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EDAFD" w14:textId="519D35FA" w:rsidR="00FD6CF1" w:rsidRDefault="00FD6CF1" w:rsidP="00FD6CF1">
      <w:pPr>
        <w:pStyle w:val="Heading3"/>
      </w:pPr>
      <w:r>
        <w:t>1NC – theory</w:t>
      </w:r>
    </w:p>
    <w:p w14:paraId="172C9077" w14:textId="77D29248" w:rsidR="00FD6CF1" w:rsidRDefault="00FD6CF1" w:rsidP="00FD6CF1">
      <w:r>
        <w:rPr>
          <w:noProof/>
        </w:rPr>
        <w:lastRenderedPageBreak/>
        <w:drawing>
          <wp:inline distT="0" distB="0" distL="0" distR="0" wp14:anchorId="36163851" wp14:editId="4E830EE2">
            <wp:extent cx="5092700" cy="4406900"/>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9"/>
                    <a:stretch>
                      <a:fillRect/>
                    </a:stretch>
                  </pic:blipFill>
                  <pic:spPr>
                    <a:xfrm>
                      <a:off x="0" y="0"/>
                      <a:ext cx="5092700" cy="4406900"/>
                    </a:xfrm>
                    <a:prstGeom prst="rect">
                      <a:avLst/>
                    </a:prstGeom>
                  </pic:spPr>
                </pic:pic>
              </a:graphicData>
            </a:graphic>
          </wp:inline>
        </w:drawing>
      </w:r>
      <w:r>
        <w:rPr>
          <w:noProof/>
        </w:rPr>
        <w:lastRenderedPageBreak/>
        <w:drawing>
          <wp:inline distT="0" distB="0" distL="0" distR="0" wp14:anchorId="6442CE23" wp14:editId="60E4E02E">
            <wp:extent cx="4838700" cy="6578600"/>
            <wp:effectExtent l="0" t="0" r="0" b="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10"/>
                    <a:stretch>
                      <a:fillRect/>
                    </a:stretch>
                  </pic:blipFill>
                  <pic:spPr>
                    <a:xfrm>
                      <a:off x="0" y="0"/>
                      <a:ext cx="4838700" cy="6578600"/>
                    </a:xfrm>
                    <a:prstGeom prst="rect">
                      <a:avLst/>
                    </a:prstGeom>
                  </pic:spPr>
                </pic:pic>
              </a:graphicData>
            </a:graphic>
          </wp:inline>
        </w:drawing>
      </w:r>
    </w:p>
    <w:p w14:paraId="050D1152" w14:textId="77777777" w:rsidR="00FD6CF1" w:rsidRPr="00FD6CF1" w:rsidRDefault="00FD6CF1" w:rsidP="00FD6CF1"/>
    <w:p w14:paraId="46478844" w14:textId="276E2D36" w:rsidR="001A058E" w:rsidRDefault="001A058E" w:rsidP="001A058E">
      <w:pPr>
        <w:pStyle w:val="Heading4"/>
      </w:pPr>
      <w:r>
        <w:lastRenderedPageBreak/>
        <w:t xml:space="preserve">Interpretation: debaters can’t lie about what whether their aff is new. </w:t>
      </w:r>
    </w:p>
    <w:p w14:paraId="08168AA8" w14:textId="5E99DD6D" w:rsidR="001A058E" w:rsidRDefault="001A058E" w:rsidP="001A058E">
      <w:pPr>
        <w:pStyle w:val="Heading4"/>
      </w:pPr>
      <w:r>
        <w:t xml:space="preserve">Violation: ___ – screenshots above. </w:t>
      </w:r>
    </w:p>
    <w:p w14:paraId="4FD096C8" w14:textId="6F072942" w:rsidR="001A058E" w:rsidRDefault="001A058E" w:rsidP="001A058E">
      <w:pPr>
        <w:pStyle w:val="Heading4"/>
      </w:pPr>
      <w:r>
        <w:t xml:space="preserve">Vote negative for ethics and competitive equity – academic dishonesty in the real world gets students kicked out of college and a norm where debaters can say that their aff is new and then at 2 minutes before the round say its not means debaters don’t have to disclose which makes making effective ncs impossible and means we can’t read through their evidence to determine it wasn’t cut in an unethical way. </w:t>
      </w:r>
    </w:p>
    <w:p w14:paraId="00C6B327" w14:textId="0F1BCE0A" w:rsidR="001A058E" w:rsidRDefault="001A058E" w:rsidP="001A058E">
      <w:pPr>
        <w:pStyle w:val="Heading4"/>
      </w:pPr>
      <w:r>
        <w:t xml:space="preserve">DD, CI, No RVI, ethics, F </w:t>
      </w:r>
    </w:p>
    <w:p w14:paraId="0EE6BC03" w14:textId="77777777" w:rsidR="001A058E" w:rsidRPr="001A058E" w:rsidRDefault="001A058E" w:rsidP="001A058E"/>
    <w:p w14:paraId="4D67360A" w14:textId="77777777" w:rsidR="001A058E" w:rsidRPr="001A058E" w:rsidRDefault="001A058E" w:rsidP="001A058E"/>
    <w:p w14:paraId="1B9DA1A3" w14:textId="04178F4B" w:rsidR="00C87987" w:rsidRDefault="00AA7A4F" w:rsidP="00532094">
      <w:pPr>
        <w:pStyle w:val="Heading3"/>
      </w:pPr>
      <w:r>
        <w:lastRenderedPageBreak/>
        <w:t>Contention 1 is Hegemony</w:t>
      </w:r>
    </w:p>
    <w:p w14:paraId="5DC717BB" w14:textId="77777777" w:rsidR="00532094" w:rsidRDefault="00532094" w:rsidP="00532094">
      <w:pPr>
        <w:pStyle w:val="Heading4"/>
      </w:pPr>
      <w:r>
        <w:t xml:space="preserve">Commercial Space Race </w:t>
      </w:r>
      <w:r>
        <w:rPr>
          <w:u w:val="single"/>
        </w:rPr>
        <w:t>favors</w:t>
      </w:r>
      <w:r>
        <w:t xml:space="preserve"> American Companies that cements </w:t>
      </w:r>
      <w:r>
        <w:rPr>
          <w:u w:val="single"/>
        </w:rPr>
        <w:t>space dominance</w:t>
      </w:r>
      <w:r>
        <w:t xml:space="preserve"> – shift away </w:t>
      </w:r>
      <w:r>
        <w:rPr>
          <w:u w:val="single"/>
        </w:rPr>
        <w:t>endangers</w:t>
      </w:r>
      <w:r>
        <w:t xml:space="preserve"> our lead – losing </w:t>
      </w:r>
      <w:r>
        <w:rPr>
          <w:u w:val="single"/>
        </w:rPr>
        <w:t>green-lights</w:t>
      </w:r>
      <w:r>
        <w:t xml:space="preserve"> Chinese Dominance </w:t>
      </w:r>
      <w:r>
        <w:rPr>
          <w:u w:val="single"/>
        </w:rPr>
        <w:t>across the board</w:t>
      </w:r>
      <w:r>
        <w:t>.</w:t>
      </w:r>
    </w:p>
    <w:p w14:paraId="39E656F2" w14:textId="77777777" w:rsidR="00532094" w:rsidRDefault="00532094" w:rsidP="00532094">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54A25EF9" w14:textId="77777777" w:rsidR="00532094" w:rsidRPr="008A4586" w:rsidRDefault="00532094" w:rsidP="00532094">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rPr>
          <w:sz w:val="16"/>
        </w:rPr>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rPr>
          <w:sz w:val="16"/>
        </w:rPr>
        <w:t xml:space="preserve">. Despite the fact that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rPr>
          <w:sz w:val="16"/>
        </w:rPr>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rPr>
          <w:sz w:val="16"/>
        </w:rPr>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rPr>
          <w:sz w:val="16"/>
        </w:rPr>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w:t>
      </w:r>
      <w:r w:rsidRPr="008A4586">
        <w:rPr>
          <w:sz w:val="16"/>
        </w:rPr>
        <w:lastRenderedPageBreak/>
        <w:t xml:space="preserve">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rPr>
          <w:sz w:val="16"/>
        </w:rPr>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rPr>
          <w:sz w:val="16"/>
        </w:rPr>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rPr>
          <w:sz w:val="16"/>
        </w:rPr>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rPr>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w:t>
      </w:r>
      <w:r w:rsidRPr="00D00C24">
        <w:rPr>
          <w:rStyle w:val="StyleUnderline"/>
        </w:rPr>
        <w:lastRenderedPageBreak/>
        <w:t xml:space="preserve">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actually reduces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74226739" w14:textId="77777777" w:rsidR="00532094" w:rsidRPr="008A4586" w:rsidRDefault="00532094" w:rsidP="00532094">
      <w:pPr>
        <w:pStyle w:val="Heading4"/>
      </w:pPr>
      <w:r>
        <w:t xml:space="preserve">Hegemony solves </w:t>
      </w:r>
      <w:r>
        <w:rPr>
          <w:u w:val="single"/>
        </w:rPr>
        <w:t>Extinction</w:t>
      </w:r>
      <w:r>
        <w:t>.</w:t>
      </w:r>
    </w:p>
    <w:p w14:paraId="66DEDDB5" w14:textId="77777777" w:rsidR="00532094" w:rsidRPr="005761B6" w:rsidRDefault="00532094" w:rsidP="00532094">
      <w:r w:rsidRPr="005761B6">
        <w:rPr>
          <w:rStyle w:val="Style13ptBold"/>
        </w:rPr>
        <w:t>Ikenberry 20</w:t>
      </w:r>
      <w:r>
        <w:t xml:space="preserve"> John Ikenberry 6-9-2020 “The Next Liberal Order: The Age of Contagion Demands More Internationalism, Not Less” </w:t>
      </w:r>
      <w:hyperlink r:id="rId11" w:history="1">
        <w:r w:rsidRPr="00923632">
          <w:rPr>
            <w:rStyle w:val="Hyperlink"/>
          </w:rPr>
          <w:t>https://www.foreignaffairs.com/articles/united-states/2020-06-09/next-liberal-order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Hee University, in South Korea)//Elmer  </w:t>
      </w:r>
    </w:p>
    <w:p w14:paraId="0EEC4718" w14:textId="77777777" w:rsidR="00532094" w:rsidRDefault="00532094" w:rsidP="00532094">
      <w:pPr>
        <w:rPr>
          <w:sz w:val="16"/>
        </w:rPr>
      </w:pPr>
      <w:r w:rsidRPr="00FC095F">
        <w:rPr>
          <w:sz w:val="16"/>
        </w:rPr>
        <w:t xml:space="preserve">The rivalry between the United States and China will preoccupy the world for decades, and the problems of anarchy cannot be wished away. But </w:t>
      </w:r>
      <w:r w:rsidRPr="005761B6">
        <w:rPr>
          <w:rStyle w:val="StyleUnderline"/>
        </w:rPr>
        <w:t xml:space="preserve">for the United States and its partners, </w:t>
      </w:r>
      <w:r w:rsidRPr="00F20FFF">
        <w:rPr>
          <w:rStyle w:val="StyleUnderline"/>
          <w:highlight w:val="green"/>
        </w:rPr>
        <w:t>a</w:t>
      </w:r>
      <w:r w:rsidRPr="005761B6">
        <w:rPr>
          <w:rStyle w:val="StyleUnderline"/>
        </w:rPr>
        <w:t xml:space="preserve"> far </w:t>
      </w:r>
      <w:r w:rsidRPr="00F20FFF">
        <w:rPr>
          <w:rStyle w:val="StyleUnderline"/>
          <w:highlight w:val="green"/>
        </w:rPr>
        <w:t>greater challenge lies in</w:t>
      </w:r>
      <w:r w:rsidRPr="005761B6">
        <w:rPr>
          <w:rStyle w:val="StyleUnderline"/>
        </w:rPr>
        <w:t xml:space="preserve"> what might be called “</w:t>
      </w:r>
      <w:r w:rsidRPr="00F20FFF">
        <w:rPr>
          <w:rStyle w:val="StyleUnderline"/>
          <w:highlight w:val="green"/>
        </w:rPr>
        <w:t>the problems of modernity</w:t>
      </w:r>
      <w:r w:rsidRPr="005761B6">
        <w:rPr>
          <w:rStyle w:val="StyleUnderline"/>
        </w:rPr>
        <w:t xml:space="preserve">”: the </w:t>
      </w:r>
      <w:r w:rsidRPr="00F20FFF">
        <w:rPr>
          <w:rStyle w:val="Emphasis"/>
          <w:highlight w:val="green"/>
        </w:rPr>
        <w:t>deep, worldwide transformations unleashed by</w:t>
      </w:r>
      <w:r w:rsidRPr="005761B6">
        <w:rPr>
          <w:rStyle w:val="Emphasis"/>
        </w:rPr>
        <w:t xml:space="preserve"> the </w:t>
      </w:r>
      <w:r w:rsidRPr="00F20FFF">
        <w:rPr>
          <w:rStyle w:val="Emphasis"/>
          <w:highlight w:val="green"/>
        </w:rPr>
        <w:t>forces of science, tech</w:t>
      </w:r>
      <w:r w:rsidRPr="005761B6">
        <w:rPr>
          <w:rStyle w:val="Emphasis"/>
        </w:rPr>
        <w:t xml:space="preserve">nology, </w:t>
      </w:r>
      <w:r w:rsidRPr="00F20FFF">
        <w:rPr>
          <w:rStyle w:val="Emphasis"/>
          <w:highlight w:val="green"/>
        </w:rPr>
        <w:t>and industrialism,</w:t>
      </w:r>
      <w:r w:rsidRPr="005761B6">
        <w:rPr>
          <w:rStyle w:val="StyleUnderline"/>
        </w:rPr>
        <w:t xml:space="preserve"> or what the sociologist Ernest Gellner once described as a “tidal wave” pushing and pulling modern societies into an </w:t>
      </w:r>
      <w:r w:rsidRPr="005761B6">
        <w:rPr>
          <w:rStyle w:val="Emphasis"/>
        </w:rPr>
        <w:t>increasingly complex and interconnected world system</w:t>
      </w:r>
      <w:r w:rsidRPr="00FC095F">
        <w:rPr>
          <w:sz w:val="16"/>
        </w:rPr>
        <w:t xml:space="preserve">. </w:t>
      </w:r>
      <w:r w:rsidRPr="005761B6">
        <w:rPr>
          <w:rStyle w:val="StyleUnderline"/>
        </w:rPr>
        <w:t xml:space="preserve">Washington and its partners are threatened </w:t>
      </w:r>
      <w:r w:rsidRPr="00FC095F">
        <w:rPr>
          <w:sz w:val="16"/>
        </w:rPr>
        <w:t>less by rival great powers than</w:t>
      </w:r>
      <w:r w:rsidRPr="005761B6">
        <w:rPr>
          <w:rStyle w:val="StyleUnderline"/>
        </w:rPr>
        <w:t xml:space="preserve"> by </w:t>
      </w:r>
      <w:r w:rsidRPr="00F20FFF">
        <w:rPr>
          <w:rStyle w:val="StyleUnderline"/>
          <w:highlight w:val="green"/>
        </w:rPr>
        <w:t xml:space="preserve">emergent, </w:t>
      </w:r>
      <w:r w:rsidRPr="005761B6">
        <w:rPr>
          <w:rStyle w:val="StyleUnderline"/>
        </w:rPr>
        <w:t xml:space="preserve">interconnected, and cascading </w:t>
      </w:r>
      <w:r w:rsidRPr="00F20FFF">
        <w:rPr>
          <w:rStyle w:val="StyleUnderline"/>
          <w:highlight w:val="green"/>
        </w:rPr>
        <w:t xml:space="preserve">transnational dangers. </w:t>
      </w:r>
      <w:r w:rsidRPr="00F20FFF">
        <w:rPr>
          <w:rStyle w:val="Emphasis"/>
          <w:highlight w:val="green"/>
        </w:rPr>
        <w:t>Climate change, pandemic diseases, financial</w:t>
      </w:r>
      <w:r w:rsidRPr="005761B6">
        <w:rPr>
          <w:rStyle w:val="Emphasis"/>
        </w:rPr>
        <w:t xml:space="preserve"> </w:t>
      </w:r>
      <w:r w:rsidRPr="00F20FFF">
        <w:rPr>
          <w:rStyle w:val="Emphasis"/>
          <w:highlight w:val="green"/>
        </w:rPr>
        <w:t>crises, failed states, nuc</w:t>
      </w:r>
      <w:r w:rsidRPr="005761B6">
        <w:rPr>
          <w:rStyle w:val="Emphasis"/>
        </w:rPr>
        <w:t xml:space="preserve">lear </w:t>
      </w:r>
      <w:r w:rsidRPr="00F20FFF">
        <w:rPr>
          <w:rStyle w:val="Emphasis"/>
          <w:highlight w:val="green"/>
        </w:rPr>
        <w:t>prolif</w:t>
      </w:r>
      <w:r w:rsidRPr="005761B6">
        <w:rPr>
          <w:rStyle w:val="Emphasis"/>
        </w:rPr>
        <w:t>eration—all reverberate far beyond any individual country</w:t>
      </w:r>
      <w:r w:rsidRPr="00FC095F">
        <w:rPr>
          <w:sz w:val="16"/>
        </w:rPr>
        <w:t xml:space="preserve">. </w:t>
      </w:r>
      <w:r w:rsidRPr="005761B6">
        <w:rPr>
          <w:rStyle w:val="StyleUnderline"/>
        </w:rPr>
        <w:t xml:space="preserve">So do the effects of automation and </w:t>
      </w:r>
      <w:r w:rsidRPr="005761B6">
        <w:rPr>
          <w:rStyle w:val="Emphasis"/>
        </w:rPr>
        <w:t>global production chains</w:t>
      </w:r>
      <w:r w:rsidRPr="005761B6">
        <w:rPr>
          <w:rStyle w:val="StyleUnderline"/>
        </w:rPr>
        <w:t xml:space="preserve"> on capitalist societies, the dangers of the coming revolution in </w:t>
      </w:r>
      <w:r w:rsidRPr="005761B6">
        <w:rPr>
          <w:rStyle w:val="Emphasis"/>
        </w:rPr>
        <w:t>artificial intelligence</w:t>
      </w:r>
      <w:r w:rsidRPr="005761B6">
        <w:rPr>
          <w:rStyle w:val="StyleUnderline"/>
        </w:rPr>
        <w:t xml:space="preserve">, and </w:t>
      </w:r>
      <w:r w:rsidRPr="005761B6">
        <w:rPr>
          <w:rStyle w:val="Emphasis"/>
        </w:rPr>
        <w:t>other, as-yet-unimagined upheavals</w:t>
      </w:r>
      <w:r w:rsidRPr="005761B6">
        <w:rPr>
          <w:rStyle w:val="StyleUnderline"/>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rPr>
        <w:t xml:space="preserve">for many observers, the result of these efforts—the liberal international order—has been a failure. </w:t>
      </w:r>
      <w:r w:rsidRPr="00FC095F">
        <w:rPr>
          <w:rStyle w:val="Emphasis"/>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rPr>
        <w:t xml:space="preserve">what do its detractors have to offer? Despite its faults, </w:t>
      </w:r>
      <w:r w:rsidRPr="00F20FFF">
        <w:rPr>
          <w:rStyle w:val="Emphasis"/>
          <w:highlight w:val="green"/>
        </w:rPr>
        <w:t>no other</w:t>
      </w:r>
      <w:r w:rsidRPr="005761B6">
        <w:rPr>
          <w:rStyle w:val="Emphasis"/>
        </w:rPr>
        <w:t xml:space="preserve"> </w:t>
      </w:r>
      <w:r w:rsidRPr="00F20FFF">
        <w:rPr>
          <w:rStyle w:val="Emphasis"/>
          <w:highlight w:val="green"/>
        </w:rPr>
        <w:t>organizing principle</w:t>
      </w:r>
      <w:r w:rsidRPr="005761B6">
        <w:rPr>
          <w:rStyle w:val="Emphasis"/>
        </w:rPr>
        <w:t xml:space="preserve"> currently under debate </w:t>
      </w:r>
      <w:r w:rsidRPr="00F20FFF">
        <w:rPr>
          <w:rStyle w:val="Emphasis"/>
          <w:highlight w:val="green"/>
        </w:rPr>
        <w:t>comes close to liberal internationalism</w:t>
      </w:r>
      <w:r w:rsidRPr="005761B6">
        <w:rPr>
          <w:rStyle w:val="StyleUnderline"/>
        </w:rPr>
        <w:t xml:space="preserve"> in making the case for a decent and cooperative world order that encourages the </w:t>
      </w:r>
      <w:r w:rsidRPr="005761B6">
        <w:rPr>
          <w:rStyle w:val="StyleUnderline"/>
        </w:rPr>
        <w:lastRenderedPageBreak/>
        <w:t>enlightened pursuit of national interests.</w:t>
      </w:r>
      <w:r w:rsidRPr="00FC095F">
        <w:rPr>
          <w:sz w:val="16"/>
        </w:rPr>
        <w:t xml:space="preserve"> </w:t>
      </w:r>
      <w:r w:rsidRPr="005761B6">
        <w:rPr>
          <w:rStyle w:val="StyleUnderline"/>
        </w:rPr>
        <w:t xml:space="preserve">Ironically, </w:t>
      </w:r>
      <w:r w:rsidRPr="000E403A">
        <w:rPr>
          <w:rStyle w:val="Emphasis"/>
        </w:rPr>
        <w:t>the critics’ complaints make sense only within a system that embraces self-determination, individual rights, economic security, and the rule of law—the very cornerstones of liberal internationalism. The current order</w:t>
      </w:r>
      <w:r w:rsidRPr="00FC095F">
        <w:rPr>
          <w:sz w:val="16"/>
        </w:rPr>
        <w:t xml:space="preserve"> may not have realized these principles across the board, but </w:t>
      </w:r>
      <w:r w:rsidRPr="00FC095F">
        <w:rPr>
          <w:rStyle w:val="StyleUnderline"/>
        </w:rPr>
        <w:t xml:space="preserve">flaws and failures are inherent in </w:t>
      </w:r>
      <w:r w:rsidRPr="00FC095F">
        <w:rPr>
          <w:rStyle w:val="Emphasis"/>
        </w:rPr>
        <w:t>all political orders</w:t>
      </w:r>
      <w:r w:rsidRPr="00FC095F">
        <w:rPr>
          <w:rStyle w:val="StyleUnderline"/>
        </w:rPr>
        <w:t>. What is unique about the postwar</w:t>
      </w:r>
      <w:r w:rsidRPr="005761B6">
        <w:rPr>
          <w:rStyle w:val="StyleUnderline"/>
        </w:rPr>
        <w:t xml:space="preserve"> </w:t>
      </w:r>
      <w:r w:rsidRPr="00F20FFF">
        <w:rPr>
          <w:rStyle w:val="StyleUnderline"/>
          <w:highlight w:val="green"/>
        </w:rPr>
        <w:t>liberal</w:t>
      </w:r>
      <w:r w:rsidRPr="005761B6">
        <w:rPr>
          <w:rStyle w:val="StyleUnderline"/>
        </w:rPr>
        <w:t xml:space="preserve"> </w:t>
      </w:r>
      <w:r w:rsidRPr="00F20FFF">
        <w:rPr>
          <w:rStyle w:val="StyleUnderline"/>
          <w:highlight w:val="green"/>
        </w:rPr>
        <w:t xml:space="preserve">order </w:t>
      </w:r>
      <w:r w:rsidRPr="00FC095F">
        <w:rPr>
          <w:rStyle w:val="StyleUnderline"/>
        </w:rPr>
        <w:t xml:space="preserve">is its </w:t>
      </w:r>
      <w:r w:rsidRPr="00F20FFF">
        <w:rPr>
          <w:rStyle w:val="Emphasis"/>
          <w:highlight w:val="green"/>
        </w:rPr>
        <w:t>capacity for self-correction.</w:t>
      </w:r>
      <w:r w:rsidRPr="00F20FFF">
        <w:rPr>
          <w:rStyle w:val="StyleUnderline"/>
          <w:highlight w:val="green"/>
        </w:rPr>
        <w:t xml:space="preserve"> </w:t>
      </w:r>
      <w:r w:rsidRPr="00FC095F">
        <w:rPr>
          <w:rStyle w:val="StyleUnderline"/>
        </w:rPr>
        <w:t>Even a deeply flawed liberal system provides the institutions through which it can be brought closer to its founding ideals</w:t>
      </w:r>
      <w:r w:rsidRPr="00FC095F">
        <w:rPr>
          <w:sz w:val="16"/>
        </w:rPr>
        <w:t xml:space="preserve">. </w:t>
      </w:r>
      <w:r w:rsidRPr="00FC095F">
        <w:rPr>
          <w:rStyle w:val="StyleUnderline"/>
        </w:rPr>
        <w:t>However</w:t>
      </w:r>
      <w:r w:rsidRPr="005761B6">
        <w:rPr>
          <w:rStyle w:val="StyleUnderline"/>
        </w:rPr>
        <w:t xml:space="preserve"> serious the </w:t>
      </w:r>
      <w:r w:rsidRPr="00F20FFF">
        <w:rPr>
          <w:rStyle w:val="StyleUnderline"/>
          <w:highlight w:val="green"/>
        </w:rPr>
        <w:t xml:space="preserve">liberal order’s shortcomings </w:t>
      </w:r>
      <w:r w:rsidRPr="005761B6">
        <w:rPr>
          <w:rStyle w:val="StyleUnderline"/>
        </w:rPr>
        <w:t xml:space="preserve">may be, </w:t>
      </w:r>
      <w:r w:rsidRPr="005761B6">
        <w:rPr>
          <w:rStyle w:val="Emphasis"/>
        </w:rPr>
        <w:t>they</w:t>
      </w:r>
      <w:r w:rsidRPr="00F20FFF">
        <w:rPr>
          <w:rStyle w:val="Emphasis"/>
          <w:highlight w:val="green"/>
        </w:rPr>
        <w:t xml:space="preserve"> pale in comparison to its achievements</w:t>
      </w:r>
      <w:r w:rsidRPr="00FC095F">
        <w:rPr>
          <w:sz w:val="16"/>
        </w:rPr>
        <w:t xml:space="preserve">. Over seven decades, </w:t>
      </w:r>
      <w:r w:rsidRPr="005761B6">
        <w:rPr>
          <w:rStyle w:val="StyleUnderline"/>
        </w:rPr>
        <w:t xml:space="preserve">it has lifted more boats—manifest in economic growth and rising incomes—than </w:t>
      </w:r>
      <w:r w:rsidRPr="005761B6">
        <w:rPr>
          <w:rStyle w:val="Emphasis"/>
        </w:rPr>
        <w:t>any other order</w:t>
      </w:r>
      <w:r w:rsidRPr="005761B6">
        <w:rPr>
          <w:rStyle w:val="StyleUnderline"/>
        </w:rPr>
        <w:t xml:space="preserve"> in world history</w:t>
      </w:r>
      <w:r w:rsidRPr="00FC095F">
        <w:rPr>
          <w:sz w:val="16"/>
        </w:rPr>
        <w:t xml:space="preserve">. </w:t>
      </w:r>
      <w:r w:rsidRPr="005761B6">
        <w:rPr>
          <w:rStyle w:val="StyleUnderline"/>
        </w:rPr>
        <w:t xml:space="preserve">It </w:t>
      </w:r>
      <w:r w:rsidRPr="00F20FFF">
        <w:rPr>
          <w:rStyle w:val="StyleUnderline"/>
          <w:highlight w:val="green"/>
        </w:rPr>
        <w:t xml:space="preserve">provided a framework for </w:t>
      </w:r>
      <w:r w:rsidRPr="005761B6">
        <w:rPr>
          <w:rStyle w:val="StyleUnderline"/>
        </w:rPr>
        <w:t xml:space="preserve">struggling industrial societies in Europe and elsewhere to transform themselves into modern social </w:t>
      </w:r>
      <w:r w:rsidRPr="00FC095F">
        <w:rPr>
          <w:rStyle w:val="StyleUnderline"/>
        </w:rPr>
        <w:t xml:space="preserve">democracies. Japan and </w:t>
      </w:r>
      <w:r w:rsidRPr="00F20FFF">
        <w:rPr>
          <w:rStyle w:val="StyleUnderline"/>
          <w:highlight w:val="green"/>
        </w:rPr>
        <w:t xml:space="preserve">West </w:t>
      </w:r>
      <w:r w:rsidRPr="00FC095F">
        <w:rPr>
          <w:rStyle w:val="StyleUnderline"/>
        </w:rPr>
        <w:t xml:space="preserve">Germany were integrated into a </w:t>
      </w:r>
      <w:r w:rsidRPr="00F20FFF">
        <w:rPr>
          <w:rStyle w:val="StyleUnderline"/>
          <w:highlight w:val="green"/>
        </w:rPr>
        <w:t xml:space="preserve">common </w:t>
      </w:r>
      <w:r w:rsidRPr="005761B6">
        <w:rPr>
          <w:rStyle w:val="StyleUnderline"/>
        </w:rPr>
        <w:t xml:space="preserve">security </w:t>
      </w:r>
      <w:r w:rsidRPr="00F20FFF">
        <w:rPr>
          <w:rStyle w:val="StyleUnderline"/>
          <w:highlight w:val="green"/>
        </w:rPr>
        <w:t>community</w:t>
      </w:r>
      <w:r w:rsidRPr="005761B6">
        <w:rPr>
          <w:rStyle w:val="StyleUnderline"/>
        </w:rPr>
        <w:t xml:space="preserve"> and went on to fashion distinctive national identities as peaceful great </w:t>
      </w:r>
      <w:r w:rsidRPr="00FC095F">
        <w:rPr>
          <w:rStyle w:val="StyleUnderline"/>
        </w:rPr>
        <w:t xml:space="preserve">powers. Western Europe </w:t>
      </w:r>
      <w:r w:rsidRPr="00FC095F">
        <w:rPr>
          <w:rStyle w:val="Emphasis"/>
        </w:rPr>
        <w:t>subdued old hatreds</w:t>
      </w:r>
      <w:r w:rsidRPr="00FC095F">
        <w:rPr>
          <w:rStyle w:val="StyleUnderline"/>
        </w:rPr>
        <w:t xml:space="preserve"> and launched a grand project of union. European </w:t>
      </w:r>
      <w:r w:rsidRPr="00FC095F">
        <w:rPr>
          <w:rStyle w:val="Emphasis"/>
        </w:rPr>
        <w:t>colonial rule in Africa and Asia largely came to an end</w:t>
      </w:r>
      <w:r w:rsidRPr="00FC095F">
        <w:rPr>
          <w:rStyle w:val="StyleUnderline"/>
        </w:rPr>
        <w:t>. The G-7 system of cooperation among Japan, Europe, and North America fostered growth and managed a sequence of trade and financial crises.</w:t>
      </w:r>
      <w:r w:rsidRPr="00FC095F">
        <w:rPr>
          <w:sz w:val="16"/>
        </w:rPr>
        <w:t xml:space="preserve"> Beginning in the 1980s, countries across East Asia, Latin America, and eastern Europe opened up their political and economic systems and joined the broader order. </w:t>
      </w:r>
      <w:r w:rsidRPr="005761B6">
        <w:rPr>
          <w:rStyle w:val="StyleUnderline"/>
        </w:rPr>
        <w:t xml:space="preserve">The United States experienced its greatest successes as a world power, </w:t>
      </w:r>
      <w:r w:rsidRPr="00F20FFF">
        <w:rPr>
          <w:rStyle w:val="Emphasis"/>
          <w:highlight w:val="green"/>
        </w:rPr>
        <w:t>culminating in the peaceful end to the Cold War</w:t>
      </w:r>
      <w:r w:rsidRPr="00FC095F">
        <w:rPr>
          <w:sz w:val="16"/>
        </w:rPr>
        <w:t xml:space="preserve">, and countries around the globe wanted more, not less, U.S. leadership. This is not an order that one should eagerly escort off the stage. Any alternative is worse and causes </w:t>
      </w:r>
      <w:r w:rsidRPr="005761B6">
        <w:rPr>
          <w:u w:val="single"/>
        </w:rPr>
        <w:t>great power war</w:t>
      </w:r>
      <w:r>
        <w:rPr>
          <w:u w:val="single"/>
        </w:rPr>
        <w:t>.</w:t>
      </w:r>
      <w:r w:rsidRPr="00FC095F">
        <w:rPr>
          <w:sz w:val="16"/>
        </w:rPr>
        <w:t xml:space="preserve"> The major </w:t>
      </w:r>
      <w:r w:rsidRPr="00F20FFF">
        <w:rPr>
          <w:rStyle w:val="Emphasis"/>
          <w:highlight w:val="green"/>
        </w:rPr>
        <w:t>alternatives</w:t>
      </w:r>
      <w:r w:rsidRPr="00F20FFF">
        <w:rPr>
          <w:rStyle w:val="StyleUnderline"/>
          <w:highlight w:val="green"/>
        </w:rPr>
        <w:t xml:space="preserve"> </w:t>
      </w:r>
      <w:r w:rsidRPr="00FC095F">
        <w:rPr>
          <w:rStyle w:val="StyleUnderline"/>
        </w:rPr>
        <w:t xml:space="preserve">to a modernized world order supported by the United States appear </w:t>
      </w:r>
      <w:r w:rsidRPr="00FC095F">
        <w:rPr>
          <w:rStyle w:val="Emphasis"/>
        </w:rPr>
        <w:t>unlikely, unappealing, or both</w:t>
      </w:r>
      <w:r w:rsidRPr="00FC095F">
        <w:rPr>
          <w:sz w:val="16"/>
        </w:rPr>
        <w:t xml:space="preserve">. </w:t>
      </w:r>
      <w:r w:rsidRPr="00FC095F">
        <w:rPr>
          <w:rStyle w:val="StyleUnderline"/>
        </w:rPr>
        <w:t>A Chinese-led order, for example, would be an illiberal one, characterized</w:t>
      </w:r>
      <w:r w:rsidRPr="005761B6">
        <w:rPr>
          <w:rStyle w:val="StyleUnderline"/>
        </w:rPr>
        <w:t xml:space="preserve"> by </w:t>
      </w:r>
      <w:r w:rsidRPr="00F20FFF">
        <w:rPr>
          <w:rStyle w:val="StyleUnderline"/>
          <w:highlight w:val="green"/>
        </w:rPr>
        <w:t>authoritarian domestic political systems</w:t>
      </w:r>
      <w:r w:rsidRPr="005761B6">
        <w:rPr>
          <w:rStyle w:val="StyleUnderline"/>
        </w:rPr>
        <w:t xml:space="preserve"> and statist economies that place a premium on maintaining domestic stability</w:t>
      </w:r>
      <w:r w:rsidRPr="00FC095F">
        <w:rPr>
          <w:sz w:val="16"/>
        </w:rPr>
        <w:t xml:space="preserve">. There would be a </w:t>
      </w:r>
      <w:r w:rsidRPr="00F20FFF">
        <w:rPr>
          <w:rStyle w:val="StyleUnderline"/>
          <w:highlight w:val="green"/>
        </w:rPr>
        <w:t xml:space="preserve">return to </w:t>
      </w:r>
      <w:r w:rsidRPr="00F20FFF">
        <w:rPr>
          <w:rStyle w:val="Emphasis"/>
          <w:highlight w:val="green"/>
        </w:rPr>
        <w:t>spheres of influence</w:t>
      </w:r>
      <w:r w:rsidRPr="005761B6">
        <w:rPr>
          <w:rStyle w:val="StyleUnderline"/>
        </w:rPr>
        <w:t xml:space="preserve">, with China attempting to domi-nate its region, likely resulting in </w:t>
      </w:r>
      <w:r w:rsidRPr="00F20FFF">
        <w:rPr>
          <w:rStyle w:val="Emphasis"/>
          <w:highlight w:val="green"/>
        </w:rPr>
        <w:t>clashes with other regional powers</w:t>
      </w:r>
      <w:r w:rsidRPr="005761B6">
        <w:rPr>
          <w:rStyle w:val="StyleUnderline"/>
        </w:rPr>
        <w:t xml:space="preserve">, such as India, </w:t>
      </w:r>
      <w:r w:rsidRPr="00FC095F">
        <w:rPr>
          <w:rStyle w:val="Emphasis"/>
        </w:rPr>
        <w:t>Japan</w:t>
      </w:r>
      <w:r w:rsidRPr="00FC095F">
        <w:rPr>
          <w:rStyle w:val="StyleUnderline"/>
        </w:rPr>
        <w:t>, and Vietnam</w:t>
      </w:r>
      <w:r w:rsidRPr="005761B6">
        <w:rPr>
          <w:rStyle w:val="StyleUnderline"/>
        </w:rPr>
        <w:t xml:space="preserve">, which would probably </w:t>
      </w:r>
      <w:r w:rsidRPr="00F20FFF">
        <w:rPr>
          <w:rStyle w:val="StyleUnderline"/>
          <w:highlight w:val="green"/>
        </w:rPr>
        <w:t>build up their conventional or</w:t>
      </w:r>
      <w:r w:rsidRPr="005761B6">
        <w:rPr>
          <w:rStyle w:val="StyleUnderline"/>
        </w:rPr>
        <w:t xml:space="preserve"> even </w:t>
      </w:r>
      <w:r w:rsidRPr="00F20FFF">
        <w:rPr>
          <w:rStyle w:val="Emphasis"/>
          <w:highlight w:val="green"/>
        </w:rPr>
        <w:t>nuclear forces.</w:t>
      </w:r>
      <w:r w:rsidRPr="005761B6">
        <w:rPr>
          <w:rStyle w:val="Emphasis"/>
        </w:rPr>
        <w:t xml:space="preserve"> </w:t>
      </w:r>
      <w:r w:rsidRPr="005761B6">
        <w:rPr>
          <w:rStyle w:val="StyleUnderline"/>
        </w:rPr>
        <w:t xml:space="preserve">A new democratic, rules-based order fashioned and </w:t>
      </w:r>
      <w:r w:rsidRPr="00F20FFF">
        <w:rPr>
          <w:rStyle w:val="StyleUnderline"/>
          <w:highlight w:val="green"/>
        </w:rPr>
        <w:t>led by medium powers</w:t>
      </w:r>
      <w:r w:rsidRPr="005761B6">
        <w:rPr>
          <w:rStyle w:val="StyleUnderline"/>
        </w:rPr>
        <w:t xml:space="preserve"> in Europe and Asia, as well as Canada, </w:t>
      </w:r>
      <w:r w:rsidRPr="00FC095F">
        <w:rPr>
          <w:rStyle w:val="StyleUnderline"/>
        </w:rPr>
        <w:t xml:space="preserve">however attractive a concept, would simply </w:t>
      </w:r>
      <w:r w:rsidRPr="00FC095F">
        <w:rPr>
          <w:rStyle w:val="Emphasis"/>
        </w:rPr>
        <w:t>lack the military capacity and domestic political will to get very far</w:t>
      </w:r>
      <w:r w:rsidRPr="00FC095F">
        <w:rPr>
          <w:sz w:val="16"/>
        </w:rPr>
        <w:t xml:space="preserve">. A more </w:t>
      </w:r>
      <w:r w:rsidRPr="005761B6">
        <w:rPr>
          <w:rStyle w:val="StyleUnderline"/>
        </w:rPr>
        <w:t xml:space="preserve">likely </w:t>
      </w:r>
      <w:r w:rsidRPr="00F20FFF">
        <w:rPr>
          <w:rStyle w:val="StyleUnderline"/>
          <w:highlight w:val="green"/>
        </w:rPr>
        <w:t xml:space="preserve">alternative is a world with </w:t>
      </w:r>
      <w:r w:rsidRPr="00F20FFF">
        <w:rPr>
          <w:rStyle w:val="Emphasis"/>
          <w:highlight w:val="green"/>
        </w:rPr>
        <w:t>little order</w:t>
      </w:r>
      <w:r w:rsidRPr="005761B6">
        <w:rPr>
          <w:rStyle w:val="Emphasis"/>
        </w:rPr>
        <w:t>—</w:t>
      </w:r>
      <w:r w:rsidRPr="00F20FFF">
        <w:rPr>
          <w:rStyle w:val="Emphasis"/>
          <w:highlight w:val="green"/>
        </w:rPr>
        <w:t>a world of deep</w:t>
      </w:r>
      <w:r w:rsidRPr="005761B6">
        <w:rPr>
          <w:rStyle w:val="Emphasis"/>
        </w:rPr>
        <w:t xml:space="preserve">er </w:t>
      </w:r>
      <w:r w:rsidRPr="00F20FFF">
        <w:rPr>
          <w:rStyle w:val="Emphasis"/>
          <w:highlight w:val="green"/>
        </w:rPr>
        <w:t>disarray</w:t>
      </w:r>
      <w:r w:rsidRPr="00FC095F">
        <w:rPr>
          <w:sz w:val="16"/>
        </w:rPr>
        <w:t xml:space="preserve">. </w:t>
      </w:r>
      <w:r w:rsidRPr="005761B6">
        <w:rPr>
          <w:rStyle w:val="StyleUnderline"/>
        </w:rPr>
        <w:t xml:space="preserve">Protectionism, </w:t>
      </w:r>
      <w:r w:rsidRPr="00F20FFF">
        <w:rPr>
          <w:rStyle w:val="Emphasis"/>
          <w:highlight w:val="green"/>
        </w:rPr>
        <w:t>nationalism</w:t>
      </w:r>
      <w:r w:rsidRPr="00F20FFF">
        <w:rPr>
          <w:rStyle w:val="StyleUnderline"/>
          <w:highlight w:val="green"/>
        </w:rPr>
        <w:t xml:space="preserve">, and </w:t>
      </w:r>
      <w:r w:rsidRPr="00F20FFF">
        <w:rPr>
          <w:rStyle w:val="Emphasis"/>
          <w:highlight w:val="green"/>
        </w:rPr>
        <w:t>populism</w:t>
      </w:r>
      <w:r w:rsidRPr="00F20FFF">
        <w:rPr>
          <w:rStyle w:val="StyleUnderline"/>
          <w:highlight w:val="green"/>
        </w:rPr>
        <w:t xml:space="preserve"> would gai</w:t>
      </w:r>
      <w:r w:rsidRPr="005761B6">
        <w:rPr>
          <w:rStyle w:val="StyleUnderline"/>
        </w:rPr>
        <w:t xml:space="preserve">n, and democracy </w:t>
      </w:r>
      <w:r w:rsidRPr="005761B6">
        <w:rPr>
          <w:rStyle w:val="StyleUnderline"/>
        </w:rPr>
        <w:lastRenderedPageBreak/>
        <w:t>would lose</w:t>
      </w:r>
      <w:r w:rsidRPr="00FC095F">
        <w:rPr>
          <w:sz w:val="16"/>
        </w:rPr>
        <w:t xml:space="preserve">. </w:t>
      </w:r>
      <w:r w:rsidRPr="00F20FFF">
        <w:rPr>
          <w:rStyle w:val="StyleUnderline"/>
          <w:highlight w:val="green"/>
        </w:rPr>
        <w:t>Conflict</w:t>
      </w:r>
      <w:r w:rsidRPr="005761B6">
        <w:rPr>
          <w:rStyle w:val="StyleUnderline"/>
        </w:rPr>
        <w:t xml:space="preserve"> within and across borders would become </w:t>
      </w:r>
      <w:r w:rsidRPr="00F20FFF">
        <w:rPr>
          <w:rStyle w:val="StyleUnderline"/>
          <w:highlight w:val="green"/>
        </w:rPr>
        <w:t>more comm</w:t>
      </w:r>
      <w:r w:rsidRPr="005761B6">
        <w:rPr>
          <w:rStyle w:val="StyleUnderline"/>
        </w:rPr>
        <w:t xml:space="preserve">on, and </w:t>
      </w:r>
      <w:r w:rsidRPr="00F20FFF">
        <w:rPr>
          <w:rStyle w:val="Emphasis"/>
          <w:highlight w:val="green"/>
        </w:rPr>
        <w:t>rivalry between great powers would increase.</w:t>
      </w:r>
      <w:r w:rsidRPr="005761B6">
        <w:rPr>
          <w:rStyle w:val="Emphasis"/>
        </w:rPr>
        <w:t xml:space="preserve"> </w:t>
      </w:r>
      <w:r w:rsidRPr="00FC095F">
        <w:rPr>
          <w:sz w:val="16"/>
        </w:rPr>
        <w:t xml:space="preserve">Cooperation on global challenges would be all but precluded. If this picture sounds familiar, that is because it increasingly corresponds to the world of today. The </w:t>
      </w:r>
      <w:r w:rsidRPr="00F20FFF">
        <w:rPr>
          <w:rStyle w:val="StyleUnderline"/>
          <w:highlight w:val="green"/>
        </w:rPr>
        <w:t>deterioration of a world order</w:t>
      </w:r>
      <w:r w:rsidRPr="005761B6">
        <w:rPr>
          <w:rStyle w:val="StyleUnderline"/>
        </w:rPr>
        <w:t xml:space="preserve"> can </w:t>
      </w:r>
      <w:r w:rsidRPr="00F20FFF">
        <w:rPr>
          <w:rStyle w:val="StyleUnderline"/>
          <w:highlight w:val="green"/>
        </w:rPr>
        <w:t xml:space="preserve">set in motion trends that spell </w:t>
      </w:r>
      <w:r w:rsidRPr="00F20FFF">
        <w:rPr>
          <w:rStyle w:val="Emphasis"/>
          <w:highlight w:val="green"/>
        </w:rPr>
        <w:t>catastrophe</w:t>
      </w:r>
      <w:r w:rsidRPr="00FC095F">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FC095F">
        <w:rPr>
          <w:rStyle w:val="StyleUnderline"/>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FC095F">
        <w:rPr>
          <w:sz w:val="16"/>
        </w:rPr>
        <w:t>.</w:t>
      </w:r>
    </w:p>
    <w:p w14:paraId="19700B22" w14:textId="77777777" w:rsidR="00532094" w:rsidRDefault="00532094" w:rsidP="00532094">
      <w:pPr>
        <w:pStyle w:val="Heading4"/>
      </w:pPr>
      <w:r>
        <w:t>Specifically, solves Nuclear War – shift causes Transition Wars.</w:t>
      </w:r>
    </w:p>
    <w:p w14:paraId="7A67DFA7" w14:textId="77777777" w:rsidR="00532094" w:rsidRPr="0027722A" w:rsidRDefault="00532094" w:rsidP="00532094">
      <w:r w:rsidRPr="0027722A">
        <w:rPr>
          <w:rStyle w:val="Style13ptBold"/>
        </w:rPr>
        <w:t>Khalizad 16</w:t>
      </w:r>
      <w:r>
        <w:t xml:space="preserve"> Zalmay Khalizad 3-23-2016 “4 Lessons about America's Role in the World” http://nationalinterest.org/feature/4-lessons-about-americas-role-the-world-15574?page=show (former U.S. ambassador to the United Nations, counselor at the CSIS)//Elmer</w:t>
      </w:r>
    </w:p>
    <w:p w14:paraId="7DFC14BB" w14:textId="20EF4725" w:rsidR="00532094" w:rsidRDefault="00532094" w:rsidP="00532094">
      <w:pPr>
        <w:rPr>
          <w:sz w:val="16"/>
        </w:rPr>
      </w:pPr>
      <w:r w:rsidRPr="0027722A">
        <w:rPr>
          <w:sz w:val="16"/>
        </w:rPr>
        <w:t xml:space="preserve">Ultimately, however, we concluded that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 xml:space="preserve">has a strong interest in </w:t>
      </w:r>
      <w:r w:rsidRPr="004274D0">
        <w:rPr>
          <w:rStyle w:val="Emphasis"/>
          <w:highlight w:val="green"/>
        </w:rPr>
        <w:t>precluding</w:t>
      </w:r>
      <w:r w:rsidRPr="0027722A">
        <w:rPr>
          <w:rStyle w:val="Emphasis"/>
        </w:rPr>
        <w:t xml:space="preserve"> the emergence of </w:t>
      </w:r>
      <w:r w:rsidRPr="004274D0">
        <w:rPr>
          <w:rStyle w:val="Emphasis"/>
          <w:highlight w:val="green"/>
        </w:rPr>
        <w:t>another bipolar world</w:t>
      </w:r>
      <w:r w:rsidRPr="0027722A">
        <w:rPr>
          <w:sz w:val="16"/>
        </w:rPr>
        <w:t>—as in the Cold War—</w:t>
      </w:r>
      <w:r w:rsidRPr="004274D0">
        <w:rPr>
          <w:rStyle w:val="StyleUnderline"/>
          <w:highlight w:val="green"/>
        </w:rPr>
        <w:t>or</w:t>
      </w:r>
      <w:r w:rsidRPr="0027722A">
        <w:rPr>
          <w:rStyle w:val="StyleUnderline"/>
        </w:rPr>
        <w:t xml:space="preserve"> a world of </w:t>
      </w:r>
      <w:r w:rsidRPr="004274D0">
        <w:rPr>
          <w:rStyle w:val="Emphasis"/>
          <w:highlight w:val="green"/>
        </w:rPr>
        <w:t>many</w:t>
      </w:r>
      <w:r w:rsidRPr="0027722A">
        <w:rPr>
          <w:rStyle w:val="Emphasis"/>
        </w:rPr>
        <w:t xml:space="preserve"> great </w:t>
      </w:r>
      <w:r w:rsidRPr="004274D0">
        <w:rPr>
          <w:rStyle w:val="Emphasis"/>
          <w:highlight w:val="green"/>
        </w:rPr>
        <w:t>powers</w:t>
      </w:r>
      <w:r w:rsidRPr="0027722A">
        <w:rPr>
          <w:sz w:val="16"/>
        </w:rPr>
        <w:t xml:space="preserve">, as existed before the two world wars. </w:t>
      </w:r>
      <w:r w:rsidRPr="004274D0">
        <w:rPr>
          <w:rStyle w:val="StyleUnderline"/>
          <w:highlight w:val="green"/>
        </w:rPr>
        <w:t>Multipolarity led to</w:t>
      </w:r>
      <w:r w:rsidRPr="0027722A">
        <w:rPr>
          <w:rStyle w:val="StyleUnderline"/>
        </w:rPr>
        <w:t xml:space="preserve"> two </w:t>
      </w:r>
      <w:r w:rsidRPr="004274D0">
        <w:rPr>
          <w:rStyle w:val="StyleUnderline"/>
          <w:bCs/>
          <w:highlight w:val="green"/>
        </w:rPr>
        <w:t>world wars</w:t>
      </w:r>
      <w:r w:rsidRPr="0027722A">
        <w:rPr>
          <w:rStyle w:val="StyleUnderline"/>
          <w:bCs/>
        </w:rPr>
        <w:t xml:space="preserve"> and </w:t>
      </w:r>
      <w:r w:rsidRPr="004274D0">
        <w:rPr>
          <w:rStyle w:val="StyleUnderline"/>
          <w:bCs/>
          <w:highlight w:val="green"/>
        </w:rPr>
        <w:t>bipolarity resulted</w:t>
      </w:r>
      <w:r w:rsidRPr="004274D0">
        <w:rPr>
          <w:rStyle w:val="StyleUnderline"/>
          <w:highlight w:val="green"/>
        </w:rPr>
        <w:t xml:space="preserve"> in</w:t>
      </w:r>
      <w:r w:rsidRPr="0027722A">
        <w:rPr>
          <w:rStyle w:val="StyleUnderline"/>
        </w:rPr>
        <w:t xml:space="preserve"> a</w:t>
      </w:r>
      <w:r w:rsidRPr="0027722A">
        <w:rPr>
          <w:sz w:val="16"/>
        </w:rPr>
        <w:t xml:space="preserve"> protracted </w:t>
      </w:r>
      <w:r w:rsidRPr="0027722A">
        <w:rPr>
          <w:rStyle w:val="StyleUnderline"/>
        </w:rPr>
        <w:t xml:space="preserve">worldwide struggle with the </w:t>
      </w:r>
      <w:r w:rsidRPr="004274D0">
        <w:rPr>
          <w:rStyle w:val="Emphasis"/>
          <w:highlight w:val="green"/>
        </w:rPr>
        <w:t>risk of nuclear annihilation</w:t>
      </w:r>
      <w:r w:rsidRPr="004274D0">
        <w:rPr>
          <w:rStyle w:val="StyleUnderline"/>
          <w:highlight w:val="green"/>
        </w:rPr>
        <w:t>. To avoid a return</w:t>
      </w:r>
      <w:r w:rsidRPr="0027722A">
        <w:rPr>
          <w:rStyle w:val="StyleUnderline"/>
        </w:rPr>
        <w:t xml:space="preserve"> such circumstances</w:t>
      </w:r>
      <w:r w:rsidRPr="0027722A">
        <w:rPr>
          <w:sz w:val="16"/>
        </w:rPr>
        <w:t xml:space="preserve">, Secretary of Defense Dick Cheney ultimately agreed that </w:t>
      </w:r>
      <w:r w:rsidRPr="004274D0">
        <w:rPr>
          <w:rStyle w:val="StyleUnderline"/>
          <w:highlight w:val="green"/>
        </w:rPr>
        <w:t xml:space="preserve">our </w:t>
      </w:r>
      <w:r w:rsidRPr="004274D0">
        <w:rPr>
          <w:rStyle w:val="StyleUnderline"/>
          <w:bCs/>
          <w:highlight w:val="green"/>
        </w:rPr>
        <w:t>objective must be to prevent a hostile power to dominate a “critical region</w:t>
      </w:r>
      <w:r w:rsidRPr="0027722A">
        <w:rPr>
          <w:rStyle w:val="StyleUnderline"/>
        </w:rPr>
        <w:t>,” which would</w:t>
      </w:r>
      <w:r w:rsidRPr="0027722A">
        <w:rPr>
          <w:sz w:val="16"/>
        </w:rPr>
        <w:t xml:space="preserve"> give it the resources, industrial capabilities and population to </w:t>
      </w:r>
      <w:r w:rsidRPr="0027722A">
        <w:rPr>
          <w:rStyle w:val="Emphasis"/>
        </w:rPr>
        <w:t>pose a global challenge</w:t>
      </w:r>
      <w:r w:rsidRPr="0027722A">
        <w:rPr>
          <w:sz w:val="16"/>
        </w:rPr>
        <w:t xml:space="preserve">. This insight has guided U.S. defense policy throughout the post–Cold War era.  </w:t>
      </w:r>
      <w:r w:rsidRPr="004274D0">
        <w:rPr>
          <w:rStyle w:val="StyleUnderline"/>
          <w:highlight w:val="green"/>
        </w:rPr>
        <w:t>Giving major powers the green light</w:t>
      </w:r>
      <w:r w:rsidRPr="0027722A">
        <w:rPr>
          <w:rStyle w:val="StyleUnderline"/>
        </w:rPr>
        <w:t xml:space="preserve"> to establish spheres of influence </w:t>
      </w:r>
      <w:r w:rsidRPr="004274D0">
        <w:rPr>
          <w:rStyle w:val="StyleUnderline"/>
          <w:highlight w:val="green"/>
        </w:rPr>
        <w:t xml:space="preserve">would produce a multipolar world and </w:t>
      </w:r>
      <w:r w:rsidRPr="004274D0">
        <w:rPr>
          <w:rStyle w:val="Emphasis"/>
          <w:highlight w:val="green"/>
        </w:rPr>
        <w:t>risk</w:t>
      </w:r>
      <w:r w:rsidRPr="0027722A">
        <w:rPr>
          <w:sz w:val="16"/>
        </w:rPr>
        <w:t xml:space="preserve"> the return of </w:t>
      </w:r>
      <w:r w:rsidRPr="004274D0">
        <w:rPr>
          <w:rStyle w:val="Emphasis"/>
          <w:highlight w:val="green"/>
        </w:rPr>
        <w:t>war between</w:t>
      </w:r>
      <w:r w:rsidRPr="0027722A">
        <w:rPr>
          <w:rStyle w:val="Emphasis"/>
        </w:rPr>
        <w:t xml:space="preserve"> the </w:t>
      </w:r>
      <w:r w:rsidRPr="004274D0">
        <w:rPr>
          <w:rStyle w:val="Emphasis"/>
          <w:highlight w:val="green"/>
        </w:rPr>
        <w:t>major powers</w:t>
      </w:r>
      <w:r w:rsidRPr="0027722A">
        <w:rPr>
          <w:sz w:val="16"/>
        </w:rPr>
        <w:t xml:space="preserve">. Without a stabilizing U.S. presence in the Persian Gulf and U.S. relationships with Jordan and the Gulf States, Iran could shut down oil shipments in its supposed sphere of influence. A similar scenario in fact played out during the 1987 “tanker war” of the Iran-Iraq war, which eventually escalated into a direct military conflict between the United States and Iran. Iran’s nuclear program makes these scenarios even more dangerous.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can manage the rise</w:t>
      </w:r>
      <w:r w:rsidRPr="0027722A">
        <w:rPr>
          <w:rStyle w:val="StyleUnderline"/>
        </w:rPr>
        <w:t xml:space="preserve"> and resurgence </w:t>
      </w:r>
      <w:r w:rsidRPr="004274D0">
        <w:rPr>
          <w:rStyle w:val="StyleUnderline"/>
          <w:highlight w:val="green"/>
        </w:rPr>
        <w:t xml:space="preserve">of great powers like </w:t>
      </w:r>
      <w:r w:rsidRPr="004274D0">
        <w:rPr>
          <w:rStyle w:val="Emphasis"/>
          <w:highlight w:val="green"/>
        </w:rPr>
        <w:t>China, Russia and Iran</w:t>
      </w:r>
      <w:r w:rsidRPr="0027722A">
        <w:rPr>
          <w:rStyle w:val="StyleUnderline"/>
        </w:rPr>
        <w:t xml:space="preserve"> at an acceptable cost </w:t>
      </w:r>
      <w:r w:rsidRPr="004274D0">
        <w:rPr>
          <w:rStyle w:val="StyleUnderline"/>
          <w:highlight w:val="green"/>
        </w:rPr>
        <w:t>without ceding</w:t>
      </w:r>
      <w:r w:rsidRPr="0027722A">
        <w:rPr>
          <w:rStyle w:val="StyleUnderline"/>
        </w:rPr>
        <w:t xml:space="preserve"> entire </w:t>
      </w:r>
      <w:r w:rsidRPr="004274D0">
        <w:rPr>
          <w:rStyle w:val="StyleUnderline"/>
          <w:highlight w:val="green"/>
        </w:rPr>
        <w:t>spheres of influence</w:t>
      </w:r>
      <w:r w:rsidRPr="0027722A">
        <w:rPr>
          <w:sz w:val="16"/>
        </w:rPr>
        <w:t xml:space="preserve">. The key is to focus on normalizing the geopolitics of the Middle East, Europe and the Asia-Pacific, which the United States can do by strengthening its transatlantic and transpacific alliances and adapting them to the new, dangerous circumstances on the horizon. </w:t>
      </w:r>
      <w:r w:rsidRPr="0027722A">
        <w:rPr>
          <w:rStyle w:val="StyleUnderline"/>
        </w:rPr>
        <w:t>The U</w:t>
      </w:r>
      <w:r w:rsidRPr="0027722A">
        <w:rPr>
          <w:sz w:val="16"/>
        </w:rPr>
        <w:t xml:space="preserve">nited </w:t>
      </w:r>
      <w:r w:rsidRPr="0027722A">
        <w:rPr>
          <w:rStyle w:val="StyleUnderline"/>
        </w:rPr>
        <w:t>S</w:t>
      </w:r>
      <w:r w:rsidRPr="0027722A">
        <w:rPr>
          <w:sz w:val="16"/>
        </w:rPr>
        <w:t xml:space="preserve">tates </w:t>
      </w:r>
      <w:r w:rsidRPr="0027722A">
        <w:rPr>
          <w:rStyle w:val="StyleUnderline"/>
        </w:rPr>
        <w:t>should promote a balance of power in key regions while seeking opportunities to reconcile differences among major actors</w:t>
      </w:r>
      <w:r w:rsidRPr="0027722A">
        <w:rPr>
          <w:sz w:val="16"/>
        </w:rPr>
        <w:t>.</w:t>
      </w:r>
    </w:p>
    <w:p w14:paraId="237F0056" w14:textId="77777777" w:rsidR="00160EB5" w:rsidRPr="00966AC4" w:rsidRDefault="00160EB5" w:rsidP="00160EB5">
      <w:pPr>
        <w:pStyle w:val="Heading4"/>
        <w:rPr>
          <w:rFonts w:asciiTheme="majorHAnsi" w:hAnsiTheme="majorHAnsi" w:cstheme="majorHAnsi"/>
        </w:rPr>
      </w:pPr>
      <w:r w:rsidRPr="00966AC4">
        <w:rPr>
          <w:rFonts w:asciiTheme="majorHAnsi" w:hAnsiTheme="majorHAnsi" w:cstheme="majorHAnsi"/>
        </w:rPr>
        <w:lastRenderedPageBreak/>
        <w:t xml:space="preserve">Nuclear war causes extinction. </w:t>
      </w:r>
    </w:p>
    <w:p w14:paraId="5A3CADCB" w14:textId="77777777" w:rsidR="00160EB5" w:rsidRPr="00966AC4" w:rsidRDefault="00160EB5" w:rsidP="00160EB5">
      <w:pPr>
        <w:rPr>
          <w:rFonts w:asciiTheme="majorHAnsi" w:hAnsiTheme="majorHAnsi" w:cstheme="majorHAnsi"/>
          <w:sz w:val="16"/>
          <w:szCs w:val="16"/>
        </w:rPr>
      </w:pPr>
      <w:r w:rsidRPr="00966AC4">
        <w:rPr>
          <w:rStyle w:val="Heading4Char"/>
          <w:rFonts w:asciiTheme="majorHAnsi" w:hAnsiTheme="majorHAnsi" w:cstheme="majorHAnsi"/>
        </w:rPr>
        <w:t>Starr ’17</w:t>
      </w:r>
      <w:r w:rsidRPr="00966AC4">
        <w:rPr>
          <w:rFonts w:asciiTheme="majorHAnsi" w:hAnsiTheme="majorHAnsi" w:cstheme="majorHAnsi"/>
        </w:rPr>
        <w:t xml:space="preserve"> </w:t>
      </w:r>
      <w:r w:rsidRPr="00966AC4">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2">
        <w:r w:rsidRPr="00966AC4">
          <w:rPr>
            <w:rStyle w:val="Hyperlink"/>
            <w:rFonts w:asciiTheme="majorHAnsi" w:hAnsiTheme="majorHAnsi" w:cstheme="majorHAnsi"/>
            <w:sz w:val="16"/>
            <w:szCs w:val="16"/>
          </w:rPr>
          <w:t>https://fas.org/2017/01/turning-a-blind-eye-towards-armageddon-u-s-leaders-reject-nuclear-winter-studies/</w:t>
        </w:r>
      </w:hyperlink>
      <w:r w:rsidRPr="00966AC4">
        <w:rPr>
          <w:rFonts w:asciiTheme="majorHAnsi" w:hAnsiTheme="majorHAnsi" w:cstheme="majorHAnsi"/>
          <w:sz w:val="16"/>
          <w:szCs w:val="16"/>
        </w:rPr>
        <w:t>; Federation of American Scientists; accessed 11/24/18; TV) [AV]</w:t>
      </w:r>
    </w:p>
    <w:p w14:paraId="64E43AAE" w14:textId="77777777" w:rsidR="00160EB5" w:rsidRPr="00966AC4" w:rsidRDefault="00160EB5" w:rsidP="00160EB5">
      <w:pPr>
        <w:rPr>
          <w:rFonts w:asciiTheme="majorHAnsi" w:eastAsia="Calibri" w:hAnsiTheme="majorHAnsi" w:cstheme="majorHAnsi"/>
          <w:sz w:val="14"/>
        </w:rPr>
      </w:pPr>
      <w:r w:rsidRPr="00966AC4">
        <w:rPr>
          <w:rFonts w:asciiTheme="majorHAnsi" w:eastAsia="Calibri" w:hAnsiTheme="majorHAnsi" w:cstheme="majorHAnsi"/>
          <w:u w:val="single"/>
        </w:rPr>
        <w:t>The detonation of an atomic bomb</w:t>
      </w:r>
      <w:r w:rsidRPr="00966AC4">
        <w:rPr>
          <w:rFonts w:asciiTheme="majorHAnsi" w:eastAsia="Calibri" w:hAnsiTheme="majorHAnsi" w:cstheme="majorHAnsi"/>
          <w:sz w:val="14"/>
        </w:rPr>
        <w:t xml:space="preserve"> with this explosive power </w:t>
      </w:r>
      <w:r w:rsidRPr="00966AC4">
        <w:rPr>
          <w:rFonts w:asciiTheme="majorHAnsi" w:eastAsia="Calibri" w:hAnsiTheme="majorHAnsi" w:cstheme="majorHAnsi"/>
          <w:u w:val="single"/>
        </w:rPr>
        <w:t xml:space="preserve">will </w:t>
      </w:r>
      <w:r w:rsidRPr="00966AC4">
        <w:rPr>
          <w:rFonts w:asciiTheme="majorHAnsi" w:eastAsia="Calibri" w:hAnsiTheme="majorHAnsi" w:cstheme="majorHAnsi"/>
          <w:b/>
          <w:u w:val="single"/>
        </w:rPr>
        <w:t>instantly ignite fires</w:t>
      </w:r>
      <w:r w:rsidRPr="00966AC4">
        <w:rPr>
          <w:rFonts w:asciiTheme="majorHAnsi" w:eastAsia="Calibri" w:hAnsiTheme="majorHAnsi" w:cstheme="majorHAnsi"/>
          <w:u w:val="single"/>
        </w:rPr>
        <w:t xml:space="preserve"> over</w:t>
      </w:r>
      <w:r w:rsidRPr="00966AC4">
        <w:rPr>
          <w:rFonts w:asciiTheme="majorHAnsi" w:eastAsia="Calibri" w:hAnsiTheme="majorHAnsi" w:cstheme="majorHAnsi"/>
          <w:sz w:val="14"/>
        </w:rPr>
        <w:t xml:space="preserve"> a surface area of </w:t>
      </w:r>
      <w:r w:rsidRPr="00966AC4">
        <w:rPr>
          <w:rFonts w:asciiTheme="majorHAnsi" w:eastAsia="Calibri" w:hAnsiTheme="majorHAnsi" w:cstheme="majorHAnsi"/>
          <w:u w:val="single"/>
        </w:rPr>
        <w:t>three to five</w:t>
      </w:r>
      <w:r w:rsidRPr="00966AC4">
        <w:rPr>
          <w:rFonts w:asciiTheme="majorHAnsi" w:eastAsia="Calibri" w:hAnsiTheme="majorHAnsi" w:cstheme="majorHAnsi"/>
          <w:sz w:val="14"/>
        </w:rPr>
        <w:t xml:space="preserve"> square </w:t>
      </w:r>
      <w:r w:rsidRPr="00966AC4">
        <w:rPr>
          <w:rFonts w:asciiTheme="majorHAnsi" w:eastAsia="Calibri" w:hAnsiTheme="majorHAnsi" w:cstheme="majorHAnsi"/>
          <w:u w:val="single"/>
        </w:rPr>
        <w:t>miles. In</w:t>
      </w:r>
      <w:r w:rsidRPr="00966AC4">
        <w:rPr>
          <w:rFonts w:asciiTheme="majorHAnsi" w:eastAsia="Calibri" w:hAnsiTheme="majorHAnsi" w:cstheme="majorHAnsi"/>
          <w:sz w:val="14"/>
        </w:rPr>
        <w:t xml:space="preserve"> the </w:t>
      </w:r>
      <w:r w:rsidRPr="00966AC4">
        <w:rPr>
          <w:rFonts w:asciiTheme="majorHAnsi" w:eastAsia="Calibri" w:hAnsiTheme="majorHAnsi" w:cstheme="majorHAnsi"/>
          <w:u w:val="single"/>
        </w:rPr>
        <w:t>recent studies</w:t>
      </w:r>
      <w:r w:rsidRPr="00966AC4">
        <w:rPr>
          <w:rFonts w:asciiTheme="majorHAnsi" w:eastAsia="Calibri" w:hAnsiTheme="majorHAnsi" w:cstheme="majorHAnsi"/>
          <w:sz w:val="14"/>
        </w:rPr>
        <w:t xml:space="preserve">, the </w:t>
      </w:r>
      <w:r w:rsidRPr="00966AC4">
        <w:rPr>
          <w:rFonts w:asciiTheme="majorHAnsi" w:eastAsia="Calibri" w:hAnsiTheme="majorHAnsi" w:cstheme="majorHAnsi"/>
          <w:u w:val="single"/>
        </w:rPr>
        <w:t xml:space="preserve">scientists calculated that the </w:t>
      </w:r>
      <w:r w:rsidRPr="00966AC4">
        <w:rPr>
          <w:rFonts w:asciiTheme="majorHAnsi" w:eastAsia="Calibri" w:hAnsiTheme="majorHAnsi" w:cstheme="majorHAnsi"/>
          <w:b/>
          <w:u w:val="single"/>
        </w:rPr>
        <w:t>blast</w:t>
      </w:r>
      <w:r w:rsidRPr="00966AC4">
        <w:rPr>
          <w:rFonts w:asciiTheme="majorHAnsi" w:eastAsia="Calibri" w:hAnsiTheme="majorHAnsi" w:cstheme="majorHAnsi"/>
          <w:u w:val="single"/>
        </w:rPr>
        <w:t xml:space="preserve">, </w:t>
      </w:r>
      <w:r w:rsidRPr="00966AC4">
        <w:rPr>
          <w:rFonts w:asciiTheme="majorHAnsi" w:eastAsia="Calibri" w:hAnsiTheme="majorHAnsi" w:cstheme="majorHAnsi"/>
          <w:b/>
          <w:u w:val="single"/>
        </w:rPr>
        <w:t>fire</w:t>
      </w:r>
      <w:r w:rsidRPr="00966AC4">
        <w:rPr>
          <w:rFonts w:asciiTheme="majorHAnsi" w:eastAsia="Calibri" w:hAnsiTheme="majorHAnsi" w:cstheme="majorHAnsi"/>
          <w:u w:val="single"/>
        </w:rPr>
        <w:t xml:space="preserve">, and </w:t>
      </w:r>
      <w:r w:rsidRPr="00966AC4">
        <w:rPr>
          <w:rFonts w:asciiTheme="majorHAnsi" w:eastAsia="Calibri" w:hAnsiTheme="majorHAnsi" w:cstheme="majorHAnsi"/>
          <w:b/>
          <w:u w:val="single"/>
        </w:rPr>
        <w:t>radiation</w:t>
      </w:r>
      <w:r w:rsidRPr="00966AC4">
        <w:rPr>
          <w:rFonts w:asciiTheme="majorHAnsi" w:eastAsia="Calibri" w:hAnsiTheme="majorHAnsi" w:cstheme="majorHAnsi"/>
          <w:u w:val="single"/>
        </w:rPr>
        <w:t xml:space="preserve"> from a war</w:t>
      </w:r>
      <w:r w:rsidRPr="00966AC4">
        <w:rPr>
          <w:rFonts w:asciiTheme="majorHAnsi" w:eastAsia="Calibri" w:hAnsiTheme="majorHAnsi" w:cstheme="majorHAnsi"/>
          <w:sz w:val="14"/>
        </w:rPr>
        <w:t xml:space="preserve"> fought </w:t>
      </w:r>
      <w:r w:rsidRPr="00966AC4">
        <w:rPr>
          <w:rFonts w:asciiTheme="majorHAnsi" w:eastAsia="Calibri" w:hAnsiTheme="majorHAnsi" w:cstheme="majorHAnsi"/>
          <w:u w:val="single"/>
        </w:rPr>
        <w:t xml:space="preserve">with 100 atomic bombs could produce </w:t>
      </w:r>
      <w:r w:rsidRPr="00966AC4">
        <w:rPr>
          <w:rFonts w:asciiTheme="majorHAnsi" w:eastAsia="Calibri" w:hAnsiTheme="majorHAnsi" w:cstheme="majorHAnsi"/>
          <w:b/>
          <w:u w:val="single"/>
        </w:rPr>
        <w:t>direct fatalities</w:t>
      </w:r>
      <w:r w:rsidRPr="00966AC4">
        <w:rPr>
          <w:rFonts w:asciiTheme="majorHAnsi" w:eastAsia="Calibri" w:hAnsiTheme="majorHAnsi" w:cstheme="majorHAnsi"/>
          <w:u w:val="single"/>
        </w:rPr>
        <w:t xml:space="preserve"> comparable to</w:t>
      </w:r>
      <w:r w:rsidRPr="00966AC4">
        <w:rPr>
          <w:rFonts w:asciiTheme="majorHAnsi" w:eastAsia="Calibri" w:hAnsiTheme="majorHAnsi" w:cstheme="majorHAnsi"/>
          <w:sz w:val="14"/>
        </w:rPr>
        <w:t xml:space="preserve"> all of those worldwide in </w:t>
      </w:r>
      <w:r w:rsidRPr="00966AC4">
        <w:rPr>
          <w:rFonts w:asciiTheme="majorHAnsi" w:eastAsia="Calibri" w:hAnsiTheme="majorHAnsi" w:cstheme="majorHAnsi"/>
          <w:u w:val="single"/>
        </w:rPr>
        <w:t>World War II, or to those</w:t>
      </w:r>
      <w:r w:rsidRPr="00966AC4">
        <w:rPr>
          <w:rFonts w:asciiTheme="majorHAnsi" w:eastAsia="Calibri" w:hAnsiTheme="majorHAnsi" w:cstheme="majorHAnsi"/>
          <w:sz w:val="14"/>
        </w:rPr>
        <w:t xml:space="preserve"> once </w:t>
      </w:r>
      <w:r w:rsidRPr="00966AC4">
        <w:rPr>
          <w:rFonts w:asciiTheme="majorHAnsi" w:eastAsia="Calibri" w:hAnsiTheme="majorHAnsi" w:cstheme="majorHAnsi"/>
          <w:u w:val="single"/>
        </w:rPr>
        <w:t>estimated for a “</w:t>
      </w:r>
      <w:r w:rsidRPr="00966AC4">
        <w:rPr>
          <w:rFonts w:asciiTheme="majorHAnsi" w:eastAsia="Calibri" w:hAnsiTheme="majorHAnsi" w:cstheme="majorHAnsi"/>
          <w:b/>
          <w:u w:val="single"/>
        </w:rPr>
        <w:t>counterforce</w:t>
      </w:r>
      <w:r w:rsidRPr="00966AC4">
        <w:rPr>
          <w:rFonts w:asciiTheme="majorHAnsi" w:eastAsia="Calibri" w:hAnsiTheme="majorHAnsi" w:cstheme="majorHAnsi"/>
          <w:u w:val="single"/>
        </w:rPr>
        <w:t xml:space="preserve">” </w:t>
      </w:r>
      <w:r w:rsidRPr="00966AC4">
        <w:rPr>
          <w:rStyle w:val="StyleUnderline"/>
          <w:rFonts w:asciiTheme="majorHAnsi" w:hAnsiTheme="majorHAnsi" w:cstheme="majorHAnsi"/>
          <w:highlight w:val="green"/>
        </w:rPr>
        <w:t>nuclear war</w:t>
      </w:r>
      <w:r w:rsidRPr="00966AC4">
        <w:rPr>
          <w:rFonts w:asciiTheme="majorHAnsi" w:eastAsia="Calibri" w:hAnsiTheme="majorHAnsi" w:cstheme="majorHAnsi"/>
          <w:sz w:val="14"/>
        </w:rPr>
        <w:t xml:space="preserve"> between the superpowers. However, </w:t>
      </w:r>
      <w:r w:rsidRPr="00966AC4">
        <w:rPr>
          <w:rFonts w:asciiTheme="majorHAnsi" w:eastAsia="Calibri" w:hAnsiTheme="majorHAnsi" w:cstheme="majorHAnsi"/>
          <w:u w:val="single"/>
        </w:rPr>
        <w:t xml:space="preserve">the </w:t>
      </w:r>
      <w:r w:rsidRPr="00966AC4">
        <w:rPr>
          <w:rFonts w:asciiTheme="majorHAnsi" w:eastAsia="Calibri" w:hAnsiTheme="majorHAnsi" w:cstheme="majorHAnsi"/>
          <w:b/>
          <w:u w:val="single"/>
        </w:rPr>
        <w:t>long-term environmental effects</w:t>
      </w:r>
      <w:r w:rsidRPr="00966AC4">
        <w:rPr>
          <w:rFonts w:asciiTheme="majorHAnsi" w:eastAsia="Calibri" w:hAnsiTheme="majorHAnsi" w:cstheme="majorHAnsi"/>
          <w:sz w:val="14"/>
        </w:rPr>
        <w:t xml:space="preserve"> of the war </w:t>
      </w:r>
      <w:r w:rsidRPr="00966AC4">
        <w:rPr>
          <w:rStyle w:val="StyleUnderline"/>
          <w:rFonts w:asciiTheme="majorHAnsi" w:hAnsiTheme="majorHAnsi" w:cstheme="majorHAnsi"/>
          <w:highlight w:val="green"/>
        </w:rPr>
        <w:t>could</w:t>
      </w:r>
      <w:r w:rsidRPr="00966AC4">
        <w:rPr>
          <w:rFonts w:asciiTheme="majorHAnsi" w:eastAsia="Calibri" w:hAnsiTheme="majorHAnsi" w:cstheme="majorHAnsi"/>
          <w:b/>
          <w:u w:val="single"/>
        </w:rPr>
        <w:t xml:space="preserve"> </w:t>
      </w:r>
      <w:r w:rsidRPr="00966AC4">
        <w:rPr>
          <w:rFonts w:asciiTheme="majorHAnsi" w:eastAsia="Calibri" w:hAnsiTheme="majorHAnsi" w:cstheme="majorHAnsi"/>
          <w:sz w:val="14"/>
        </w:rPr>
        <w:t xml:space="preserve">significantly </w:t>
      </w:r>
      <w:r w:rsidRPr="00966AC4">
        <w:rPr>
          <w:rFonts w:asciiTheme="majorHAnsi" w:eastAsia="Calibri" w:hAnsiTheme="majorHAnsi" w:cstheme="majorHAnsi"/>
          <w:u w:val="single"/>
        </w:rPr>
        <w:t>disrupt</w:t>
      </w:r>
      <w:r w:rsidRPr="00966AC4">
        <w:rPr>
          <w:rFonts w:asciiTheme="majorHAnsi" w:eastAsia="Calibri" w:hAnsiTheme="majorHAnsi" w:cstheme="majorHAnsi"/>
          <w:sz w:val="14"/>
        </w:rPr>
        <w:t xml:space="preserve"> the </w:t>
      </w:r>
      <w:r w:rsidRPr="00966AC4">
        <w:rPr>
          <w:rFonts w:asciiTheme="majorHAnsi" w:eastAsia="Calibri" w:hAnsiTheme="majorHAnsi" w:cstheme="majorHAnsi"/>
          <w:u w:val="single"/>
        </w:rPr>
        <w:t>global weather for</w:t>
      </w:r>
      <w:r w:rsidRPr="00966AC4">
        <w:rPr>
          <w:rFonts w:asciiTheme="majorHAnsi" w:eastAsia="Calibri" w:hAnsiTheme="majorHAnsi" w:cstheme="majorHAnsi"/>
          <w:sz w:val="14"/>
        </w:rPr>
        <w:t xml:space="preserve"> at least </w:t>
      </w:r>
      <w:r w:rsidRPr="00966AC4">
        <w:rPr>
          <w:rFonts w:asciiTheme="majorHAnsi" w:eastAsia="Calibri" w:hAnsiTheme="majorHAnsi" w:cstheme="majorHAnsi"/>
          <w:u w:val="single"/>
        </w:rPr>
        <w:t>a decade, which would</w:t>
      </w:r>
      <w:r w:rsidRPr="00966AC4">
        <w:rPr>
          <w:rFonts w:asciiTheme="majorHAnsi" w:eastAsia="Calibri" w:hAnsiTheme="majorHAnsi" w:cstheme="majorHAnsi"/>
          <w:sz w:val="14"/>
        </w:rPr>
        <w:t xml:space="preserve"> likely </w:t>
      </w:r>
      <w:r w:rsidRPr="00966AC4">
        <w:rPr>
          <w:rStyle w:val="StyleUnderline"/>
          <w:rFonts w:asciiTheme="majorHAnsi" w:hAnsiTheme="majorHAnsi" w:cstheme="majorHAnsi"/>
          <w:highlight w:val="green"/>
        </w:rPr>
        <w:t>result in</w:t>
      </w:r>
      <w:r w:rsidRPr="00966AC4">
        <w:rPr>
          <w:rFonts w:asciiTheme="majorHAnsi" w:eastAsia="Calibri" w:hAnsiTheme="majorHAnsi" w:cstheme="majorHAnsi"/>
          <w:u w:val="single"/>
        </w:rPr>
        <w:t xml:space="preserve"> a </w:t>
      </w:r>
      <w:r w:rsidRPr="00966AC4">
        <w:rPr>
          <w:rFonts w:asciiTheme="majorHAnsi" w:eastAsia="Calibri" w:hAnsiTheme="majorHAnsi" w:cstheme="majorHAnsi"/>
          <w:sz w:val="14"/>
        </w:rPr>
        <w:t xml:space="preserve">vast </w:t>
      </w:r>
      <w:r w:rsidRPr="00966AC4">
        <w:rPr>
          <w:rStyle w:val="Emphasis"/>
          <w:rFonts w:asciiTheme="majorHAnsi" w:hAnsiTheme="majorHAnsi" w:cstheme="majorHAnsi"/>
          <w:highlight w:val="green"/>
        </w:rPr>
        <w:t>global famine</w:t>
      </w:r>
      <w:r w:rsidRPr="00966AC4">
        <w:rPr>
          <w:rFonts w:asciiTheme="majorHAnsi" w:eastAsia="Calibri" w:hAnsiTheme="majorHAnsi" w:cstheme="majorHAnsi"/>
          <w:sz w:val="14"/>
        </w:rPr>
        <w:t xml:space="preserve">. The scientists predicted that </w:t>
      </w:r>
      <w:r w:rsidRPr="00966AC4">
        <w:rPr>
          <w:rFonts w:asciiTheme="majorHAnsi" w:eastAsia="Calibri" w:hAnsiTheme="majorHAnsi" w:cstheme="majorHAnsi"/>
          <w:b/>
          <w:u w:val="single"/>
        </w:rPr>
        <w:t>nuclear firestorms</w:t>
      </w:r>
      <w:r w:rsidRPr="00966AC4">
        <w:rPr>
          <w:rFonts w:asciiTheme="majorHAnsi" w:eastAsia="Calibri" w:hAnsiTheme="majorHAnsi" w:cstheme="majorHAnsi"/>
          <w:sz w:val="14"/>
        </w:rPr>
        <w:t xml:space="preserve"> in the burning cities </w:t>
      </w:r>
      <w:r w:rsidRPr="00966AC4">
        <w:rPr>
          <w:rFonts w:asciiTheme="majorHAnsi" w:eastAsia="Calibri" w:hAnsiTheme="majorHAnsi" w:cstheme="majorHAnsi"/>
          <w:u w:val="single"/>
        </w:rPr>
        <w:t>would cause</w:t>
      </w:r>
      <w:r w:rsidRPr="00966AC4">
        <w:rPr>
          <w:rFonts w:asciiTheme="majorHAnsi" w:eastAsia="Calibri" w:hAnsiTheme="majorHAnsi" w:cstheme="majorHAnsi"/>
          <w:sz w:val="14"/>
        </w:rPr>
        <w:t xml:space="preserve"> at least </w:t>
      </w:r>
      <w:r w:rsidRPr="00966AC4">
        <w:rPr>
          <w:rFonts w:asciiTheme="majorHAnsi" w:eastAsia="Calibri" w:hAnsiTheme="majorHAnsi" w:cstheme="majorHAnsi"/>
          <w:u w:val="single"/>
        </w:rPr>
        <w:t xml:space="preserve">five million tons of </w:t>
      </w:r>
      <w:r w:rsidRPr="00966AC4">
        <w:rPr>
          <w:rFonts w:asciiTheme="majorHAnsi" w:eastAsia="Calibri" w:hAnsiTheme="majorHAnsi" w:cstheme="majorHAnsi"/>
          <w:b/>
          <w:u w:val="single"/>
        </w:rPr>
        <w:t>black carbon smoke</w:t>
      </w:r>
      <w:r w:rsidRPr="00966AC4">
        <w:rPr>
          <w:rFonts w:asciiTheme="majorHAnsi" w:eastAsia="Calibri" w:hAnsiTheme="majorHAnsi" w:cstheme="majorHAnsi"/>
          <w:u w:val="single"/>
        </w:rPr>
        <w:t xml:space="preserve"> to</w:t>
      </w:r>
      <w:r w:rsidRPr="00966AC4">
        <w:rPr>
          <w:rFonts w:asciiTheme="majorHAnsi" w:eastAsia="Calibri" w:hAnsiTheme="majorHAnsi" w:cstheme="majorHAnsi"/>
          <w:sz w:val="14"/>
        </w:rPr>
        <w:t xml:space="preserve"> quickly </w:t>
      </w:r>
      <w:r w:rsidRPr="00966AC4">
        <w:rPr>
          <w:rFonts w:asciiTheme="majorHAnsi" w:eastAsia="Calibri" w:hAnsiTheme="majorHAnsi" w:cstheme="majorHAnsi"/>
          <w:u w:val="single"/>
        </w:rPr>
        <w:t>rise</w:t>
      </w:r>
      <w:r w:rsidRPr="00966AC4">
        <w:rPr>
          <w:rFonts w:asciiTheme="majorHAnsi" w:eastAsia="Calibri" w:hAnsiTheme="majorHAnsi" w:cstheme="majorHAnsi"/>
          <w:sz w:val="14"/>
        </w:rPr>
        <w:t xml:space="preserve"> above cloud level </w:t>
      </w:r>
      <w:r w:rsidRPr="00966AC4">
        <w:rPr>
          <w:rFonts w:asciiTheme="majorHAnsi" w:eastAsia="Calibri" w:hAnsiTheme="majorHAnsi" w:cstheme="majorHAnsi"/>
          <w:u w:val="single"/>
        </w:rPr>
        <w:t>into the stratosphere</w:t>
      </w:r>
      <w:r w:rsidRPr="00966AC4">
        <w:rPr>
          <w:rFonts w:asciiTheme="majorHAnsi" w:eastAsia="Calibri" w:hAnsiTheme="majorHAnsi" w:cstheme="majorHAnsi"/>
          <w:sz w:val="14"/>
        </w:rPr>
        <w:t xml:space="preserve">, where it could not be rained out. </w:t>
      </w:r>
      <w:r w:rsidRPr="00966AC4">
        <w:rPr>
          <w:rFonts w:asciiTheme="majorHAnsi" w:eastAsia="Calibri" w:hAnsiTheme="majorHAnsi" w:cstheme="majorHAnsi"/>
          <w:u w:val="single"/>
        </w:rPr>
        <w:t xml:space="preserve">The smoke would circle the Earth in </w:t>
      </w:r>
      <w:r w:rsidRPr="00966AC4">
        <w:rPr>
          <w:rFonts w:asciiTheme="majorHAnsi" w:eastAsia="Calibri" w:hAnsiTheme="majorHAnsi" w:cstheme="majorHAnsi"/>
          <w:b/>
          <w:u w:val="single"/>
        </w:rPr>
        <w:t>less than two weeks</w:t>
      </w:r>
      <w:r w:rsidRPr="00966AC4">
        <w:rPr>
          <w:rFonts w:asciiTheme="majorHAnsi" w:eastAsia="Calibri" w:hAnsiTheme="majorHAnsi" w:cstheme="majorHAnsi"/>
          <w:u w:val="single"/>
        </w:rPr>
        <w:t xml:space="preserve"> and</w:t>
      </w:r>
      <w:r w:rsidRPr="00966AC4">
        <w:rPr>
          <w:rFonts w:asciiTheme="majorHAnsi" w:eastAsia="Calibri" w:hAnsiTheme="majorHAnsi" w:cstheme="majorHAnsi"/>
          <w:sz w:val="14"/>
        </w:rPr>
        <w:t xml:space="preserve"> would </w:t>
      </w:r>
      <w:r w:rsidRPr="00966AC4">
        <w:rPr>
          <w:rFonts w:asciiTheme="majorHAnsi" w:eastAsia="Calibri" w:hAnsiTheme="majorHAnsi" w:cstheme="majorHAnsi"/>
          <w:u w:val="single"/>
        </w:rPr>
        <w:t xml:space="preserve">form </w:t>
      </w:r>
      <w:r w:rsidRPr="00966AC4">
        <w:rPr>
          <w:rFonts w:asciiTheme="majorHAnsi" w:eastAsia="Calibri" w:hAnsiTheme="majorHAnsi" w:cstheme="majorHAnsi"/>
          <w:b/>
          <w:highlight w:val="green"/>
          <w:u w:val="single"/>
        </w:rPr>
        <w:t>a</w:t>
      </w:r>
      <w:r w:rsidRPr="00966AC4">
        <w:rPr>
          <w:rFonts w:asciiTheme="majorHAnsi" w:eastAsia="Calibri" w:hAnsiTheme="majorHAnsi" w:cstheme="majorHAnsi"/>
          <w:sz w:val="14"/>
        </w:rPr>
        <w:t xml:space="preserve"> global </w:t>
      </w:r>
      <w:r w:rsidRPr="00966AC4">
        <w:rPr>
          <w:rFonts w:asciiTheme="majorHAnsi" w:eastAsia="Calibri" w:hAnsiTheme="majorHAnsi" w:cstheme="majorHAnsi"/>
          <w:b/>
          <w:u w:val="single"/>
        </w:rPr>
        <w:t xml:space="preserve">stratospheric </w:t>
      </w:r>
      <w:r w:rsidRPr="00966AC4">
        <w:rPr>
          <w:rFonts w:asciiTheme="majorHAnsi" w:eastAsia="Calibri" w:hAnsiTheme="majorHAnsi" w:cstheme="majorHAnsi"/>
          <w:b/>
          <w:highlight w:val="green"/>
          <w:u w:val="single"/>
        </w:rPr>
        <w:t>smoke layer</w:t>
      </w:r>
      <w:r w:rsidRPr="00966AC4">
        <w:rPr>
          <w:rFonts w:asciiTheme="majorHAnsi" w:eastAsia="Calibri" w:hAnsiTheme="majorHAnsi" w:cstheme="majorHAnsi"/>
          <w:u w:val="single"/>
        </w:rPr>
        <w:t xml:space="preserve"> that </w:t>
      </w:r>
      <w:r w:rsidRPr="00966AC4">
        <w:rPr>
          <w:rFonts w:asciiTheme="majorHAnsi" w:eastAsia="Calibri" w:hAnsiTheme="majorHAnsi" w:cstheme="majorHAnsi"/>
          <w:b/>
          <w:highlight w:val="green"/>
          <w:u w:val="single"/>
        </w:rPr>
        <w:t>would remain for</w:t>
      </w:r>
      <w:r w:rsidRPr="00966AC4">
        <w:rPr>
          <w:rFonts w:asciiTheme="majorHAnsi" w:eastAsia="Calibri" w:hAnsiTheme="majorHAnsi" w:cstheme="majorHAnsi"/>
          <w:u w:val="single"/>
        </w:rPr>
        <w:t xml:space="preserve"> more than </w:t>
      </w:r>
      <w:r w:rsidRPr="00966AC4">
        <w:rPr>
          <w:rFonts w:asciiTheme="majorHAnsi" w:eastAsia="Calibri" w:hAnsiTheme="majorHAnsi" w:cstheme="majorHAnsi"/>
          <w:b/>
          <w:highlight w:val="green"/>
          <w:u w:val="single"/>
        </w:rPr>
        <w:t>a decade</w:t>
      </w:r>
      <w:r w:rsidRPr="00966AC4">
        <w:rPr>
          <w:rFonts w:asciiTheme="majorHAnsi" w:eastAsia="Calibri" w:hAnsiTheme="majorHAnsi" w:cstheme="majorHAnsi"/>
          <w:u w:val="single"/>
        </w:rPr>
        <w:t>. The smoke would absorb</w:t>
      </w:r>
      <w:r w:rsidRPr="00966AC4">
        <w:rPr>
          <w:rFonts w:asciiTheme="majorHAnsi" w:eastAsia="Calibri" w:hAnsiTheme="majorHAnsi" w:cstheme="majorHAnsi"/>
          <w:sz w:val="14"/>
        </w:rPr>
        <w:t xml:space="preserve"> warming </w:t>
      </w:r>
      <w:r w:rsidRPr="00966AC4">
        <w:rPr>
          <w:rFonts w:asciiTheme="majorHAnsi" w:eastAsia="Calibri" w:hAnsiTheme="majorHAnsi" w:cstheme="majorHAnsi"/>
          <w:u w:val="single"/>
        </w:rPr>
        <w:t xml:space="preserve">sunlight, which would </w:t>
      </w:r>
      <w:r w:rsidRPr="00966AC4">
        <w:rPr>
          <w:rFonts w:asciiTheme="majorHAnsi" w:eastAsia="Calibri" w:hAnsiTheme="majorHAnsi" w:cstheme="majorHAnsi"/>
          <w:b/>
          <w:u w:val="single"/>
        </w:rPr>
        <w:t>heat the smoke</w:t>
      </w:r>
      <w:r w:rsidRPr="00966AC4">
        <w:rPr>
          <w:rFonts w:asciiTheme="majorHAnsi" w:eastAsia="Calibri" w:hAnsiTheme="majorHAnsi" w:cstheme="majorHAnsi"/>
          <w:u w:val="single"/>
        </w:rPr>
        <w:t xml:space="preserve"> to</w:t>
      </w:r>
      <w:r w:rsidRPr="00966AC4">
        <w:rPr>
          <w:rFonts w:asciiTheme="majorHAnsi" w:eastAsia="Calibri" w:hAnsiTheme="majorHAnsi" w:cstheme="majorHAnsi"/>
          <w:sz w:val="14"/>
        </w:rPr>
        <w:t xml:space="preserve"> temperatures near </w:t>
      </w:r>
      <w:r w:rsidRPr="00966AC4">
        <w:rPr>
          <w:rFonts w:asciiTheme="majorHAnsi" w:eastAsia="Calibri" w:hAnsiTheme="majorHAnsi" w:cstheme="majorHAnsi"/>
          <w:u w:val="single"/>
        </w:rPr>
        <w:t xml:space="preserve">the boiling point of water, </w:t>
      </w:r>
      <w:r w:rsidRPr="00966AC4">
        <w:rPr>
          <w:rFonts w:asciiTheme="majorHAnsi" w:eastAsia="Calibri" w:hAnsiTheme="majorHAnsi" w:cstheme="majorHAnsi"/>
          <w:sz w:val="14"/>
        </w:rPr>
        <w:t>producing</w:t>
      </w:r>
      <w:r w:rsidRPr="00966AC4">
        <w:rPr>
          <w:rFonts w:asciiTheme="majorHAnsi" w:eastAsia="Calibri" w:hAnsiTheme="majorHAnsi" w:cstheme="majorHAnsi"/>
          <w:b/>
          <w:highlight w:val="green"/>
          <w:u w:val="single"/>
        </w:rPr>
        <w:t xml:space="preserve"> ozone losses of</w:t>
      </w:r>
      <w:r w:rsidRPr="00966AC4">
        <w:rPr>
          <w:rFonts w:asciiTheme="majorHAnsi" w:eastAsia="Calibri" w:hAnsiTheme="majorHAnsi" w:cstheme="majorHAnsi"/>
          <w:sz w:val="14"/>
        </w:rPr>
        <w:t xml:space="preserve"> 20 to</w:t>
      </w:r>
      <w:r w:rsidRPr="00966AC4">
        <w:rPr>
          <w:rFonts w:asciiTheme="majorHAnsi" w:eastAsia="Calibri" w:hAnsiTheme="majorHAnsi" w:cstheme="majorHAnsi"/>
          <w:b/>
          <w:u w:val="single"/>
        </w:rPr>
        <w:t xml:space="preserve"> </w:t>
      </w:r>
      <w:r w:rsidRPr="00966AC4">
        <w:rPr>
          <w:rFonts w:asciiTheme="majorHAnsi" w:eastAsia="Calibri" w:hAnsiTheme="majorHAnsi" w:cstheme="majorHAnsi"/>
          <w:b/>
          <w:highlight w:val="green"/>
          <w:u w:val="single"/>
        </w:rPr>
        <w:t>50 percent</w:t>
      </w:r>
      <w:r w:rsidRPr="00966AC4">
        <w:rPr>
          <w:rFonts w:asciiTheme="majorHAnsi" w:eastAsia="Calibri" w:hAnsiTheme="majorHAnsi" w:cstheme="majorHAnsi"/>
          <w:b/>
          <w:u w:val="single"/>
        </w:rPr>
        <w:t xml:space="preserve"> </w:t>
      </w:r>
      <w:r w:rsidRPr="00966AC4">
        <w:rPr>
          <w:rFonts w:asciiTheme="majorHAnsi" w:eastAsia="Calibri" w:hAnsiTheme="majorHAnsi" w:cstheme="majorHAnsi"/>
          <w:sz w:val="14"/>
        </w:rPr>
        <w:t xml:space="preserve">over populated areas. </w:t>
      </w:r>
      <w:r w:rsidRPr="00966AC4">
        <w:rPr>
          <w:rFonts w:asciiTheme="majorHAnsi" w:eastAsia="Calibri" w:hAnsiTheme="majorHAnsi" w:cstheme="majorHAnsi"/>
          <w:u w:val="single"/>
        </w:rPr>
        <w:t>This would</w:t>
      </w:r>
      <w:r w:rsidRPr="00966AC4">
        <w:rPr>
          <w:rFonts w:asciiTheme="majorHAnsi" w:eastAsia="Calibri" w:hAnsiTheme="majorHAnsi" w:cstheme="majorHAnsi"/>
          <w:sz w:val="14"/>
        </w:rPr>
        <w:t xml:space="preserve"> almost </w:t>
      </w:r>
      <w:r w:rsidRPr="00966AC4">
        <w:rPr>
          <w:rFonts w:asciiTheme="majorHAnsi" w:eastAsia="Calibri" w:hAnsiTheme="majorHAnsi" w:cstheme="majorHAnsi"/>
          <w:u w:val="single"/>
        </w:rPr>
        <w:t>double the amount of UV-B reaching</w:t>
      </w:r>
      <w:r w:rsidRPr="00966AC4">
        <w:rPr>
          <w:rFonts w:asciiTheme="majorHAnsi" w:eastAsia="Calibri" w:hAnsiTheme="majorHAnsi" w:cstheme="majorHAnsi"/>
          <w:sz w:val="14"/>
        </w:rPr>
        <w:t xml:space="preserve"> the most populated regions of </w:t>
      </w:r>
      <w:r w:rsidRPr="00966AC4">
        <w:rPr>
          <w:rFonts w:asciiTheme="majorHAnsi" w:eastAsia="Calibri" w:hAnsiTheme="majorHAnsi" w:cstheme="majorHAnsi"/>
          <w:u w:val="single"/>
        </w:rPr>
        <w:t>the mid-latitudes</w:t>
      </w:r>
      <w:r w:rsidRPr="00966AC4">
        <w:rPr>
          <w:rFonts w:asciiTheme="majorHAnsi" w:eastAsia="Calibri" w:hAnsiTheme="majorHAnsi" w:cstheme="majorHAnsi"/>
          <w:sz w:val="14"/>
        </w:rPr>
        <w:t xml:space="preserve">, and it would create UV-B indices unprecedented in human history. In North America and Central Europe, </w:t>
      </w:r>
      <w:r w:rsidRPr="00966AC4">
        <w:rPr>
          <w:rFonts w:asciiTheme="majorHAnsi" w:eastAsia="Calibri" w:hAnsiTheme="majorHAnsi" w:cstheme="majorHAnsi"/>
          <w:u w:val="single"/>
        </w:rPr>
        <w:t>the time required to get a</w:t>
      </w:r>
      <w:r w:rsidRPr="00966AC4">
        <w:rPr>
          <w:rFonts w:asciiTheme="majorHAnsi" w:eastAsia="Calibri" w:hAnsiTheme="majorHAnsi" w:cstheme="majorHAnsi"/>
          <w:sz w:val="14"/>
        </w:rPr>
        <w:t xml:space="preserve"> painful </w:t>
      </w:r>
      <w:r w:rsidRPr="00966AC4">
        <w:rPr>
          <w:rFonts w:asciiTheme="majorHAnsi" w:eastAsia="Calibri" w:hAnsiTheme="majorHAnsi" w:cstheme="majorHAnsi"/>
          <w:u w:val="single"/>
        </w:rPr>
        <w:t>sunburn</w:t>
      </w:r>
      <w:r w:rsidRPr="00966AC4">
        <w:rPr>
          <w:rFonts w:asciiTheme="majorHAnsi" w:eastAsia="Calibri" w:hAnsiTheme="majorHAnsi" w:cstheme="majorHAnsi"/>
          <w:sz w:val="14"/>
        </w:rPr>
        <w:t xml:space="preserve"> at mid-day in June </w:t>
      </w:r>
      <w:r w:rsidRPr="00966AC4">
        <w:rPr>
          <w:rFonts w:asciiTheme="majorHAnsi" w:eastAsia="Calibri" w:hAnsiTheme="majorHAnsi" w:cstheme="majorHAnsi"/>
          <w:u w:val="single"/>
        </w:rPr>
        <w:t>could decrease to</w:t>
      </w:r>
      <w:r w:rsidRPr="00966AC4">
        <w:rPr>
          <w:rFonts w:asciiTheme="majorHAnsi" w:eastAsia="Calibri" w:hAnsiTheme="majorHAnsi" w:cstheme="majorHAnsi"/>
          <w:sz w:val="14"/>
        </w:rPr>
        <w:t xml:space="preserve"> as little as </w:t>
      </w:r>
      <w:r w:rsidRPr="00966AC4">
        <w:rPr>
          <w:rFonts w:asciiTheme="majorHAnsi" w:eastAsia="Calibri" w:hAnsiTheme="majorHAnsi" w:cstheme="majorHAnsi"/>
          <w:u w:val="single"/>
        </w:rPr>
        <w:t>six minutes</w:t>
      </w:r>
      <w:r w:rsidRPr="00966AC4">
        <w:rPr>
          <w:rFonts w:asciiTheme="majorHAnsi" w:eastAsia="Calibri" w:hAnsiTheme="majorHAnsi" w:cstheme="majorHAnsi"/>
          <w:sz w:val="14"/>
        </w:rPr>
        <w:t xml:space="preserve"> for fair-skinned individuals. </w:t>
      </w:r>
      <w:r w:rsidRPr="00966AC4">
        <w:rPr>
          <w:rFonts w:asciiTheme="majorHAnsi" w:eastAsia="Calibri" w:hAnsiTheme="majorHAnsi" w:cstheme="majorHAnsi"/>
          <w:u w:val="single"/>
        </w:rPr>
        <w:t>As the smoke</w:t>
      </w:r>
      <w:r w:rsidRPr="00966AC4">
        <w:rPr>
          <w:rFonts w:asciiTheme="majorHAnsi" w:eastAsia="Calibri" w:hAnsiTheme="majorHAnsi" w:cstheme="majorHAnsi"/>
          <w:sz w:val="14"/>
        </w:rPr>
        <w:t xml:space="preserve"> layer </w:t>
      </w:r>
      <w:r w:rsidRPr="00966AC4">
        <w:rPr>
          <w:rFonts w:asciiTheme="majorHAnsi" w:eastAsia="Calibri" w:hAnsiTheme="majorHAnsi" w:cstheme="majorHAnsi"/>
          <w:u w:val="single"/>
        </w:rPr>
        <w:t>blocked</w:t>
      </w:r>
      <w:r w:rsidRPr="00966AC4">
        <w:rPr>
          <w:rFonts w:asciiTheme="majorHAnsi" w:eastAsia="Calibri" w:hAnsiTheme="majorHAnsi" w:cstheme="majorHAnsi"/>
          <w:sz w:val="14"/>
        </w:rPr>
        <w:t xml:space="preserve"> warming </w:t>
      </w:r>
      <w:r w:rsidRPr="00966AC4">
        <w:rPr>
          <w:rFonts w:asciiTheme="majorHAnsi" w:eastAsia="Calibri" w:hAnsiTheme="majorHAnsi" w:cstheme="majorHAnsi"/>
          <w:u w:val="single"/>
        </w:rPr>
        <w:t>sunlight</w:t>
      </w:r>
      <w:r w:rsidRPr="00966AC4">
        <w:rPr>
          <w:rFonts w:asciiTheme="majorHAnsi" w:eastAsia="Calibri" w:hAnsiTheme="majorHAnsi" w:cstheme="majorHAnsi"/>
          <w:sz w:val="14"/>
        </w:rPr>
        <w:t xml:space="preserve"> from reaching the Earth’s surface, </w:t>
      </w:r>
      <w:r w:rsidRPr="00966AC4">
        <w:rPr>
          <w:rFonts w:asciiTheme="majorHAnsi" w:eastAsia="Calibri" w:hAnsiTheme="majorHAnsi" w:cstheme="majorHAnsi"/>
          <w:u w:val="single"/>
        </w:rPr>
        <w:t xml:space="preserve">it would produce the </w:t>
      </w:r>
      <w:r w:rsidRPr="00966AC4">
        <w:rPr>
          <w:rFonts w:asciiTheme="majorHAnsi" w:eastAsia="Calibri" w:hAnsiTheme="majorHAnsi" w:cstheme="majorHAnsi"/>
          <w:b/>
          <w:u w:val="single"/>
        </w:rPr>
        <w:t>coldest</w:t>
      </w:r>
      <w:r w:rsidRPr="00966AC4">
        <w:rPr>
          <w:rFonts w:asciiTheme="majorHAnsi" w:eastAsia="Calibri" w:hAnsiTheme="majorHAnsi" w:cstheme="majorHAnsi"/>
          <w:sz w:val="14"/>
        </w:rPr>
        <w:t xml:space="preserve"> average </w:t>
      </w:r>
      <w:r w:rsidRPr="00966AC4">
        <w:rPr>
          <w:rFonts w:asciiTheme="majorHAnsi" w:eastAsia="Calibri" w:hAnsiTheme="majorHAnsi" w:cstheme="majorHAnsi"/>
          <w:b/>
          <w:u w:val="single"/>
        </w:rPr>
        <w:t>surface temperatures</w:t>
      </w:r>
      <w:r w:rsidRPr="00966AC4">
        <w:rPr>
          <w:rFonts w:asciiTheme="majorHAnsi" w:eastAsia="Calibri" w:hAnsiTheme="majorHAnsi" w:cstheme="majorHAnsi"/>
          <w:u w:val="single"/>
        </w:rPr>
        <w:t xml:space="preserve"> in</w:t>
      </w:r>
      <w:r w:rsidRPr="00966AC4">
        <w:rPr>
          <w:rFonts w:asciiTheme="majorHAnsi" w:eastAsia="Calibri" w:hAnsiTheme="majorHAnsi" w:cstheme="majorHAnsi"/>
          <w:sz w:val="14"/>
        </w:rPr>
        <w:t xml:space="preserve"> the last </w:t>
      </w:r>
      <w:r w:rsidRPr="00966AC4">
        <w:rPr>
          <w:rFonts w:asciiTheme="majorHAnsi" w:eastAsia="Calibri" w:hAnsiTheme="majorHAnsi" w:cstheme="majorHAnsi"/>
          <w:u w:val="single"/>
        </w:rPr>
        <w:t>1,000 years</w:t>
      </w:r>
      <w:r w:rsidRPr="00966AC4">
        <w:rPr>
          <w:rFonts w:asciiTheme="majorHAnsi" w:eastAsia="Calibri" w:hAnsiTheme="majorHAnsi" w:cstheme="majorHAnsi"/>
          <w:sz w:val="14"/>
        </w:rPr>
        <w:t xml:space="preserve">. The scientists calculated that </w:t>
      </w:r>
      <w:r w:rsidRPr="00966AC4">
        <w:rPr>
          <w:rFonts w:asciiTheme="majorHAnsi" w:eastAsia="Calibri" w:hAnsiTheme="majorHAnsi" w:cstheme="majorHAnsi"/>
          <w:u w:val="single"/>
        </w:rPr>
        <w:t xml:space="preserve">global </w:t>
      </w:r>
      <w:r w:rsidRPr="00966AC4">
        <w:rPr>
          <w:rFonts w:asciiTheme="majorHAnsi" w:eastAsia="Calibri" w:hAnsiTheme="majorHAnsi" w:cstheme="majorHAnsi"/>
          <w:b/>
          <w:highlight w:val="green"/>
          <w:u w:val="single"/>
        </w:rPr>
        <w:t xml:space="preserve">food production would decrease </w:t>
      </w:r>
      <w:r w:rsidRPr="00966AC4">
        <w:rPr>
          <w:rFonts w:asciiTheme="majorHAnsi" w:eastAsia="Calibri" w:hAnsiTheme="majorHAnsi" w:cstheme="majorHAnsi"/>
          <w:sz w:val="14"/>
        </w:rPr>
        <w:t xml:space="preserve">by 20 to </w:t>
      </w:r>
      <w:r w:rsidRPr="00966AC4">
        <w:rPr>
          <w:rFonts w:asciiTheme="majorHAnsi" w:eastAsia="Calibri" w:hAnsiTheme="majorHAnsi" w:cstheme="majorHAnsi"/>
          <w:b/>
          <w:highlight w:val="green"/>
          <w:u w:val="single"/>
        </w:rPr>
        <w:t>40 percent</w:t>
      </w:r>
      <w:r w:rsidRPr="00966AC4">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66AC4">
        <w:rPr>
          <w:rFonts w:asciiTheme="majorHAnsi" w:eastAsia="Calibri" w:hAnsiTheme="majorHAnsi" w:cstheme="majorHAnsi"/>
          <w:u w:val="single"/>
        </w:rPr>
        <w:t>decreases in agricultural production could cause</w:t>
      </w:r>
      <w:r w:rsidRPr="00966AC4">
        <w:rPr>
          <w:rFonts w:asciiTheme="majorHAnsi" w:eastAsia="Calibri" w:hAnsiTheme="majorHAnsi" w:cstheme="majorHAnsi"/>
          <w:sz w:val="14"/>
        </w:rPr>
        <w:t xml:space="preserve"> up to </w:t>
      </w:r>
      <w:r w:rsidRPr="00966AC4">
        <w:rPr>
          <w:rFonts w:asciiTheme="majorHAnsi" w:eastAsia="Calibri" w:hAnsiTheme="majorHAnsi" w:cstheme="majorHAnsi"/>
          <w:b/>
          <w:u w:val="single"/>
        </w:rPr>
        <w:t>two billion</w:t>
      </w:r>
      <w:r w:rsidRPr="00966AC4">
        <w:rPr>
          <w:rFonts w:asciiTheme="majorHAnsi" w:eastAsia="Calibri" w:hAnsiTheme="majorHAnsi" w:cstheme="majorHAnsi"/>
          <w:sz w:val="14"/>
        </w:rPr>
        <w:t xml:space="preserve"> people </w:t>
      </w:r>
      <w:r w:rsidRPr="00966AC4">
        <w:rPr>
          <w:rFonts w:asciiTheme="majorHAnsi" w:eastAsia="Calibri" w:hAnsiTheme="majorHAnsi" w:cstheme="majorHAnsi"/>
          <w:u w:val="single"/>
        </w:rPr>
        <w:t>to</w:t>
      </w:r>
      <w:r w:rsidRPr="00966AC4">
        <w:rPr>
          <w:rFonts w:asciiTheme="majorHAnsi" w:eastAsia="Calibri" w:hAnsiTheme="majorHAnsi" w:cstheme="majorHAnsi"/>
          <w:sz w:val="14"/>
        </w:rPr>
        <w:t xml:space="preserve"> </w:t>
      </w:r>
      <w:r w:rsidRPr="00966AC4">
        <w:rPr>
          <w:rFonts w:asciiTheme="majorHAnsi" w:eastAsia="Calibri" w:hAnsiTheme="majorHAnsi" w:cstheme="majorHAnsi"/>
          <w:u w:val="single"/>
        </w:rPr>
        <w:t xml:space="preserve">perish from </w:t>
      </w:r>
      <w:r w:rsidRPr="00966AC4">
        <w:rPr>
          <w:rFonts w:asciiTheme="majorHAnsi" w:eastAsia="Calibri" w:hAnsiTheme="majorHAnsi" w:cstheme="majorHAnsi"/>
          <w:b/>
          <w:u w:val="single"/>
        </w:rPr>
        <w:t>famine</w:t>
      </w:r>
      <w:r w:rsidRPr="00966AC4">
        <w:rPr>
          <w:rFonts w:asciiTheme="majorHAnsi" w:eastAsia="Calibri" w:hAnsiTheme="majorHAnsi" w:cstheme="majorHAnsi"/>
          <w:sz w:val="14"/>
        </w:rPr>
        <w:t xml:space="preserve">. The </w:t>
      </w:r>
      <w:r w:rsidRPr="00966AC4">
        <w:rPr>
          <w:rFonts w:asciiTheme="majorHAnsi" w:eastAsia="Calibri" w:hAnsiTheme="majorHAnsi" w:cstheme="majorHAnsi"/>
          <w:u w:val="single"/>
        </w:rPr>
        <w:t>climatologists</w:t>
      </w:r>
      <w:r w:rsidRPr="00966AC4">
        <w:rPr>
          <w:rFonts w:asciiTheme="majorHAnsi" w:eastAsia="Calibri" w:hAnsiTheme="majorHAnsi" w:cstheme="majorHAnsi"/>
          <w:sz w:val="14"/>
        </w:rPr>
        <w:t xml:space="preserve"> also </w:t>
      </w:r>
      <w:r w:rsidRPr="00966AC4">
        <w:rPr>
          <w:rFonts w:asciiTheme="majorHAnsi" w:eastAsia="Calibri" w:hAnsiTheme="majorHAnsi" w:cstheme="majorHAnsi"/>
          <w:u w:val="single"/>
        </w:rPr>
        <w:t>investigated the effects of a nuclear war fought with</w:t>
      </w:r>
      <w:r w:rsidRPr="00966AC4">
        <w:rPr>
          <w:rFonts w:asciiTheme="majorHAnsi" w:eastAsia="Calibri" w:hAnsiTheme="majorHAnsi" w:cstheme="majorHAnsi"/>
          <w:sz w:val="14"/>
        </w:rPr>
        <w:t xml:space="preserve"> the vastly more powerful modern</w:t>
      </w:r>
      <w:r w:rsidRPr="00966AC4">
        <w:rPr>
          <w:rFonts w:asciiTheme="majorHAnsi" w:eastAsia="Calibri" w:hAnsiTheme="majorHAnsi" w:cstheme="majorHAnsi"/>
          <w:b/>
          <w:u w:val="single"/>
        </w:rPr>
        <w:t xml:space="preserve"> thermonuclear </w:t>
      </w:r>
      <w:r w:rsidRPr="00966AC4">
        <w:rPr>
          <w:rFonts w:asciiTheme="majorHAnsi" w:eastAsia="Calibri" w:hAnsiTheme="majorHAnsi" w:cstheme="majorHAnsi"/>
          <w:sz w:val="14"/>
        </w:rPr>
        <w:t>weapons</w:t>
      </w:r>
      <w:r w:rsidRPr="00966AC4">
        <w:rPr>
          <w:rFonts w:asciiTheme="majorHAnsi" w:eastAsia="Calibri" w:hAnsiTheme="majorHAnsi" w:cstheme="majorHAnsi"/>
          <w:u w:val="single"/>
        </w:rPr>
        <w:t xml:space="preserve"> possessed by the U</w:t>
      </w:r>
      <w:r w:rsidRPr="00966AC4">
        <w:rPr>
          <w:rFonts w:asciiTheme="majorHAnsi" w:eastAsia="Calibri" w:hAnsiTheme="majorHAnsi" w:cstheme="majorHAnsi"/>
          <w:sz w:val="14"/>
        </w:rPr>
        <w:t xml:space="preserve">nited </w:t>
      </w:r>
      <w:r w:rsidRPr="00966AC4">
        <w:rPr>
          <w:rFonts w:asciiTheme="majorHAnsi" w:eastAsia="Calibri" w:hAnsiTheme="majorHAnsi" w:cstheme="majorHAnsi"/>
          <w:u w:val="single"/>
        </w:rPr>
        <w:t>S</w:t>
      </w:r>
      <w:r w:rsidRPr="00966AC4">
        <w:rPr>
          <w:rFonts w:asciiTheme="majorHAnsi" w:eastAsia="Calibri" w:hAnsiTheme="majorHAnsi" w:cstheme="majorHAnsi"/>
          <w:sz w:val="14"/>
        </w:rPr>
        <w:t xml:space="preserve">tates, </w:t>
      </w:r>
      <w:r w:rsidRPr="00966AC4">
        <w:rPr>
          <w:rFonts w:asciiTheme="majorHAnsi" w:eastAsia="Calibri" w:hAnsiTheme="majorHAnsi" w:cstheme="majorHAnsi"/>
          <w:u w:val="single"/>
        </w:rPr>
        <w:t>Russia, China, France, and England. Some</w:t>
      </w:r>
      <w:r w:rsidRPr="00966AC4">
        <w:rPr>
          <w:rFonts w:asciiTheme="majorHAnsi" w:eastAsia="Calibri" w:hAnsiTheme="majorHAnsi" w:cstheme="majorHAnsi"/>
          <w:sz w:val="14"/>
        </w:rPr>
        <w:t xml:space="preserve"> of the thermonuclear weapons constructed during the 1950s and 1960s were 1,000 times more powerful</w:t>
      </w:r>
      <w:r w:rsidRPr="00966AC4">
        <w:rPr>
          <w:rFonts w:asciiTheme="majorHAnsi" w:eastAsia="Calibri" w:hAnsiTheme="majorHAnsi" w:cstheme="majorHAnsi"/>
          <w:u w:val="single"/>
        </w:rPr>
        <w:t xml:space="preserve"> than an atomic bomb</w:t>
      </w:r>
      <w:r w:rsidRPr="00966AC4">
        <w:rPr>
          <w:rFonts w:asciiTheme="majorHAnsi" w:eastAsia="Calibri" w:hAnsiTheme="majorHAnsi" w:cstheme="majorHAnsi"/>
          <w:sz w:val="14"/>
        </w:rPr>
        <w:t xml:space="preserve">. During the last 30 years, the average size of thermonuclear or “strategic” nuclear weapons has decreased. Yet today, </w:t>
      </w:r>
      <w:r w:rsidRPr="00966AC4">
        <w:rPr>
          <w:rFonts w:asciiTheme="majorHAnsi" w:eastAsia="Calibri" w:hAnsiTheme="majorHAnsi" w:cstheme="majorHAnsi"/>
          <w:u w:val="single"/>
        </w:rPr>
        <w:t>each of the</w:t>
      </w:r>
      <w:r w:rsidRPr="00966AC4">
        <w:rPr>
          <w:rFonts w:asciiTheme="majorHAnsi" w:eastAsia="Calibri" w:hAnsiTheme="majorHAnsi" w:cstheme="majorHAnsi"/>
          <w:sz w:val="14"/>
        </w:rPr>
        <w:t xml:space="preserve"> approximately </w:t>
      </w:r>
      <w:r w:rsidRPr="00966AC4">
        <w:rPr>
          <w:rFonts w:asciiTheme="majorHAnsi" w:eastAsia="Calibri" w:hAnsiTheme="majorHAnsi" w:cstheme="majorHAnsi"/>
          <w:u w:val="single"/>
        </w:rPr>
        <w:t>3,540</w:t>
      </w:r>
      <w:r w:rsidRPr="00966AC4">
        <w:rPr>
          <w:rFonts w:asciiTheme="majorHAnsi" w:eastAsia="Calibri" w:hAnsiTheme="majorHAnsi" w:cstheme="majorHAnsi"/>
          <w:sz w:val="14"/>
        </w:rPr>
        <w:t xml:space="preserve"> strategic </w:t>
      </w:r>
      <w:r w:rsidRPr="00966AC4">
        <w:rPr>
          <w:rFonts w:asciiTheme="majorHAnsi" w:eastAsia="Calibri" w:hAnsiTheme="majorHAnsi" w:cstheme="majorHAnsi"/>
          <w:u w:val="single"/>
        </w:rPr>
        <w:t>weapons deployed by the U</w:t>
      </w:r>
      <w:r w:rsidRPr="00966AC4">
        <w:rPr>
          <w:rFonts w:asciiTheme="majorHAnsi" w:eastAsia="Calibri" w:hAnsiTheme="majorHAnsi" w:cstheme="majorHAnsi"/>
          <w:sz w:val="14"/>
        </w:rPr>
        <w:t xml:space="preserve">nited </w:t>
      </w:r>
      <w:r w:rsidRPr="00966AC4">
        <w:rPr>
          <w:rFonts w:asciiTheme="majorHAnsi" w:eastAsia="Calibri" w:hAnsiTheme="majorHAnsi" w:cstheme="majorHAnsi"/>
          <w:u w:val="single"/>
        </w:rPr>
        <w:t>S</w:t>
      </w:r>
      <w:r w:rsidRPr="00966AC4">
        <w:rPr>
          <w:rFonts w:asciiTheme="majorHAnsi" w:eastAsia="Calibri" w:hAnsiTheme="majorHAnsi" w:cstheme="majorHAnsi"/>
          <w:sz w:val="14"/>
        </w:rPr>
        <w:t xml:space="preserve">tates </w:t>
      </w:r>
      <w:r w:rsidRPr="00966AC4">
        <w:rPr>
          <w:rFonts w:asciiTheme="majorHAnsi" w:eastAsia="Calibri" w:hAnsiTheme="majorHAnsi" w:cstheme="majorHAnsi"/>
          <w:u w:val="single"/>
        </w:rPr>
        <w:t>and Russia is</w:t>
      </w:r>
      <w:r w:rsidRPr="00966AC4">
        <w:rPr>
          <w:rFonts w:asciiTheme="majorHAnsi" w:eastAsia="Calibri" w:hAnsiTheme="majorHAnsi" w:cstheme="majorHAnsi"/>
          <w:sz w:val="14"/>
        </w:rPr>
        <w:t xml:space="preserve"> seven to </w:t>
      </w:r>
      <w:r w:rsidRPr="00966AC4">
        <w:rPr>
          <w:rFonts w:asciiTheme="majorHAnsi" w:eastAsia="Calibri" w:hAnsiTheme="majorHAnsi" w:cstheme="majorHAnsi"/>
          <w:b/>
          <w:u w:val="single"/>
        </w:rPr>
        <w:t>80 times</w:t>
      </w:r>
      <w:r w:rsidRPr="00966AC4">
        <w:rPr>
          <w:rFonts w:asciiTheme="majorHAnsi" w:eastAsia="Calibri" w:hAnsiTheme="majorHAnsi" w:cstheme="majorHAnsi"/>
          <w:u w:val="single"/>
        </w:rPr>
        <w:t xml:space="preserve"> more powerful than the</w:t>
      </w:r>
      <w:r w:rsidRPr="00966AC4">
        <w:rPr>
          <w:rFonts w:asciiTheme="majorHAnsi" w:eastAsia="Calibri" w:hAnsiTheme="majorHAnsi" w:cstheme="majorHAnsi"/>
          <w:sz w:val="14"/>
        </w:rPr>
        <w:t xml:space="preserve"> atomic bombs modeled in the </w:t>
      </w:r>
      <w:r w:rsidRPr="00966AC4">
        <w:rPr>
          <w:rFonts w:asciiTheme="majorHAnsi" w:eastAsia="Calibri" w:hAnsiTheme="majorHAnsi" w:cstheme="majorHAnsi"/>
          <w:u w:val="single"/>
        </w:rPr>
        <w:t xml:space="preserve">India-Pakistan study. The smallest </w:t>
      </w:r>
      <w:r w:rsidRPr="00966AC4">
        <w:rPr>
          <w:rFonts w:asciiTheme="majorHAnsi" w:eastAsia="Calibri" w:hAnsiTheme="majorHAnsi" w:cstheme="majorHAnsi"/>
          <w:sz w:val="14"/>
        </w:rPr>
        <w:t xml:space="preserve">strategic nuclear weapon </w:t>
      </w:r>
      <w:r w:rsidRPr="00966AC4">
        <w:rPr>
          <w:rFonts w:asciiTheme="majorHAnsi" w:eastAsia="Calibri" w:hAnsiTheme="majorHAnsi" w:cstheme="majorHAnsi"/>
          <w:u w:val="single"/>
        </w:rPr>
        <w:t xml:space="preserve">has an explosive power of </w:t>
      </w:r>
      <w:r w:rsidRPr="00966AC4">
        <w:rPr>
          <w:rFonts w:asciiTheme="majorHAnsi" w:eastAsia="Calibri" w:hAnsiTheme="majorHAnsi" w:cstheme="majorHAnsi"/>
          <w:b/>
          <w:u w:val="single"/>
        </w:rPr>
        <w:t>100,000 tons of TNT</w:t>
      </w:r>
      <w:r w:rsidRPr="00966AC4">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66AC4">
        <w:rPr>
          <w:rFonts w:asciiTheme="majorHAnsi" w:eastAsia="Calibri" w:hAnsiTheme="majorHAnsi" w:cstheme="majorHAnsi"/>
          <w:b/>
          <w:highlight w:val="green"/>
          <w:u w:val="single"/>
        </w:rPr>
        <w:t>war</w:t>
      </w:r>
      <w:r w:rsidRPr="00966AC4">
        <w:rPr>
          <w:rFonts w:asciiTheme="majorHAnsi" w:eastAsia="Calibri" w:hAnsiTheme="majorHAnsi" w:cstheme="majorHAnsi"/>
          <w:b/>
          <w:u w:val="single"/>
        </w:rPr>
        <w:t xml:space="preserve"> </w:t>
      </w:r>
      <w:r w:rsidRPr="00966AC4">
        <w:rPr>
          <w:rFonts w:asciiTheme="majorHAnsi" w:eastAsia="Calibri" w:hAnsiTheme="majorHAnsi" w:cstheme="majorHAnsi"/>
          <w:u w:val="single"/>
        </w:rPr>
        <w:t>fought with</w:t>
      </w:r>
      <w:r w:rsidRPr="00966AC4">
        <w:rPr>
          <w:rFonts w:asciiTheme="majorHAnsi" w:eastAsia="Calibri" w:hAnsiTheme="majorHAnsi" w:cstheme="majorHAnsi"/>
          <w:sz w:val="14"/>
        </w:rPr>
        <w:t xml:space="preserve"> hundreds or thousands of </w:t>
      </w:r>
      <w:r w:rsidRPr="00966AC4">
        <w:rPr>
          <w:rFonts w:asciiTheme="majorHAnsi" w:eastAsia="Calibri" w:hAnsiTheme="majorHAnsi" w:cstheme="majorHAnsi"/>
          <w:u w:val="single"/>
        </w:rPr>
        <w:t>U.S. and Russian</w:t>
      </w:r>
      <w:r w:rsidRPr="00966AC4">
        <w:rPr>
          <w:rFonts w:asciiTheme="majorHAnsi" w:eastAsia="Calibri" w:hAnsiTheme="majorHAnsi" w:cstheme="majorHAnsi"/>
          <w:sz w:val="14"/>
        </w:rPr>
        <w:t xml:space="preserve"> strategic </w:t>
      </w:r>
      <w:r w:rsidRPr="00966AC4">
        <w:rPr>
          <w:rFonts w:asciiTheme="majorHAnsi" w:eastAsia="Calibri" w:hAnsiTheme="majorHAnsi" w:cstheme="majorHAnsi"/>
          <w:u w:val="single"/>
        </w:rPr>
        <w:t xml:space="preserve">nuclear weapons </w:t>
      </w:r>
      <w:r w:rsidRPr="00966AC4">
        <w:rPr>
          <w:rFonts w:asciiTheme="majorHAnsi" w:eastAsia="Calibri" w:hAnsiTheme="majorHAnsi" w:cstheme="majorHAnsi"/>
          <w:sz w:val="14"/>
        </w:rPr>
        <w:t xml:space="preserve">would </w:t>
      </w:r>
      <w:r w:rsidRPr="00966AC4">
        <w:rPr>
          <w:rFonts w:asciiTheme="majorHAnsi" w:eastAsia="Calibri" w:hAnsiTheme="majorHAnsi" w:cstheme="majorHAnsi"/>
          <w:b/>
          <w:highlight w:val="green"/>
          <w:u w:val="single"/>
        </w:rPr>
        <w:t>ignite immense</w:t>
      </w:r>
      <w:r w:rsidRPr="00966AC4">
        <w:rPr>
          <w:rFonts w:asciiTheme="majorHAnsi" w:eastAsia="Calibri" w:hAnsiTheme="majorHAnsi" w:cstheme="majorHAnsi"/>
          <w:sz w:val="14"/>
        </w:rPr>
        <w:t xml:space="preserve"> </w:t>
      </w:r>
      <w:r w:rsidRPr="00966AC4">
        <w:rPr>
          <w:rFonts w:asciiTheme="majorHAnsi" w:eastAsia="Calibri" w:hAnsiTheme="majorHAnsi" w:cstheme="majorHAnsi"/>
          <w:b/>
          <w:u w:val="single"/>
        </w:rPr>
        <w:t xml:space="preserve">nuclear </w:t>
      </w:r>
      <w:r w:rsidRPr="00966AC4">
        <w:rPr>
          <w:rFonts w:asciiTheme="majorHAnsi" w:eastAsia="Calibri" w:hAnsiTheme="majorHAnsi" w:cstheme="majorHAnsi"/>
          <w:b/>
          <w:highlight w:val="green"/>
          <w:u w:val="single"/>
        </w:rPr>
        <w:t>firestorms</w:t>
      </w:r>
      <w:r w:rsidRPr="00966AC4">
        <w:rPr>
          <w:rFonts w:asciiTheme="majorHAnsi" w:eastAsia="Calibri" w:hAnsiTheme="majorHAnsi" w:cstheme="majorHAnsi"/>
          <w:b/>
          <w:u w:val="single"/>
        </w:rPr>
        <w:t xml:space="preserve"> </w:t>
      </w:r>
      <w:r w:rsidRPr="00966AC4">
        <w:rPr>
          <w:rFonts w:asciiTheme="majorHAnsi" w:eastAsia="Calibri" w:hAnsiTheme="majorHAnsi" w:cstheme="majorHAnsi"/>
          <w:u w:val="single"/>
        </w:rPr>
        <w:t>covering</w:t>
      </w:r>
      <w:r w:rsidRPr="00966AC4">
        <w:rPr>
          <w:rFonts w:asciiTheme="majorHAnsi" w:eastAsia="Calibri" w:hAnsiTheme="majorHAnsi" w:cstheme="majorHAnsi"/>
          <w:sz w:val="14"/>
        </w:rPr>
        <w:t xml:space="preserve"> land surface areas of many thousands or </w:t>
      </w:r>
      <w:r w:rsidRPr="00966AC4">
        <w:rPr>
          <w:rFonts w:asciiTheme="majorHAnsi" w:eastAsia="Calibri" w:hAnsiTheme="majorHAnsi" w:cstheme="majorHAnsi"/>
          <w:b/>
          <w:u w:val="single"/>
        </w:rPr>
        <w:t>tens of thousands</w:t>
      </w:r>
      <w:r w:rsidRPr="00966AC4">
        <w:rPr>
          <w:rFonts w:asciiTheme="majorHAnsi" w:eastAsia="Calibri" w:hAnsiTheme="majorHAnsi" w:cstheme="majorHAnsi"/>
          <w:u w:val="single"/>
        </w:rPr>
        <w:t xml:space="preserve"> of square miles</w:t>
      </w:r>
      <w:r w:rsidRPr="00966AC4">
        <w:rPr>
          <w:rFonts w:asciiTheme="majorHAnsi" w:eastAsia="Calibri" w:hAnsiTheme="majorHAnsi" w:cstheme="majorHAnsi"/>
          <w:sz w:val="14"/>
        </w:rPr>
        <w:t xml:space="preserve">. The scientists calculated that </w:t>
      </w:r>
      <w:r w:rsidRPr="00966AC4">
        <w:rPr>
          <w:rFonts w:asciiTheme="majorHAnsi" w:eastAsia="Calibri" w:hAnsiTheme="majorHAnsi" w:cstheme="majorHAnsi"/>
          <w:u w:val="single"/>
        </w:rPr>
        <w:t>these fires would produce</w:t>
      </w:r>
      <w:r w:rsidRPr="00966AC4">
        <w:rPr>
          <w:rFonts w:asciiTheme="majorHAnsi" w:eastAsia="Calibri" w:hAnsiTheme="majorHAnsi" w:cstheme="majorHAnsi"/>
          <w:sz w:val="14"/>
        </w:rPr>
        <w:t xml:space="preserve"> up to </w:t>
      </w:r>
      <w:r w:rsidRPr="00966AC4">
        <w:rPr>
          <w:rFonts w:asciiTheme="majorHAnsi" w:eastAsia="Calibri" w:hAnsiTheme="majorHAnsi" w:cstheme="majorHAnsi"/>
          <w:b/>
          <w:u w:val="single"/>
        </w:rPr>
        <w:t>180 million tons</w:t>
      </w:r>
      <w:r w:rsidRPr="00966AC4">
        <w:rPr>
          <w:rFonts w:asciiTheme="majorHAnsi" w:eastAsia="Calibri" w:hAnsiTheme="majorHAnsi" w:cstheme="majorHAnsi"/>
          <w:u w:val="single"/>
        </w:rPr>
        <w:t xml:space="preserve"> of black</w:t>
      </w:r>
      <w:r w:rsidRPr="00966AC4">
        <w:rPr>
          <w:rFonts w:asciiTheme="majorHAnsi" w:eastAsia="Calibri" w:hAnsiTheme="majorHAnsi" w:cstheme="majorHAnsi"/>
          <w:sz w:val="14"/>
        </w:rPr>
        <w:t xml:space="preserve"> carbon soot and</w:t>
      </w:r>
      <w:r w:rsidRPr="00966AC4">
        <w:rPr>
          <w:rFonts w:asciiTheme="majorHAnsi" w:eastAsia="Calibri" w:hAnsiTheme="majorHAnsi" w:cstheme="majorHAnsi"/>
          <w:b/>
          <w:u w:val="single"/>
        </w:rPr>
        <w:t xml:space="preserve"> </w:t>
      </w:r>
      <w:r w:rsidRPr="00966AC4">
        <w:rPr>
          <w:rFonts w:asciiTheme="majorHAnsi" w:eastAsia="Calibri" w:hAnsiTheme="majorHAnsi" w:cstheme="majorHAnsi"/>
          <w:b/>
          <w:highlight w:val="green"/>
          <w:u w:val="single"/>
        </w:rPr>
        <w:t>smoke</w:t>
      </w:r>
      <w:r w:rsidRPr="00966AC4">
        <w:rPr>
          <w:rFonts w:asciiTheme="majorHAnsi" w:eastAsia="Calibri" w:hAnsiTheme="majorHAnsi" w:cstheme="majorHAnsi"/>
          <w:u w:val="single"/>
        </w:rPr>
        <w:t>, which would form a</w:t>
      </w:r>
      <w:r w:rsidRPr="00966AC4">
        <w:rPr>
          <w:rFonts w:asciiTheme="majorHAnsi" w:eastAsia="Calibri" w:hAnsiTheme="majorHAnsi" w:cstheme="majorHAnsi"/>
          <w:sz w:val="14"/>
        </w:rPr>
        <w:t xml:space="preserve"> dense, </w:t>
      </w:r>
      <w:r w:rsidRPr="00966AC4">
        <w:rPr>
          <w:rFonts w:asciiTheme="majorHAnsi" w:eastAsia="Calibri" w:hAnsiTheme="majorHAnsi" w:cstheme="majorHAnsi"/>
          <w:b/>
          <w:u w:val="single"/>
        </w:rPr>
        <w:t>global stratospheric smoke layer</w:t>
      </w:r>
      <w:r w:rsidRPr="00966AC4">
        <w:rPr>
          <w:rFonts w:asciiTheme="majorHAnsi" w:eastAsia="Calibri" w:hAnsiTheme="majorHAnsi" w:cstheme="majorHAnsi"/>
          <w:u w:val="single"/>
        </w:rPr>
        <w:t>. The smoke would remain</w:t>
      </w:r>
      <w:r w:rsidRPr="00966AC4">
        <w:rPr>
          <w:rFonts w:asciiTheme="majorHAnsi" w:eastAsia="Calibri" w:hAnsiTheme="majorHAnsi" w:cstheme="majorHAnsi"/>
          <w:sz w:val="14"/>
        </w:rPr>
        <w:t xml:space="preserve"> in the stratosphere </w:t>
      </w:r>
      <w:r w:rsidRPr="00966AC4">
        <w:rPr>
          <w:rFonts w:asciiTheme="majorHAnsi" w:eastAsia="Calibri" w:hAnsiTheme="majorHAnsi" w:cstheme="majorHAnsi"/>
          <w:u w:val="single"/>
        </w:rPr>
        <w:t>for</w:t>
      </w:r>
      <w:r w:rsidRPr="00966AC4">
        <w:rPr>
          <w:rFonts w:asciiTheme="majorHAnsi" w:eastAsia="Calibri" w:hAnsiTheme="majorHAnsi" w:cstheme="majorHAnsi"/>
          <w:sz w:val="14"/>
        </w:rPr>
        <w:t xml:space="preserve"> 10 to </w:t>
      </w:r>
      <w:r w:rsidRPr="00966AC4">
        <w:rPr>
          <w:rFonts w:asciiTheme="majorHAnsi" w:eastAsia="Calibri" w:hAnsiTheme="majorHAnsi" w:cstheme="majorHAnsi"/>
          <w:b/>
          <w:u w:val="single"/>
        </w:rPr>
        <w:t>20 years</w:t>
      </w:r>
      <w:r w:rsidRPr="00966AC4">
        <w:rPr>
          <w:rFonts w:asciiTheme="majorHAnsi" w:eastAsia="Calibri" w:hAnsiTheme="majorHAnsi" w:cstheme="majorHAnsi"/>
          <w:sz w:val="14"/>
        </w:rPr>
        <w:t xml:space="preserve">, and </w:t>
      </w:r>
      <w:r w:rsidRPr="00966AC4">
        <w:rPr>
          <w:rFonts w:asciiTheme="majorHAnsi" w:eastAsia="Calibri" w:hAnsiTheme="majorHAnsi" w:cstheme="majorHAnsi"/>
          <w:u w:val="single"/>
        </w:rPr>
        <w:t xml:space="preserve">it </w:t>
      </w:r>
      <w:r w:rsidRPr="00966AC4">
        <w:rPr>
          <w:rFonts w:asciiTheme="majorHAnsi" w:eastAsia="Calibri" w:hAnsiTheme="majorHAnsi" w:cstheme="majorHAnsi"/>
          <w:b/>
          <w:highlight w:val="green"/>
          <w:u w:val="single"/>
        </w:rPr>
        <w:t>would block</w:t>
      </w:r>
      <w:r w:rsidRPr="00966AC4">
        <w:rPr>
          <w:rFonts w:asciiTheme="majorHAnsi" w:eastAsia="Calibri" w:hAnsiTheme="majorHAnsi" w:cstheme="majorHAnsi"/>
          <w:sz w:val="14"/>
        </w:rPr>
        <w:t xml:space="preserve"> as much as </w:t>
      </w:r>
      <w:r w:rsidRPr="00966AC4">
        <w:rPr>
          <w:rFonts w:asciiTheme="majorHAnsi" w:eastAsia="Calibri" w:hAnsiTheme="majorHAnsi" w:cstheme="majorHAnsi"/>
          <w:b/>
          <w:highlight w:val="green"/>
          <w:u w:val="single"/>
        </w:rPr>
        <w:t>70 percent of sunlight</w:t>
      </w:r>
      <w:r w:rsidRPr="00966AC4">
        <w:rPr>
          <w:rFonts w:asciiTheme="majorHAnsi" w:eastAsia="Calibri" w:hAnsiTheme="majorHAnsi" w:cstheme="majorHAnsi"/>
          <w:u w:val="single"/>
        </w:rPr>
        <w:t xml:space="preserve"> from reaching the</w:t>
      </w:r>
      <w:r w:rsidRPr="00966AC4">
        <w:rPr>
          <w:rFonts w:asciiTheme="majorHAnsi" w:eastAsia="Calibri" w:hAnsiTheme="majorHAnsi" w:cstheme="majorHAnsi"/>
          <w:sz w:val="14"/>
        </w:rPr>
        <w:t xml:space="preserve"> surface of the </w:t>
      </w:r>
      <w:r w:rsidRPr="00966AC4">
        <w:rPr>
          <w:rFonts w:asciiTheme="majorHAnsi" w:eastAsia="Calibri" w:hAnsiTheme="majorHAnsi" w:cstheme="majorHAnsi"/>
          <w:u w:val="single"/>
        </w:rPr>
        <w:t>Northern Hemisphere</w:t>
      </w:r>
      <w:r w:rsidRPr="00966AC4">
        <w:rPr>
          <w:rFonts w:asciiTheme="majorHAnsi" w:eastAsia="Calibri" w:hAnsiTheme="majorHAnsi" w:cstheme="majorHAnsi"/>
          <w:sz w:val="14"/>
        </w:rPr>
        <w:t xml:space="preserve"> and 35 percent from the Southern Hemisphere. So much sunlight would be blocked by the smoke that </w:t>
      </w:r>
      <w:r w:rsidRPr="00966AC4">
        <w:rPr>
          <w:rFonts w:asciiTheme="majorHAnsi" w:eastAsia="Calibri" w:hAnsiTheme="majorHAnsi" w:cstheme="majorHAnsi"/>
          <w:u w:val="single"/>
        </w:rPr>
        <w:t>the</w:t>
      </w:r>
      <w:r w:rsidRPr="00966AC4">
        <w:rPr>
          <w:rFonts w:asciiTheme="majorHAnsi" w:eastAsia="Calibri" w:hAnsiTheme="majorHAnsi" w:cstheme="majorHAnsi"/>
          <w:sz w:val="14"/>
        </w:rPr>
        <w:t xml:space="preserve"> noonday </w:t>
      </w:r>
      <w:r w:rsidRPr="00966AC4">
        <w:rPr>
          <w:rFonts w:asciiTheme="majorHAnsi" w:eastAsia="Calibri" w:hAnsiTheme="majorHAnsi" w:cstheme="majorHAnsi"/>
          <w:u w:val="single"/>
        </w:rPr>
        <w:t>sun would resemble a full moon</w:t>
      </w:r>
      <w:r w:rsidRPr="00966AC4">
        <w:rPr>
          <w:rFonts w:asciiTheme="majorHAnsi" w:eastAsia="Calibri" w:hAnsiTheme="majorHAnsi" w:cstheme="majorHAnsi"/>
          <w:sz w:val="14"/>
        </w:rPr>
        <w:t xml:space="preserve"> at midnight. Under such conditions, </w:t>
      </w:r>
      <w:r w:rsidRPr="00966AC4">
        <w:rPr>
          <w:rFonts w:asciiTheme="majorHAnsi" w:eastAsia="Calibri" w:hAnsiTheme="majorHAnsi" w:cstheme="majorHAnsi"/>
          <w:u w:val="single"/>
        </w:rPr>
        <w:t>it would only require</w:t>
      </w:r>
      <w:r w:rsidRPr="00966AC4">
        <w:rPr>
          <w:rFonts w:asciiTheme="majorHAnsi" w:eastAsia="Calibri" w:hAnsiTheme="majorHAnsi" w:cstheme="majorHAnsi"/>
          <w:sz w:val="14"/>
        </w:rPr>
        <w:t xml:space="preserve"> a matter of </w:t>
      </w:r>
      <w:r w:rsidRPr="00966AC4">
        <w:rPr>
          <w:rFonts w:asciiTheme="majorHAnsi" w:eastAsia="Calibri" w:hAnsiTheme="majorHAnsi" w:cstheme="majorHAnsi"/>
          <w:u w:val="single"/>
        </w:rPr>
        <w:t>days</w:t>
      </w:r>
      <w:r w:rsidRPr="00966AC4">
        <w:rPr>
          <w:rFonts w:asciiTheme="majorHAnsi" w:eastAsia="Calibri" w:hAnsiTheme="majorHAnsi" w:cstheme="majorHAnsi"/>
          <w:sz w:val="14"/>
        </w:rPr>
        <w:t xml:space="preserve"> or weeks </w:t>
      </w:r>
      <w:r w:rsidRPr="00966AC4">
        <w:rPr>
          <w:rFonts w:asciiTheme="majorHAnsi" w:eastAsia="Calibri" w:hAnsiTheme="majorHAnsi" w:cstheme="majorHAnsi"/>
          <w:u w:val="single"/>
        </w:rPr>
        <w:t>for</w:t>
      </w:r>
      <w:r w:rsidRPr="00966AC4">
        <w:rPr>
          <w:rFonts w:asciiTheme="majorHAnsi" w:eastAsia="Calibri" w:hAnsiTheme="majorHAnsi" w:cstheme="majorHAnsi"/>
          <w:sz w:val="14"/>
        </w:rPr>
        <w:t xml:space="preserve"> daily minimum </w:t>
      </w:r>
      <w:r w:rsidRPr="00966AC4">
        <w:rPr>
          <w:rFonts w:asciiTheme="majorHAnsi" w:eastAsia="Calibri" w:hAnsiTheme="majorHAnsi" w:cstheme="majorHAnsi"/>
          <w:b/>
          <w:highlight w:val="green"/>
          <w:u w:val="single"/>
        </w:rPr>
        <w:t>temperatures</w:t>
      </w:r>
      <w:r w:rsidRPr="00966AC4">
        <w:rPr>
          <w:rFonts w:asciiTheme="majorHAnsi" w:eastAsia="Calibri" w:hAnsiTheme="majorHAnsi" w:cstheme="majorHAnsi"/>
          <w:u w:val="single"/>
        </w:rPr>
        <w:t xml:space="preserve"> to </w:t>
      </w:r>
      <w:r w:rsidRPr="00966AC4">
        <w:rPr>
          <w:rFonts w:asciiTheme="majorHAnsi" w:eastAsia="Calibri" w:hAnsiTheme="majorHAnsi" w:cstheme="majorHAnsi"/>
          <w:b/>
          <w:highlight w:val="green"/>
          <w:u w:val="single"/>
        </w:rPr>
        <w:t>fall below freezing</w:t>
      </w:r>
      <w:r w:rsidRPr="00966AC4">
        <w:rPr>
          <w:rFonts w:asciiTheme="majorHAnsi" w:eastAsia="Calibri" w:hAnsiTheme="majorHAnsi" w:cstheme="majorHAnsi"/>
          <w:u w:val="single"/>
        </w:rPr>
        <w:t xml:space="preserve"> in</w:t>
      </w:r>
      <w:r w:rsidRPr="00966AC4">
        <w:rPr>
          <w:rFonts w:asciiTheme="majorHAnsi" w:eastAsia="Calibri" w:hAnsiTheme="majorHAnsi" w:cstheme="majorHAnsi"/>
          <w:sz w:val="14"/>
        </w:rPr>
        <w:t xml:space="preserve"> the largest </w:t>
      </w:r>
      <w:r w:rsidRPr="00966AC4">
        <w:rPr>
          <w:rFonts w:asciiTheme="majorHAnsi" w:eastAsia="Calibri" w:hAnsiTheme="majorHAnsi" w:cstheme="majorHAnsi"/>
          <w:u w:val="single"/>
        </w:rPr>
        <w:t>agricultural areas</w:t>
      </w:r>
      <w:r w:rsidRPr="00966AC4">
        <w:rPr>
          <w:rFonts w:asciiTheme="majorHAnsi" w:eastAsia="Calibri" w:hAnsiTheme="majorHAnsi" w:cstheme="majorHAnsi"/>
          <w:sz w:val="14"/>
        </w:rPr>
        <w:t xml:space="preserve"> of the Northern Hemisphere, where freezing temperatures would occur every day for a period of between one to more than two years. </w:t>
      </w:r>
      <w:r w:rsidRPr="00966AC4">
        <w:rPr>
          <w:rFonts w:asciiTheme="majorHAnsi" w:eastAsia="Calibri" w:hAnsiTheme="majorHAnsi" w:cstheme="majorHAnsi"/>
          <w:u w:val="single"/>
        </w:rPr>
        <w:t>Average surface temperatures would become</w:t>
      </w:r>
      <w:r w:rsidRPr="00966AC4">
        <w:rPr>
          <w:rFonts w:asciiTheme="majorHAnsi" w:eastAsia="Calibri" w:hAnsiTheme="majorHAnsi" w:cstheme="majorHAnsi"/>
          <w:sz w:val="14"/>
        </w:rPr>
        <w:t xml:space="preserve"> </w:t>
      </w:r>
      <w:r w:rsidRPr="00966AC4">
        <w:rPr>
          <w:rFonts w:asciiTheme="majorHAnsi" w:eastAsia="Calibri" w:hAnsiTheme="majorHAnsi" w:cstheme="majorHAnsi"/>
          <w:u w:val="single"/>
        </w:rPr>
        <w:t>colder than</w:t>
      </w:r>
      <w:r w:rsidRPr="00966AC4">
        <w:rPr>
          <w:rFonts w:asciiTheme="majorHAnsi" w:eastAsia="Calibri" w:hAnsiTheme="majorHAnsi" w:cstheme="majorHAnsi"/>
          <w:sz w:val="14"/>
        </w:rPr>
        <w:t xml:space="preserve"> those experienced 18,000 years ago at </w:t>
      </w:r>
      <w:r w:rsidRPr="00966AC4">
        <w:rPr>
          <w:rFonts w:asciiTheme="majorHAnsi" w:eastAsia="Calibri" w:hAnsiTheme="majorHAnsi" w:cstheme="majorHAnsi"/>
          <w:u w:val="single"/>
        </w:rPr>
        <w:t>the height of the last Ice Age</w:t>
      </w:r>
      <w:r w:rsidRPr="00966AC4">
        <w:rPr>
          <w:rFonts w:asciiTheme="majorHAnsi" w:eastAsia="Calibri" w:hAnsiTheme="majorHAnsi" w:cstheme="majorHAnsi"/>
          <w:sz w:val="14"/>
        </w:rPr>
        <w:t xml:space="preserve">, and </w:t>
      </w:r>
      <w:r w:rsidRPr="00966AC4">
        <w:rPr>
          <w:rFonts w:asciiTheme="majorHAnsi" w:eastAsia="Calibri" w:hAnsiTheme="majorHAnsi" w:cstheme="majorHAnsi"/>
          <w:u w:val="single"/>
        </w:rPr>
        <w:t>the</w:t>
      </w:r>
      <w:r w:rsidRPr="00966AC4">
        <w:rPr>
          <w:rFonts w:asciiTheme="majorHAnsi" w:eastAsia="Calibri" w:hAnsiTheme="majorHAnsi" w:cstheme="majorHAnsi"/>
          <w:sz w:val="14"/>
        </w:rPr>
        <w:t xml:space="preserve"> prolonged </w:t>
      </w:r>
      <w:r w:rsidRPr="00966AC4">
        <w:rPr>
          <w:rFonts w:asciiTheme="majorHAnsi" w:eastAsia="Calibri" w:hAnsiTheme="majorHAnsi" w:cstheme="majorHAnsi"/>
          <w:u w:val="single"/>
        </w:rPr>
        <w:t>cold would cause</w:t>
      </w:r>
      <w:r w:rsidRPr="00966AC4">
        <w:rPr>
          <w:rFonts w:asciiTheme="majorHAnsi" w:eastAsia="Calibri" w:hAnsiTheme="majorHAnsi" w:cstheme="majorHAnsi"/>
          <w:sz w:val="14"/>
        </w:rPr>
        <w:t xml:space="preserve"> average </w:t>
      </w:r>
      <w:r w:rsidRPr="00966AC4">
        <w:rPr>
          <w:rFonts w:asciiTheme="majorHAnsi" w:eastAsia="Calibri" w:hAnsiTheme="majorHAnsi" w:cstheme="majorHAnsi"/>
          <w:u w:val="single"/>
        </w:rPr>
        <w:t>rainfall to decrease by</w:t>
      </w:r>
      <w:r w:rsidRPr="00966AC4">
        <w:rPr>
          <w:rFonts w:asciiTheme="majorHAnsi" w:eastAsia="Calibri" w:hAnsiTheme="majorHAnsi" w:cstheme="majorHAnsi"/>
          <w:sz w:val="14"/>
        </w:rPr>
        <w:t xml:space="preserve"> up to </w:t>
      </w:r>
      <w:r w:rsidRPr="00966AC4">
        <w:rPr>
          <w:rFonts w:asciiTheme="majorHAnsi" w:eastAsia="Calibri" w:hAnsiTheme="majorHAnsi" w:cstheme="majorHAnsi"/>
          <w:u w:val="single"/>
        </w:rPr>
        <w:t>90%.</w:t>
      </w:r>
      <w:r w:rsidRPr="00966AC4">
        <w:rPr>
          <w:rFonts w:asciiTheme="majorHAnsi" w:eastAsia="Calibri" w:hAnsiTheme="majorHAnsi" w:cstheme="majorHAnsi"/>
          <w:sz w:val="14"/>
        </w:rPr>
        <w:t xml:space="preserve"> Growing seasons would be completely eliminated for more than a decade; </w:t>
      </w:r>
      <w:r w:rsidRPr="00966AC4">
        <w:rPr>
          <w:rFonts w:asciiTheme="majorHAnsi" w:eastAsia="Calibri" w:hAnsiTheme="majorHAnsi" w:cstheme="majorHAnsi"/>
          <w:u w:val="single"/>
        </w:rPr>
        <w:t xml:space="preserve">it would be </w:t>
      </w:r>
      <w:r w:rsidRPr="00966AC4">
        <w:rPr>
          <w:rFonts w:asciiTheme="majorHAnsi" w:eastAsia="Calibri" w:hAnsiTheme="majorHAnsi" w:cstheme="majorHAnsi"/>
          <w:b/>
          <w:u w:val="single"/>
        </w:rPr>
        <w:t>too cold and dark</w:t>
      </w:r>
      <w:r w:rsidRPr="00966AC4">
        <w:rPr>
          <w:rFonts w:asciiTheme="majorHAnsi" w:eastAsia="Calibri" w:hAnsiTheme="majorHAnsi" w:cstheme="majorHAnsi"/>
          <w:u w:val="single"/>
        </w:rPr>
        <w:t xml:space="preserve"> to grow</w:t>
      </w:r>
      <w:r w:rsidRPr="00966AC4">
        <w:rPr>
          <w:rFonts w:asciiTheme="majorHAnsi" w:eastAsia="Calibri" w:hAnsiTheme="majorHAnsi" w:cstheme="majorHAnsi"/>
          <w:sz w:val="14"/>
        </w:rPr>
        <w:t xml:space="preserve"> food </w:t>
      </w:r>
      <w:r w:rsidRPr="00966AC4">
        <w:rPr>
          <w:rFonts w:asciiTheme="majorHAnsi" w:eastAsia="Calibri" w:hAnsiTheme="majorHAnsi" w:cstheme="majorHAnsi"/>
          <w:u w:val="single"/>
        </w:rPr>
        <w:t xml:space="preserve">crops, </w:t>
      </w:r>
      <w:r w:rsidRPr="00966AC4">
        <w:rPr>
          <w:rFonts w:asciiTheme="majorHAnsi" w:eastAsia="Calibri" w:hAnsiTheme="majorHAnsi" w:cstheme="majorHAnsi"/>
          <w:b/>
          <w:highlight w:val="green"/>
          <w:u w:val="single"/>
        </w:rPr>
        <w:lastRenderedPageBreak/>
        <w:t>which would doom the</w:t>
      </w:r>
      <w:r w:rsidRPr="00966AC4">
        <w:rPr>
          <w:rFonts w:asciiTheme="majorHAnsi" w:eastAsia="Calibri" w:hAnsiTheme="majorHAnsi" w:cstheme="majorHAnsi"/>
          <w:sz w:val="14"/>
        </w:rPr>
        <w:t xml:space="preserve"> majority of the </w:t>
      </w:r>
      <w:r w:rsidRPr="00966AC4">
        <w:rPr>
          <w:rFonts w:asciiTheme="majorHAnsi" w:eastAsia="Calibri" w:hAnsiTheme="majorHAnsi" w:cstheme="majorHAnsi"/>
          <w:b/>
          <w:highlight w:val="green"/>
          <w:u w:val="single"/>
        </w:rPr>
        <w:t>human population.</w:t>
      </w:r>
      <w:r w:rsidRPr="00966AC4">
        <w:rPr>
          <w:rFonts w:asciiTheme="majorHAnsi" w:eastAsia="Calibri" w:hAnsiTheme="majorHAnsi" w:cstheme="majorHAnsi"/>
          <w:u w:val="single"/>
        </w:rPr>
        <w:t xml:space="preserve"> </w:t>
      </w:r>
      <w:r w:rsidRPr="00966AC4">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168911DD" w14:textId="77777777" w:rsidR="00160EB5" w:rsidRPr="00FB0298" w:rsidRDefault="00160EB5" w:rsidP="00532094">
      <w:pPr>
        <w:rPr>
          <w:sz w:val="16"/>
        </w:rPr>
      </w:pPr>
    </w:p>
    <w:p w14:paraId="5C07A101" w14:textId="16E0ED04" w:rsidR="00532094" w:rsidRDefault="00532094" w:rsidP="00532094">
      <w:pPr>
        <w:rPr>
          <w:sz w:val="16"/>
        </w:rPr>
      </w:pPr>
    </w:p>
    <w:p w14:paraId="4DF171D8" w14:textId="5A6140DF" w:rsidR="00AA7A4F" w:rsidRDefault="00AA7A4F" w:rsidP="00AA7A4F">
      <w:pPr>
        <w:pStyle w:val="Heading3"/>
      </w:pPr>
      <w:r>
        <w:lastRenderedPageBreak/>
        <w:t>Contention 2 is Innovation</w:t>
      </w:r>
    </w:p>
    <w:p w14:paraId="3417A0E7" w14:textId="77777777" w:rsidR="00AA7A4F" w:rsidRDefault="00AA7A4F" w:rsidP="00AA7A4F">
      <w:pPr>
        <w:pStyle w:val="Heading4"/>
      </w:pPr>
      <w:r>
        <w:t xml:space="preserve">Space Commercialization </w:t>
      </w:r>
      <w:r>
        <w:rPr>
          <w:u w:val="single"/>
        </w:rPr>
        <w:t>drives</w:t>
      </w:r>
      <w:r>
        <w:t xml:space="preserve"> Tech Innovation in the Status Quo – it provides a </w:t>
      </w:r>
      <w:r>
        <w:rPr>
          <w:u w:val="single"/>
        </w:rPr>
        <w:t>unique impetus</w:t>
      </w:r>
      <w:r>
        <w:t>.</w:t>
      </w:r>
    </w:p>
    <w:p w14:paraId="098492F7" w14:textId="77777777" w:rsidR="00AA7A4F" w:rsidRDefault="00AA7A4F" w:rsidP="00AA7A4F">
      <w:r w:rsidRPr="000C5DFB">
        <w:rPr>
          <w:rStyle w:val="Style13ptBold"/>
        </w:rPr>
        <w:t>Hampson 17</w:t>
      </w:r>
      <w:r>
        <w:t xml:space="preserve"> Joshua Hampson 1-25-2017 “The Future of Space Commercialization” </w:t>
      </w:r>
      <w:hyperlink r:id="rId13" w:history="1">
        <w:r w:rsidRPr="00FC542F">
          <w:rPr>
            <w:rStyle w:val="Hyperlink"/>
          </w:rPr>
          <w:t>https://republicans-science.house.gov/sites/republicans.science.house.gov/files/documents/TheFutureofSpaceCommercializationFinal.pdf</w:t>
        </w:r>
      </w:hyperlink>
      <w:r>
        <w:t xml:space="preserve"> (Security Studies Fellow at the Niskanen Center)//Elmer</w:t>
      </w:r>
    </w:p>
    <w:p w14:paraId="3E06C76D" w14:textId="77777777" w:rsidR="00AA7A4F" w:rsidRPr="00D428FF" w:rsidRDefault="00AA7A4F" w:rsidP="00AA7A4F">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moons ,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w:t>
      </w:r>
      <w:r w:rsidRPr="00D428FF">
        <w:rPr>
          <w:rStyle w:val="StyleUnderline"/>
        </w:rPr>
        <w:lastRenderedPageBreak/>
        <w:t xml:space="preserve">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251D7532" w14:textId="77777777" w:rsidR="00AA7A4F" w:rsidRDefault="00AA7A4F" w:rsidP="00AA7A4F">
      <w:pPr>
        <w:pStyle w:val="Heading4"/>
      </w:pPr>
      <w:r>
        <w:t xml:space="preserve">Strong Innovation </w:t>
      </w:r>
      <w:r>
        <w:rPr>
          <w:u w:val="single"/>
        </w:rPr>
        <w:t>solves Extinction</w:t>
      </w:r>
      <w:r>
        <w:t>.</w:t>
      </w:r>
    </w:p>
    <w:p w14:paraId="7625B569" w14:textId="77777777" w:rsidR="00AA7A4F" w:rsidRPr="003C3DBE" w:rsidRDefault="00AA7A4F" w:rsidP="00AA7A4F">
      <w:r w:rsidRPr="00AB017F">
        <w:rPr>
          <w:rStyle w:val="Style13ptBold"/>
        </w:rPr>
        <w:t>Matthews 18</w:t>
      </w:r>
      <w:r>
        <w:t xml:space="preserve"> Dylan Matthews 10-26-2018 “How to help people millions of years from now” </w:t>
      </w:r>
      <w:hyperlink r:id="rId14"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2F8AE745" w14:textId="491DFE82" w:rsidR="00AA7A4F" w:rsidRDefault="00AA7A4F" w:rsidP="00AA7A4F">
      <w:pPr>
        <w:rPr>
          <w:rStyle w:val="StyleUnderlin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w:t>
      </w:r>
      <w:r w:rsidRPr="00AB017F">
        <w:rPr>
          <w:sz w:val="16"/>
        </w:rPr>
        <w:lastRenderedPageBreak/>
        <w:t xml:space="preserve">activities to prevent that specific eventuality. </w:t>
      </w:r>
      <w:r w:rsidRPr="00AB017F">
        <w:rPr>
          <w:rStyle w:val="StyleUnderline"/>
        </w:rPr>
        <w:t>But</w:t>
      </w:r>
      <w:r w:rsidRPr="00AB017F">
        <w:rPr>
          <w:sz w:val="16"/>
        </w:rPr>
        <w:t xml:space="preserve"> in a set of slides he made in 2013, Beckstead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r w:rsidRPr="00DA3FD1">
        <w:rPr>
          <w:rStyle w:val="Emphasis"/>
          <w:highlight w:val="green"/>
          <w:bdr w:val="single" w:sz="4" w:space="0" w:color="auto"/>
        </w:rPr>
        <w:t>supervirus</w:t>
      </w:r>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as a whole </w:t>
      </w:r>
      <w:r w:rsidRPr="00DA3FD1">
        <w:rPr>
          <w:rStyle w:val="StyleUnderline"/>
          <w:highlight w:val="green"/>
          <w:bdr w:val="single" w:sz="4" w:space="0" w:color="auto"/>
        </w:rPr>
        <w:t>makes</w:t>
      </w:r>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Einsteins”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If the far future is what matters, and generally trying to make the world work better is among the best ways to help the far future, then effective altruism just becomes plain ol’ do-goodery.</w:t>
      </w:r>
    </w:p>
    <w:p w14:paraId="34A6B27C" w14:textId="77777777" w:rsidR="00AA7A4F" w:rsidRPr="00FE0329" w:rsidRDefault="00AA7A4F" w:rsidP="00AA7A4F">
      <w:pPr>
        <w:pStyle w:val="Heading4"/>
        <w:rPr>
          <w:rFonts w:asciiTheme="majorHAnsi" w:hAnsiTheme="majorHAnsi" w:cstheme="majorHAnsi"/>
        </w:rPr>
      </w:pPr>
      <w:r w:rsidRPr="00FE0329">
        <w:rPr>
          <w:rFonts w:asciiTheme="majorHAnsi" w:hAnsiTheme="majorHAnsi" w:cstheme="majorHAnsi"/>
        </w:rPr>
        <w:t>CCS solves warming – try-or-die</w:t>
      </w:r>
    </w:p>
    <w:p w14:paraId="7A1A1C1B" w14:textId="77777777" w:rsidR="00AA7A4F" w:rsidRPr="00FE0329" w:rsidRDefault="00AA7A4F" w:rsidP="00AA7A4F">
      <w:pPr>
        <w:rPr>
          <w:rFonts w:asciiTheme="majorHAnsi" w:hAnsiTheme="majorHAnsi" w:cstheme="majorHAnsi"/>
        </w:rPr>
      </w:pPr>
      <w:r w:rsidRPr="00FE0329">
        <w:rPr>
          <w:rStyle w:val="Style13ptBold"/>
          <w:rFonts w:asciiTheme="majorHAnsi" w:hAnsiTheme="majorHAnsi" w:cstheme="majorHAnsi"/>
        </w:rPr>
        <w:t xml:space="preserve">Moniz 9/23/19 </w:t>
      </w:r>
      <w:r w:rsidRPr="00FE0329">
        <w:rPr>
          <w:rFonts w:asciiTheme="majorHAnsi" w:hAnsiTheme="majorHAnsi" w:cstheme="majorHAnsi"/>
        </w:rPr>
        <w:t>- 13th Secretary of Energy (2013 to 2017) and is the founder and CEO of the Energy Futures Initiative</w:t>
      </w:r>
    </w:p>
    <w:p w14:paraId="7EE27779" w14:textId="51F8994D" w:rsidR="00AA7A4F" w:rsidRPr="00FE0329" w:rsidRDefault="00AA7A4F" w:rsidP="00AA7A4F">
      <w:pPr>
        <w:rPr>
          <w:rFonts w:asciiTheme="majorHAnsi" w:hAnsiTheme="majorHAnsi" w:cstheme="majorHAnsi"/>
        </w:rPr>
      </w:pPr>
      <w:r w:rsidRPr="00FE0329">
        <w:rPr>
          <w:rFonts w:asciiTheme="majorHAnsi" w:hAnsiTheme="majorHAnsi" w:cstheme="majorHAnsi"/>
        </w:rPr>
        <w:lastRenderedPageBreak/>
        <w:t xml:space="preserve">Fredd Krupp is president of the Environmental Defense Fund, Ernest Moniz, “Cutting Climate Pollution Isn’t Enough — We Also Need Carbon Removal,” Text, TheHill, September 23, 2019, </w:t>
      </w:r>
      <w:hyperlink r:id="rId15" w:history="1">
        <w:r w:rsidRPr="00FE0329">
          <w:rPr>
            <w:rStyle w:val="Hyperlink"/>
            <w:rFonts w:asciiTheme="majorHAnsi" w:hAnsiTheme="majorHAnsi" w:cstheme="majorHAnsi"/>
          </w:rPr>
          <w:t>https://thehill.com/opinion/energy-environment/462609-cutting-climate-pollution-isnt-enough-we-also-need-carbon-removal</w:t>
        </w:r>
      </w:hyperlink>
      <w:r w:rsidRPr="00FE0329">
        <w:rPr>
          <w:rFonts w:asciiTheme="majorHAnsi" w:hAnsiTheme="majorHAnsi" w:cstheme="majorHAnsi"/>
        </w:rPr>
        <w:t>.</w:t>
      </w:r>
    </w:p>
    <w:p w14:paraId="510E689F" w14:textId="77777777" w:rsidR="00AA7A4F" w:rsidRPr="00FE0329" w:rsidRDefault="00AA7A4F" w:rsidP="00AA7A4F">
      <w:pPr>
        <w:rPr>
          <w:rFonts w:asciiTheme="majorHAnsi" w:hAnsiTheme="majorHAnsi" w:cstheme="majorHAnsi"/>
          <w:sz w:val="16"/>
        </w:rPr>
      </w:pPr>
      <w:r w:rsidRPr="00FE0329">
        <w:rPr>
          <w:rFonts w:asciiTheme="majorHAnsi" w:hAnsiTheme="majorHAnsi" w:cstheme="majorHAnsi"/>
          <w:sz w:val="16"/>
        </w:rPr>
        <w:t xml:space="preserve">It has been almost four years since the Paris climate agreement was signed. But as leaders gather in New York this week for the United Nations Climate Change Summit, </w:t>
      </w:r>
      <w:r w:rsidRPr="00FE0329">
        <w:rPr>
          <w:rStyle w:val="StyleUnderline"/>
          <w:rFonts w:asciiTheme="majorHAnsi" w:hAnsiTheme="majorHAnsi" w:cstheme="majorHAnsi"/>
        </w:rPr>
        <w:t>the world remains far off track from meeting the Paris objective</w:t>
      </w:r>
      <w:r w:rsidRPr="00FE0329">
        <w:rPr>
          <w:rFonts w:asciiTheme="majorHAnsi" w:hAnsiTheme="majorHAnsi" w:cstheme="majorHAnsi"/>
          <w:sz w:val="16"/>
        </w:rPr>
        <w:t xml:space="preserve"> </w:t>
      </w:r>
      <w:r w:rsidRPr="00FE0329">
        <w:rPr>
          <w:rStyle w:val="StyleUnderline"/>
          <w:rFonts w:asciiTheme="majorHAnsi" w:hAnsiTheme="majorHAnsi" w:cstheme="majorHAnsi"/>
        </w:rPr>
        <w:t>of limiting</w:t>
      </w:r>
      <w:r w:rsidRPr="00FE0329">
        <w:rPr>
          <w:rFonts w:asciiTheme="majorHAnsi" w:hAnsiTheme="majorHAnsi" w:cstheme="majorHAnsi"/>
          <w:sz w:val="16"/>
        </w:rPr>
        <w:t xml:space="preserve"> global </w:t>
      </w:r>
      <w:r w:rsidRPr="00FE0329">
        <w:rPr>
          <w:rStyle w:val="StyleUnderline"/>
          <w:rFonts w:asciiTheme="majorHAnsi" w:hAnsiTheme="majorHAnsi" w:cstheme="majorHAnsi"/>
        </w:rPr>
        <w:t>warming to well below 2 degrees Celsius --</w:t>
      </w:r>
      <w:r w:rsidRPr="00FE0329">
        <w:rPr>
          <w:rFonts w:asciiTheme="majorHAnsi" w:hAnsiTheme="majorHAnsi" w:cstheme="majorHAnsi"/>
          <w:sz w:val="16"/>
        </w:rPr>
        <w:t xml:space="preserve"> and pursuing efforts at 1.5 degrees.</w:t>
      </w:r>
    </w:p>
    <w:p w14:paraId="30D08BC8" w14:textId="77777777" w:rsidR="00AA7A4F" w:rsidRPr="00FE0329" w:rsidRDefault="00AA7A4F" w:rsidP="00AA7A4F">
      <w:pPr>
        <w:rPr>
          <w:rStyle w:val="StyleUnderline"/>
          <w:rFonts w:asciiTheme="majorHAnsi" w:hAnsiTheme="majorHAnsi" w:cstheme="majorHAnsi"/>
        </w:rPr>
      </w:pPr>
      <w:r w:rsidRPr="00FE0329">
        <w:rPr>
          <w:rFonts w:asciiTheme="majorHAnsi" w:hAnsiTheme="majorHAnsi" w:cstheme="majorHAnsi"/>
          <w:sz w:val="16"/>
        </w:rPr>
        <w:t>T</w:t>
      </w:r>
      <w:r w:rsidRPr="00FE0329">
        <w:rPr>
          <w:rStyle w:val="StyleUnderline"/>
          <w:rFonts w:asciiTheme="majorHAnsi" w:hAnsiTheme="majorHAnsi" w:cstheme="majorHAnsi"/>
        </w:rPr>
        <w:t xml:space="preserve">o meet that target, </w:t>
      </w:r>
      <w:r w:rsidRPr="00FE0329">
        <w:rPr>
          <w:rStyle w:val="Emphasis"/>
          <w:rFonts w:asciiTheme="majorHAnsi" w:hAnsiTheme="majorHAnsi" w:cstheme="majorHAnsi"/>
        </w:rPr>
        <w:t>the world must achieve a 100 percent clean economy</w:t>
      </w:r>
      <w:r w:rsidRPr="00FE0329">
        <w:rPr>
          <w:rFonts w:asciiTheme="majorHAnsi" w:hAnsiTheme="majorHAnsi" w:cstheme="majorHAnsi"/>
          <w:sz w:val="16"/>
        </w:rPr>
        <w:t xml:space="preserve"> — one </w:t>
      </w:r>
      <w:r w:rsidRPr="00FE0329">
        <w:rPr>
          <w:rStyle w:val="Emphasis"/>
          <w:rFonts w:asciiTheme="majorHAnsi" w:hAnsiTheme="majorHAnsi" w:cstheme="majorHAnsi"/>
        </w:rPr>
        <w:t>that produces net zero emissions</w:t>
      </w:r>
      <w:r w:rsidRPr="00FE0329">
        <w:rPr>
          <w:rFonts w:asciiTheme="majorHAnsi" w:hAnsiTheme="majorHAnsi" w:cstheme="majorHAnsi"/>
          <w:sz w:val="16"/>
        </w:rPr>
        <w:t xml:space="preserve">, or no more climate pollution than can be removed from the atmosphere — </w:t>
      </w:r>
      <w:r w:rsidRPr="00FE0329">
        <w:rPr>
          <w:rStyle w:val="Emphasis"/>
          <w:rFonts w:asciiTheme="majorHAnsi" w:hAnsiTheme="majorHAnsi" w:cstheme="majorHAnsi"/>
        </w:rPr>
        <w:t>soon after mid-century</w:t>
      </w:r>
      <w:r w:rsidRPr="00FE0329">
        <w:rPr>
          <w:rFonts w:asciiTheme="majorHAnsi" w:hAnsiTheme="majorHAnsi" w:cstheme="majorHAnsi"/>
          <w:sz w:val="16"/>
        </w:rPr>
        <w:t xml:space="preserve">, with the United States and other advanced economies reaching that milestone no later than 2050. </w:t>
      </w:r>
      <w:r w:rsidRPr="00FE0329">
        <w:rPr>
          <w:rStyle w:val="StyleUnderline"/>
          <w:rFonts w:asciiTheme="majorHAnsi" w:hAnsiTheme="majorHAnsi" w:cstheme="majorHAnsi"/>
        </w:rPr>
        <w:t>It’s a daunting but doable task.</w:t>
      </w:r>
    </w:p>
    <w:p w14:paraId="4B8F4056" w14:textId="77777777" w:rsidR="00AA7A4F" w:rsidRPr="00FE0329" w:rsidRDefault="00AA7A4F" w:rsidP="00AA7A4F">
      <w:pPr>
        <w:rPr>
          <w:rFonts w:asciiTheme="majorHAnsi" w:hAnsiTheme="majorHAnsi" w:cstheme="majorHAnsi"/>
          <w:sz w:val="16"/>
        </w:rPr>
      </w:pPr>
      <w:r w:rsidRPr="00FE0329">
        <w:rPr>
          <w:rStyle w:val="StyleUnderline"/>
          <w:rFonts w:asciiTheme="majorHAnsi" w:hAnsiTheme="majorHAnsi" w:cstheme="majorHAnsi"/>
        </w:rPr>
        <w:t>The consequences of falling short are enormous</w:t>
      </w:r>
      <w:r w:rsidRPr="00FE0329">
        <w:rPr>
          <w:rFonts w:asciiTheme="majorHAnsi" w:hAnsiTheme="majorHAnsi" w:cstheme="majorHAnsi"/>
          <w:sz w:val="16"/>
        </w:rPr>
        <w:t>. This year, the U.S. government’s fourth National Climate Assessment documented the huge economic and social impacts of unchecked warming. The Pentagon has repeatedly warned of the impacts on national security and our troops.</w:t>
      </w:r>
    </w:p>
    <w:p w14:paraId="51A4046C" w14:textId="77777777" w:rsidR="00AA7A4F" w:rsidRPr="00FE0329" w:rsidRDefault="00AA7A4F" w:rsidP="00AA7A4F">
      <w:pPr>
        <w:rPr>
          <w:rFonts w:asciiTheme="majorHAnsi" w:hAnsiTheme="majorHAnsi" w:cstheme="majorHAnsi"/>
          <w:sz w:val="16"/>
        </w:rPr>
      </w:pPr>
      <w:r w:rsidRPr="00FE0329">
        <w:rPr>
          <w:rStyle w:val="StyleUnderline"/>
          <w:rFonts w:asciiTheme="majorHAnsi" w:hAnsiTheme="majorHAnsi" w:cstheme="majorHAnsi"/>
        </w:rPr>
        <w:t>Achieving a 100 percent clean economy will require a swift transition to renewables</w:t>
      </w:r>
      <w:r w:rsidRPr="00FE0329">
        <w:rPr>
          <w:rFonts w:asciiTheme="majorHAnsi" w:hAnsiTheme="majorHAnsi" w:cstheme="majorHAnsi"/>
          <w:sz w:val="16"/>
        </w:rPr>
        <w:t xml:space="preserve"> and other zero-carbon energy sources. But </w:t>
      </w:r>
      <w:r w:rsidRPr="00FE0329">
        <w:rPr>
          <w:rStyle w:val="Emphasis"/>
          <w:rFonts w:asciiTheme="majorHAnsi" w:hAnsiTheme="majorHAnsi" w:cstheme="majorHAnsi"/>
        </w:rPr>
        <w:t>we also need to face the reality that meeting</w:t>
      </w:r>
      <w:r w:rsidRPr="00FE0329">
        <w:rPr>
          <w:rFonts w:asciiTheme="majorHAnsi" w:hAnsiTheme="majorHAnsi" w:cstheme="majorHAnsi"/>
          <w:sz w:val="16"/>
        </w:rPr>
        <w:t xml:space="preserve"> the </w:t>
      </w:r>
      <w:r w:rsidRPr="00FE0329">
        <w:rPr>
          <w:rStyle w:val="Emphasis"/>
          <w:rFonts w:asciiTheme="majorHAnsi" w:hAnsiTheme="majorHAnsi" w:cstheme="majorHAnsi"/>
        </w:rPr>
        <w:t>Paris</w:t>
      </w:r>
      <w:r w:rsidRPr="00FE0329">
        <w:rPr>
          <w:rFonts w:asciiTheme="majorHAnsi" w:hAnsiTheme="majorHAnsi" w:cstheme="majorHAnsi"/>
          <w:sz w:val="16"/>
        </w:rPr>
        <w:t xml:space="preserve"> target </w:t>
      </w:r>
      <w:r w:rsidRPr="00FE0329">
        <w:rPr>
          <w:rStyle w:val="Emphasis"/>
          <w:rFonts w:asciiTheme="majorHAnsi" w:hAnsiTheme="majorHAnsi" w:cstheme="majorHAnsi"/>
        </w:rPr>
        <w:t>will require taking carbon out of the atmosphere at massive scale</w:t>
      </w:r>
      <w:r w:rsidRPr="00FE0329">
        <w:rPr>
          <w:rFonts w:asciiTheme="majorHAnsi" w:hAnsiTheme="majorHAnsi" w:cstheme="majorHAnsi"/>
          <w:sz w:val="16"/>
        </w:rPr>
        <w:t>. I</w:t>
      </w:r>
      <w:r w:rsidRPr="00FE0329">
        <w:rPr>
          <w:rStyle w:val="StyleUnderline"/>
          <w:rFonts w:asciiTheme="majorHAnsi" w:hAnsiTheme="majorHAnsi" w:cstheme="majorHAnsi"/>
        </w:rPr>
        <w:t xml:space="preserve">n part, that’s because eliminating emissions will be very challenging for some sectors, especially </w:t>
      </w:r>
      <w:r w:rsidRPr="00FE0329">
        <w:rPr>
          <w:rFonts w:asciiTheme="majorHAnsi" w:hAnsiTheme="majorHAnsi" w:cstheme="majorHAnsi"/>
          <w:sz w:val="16"/>
        </w:rPr>
        <w:t>the</w:t>
      </w:r>
      <w:r w:rsidRPr="00FE0329">
        <w:rPr>
          <w:rStyle w:val="StyleUnderline"/>
          <w:rFonts w:asciiTheme="majorHAnsi" w:hAnsiTheme="majorHAnsi" w:cstheme="majorHAnsi"/>
        </w:rPr>
        <w:t xml:space="preserve"> transportation </w:t>
      </w:r>
      <w:r w:rsidRPr="00FE0329">
        <w:rPr>
          <w:rFonts w:asciiTheme="majorHAnsi" w:hAnsiTheme="majorHAnsi" w:cstheme="majorHAnsi"/>
          <w:sz w:val="16"/>
        </w:rPr>
        <w:t>industry</w:t>
      </w:r>
      <w:r w:rsidRPr="00FE0329">
        <w:rPr>
          <w:rStyle w:val="StyleUnderline"/>
          <w:rFonts w:asciiTheme="majorHAnsi" w:hAnsiTheme="majorHAnsi" w:cstheme="majorHAnsi"/>
        </w:rPr>
        <w:t xml:space="preserve"> and agriculture.</w:t>
      </w:r>
      <w:r w:rsidRPr="00FE0329">
        <w:rPr>
          <w:rFonts w:asciiTheme="majorHAnsi" w:hAnsiTheme="majorHAnsi" w:cstheme="majorHAnsi"/>
          <w:sz w:val="16"/>
        </w:rPr>
        <w:t xml:space="preserve"> </w:t>
      </w:r>
      <w:r w:rsidRPr="00FE0329">
        <w:rPr>
          <w:rStyle w:val="StyleUnderline"/>
          <w:rFonts w:asciiTheme="majorHAnsi" w:hAnsiTheme="majorHAnsi" w:cstheme="majorHAnsi"/>
        </w:rPr>
        <w:t>Removing carbon</w:t>
      </w:r>
      <w:r w:rsidRPr="00FE0329">
        <w:rPr>
          <w:rFonts w:asciiTheme="majorHAnsi" w:hAnsiTheme="majorHAnsi" w:cstheme="majorHAnsi"/>
          <w:sz w:val="16"/>
        </w:rPr>
        <w:t xml:space="preserve"> from the atmosphere </w:t>
      </w:r>
      <w:r w:rsidRPr="00FE0329">
        <w:rPr>
          <w:rStyle w:val="StyleUnderline"/>
          <w:rFonts w:asciiTheme="majorHAnsi" w:hAnsiTheme="majorHAnsi" w:cstheme="majorHAnsi"/>
        </w:rPr>
        <w:t>would</w:t>
      </w:r>
      <w:r w:rsidRPr="00FE0329">
        <w:rPr>
          <w:rFonts w:asciiTheme="majorHAnsi" w:hAnsiTheme="majorHAnsi" w:cstheme="majorHAnsi"/>
          <w:sz w:val="16"/>
        </w:rPr>
        <w:t xml:space="preserve"> also </w:t>
      </w:r>
      <w:r w:rsidRPr="00FE0329">
        <w:rPr>
          <w:rStyle w:val="StyleUnderline"/>
          <w:rFonts w:asciiTheme="majorHAnsi" w:hAnsiTheme="majorHAnsi" w:cstheme="majorHAnsi"/>
        </w:rPr>
        <w:t>bring concentrations down, helping to stabilize the climate</w:t>
      </w:r>
      <w:r w:rsidRPr="00FE0329">
        <w:rPr>
          <w:rFonts w:asciiTheme="majorHAnsi" w:hAnsiTheme="majorHAnsi" w:cstheme="majorHAnsi"/>
          <w:sz w:val="16"/>
        </w:rPr>
        <w:t xml:space="preserve"> at safer levels. So, </w:t>
      </w:r>
      <w:r w:rsidRPr="00FE0329">
        <w:rPr>
          <w:rStyle w:val="Emphasis"/>
          <w:rFonts w:asciiTheme="majorHAnsi" w:hAnsiTheme="majorHAnsi" w:cstheme="majorHAnsi"/>
        </w:rPr>
        <w:t>the push for clean energy must be supplemented by</w:t>
      </w:r>
      <w:r w:rsidRPr="00FE0329">
        <w:rPr>
          <w:rFonts w:asciiTheme="majorHAnsi" w:hAnsiTheme="majorHAnsi" w:cstheme="majorHAnsi"/>
          <w:sz w:val="16"/>
        </w:rPr>
        <w:t xml:space="preserve"> a suite of technologies known as </w:t>
      </w:r>
      <w:r w:rsidRPr="00E45343">
        <w:rPr>
          <w:rStyle w:val="Emphasis"/>
          <w:rFonts w:asciiTheme="majorHAnsi" w:hAnsiTheme="majorHAnsi" w:cstheme="majorHAnsi"/>
          <w:highlight w:val="green"/>
        </w:rPr>
        <w:t>carbon dioxide removal</w:t>
      </w:r>
      <w:r w:rsidRPr="00FE0329">
        <w:rPr>
          <w:rFonts w:asciiTheme="majorHAnsi" w:hAnsiTheme="majorHAnsi" w:cstheme="majorHAnsi"/>
          <w:sz w:val="16"/>
        </w:rPr>
        <w:t xml:space="preserve"> (CDR).</w:t>
      </w:r>
    </w:p>
    <w:p w14:paraId="1C4A93A1" w14:textId="77777777" w:rsidR="00AA7A4F" w:rsidRPr="00FE0329" w:rsidRDefault="00AA7A4F" w:rsidP="00AA7A4F">
      <w:pPr>
        <w:rPr>
          <w:rFonts w:asciiTheme="majorHAnsi" w:hAnsiTheme="majorHAnsi" w:cstheme="majorHAnsi"/>
          <w:sz w:val="16"/>
        </w:rPr>
      </w:pPr>
      <w:r w:rsidRPr="00FE0329">
        <w:rPr>
          <w:rStyle w:val="Emphasis"/>
          <w:rFonts w:asciiTheme="majorHAnsi" w:hAnsiTheme="majorHAnsi" w:cstheme="majorHAnsi"/>
        </w:rPr>
        <w:t xml:space="preserve">It </w:t>
      </w:r>
      <w:r w:rsidRPr="00E45343">
        <w:rPr>
          <w:rStyle w:val="Emphasis"/>
          <w:rFonts w:asciiTheme="majorHAnsi" w:hAnsiTheme="majorHAnsi" w:cstheme="majorHAnsi"/>
          <w:highlight w:val="green"/>
        </w:rPr>
        <w:t>is</w:t>
      </w:r>
      <w:r w:rsidRPr="00FE0329">
        <w:rPr>
          <w:rStyle w:val="Emphasis"/>
          <w:rFonts w:asciiTheme="majorHAnsi" w:hAnsiTheme="majorHAnsi" w:cstheme="majorHAnsi"/>
        </w:rPr>
        <w:t xml:space="preserve"> not a question of what we’d prefer. It’s </w:t>
      </w:r>
      <w:r w:rsidRPr="00E45343">
        <w:rPr>
          <w:rStyle w:val="Emphasis"/>
          <w:rFonts w:asciiTheme="majorHAnsi" w:hAnsiTheme="majorHAnsi" w:cstheme="majorHAnsi"/>
          <w:highlight w:val="green"/>
        </w:rPr>
        <w:t>a question of insurmountable math</w:t>
      </w:r>
      <w:r w:rsidRPr="00FE0329">
        <w:rPr>
          <w:rFonts w:asciiTheme="majorHAnsi" w:hAnsiTheme="majorHAnsi" w:cstheme="majorHAnsi"/>
          <w:sz w:val="16"/>
        </w:rPr>
        <w:t xml:space="preserve">. </w:t>
      </w:r>
    </w:p>
    <w:p w14:paraId="740E4CA5" w14:textId="77777777" w:rsidR="00AA7A4F" w:rsidRPr="00FE0329" w:rsidRDefault="00AA7A4F" w:rsidP="00AA7A4F">
      <w:pPr>
        <w:rPr>
          <w:rStyle w:val="StyleUnderline"/>
          <w:rFonts w:asciiTheme="majorHAnsi" w:hAnsiTheme="majorHAnsi" w:cstheme="majorHAnsi"/>
        </w:rPr>
      </w:pPr>
      <w:r w:rsidRPr="00FE0329">
        <w:rPr>
          <w:rFonts w:asciiTheme="majorHAnsi" w:hAnsiTheme="majorHAnsi" w:cstheme="majorHAnsi"/>
          <w:sz w:val="16"/>
        </w:rPr>
        <w:t xml:space="preserve">The crucial role carbon removal must play is becoming more widely recognized. </w:t>
      </w:r>
      <w:r w:rsidRPr="00FE0329">
        <w:rPr>
          <w:rStyle w:val="StyleUnderline"/>
          <w:rFonts w:asciiTheme="majorHAnsi" w:hAnsiTheme="majorHAnsi" w:cstheme="majorHAnsi"/>
        </w:rPr>
        <w:t>The</w:t>
      </w:r>
      <w:r w:rsidRPr="00FE0329">
        <w:rPr>
          <w:rFonts w:asciiTheme="majorHAnsi" w:hAnsiTheme="majorHAnsi" w:cstheme="majorHAnsi"/>
          <w:sz w:val="16"/>
        </w:rPr>
        <w:t xml:space="preserve"> 2018 </w:t>
      </w:r>
      <w:r w:rsidRPr="00FE0329">
        <w:rPr>
          <w:rStyle w:val="StyleUnderline"/>
          <w:rFonts w:asciiTheme="majorHAnsi" w:hAnsiTheme="majorHAnsi" w:cstheme="majorHAnsi"/>
        </w:rPr>
        <w:t>I</w:t>
      </w:r>
      <w:r w:rsidRPr="00FE0329">
        <w:rPr>
          <w:rFonts w:asciiTheme="majorHAnsi" w:hAnsiTheme="majorHAnsi" w:cstheme="majorHAnsi"/>
          <w:sz w:val="16"/>
        </w:rPr>
        <w:t xml:space="preserve">ntergovernmental </w:t>
      </w:r>
      <w:r w:rsidRPr="00FE0329">
        <w:rPr>
          <w:rStyle w:val="StyleUnderline"/>
          <w:rFonts w:asciiTheme="majorHAnsi" w:hAnsiTheme="majorHAnsi" w:cstheme="majorHAnsi"/>
        </w:rPr>
        <w:t>P</w:t>
      </w:r>
      <w:r w:rsidRPr="00FE0329">
        <w:rPr>
          <w:rFonts w:asciiTheme="majorHAnsi" w:hAnsiTheme="majorHAnsi" w:cstheme="majorHAnsi"/>
          <w:sz w:val="16"/>
        </w:rPr>
        <w:t xml:space="preserve">anel on </w:t>
      </w:r>
      <w:r w:rsidRPr="00FE0329">
        <w:rPr>
          <w:rStyle w:val="StyleUnderline"/>
          <w:rFonts w:asciiTheme="majorHAnsi" w:hAnsiTheme="majorHAnsi" w:cstheme="majorHAnsi"/>
        </w:rPr>
        <w:t>C</w:t>
      </w:r>
      <w:r w:rsidRPr="00FE0329">
        <w:rPr>
          <w:rFonts w:asciiTheme="majorHAnsi" w:hAnsiTheme="majorHAnsi" w:cstheme="majorHAnsi"/>
          <w:sz w:val="16"/>
        </w:rPr>
        <w:t xml:space="preserve">limate </w:t>
      </w:r>
      <w:r w:rsidRPr="00FE0329">
        <w:rPr>
          <w:rStyle w:val="StyleUnderline"/>
          <w:rFonts w:asciiTheme="majorHAnsi" w:hAnsiTheme="majorHAnsi" w:cstheme="majorHAnsi"/>
        </w:rPr>
        <w:t>C</w:t>
      </w:r>
      <w:r w:rsidRPr="00FE0329">
        <w:rPr>
          <w:rFonts w:asciiTheme="majorHAnsi" w:hAnsiTheme="majorHAnsi" w:cstheme="majorHAnsi"/>
          <w:sz w:val="16"/>
        </w:rPr>
        <w:t xml:space="preserve">hange report </w:t>
      </w:r>
      <w:r w:rsidRPr="00FE0329">
        <w:rPr>
          <w:rStyle w:val="StyleUnderline"/>
          <w:rFonts w:asciiTheme="majorHAnsi" w:hAnsiTheme="majorHAnsi" w:cstheme="majorHAnsi"/>
        </w:rPr>
        <w:t>stressed the importance of carbon removal</w:t>
      </w:r>
      <w:r w:rsidRPr="00FE0329">
        <w:rPr>
          <w:rFonts w:asciiTheme="majorHAnsi" w:hAnsiTheme="majorHAnsi" w:cstheme="majorHAnsi"/>
          <w:sz w:val="16"/>
        </w:rPr>
        <w:t xml:space="preserve">, and </w:t>
      </w:r>
      <w:r w:rsidRPr="00FE0329">
        <w:rPr>
          <w:rStyle w:val="StyleUnderline"/>
          <w:rFonts w:asciiTheme="majorHAnsi" w:hAnsiTheme="majorHAnsi" w:cstheme="majorHAnsi"/>
        </w:rPr>
        <w:t>the U.S. National Academies of Sciences</w:t>
      </w:r>
      <w:r w:rsidRPr="00FE0329">
        <w:rPr>
          <w:rFonts w:asciiTheme="majorHAnsi" w:hAnsiTheme="majorHAnsi" w:cstheme="majorHAnsi"/>
          <w:sz w:val="16"/>
        </w:rPr>
        <w:t xml:space="preserve">, Engineering and Medicine late last year </w:t>
      </w:r>
      <w:r w:rsidRPr="00FE0329">
        <w:rPr>
          <w:rStyle w:val="StyleUnderline"/>
          <w:rFonts w:asciiTheme="majorHAnsi" w:hAnsiTheme="majorHAnsi" w:cstheme="majorHAnsi"/>
        </w:rPr>
        <w:t>estimated</w:t>
      </w:r>
      <w:r w:rsidRPr="00FE0329">
        <w:rPr>
          <w:rFonts w:asciiTheme="majorHAnsi" w:hAnsiTheme="majorHAnsi" w:cstheme="majorHAnsi"/>
          <w:sz w:val="16"/>
        </w:rPr>
        <w:t xml:space="preserve"> that </w:t>
      </w:r>
      <w:r w:rsidRPr="00FE0329">
        <w:rPr>
          <w:rStyle w:val="Emphasis"/>
          <w:rFonts w:asciiTheme="majorHAnsi" w:hAnsiTheme="majorHAnsi" w:cstheme="majorHAnsi"/>
          <w:highlight w:val="green"/>
        </w:rPr>
        <w:t>ten billion tons</w:t>
      </w:r>
      <w:r w:rsidRPr="00FE0329">
        <w:rPr>
          <w:rStyle w:val="Emphasis"/>
          <w:rFonts w:asciiTheme="majorHAnsi" w:hAnsiTheme="majorHAnsi" w:cstheme="majorHAnsi"/>
        </w:rPr>
        <w:t xml:space="preserve"> of CO2 </w:t>
      </w:r>
      <w:r w:rsidRPr="00FE0329">
        <w:rPr>
          <w:rStyle w:val="Emphasis"/>
          <w:rFonts w:asciiTheme="majorHAnsi" w:hAnsiTheme="majorHAnsi" w:cstheme="majorHAnsi"/>
          <w:highlight w:val="green"/>
        </w:rPr>
        <w:t>will need to be pulled</w:t>
      </w:r>
      <w:r w:rsidRPr="00FE0329">
        <w:rPr>
          <w:rFonts w:asciiTheme="majorHAnsi" w:hAnsiTheme="majorHAnsi" w:cstheme="majorHAnsi"/>
          <w:sz w:val="16"/>
        </w:rPr>
        <w:t xml:space="preserve"> from the atmosphere </w:t>
      </w:r>
      <w:r w:rsidRPr="00FE0329">
        <w:rPr>
          <w:rStyle w:val="Emphasis"/>
          <w:rFonts w:asciiTheme="majorHAnsi" w:hAnsiTheme="majorHAnsi" w:cstheme="majorHAnsi"/>
          <w:highlight w:val="green"/>
        </w:rPr>
        <w:t>annually</w:t>
      </w:r>
      <w:r w:rsidRPr="00FE0329">
        <w:rPr>
          <w:rStyle w:val="Emphasis"/>
          <w:rFonts w:asciiTheme="majorHAnsi" w:hAnsiTheme="majorHAnsi" w:cstheme="majorHAnsi"/>
        </w:rPr>
        <w:t xml:space="preserve"> by 2050, and double that by 2100</w:t>
      </w:r>
      <w:r w:rsidRPr="00FE0329">
        <w:rPr>
          <w:rFonts w:asciiTheme="majorHAnsi" w:hAnsiTheme="majorHAnsi" w:cstheme="majorHAnsi"/>
          <w:sz w:val="16"/>
        </w:rPr>
        <w:t xml:space="preserve">. For context, today’s global emissions are less than 40 billion tons per year. </w:t>
      </w:r>
      <w:r w:rsidRPr="00FE0329">
        <w:rPr>
          <w:rStyle w:val="StyleUnderline"/>
          <w:rFonts w:asciiTheme="majorHAnsi" w:hAnsiTheme="majorHAnsi" w:cstheme="majorHAnsi"/>
        </w:rPr>
        <w:t>If the 10 billion tons of CO2 from CDR were stored underground, that would be roughly double the world’s annual oil production.</w:t>
      </w:r>
    </w:p>
    <w:p w14:paraId="639F48E1" w14:textId="77777777" w:rsidR="00AA7A4F" w:rsidRPr="00FE0329" w:rsidRDefault="00AA7A4F" w:rsidP="00AA7A4F">
      <w:pPr>
        <w:rPr>
          <w:rFonts w:asciiTheme="majorHAnsi" w:hAnsiTheme="majorHAnsi" w:cstheme="majorHAnsi"/>
          <w:sz w:val="16"/>
        </w:rPr>
      </w:pPr>
      <w:r w:rsidRPr="00FE0329">
        <w:rPr>
          <w:rStyle w:val="StyleUnderline"/>
          <w:rFonts w:asciiTheme="majorHAnsi" w:hAnsiTheme="majorHAnsi" w:cstheme="majorHAnsi"/>
        </w:rPr>
        <w:lastRenderedPageBreak/>
        <w:t>The good news is that</w:t>
      </w:r>
      <w:r w:rsidRPr="00FE0329">
        <w:rPr>
          <w:rFonts w:asciiTheme="majorHAnsi" w:hAnsiTheme="majorHAnsi" w:cstheme="majorHAnsi"/>
          <w:sz w:val="16"/>
        </w:rPr>
        <w:t xml:space="preserve"> </w:t>
      </w:r>
      <w:r w:rsidRPr="00FE0329">
        <w:rPr>
          <w:rStyle w:val="Emphasis"/>
          <w:rFonts w:asciiTheme="majorHAnsi" w:hAnsiTheme="majorHAnsi" w:cstheme="majorHAnsi"/>
        </w:rPr>
        <w:t>there are a surprisingly large number of promising pathways</w:t>
      </w:r>
      <w:r w:rsidRPr="00FE0329">
        <w:rPr>
          <w:rFonts w:asciiTheme="majorHAnsi" w:hAnsiTheme="majorHAnsi" w:cstheme="majorHAnsi"/>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p>
    <w:p w14:paraId="70BBD227" w14:textId="77777777" w:rsidR="00AA7A4F" w:rsidRPr="00FE0329" w:rsidRDefault="00AA7A4F" w:rsidP="00AA7A4F">
      <w:pPr>
        <w:rPr>
          <w:rFonts w:asciiTheme="majorHAnsi" w:hAnsiTheme="majorHAnsi" w:cstheme="majorHAnsi"/>
          <w:sz w:val="16"/>
        </w:rPr>
      </w:pPr>
      <w:r w:rsidRPr="00FE0329">
        <w:rPr>
          <w:rStyle w:val="StyleUnderline"/>
          <w:rFonts w:asciiTheme="majorHAnsi" w:hAnsiTheme="majorHAnsi" w:cstheme="majorHAnsi"/>
        </w:rPr>
        <w:t>Technological approaches include direct air capture</w:t>
      </w:r>
      <w:r w:rsidRPr="00FE0329">
        <w:rPr>
          <w:rFonts w:asciiTheme="majorHAnsi" w:hAnsiTheme="majorHAnsi" w:cstheme="majorHAnsi"/>
          <w:sz w:val="16"/>
        </w:rPr>
        <w:t xml:space="preserve"> — machines that actually suck carbon from the air — </w:t>
      </w:r>
      <w:r w:rsidRPr="00FE0329">
        <w:rPr>
          <w:rStyle w:val="StyleUnderline"/>
          <w:rFonts w:asciiTheme="majorHAnsi" w:hAnsiTheme="majorHAnsi" w:cstheme="majorHAnsi"/>
        </w:rPr>
        <w:t>and technologically-enhanced natural processes</w:t>
      </w:r>
      <w:r w:rsidRPr="00FE0329">
        <w:rPr>
          <w:rFonts w:asciiTheme="majorHAnsi" w:hAnsiTheme="majorHAnsi" w:cstheme="majorHAnsi"/>
          <w:sz w:val="16"/>
        </w:rPr>
        <w:t xml:space="preserve">, </w:t>
      </w:r>
      <w:r w:rsidRPr="00FE0329">
        <w:rPr>
          <w:rStyle w:val="StyleUnderline"/>
          <w:rFonts w:asciiTheme="majorHAnsi" w:hAnsiTheme="majorHAnsi" w:cstheme="majorHAnsi"/>
        </w:rPr>
        <w:t xml:space="preserve">such as plants genetically modified </w:t>
      </w:r>
      <w:r w:rsidRPr="00FE0329">
        <w:rPr>
          <w:rFonts w:asciiTheme="majorHAnsi" w:hAnsiTheme="majorHAnsi" w:cstheme="majorHAnsi"/>
          <w:sz w:val="16"/>
        </w:rPr>
        <w:t xml:space="preserve">with deep roots </w:t>
      </w:r>
      <w:r w:rsidRPr="00FE0329">
        <w:rPr>
          <w:rStyle w:val="StyleUnderline"/>
          <w:rFonts w:asciiTheme="majorHAnsi" w:hAnsiTheme="majorHAnsi" w:cstheme="majorHAnsi"/>
        </w:rPr>
        <w:t>to fix carbon in the soil; enhanced mineralization</w:t>
      </w:r>
      <w:r w:rsidRPr="00FE0329">
        <w:rPr>
          <w:rFonts w:asciiTheme="majorHAnsi" w:hAnsiTheme="majorHAnsi" w:cstheme="majorHAnsi"/>
          <w:sz w:val="16"/>
        </w:rPr>
        <w:t xml:space="preserve">, </w:t>
      </w:r>
      <w:r w:rsidRPr="00FE0329">
        <w:rPr>
          <w:rStyle w:val="StyleUnderline"/>
          <w:rFonts w:asciiTheme="majorHAnsi" w:hAnsiTheme="majorHAnsi" w:cstheme="majorHAnsi"/>
        </w:rPr>
        <w:t>which uses</w:t>
      </w:r>
      <w:r w:rsidRPr="00FE0329">
        <w:rPr>
          <w:rFonts w:asciiTheme="majorHAnsi" w:hAnsiTheme="majorHAnsi" w:cstheme="majorHAnsi"/>
          <w:sz w:val="16"/>
        </w:rPr>
        <w:t xml:space="preserve"> certain </w:t>
      </w:r>
      <w:r w:rsidRPr="00FE0329">
        <w:rPr>
          <w:rStyle w:val="StyleUnderline"/>
          <w:rFonts w:asciiTheme="majorHAnsi" w:hAnsiTheme="majorHAnsi" w:cstheme="majorHAnsi"/>
        </w:rPr>
        <w:t>reactive rocks to bind with carbon</w:t>
      </w:r>
      <w:r w:rsidRPr="00FE0329">
        <w:rPr>
          <w:rFonts w:asciiTheme="majorHAnsi" w:hAnsiTheme="majorHAnsi" w:cstheme="majorHAnsi"/>
          <w:sz w:val="16"/>
        </w:rPr>
        <w:t xml:space="preserve"> from the air; </w:t>
      </w:r>
      <w:r w:rsidRPr="00FE0329">
        <w:rPr>
          <w:rStyle w:val="StyleUnderline"/>
          <w:rFonts w:asciiTheme="majorHAnsi" w:hAnsiTheme="majorHAnsi" w:cstheme="majorHAnsi"/>
        </w:rPr>
        <w:t>and accelerated ocean uptake in phytoplankton</w:t>
      </w:r>
      <w:r w:rsidRPr="00FE0329">
        <w:rPr>
          <w:rFonts w:asciiTheme="majorHAnsi" w:hAnsiTheme="majorHAnsi" w:cstheme="majorHAnsi"/>
          <w:sz w:val="16"/>
        </w:rPr>
        <w:t xml:space="preserve">. These </w:t>
      </w:r>
      <w:r w:rsidRPr="00FE0329">
        <w:rPr>
          <w:rStyle w:val="StyleUnderline"/>
          <w:rFonts w:asciiTheme="majorHAnsi" w:hAnsiTheme="majorHAnsi" w:cstheme="majorHAnsi"/>
        </w:rPr>
        <w:t>technologies</w:t>
      </w:r>
      <w:r w:rsidRPr="00FE0329">
        <w:rPr>
          <w:rFonts w:asciiTheme="majorHAnsi" w:hAnsiTheme="majorHAnsi" w:cstheme="majorHAnsi"/>
          <w:sz w:val="16"/>
        </w:rPr>
        <w:t xml:space="preserve"> are immature and </w:t>
      </w:r>
      <w:r w:rsidRPr="00FE0329">
        <w:rPr>
          <w:rStyle w:val="StyleUnderline"/>
          <w:rFonts w:asciiTheme="majorHAnsi" w:hAnsiTheme="majorHAnsi" w:cstheme="majorHAnsi"/>
        </w:rPr>
        <w:t>require</w:t>
      </w:r>
      <w:r w:rsidRPr="00FE0329">
        <w:rPr>
          <w:rFonts w:asciiTheme="majorHAnsi" w:hAnsiTheme="majorHAnsi" w:cstheme="majorHAnsi"/>
          <w:sz w:val="16"/>
        </w:rPr>
        <w:t xml:space="preserve"> </w:t>
      </w:r>
      <w:r w:rsidRPr="00FE0329">
        <w:rPr>
          <w:rStyle w:val="StyleUnderline"/>
          <w:rFonts w:asciiTheme="majorHAnsi" w:hAnsiTheme="majorHAnsi" w:cstheme="majorHAnsi"/>
        </w:rPr>
        <w:t>considerable</w:t>
      </w:r>
      <w:r w:rsidRPr="00FE0329">
        <w:rPr>
          <w:rFonts w:asciiTheme="majorHAnsi" w:hAnsiTheme="majorHAnsi" w:cstheme="majorHAnsi"/>
          <w:sz w:val="16"/>
        </w:rPr>
        <w:t xml:space="preserve"> </w:t>
      </w:r>
      <w:r w:rsidRPr="00FE0329">
        <w:rPr>
          <w:rStyle w:val="StyleUnderline"/>
          <w:rFonts w:asciiTheme="majorHAnsi" w:hAnsiTheme="majorHAnsi" w:cstheme="majorHAnsi"/>
        </w:rPr>
        <w:t>research, development and demonstration to ensure viability and affordability</w:t>
      </w:r>
      <w:r w:rsidRPr="00FE0329">
        <w:rPr>
          <w:rFonts w:asciiTheme="majorHAnsi" w:hAnsiTheme="majorHAnsi" w:cstheme="majorHAnsi"/>
          <w:sz w:val="16"/>
        </w:rPr>
        <w:t xml:space="preserve"> at very large scale. </w:t>
      </w:r>
    </w:p>
    <w:p w14:paraId="707A0A04" w14:textId="77777777" w:rsidR="00AA7A4F" w:rsidRPr="00FE0329" w:rsidRDefault="00AA7A4F" w:rsidP="00AA7A4F">
      <w:pPr>
        <w:rPr>
          <w:rFonts w:asciiTheme="majorHAnsi" w:hAnsiTheme="majorHAnsi" w:cstheme="majorHAnsi"/>
          <w:sz w:val="16"/>
        </w:rPr>
      </w:pPr>
      <w:r w:rsidRPr="00FE0329">
        <w:rPr>
          <w:rFonts w:asciiTheme="majorHAnsi" w:hAnsiTheme="majorHAnsi" w:cstheme="majorHAnsi"/>
          <w:sz w:val="16"/>
        </w:rPr>
        <w:t>Despite the urgency, there is no dedicated federal effort to develop these crucial technologies; existing programs are piecemeal and largely focused on sequestering emissions from industrial and electricity generating sources.</w:t>
      </w:r>
    </w:p>
    <w:p w14:paraId="14DF325E" w14:textId="77777777" w:rsidR="00AA7A4F" w:rsidRPr="00FE0329" w:rsidRDefault="00AA7A4F" w:rsidP="00AA7A4F">
      <w:pPr>
        <w:rPr>
          <w:rStyle w:val="StyleUnderline"/>
          <w:rFonts w:asciiTheme="majorHAnsi" w:hAnsiTheme="majorHAnsi" w:cstheme="majorHAnsi"/>
        </w:rPr>
      </w:pPr>
      <w:r w:rsidRPr="00FE0329">
        <w:rPr>
          <w:rStyle w:val="StyleUnderline"/>
          <w:rFonts w:asciiTheme="majorHAnsi" w:hAnsiTheme="majorHAnsi" w:cstheme="majorHAnsi"/>
        </w:rPr>
        <w:t>The National Academies recommended the rapid establishment of a robust, focused, scalable and accelerated federal research program</w:t>
      </w:r>
      <w:r w:rsidRPr="00FE0329">
        <w:rPr>
          <w:rFonts w:asciiTheme="majorHAnsi" w:hAnsiTheme="majorHAnsi" w:cstheme="majorHAnsi"/>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FE0329">
        <w:rPr>
          <w:rStyle w:val="StyleUnderline"/>
          <w:rFonts w:asciiTheme="majorHAnsi" w:hAnsiTheme="majorHAnsi" w:cstheme="majorHAnsi"/>
        </w:rPr>
        <w:t>the program scale would be about a billion dollars a year.</w:t>
      </w:r>
    </w:p>
    <w:p w14:paraId="519BFDD0" w14:textId="77777777" w:rsidR="00AA7A4F" w:rsidRPr="00FE0329" w:rsidRDefault="00AA7A4F" w:rsidP="00AA7A4F">
      <w:pPr>
        <w:rPr>
          <w:rFonts w:asciiTheme="majorHAnsi" w:hAnsiTheme="majorHAnsi" w:cstheme="majorHAnsi"/>
          <w:sz w:val="16"/>
        </w:rPr>
      </w:pPr>
      <w:r w:rsidRPr="00FE0329">
        <w:rPr>
          <w:rStyle w:val="Emphasis"/>
          <w:rFonts w:asciiTheme="majorHAnsi" w:hAnsiTheme="majorHAnsi" w:cstheme="majorHAnsi"/>
        </w:rPr>
        <w:t>Carbon dioxide removal is not a magic bullet.</w:t>
      </w:r>
      <w:r w:rsidRPr="00FE0329">
        <w:rPr>
          <w:rFonts w:asciiTheme="majorHAnsi" w:hAnsiTheme="majorHAnsi" w:cstheme="majorHAnsi"/>
          <w:sz w:val="16"/>
        </w:rPr>
        <w:t xml:space="preserve"> </w:t>
      </w:r>
      <w:r w:rsidRPr="00FE0329">
        <w:rPr>
          <w:rStyle w:val="StyleUnderline"/>
          <w:rFonts w:asciiTheme="majorHAnsi" w:hAnsiTheme="majorHAnsi" w:cstheme="majorHAnsi"/>
        </w:rPr>
        <w:t>We must do everything we can to deploy innovative low- and zero-carbon methods</w:t>
      </w:r>
      <w:r w:rsidRPr="00FE0329">
        <w:rPr>
          <w:rFonts w:asciiTheme="majorHAnsi" w:hAnsiTheme="majorHAnsi" w:cstheme="majorHAnsi"/>
          <w:sz w:val="16"/>
        </w:rPr>
        <w:t xml:space="preserve"> to generate electricity, heat homes, fuel vehicles, and power industry, creating new economic opportunities in the process. </w:t>
      </w:r>
      <w:r w:rsidRPr="00FE0329">
        <w:rPr>
          <w:rStyle w:val="StyleUnderline"/>
          <w:rFonts w:asciiTheme="majorHAnsi" w:hAnsiTheme="majorHAnsi" w:cstheme="majorHAnsi"/>
        </w:rPr>
        <w:t>Tackling the climate crisis</w:t>
      </w:r>
      <w:r w:rsidRPr="00FE0329">
        <w:rPr>
          <w:rFonts w:asciiTheme="majorHAnsi" w:hAnsiTheme="majorHAnsi" w:cstheme="majorHAnsi"/>
          <w:sz w:val="16"/>
        </w:rPr>
        <w:t xml:space="preserve"> also </w:t>
      </w:r>
      <w:r w:rsidRPr="00FE0329">
        <w:rPr>
          <w:rStyle w:val="StyleUnderline"/>
          <w:rFonts w:asciiTheme="majorHAnsi" w:hAnsiTheme="majorHAnsi" w:cstheme="majorHAnsi"/>
        </w:rPr>
        <w:t>requires placing a declining limit and a price on carbon pollution</w:t>
      </w:r>
      <w:r w:rsidRPr="00FE0329">
        <w:rPr>
          <w:rFonts w:asciiTheme="majorHAnsi" w:hAnsiTheme="majorHAnsi" w:cstheme="majorHAnsi"/>
          <w:sz w:val="16"/>
        </w:rPr>
        <w:t>, as well as a significant increase in energy technology innovation and deployment across the board.</w:t>
      </w:r>
    </w:p>
    <w:p w14:paraId="68650135" w14:textId="77777777" w:rsidR="00AA7A4F" w:rsidRPr="00FE0329" w:rsidRDefault="00AA7A4F" w:rsidP="00AA7A4F">
      <w:pPr>
        <w:rPr>
          <w:rFonts w:asciiTheme="majorHAnsi" w:hAnsiTheme="majorHAnsi" w:cstheme="majorHAnsi"/>
          <w:sz w:val="16"/>
        </w:rPr>
      </w:pPr>
      <w:r w:rsidRPr="00FE0329">
        <w:rPr>
          <w:rFonts w:asciiTheme="majorHAnsi" w:hAnsiTheme="majorHAnsi" w:cstheme="majorHAnsi"/>
          <w:sz w:val="16"/>
        </w:rPr>
        <w:t xml:space="preserve">But </w:t>
      </w:r>
      <w:r w:rsidRPr="00FE0329">
        <w:rPr>
          <w:rStyle w:val="Emphasis"/>
          <w:rFonts w:asciiTheme="majorHAnsi" w:hAnsiTheme="majorHAnsi" w:cstheme="majorHAnsi"/>
          <w:highlight w:val="green"/>
        </w:rPr>
        <w:t xml:space="preserve">CDR is also not a “Plan B.” It is </w:t>
      </w:r>
      <w:r w:rsidRPr="00FE0329">
        <w:rPr>
          <w:rStyle w:val="Emphasis"/>
          <w:rFonts w:asciiTheme="majorHAnsi" w:hAnsiTheme="majorHAnsi" w:cstheme="majorHAnsi"/>
        </w:rPr>
        <w:t xml:space="preserve">a critical part of any </w:t>
      </w:r>
      <w:r w:rsidRPr="00FE0329">
        <w:rPr>
          <w:rStyle w:val="Emphasis"/>
          <w:rFonts w:asciiTheme="majorHAnsi" w:hAnsiTheme="majorHAnsi" w:cstheme="majorHAnsi"/>
          <w:highlight w:val="green"/>
        </w:rPr>
        <w:t>“Plan A”</w:t>
      </w:r>
      <w:r w:rsidRPr="00FE0329">
        <w:rPr>
          <w:rFonts w:asciiTheme="majorHAnsi" w:hAnsiTheme="majorHAnsi" w:cstheme="majorHAnsi"/>
          <w:sz w:val="16"/>
        </w:rPr>
        <w:t xml:space="preserve"> for climate, </w:t>
      </w:r>
      <w:r w:rsidRPr="00FE0329">
        <w:rPr>
          <w:rStyle w:val="StyleUnderline"/>
          <w:rFonts w:asciiTheme="majorHAnsi" w:hAnsiTheme="majorHAnsi" w:cstheme="majorHAnsi"/>
        </w:rPr>
        <w:t>a necessary complement to emission reduction</w:t>
      </w:r>
      <w:r w:rsidRPr="00FE0329">
        <w:rPr>
          <w:rFonts w:asciiTheme="majorHAnsi" w:hAnsiTheme="majorHAnsi" w:cstheme="majorHAnsi"/>
          <w:sz w:val="16"/>
        </w:rPr>
        <w:t xml:space="preserve">. </w:t>
      </w:r>
      <w:r w:rsidRPr="00FE0329">
        <w:rPr>
          <w:rStyle w:val="StyleUnderline"/>
          <w:rFonts w:asciiTheme="majorHAnsi" w:hAnsiTheme="majorHAnsi" w:cstheme="majorHAnsi"/>
          <w:highlight w:val="green"/>
        </w:rPr>
        <w:t>It can provide</w:t>
      </w:r>
      <w:r w:rsidRPr="00FE0329">
        <w:rPr>
          <w:rStyle w:val="StyleUnderline"/>
          <w:rFonts w:asciiTheme="majorHAnsi" w:hAnsiTheme="majorHAnsi" w:cstheme="majorHAnsi"/>
        </w:rPr>
        <w:t xml:space="preserve"> more </w:t>
      </w:r>
      <w:r w:rsidRPr="00FE0329">
        <w:rPr>
          <w:rStyle w:val="StyleUnderline"/>
          <w:rFonts w:asciiTheme="majorHAnsi" w:hAnsiTheme="majorHAnsi" w:cstheme="majorHAnsi"/>
          <w:highlight w:val="green"/>
        </w:rPr>
        <w:t>flexibility</w:t>
      </w:r>
      <w:r w:rsidRPr="00FE0329">
        <w:rPr>
          <w:rStyle w:val="StyleUnderline"/>
          <w:rFonts w:asciiTheme="majorHAnsi" w:hAnsiTheme="majorHAnsi" w:cstheme="majorHAnsi"/>
        </w:rPr>
        <w:t xml:space="preserve"> and optionality in policy planning, </w:t>
      </w:r>
      <w:r w:rsidRPr="00FE0329">
        <w:rPr>
          <w:rStyle w:val="StyleUnderline"/>
          <w:rFonts w:asciiTheme="majorHAnsi" w:hAnsiTheme="majorHAnsi" w:cstheme="majorHAnsi"/>
          <w:highlight w:val="green"/>
        </w:rPr>
        <w:t xml:space="preserve">which could </w:t>
      </w:r>
      <w:r w:rsidRPr="00FE0329">
        <w:rPr>
          <w:rStyle w:val="Emphasis"/>
          <w:rFonts w:asciiTheme="majorHAnsi" w:hAnsiTheme="majorHAnsi" w:cstheme="majorHAnsi"/>
          <w:highlight w:val="green"/>
        </w:rPr>
        <w:t>ease the transition</w:t>
      </w:r>
      <w:r w:rsidRPr="00FE0329">
        <w:rPr>
          <w:rStyle w:val="Emphasis"/>
          <w:rFonts w:asciiTheme="majorHAnsi" w:hAnsiTheme="majorHAnsi" w:cstheme="majorHAnsi"/>
        </w:rPr>
        <w:t xml:space="preserve"> to a carbon-neutral economy </w:t>
      </w:r>
      <w:r w:rsidRPr="00FE0329">
        <w:rPr>
          <w:rStyle w:val="Emphasis"/>
          <w:rFonts w:asciiTheme="majorHAnsi" w:hAnsiTheme="majorHAnsi" w:cstheme="majorHAnsi"/>
          <w:highlight w:val="green"/>
        </w:rPr>
        <w:t>while</w:t>
      </w:r>
      <w:r w:rsidRPr="00FE0329">
        <w:rPr>
          <w:rStyle w:val="Emphasis"/>
          <w:rFonts w:asciiTheme="majorHAnsi" w:hAnsiTheme="majorHAnsi" w:cstheme="majorHAnsi"/>
        </w:rPr>
        <w:t xml:space="preserve"> </w:t>
      </w:r>
      <w:r w:rsidRPr="00FE0329">
        <w:rPr>
          <w:rStyle w:val="Emphasis"/>
          <w:rFonts w:asciiTheme="majorHAnsi" w:hAnsiTheme="majorHAnsi" w:cstheme="majorHAnsi"/>
          <w:highlight w:val="green"/>
        </w:rPr>
        <w:t>minimizing transition costs</w:t>
      </w:r>
      <w:r w:rsidRPr="00FE0329">
        <w:rPr>
          <w:rStyle w:val="Emphasis"/>
          <w:rFonts w:asciiTheme="majorHAnsi" w:hAnsiTheme="majorHAnsi" w:cstheme="majorHAnsi"/>
        </w:rPr>
        <w:t xml:space="preserve"> and providing greater assurance that</w:t>
      </w:r>
      <w:r w:rsidRPr="00FE0329">
        <w:rPr>
          <w:rFonts w:asciiTheme="majorHAnsi" w:hAnsiTheme="majorHAnsi" w:cstheme="majorHAnsi"/>
          <w:sz w:val="16"/>
        </w:rPr>
        <w:t xml:space="preserve"> science-based climate </w:t>
      </w:r>
      <w:r w:rsidRPr="00FE0329">
        <w:rPr>
          <w:rStyle w:val="Emphasis"/>
          <w:rFonts w:asciiTheme="majorHAnsi" w:hAnsiTheme="majorHAnsi" w:cstheme="majorHAnsi"/>
        </w:rPr>
        <w:t>goals can be met</w:t>
      </w:r>
      <w:r w:rsidRPr="00FE0329">
        <w:rPr>
          <w:rFonts w:asciiTheme="majorHAnsi" w:hAnsiTheme="majorHAnsi" w:cstheme="majorHAnsi"/>
          <w:sz w:val="16"/>
        </w:rPr>
        <w:t xml:space="preserve"> in a timely </w:t>
      </w:r>
      <w:r w:rsidRPr="00FE0329">
        <w:rPr>
          <w:rStyle w:val="StyleUnderline"/>
          <w:rFonts w:asciiTheme="majorHAnsi" w:hAnsiTheme="majorHAnsi" w:cstheme="majorHAnsi"/>
        </w:rPr>
        <w:t>manner. It would eventually enable a net negative global economy that could bring the atmospheric carbon concentrations down — and global temperatures with it.</w:t>
      </w:r>
    </w:p>
    <w:p w14:paraId="05EC36A2" w14:textId="77777777" w:rsidR="00AA7A4F" w:rsidRDefault="00AA7A4F" w:rsidP="00AA7A4F">
      <w:pPr>
        <w:rPr>
          <w:rStyle w:val="Emphasis"/>
          <w:rFonts w:asciiTheme="majorHAnsi" w:hAnsiTheme="majorHAnsi" w:cstheme="majorHAnsi"/>
        </w:rPr>
      </w:pPr>
      <w:r w:rsidRPr="00E45343">
        <w:rPr>
          <w:rStyle w:val="Emphasis"/>
          <w:rFonts w:asciiTheme="majorHAnsi" w:hAnsiTheme="majorHAnsi" w:cstheme="majorHAnsi"/>
        </w:rPr>
        <w:t>We have delayed meaningful action for far too long</w:t>
      </w:r>
      <w:r w:rsidRPr="00E45343">
        <w:rPr>
          <w:rFonts w:asciiTheme="majorHAnsi" w:hAnsiTheme="majorHAnsi" w:cstheme="majorHAnsi"/>
          <w:sz w:val="16"/>
        </w:rPr>
        <w:t>. As a result,</w:t>
      </w:r>
      <w:r w:rsidRPr="00FE0329">
        <w:rPr>
          <w:rFonts w:asciiTheme="majorHAnsi" w:hAnsiTheme="majorHAnsi" w:cstheme="majorHAnsi"/>
          <w:sz w:val="16"/>
        </w:rPr>
        <w:t xml:space="preserve"> the scale and urgency of the challenge is such that </w:t>
      </w:r>
      <w:r w:rsidRPr="00FE0329">
        <w:rPr>
          <w:rStyle w:val="Emphasis"/>
          <w:rFonts w:asciiTheme="majorHAnsi" w:hAnsiTheme="majorHAnsi" w:cstheme="majorHAnsi"/>
        </w:rPr>
        <w:t xml:space="preserve">we cannot simply work on doing better in the future. </w:t>
      </w:r>
      <w:r w:rsidRPr="00FE0329">
        <w:rPr>
          <w:rStyle w:val="Emphasis"/>
          <w:rFonts w:asciiTheme="majorHAnsi" w:hAnsiTheme="majorHAnsi" w:cstheme="majorHAnsi"/>
          <w:highlight w:val="green"/>
        </w:rPr>
        <w:t>We need to correct</w:t>
      </w:r>
      <w:r w:rsidRPr="00FE0329">
        <w:rPr>
          <w:rStyle w:val="Emphasis"/>
          <w:rFonts w:asciiTheme="majorHAnsi" w:hAnsiTheme="majorHAnsi" w:cstheme="majorHAnsi"/>
        </w:rPr>
        <w:t xml:space="preserve"> what we did in </w:t>
      </w:r>
      <w:r w:rsidRPr="00FE0329">
        <w:rPr>
          <w:rStyle w:val="Emphasis"/>
          <w:rFonts w:asciiTheme="majorHAnsi" w:hAnsiTheme="majorHAnsi" w:cstheme="majorHAnsi"/>
          <w:highlight w:val="green"/>
        </w:rPr>
        <w:t>the past</w:t>
      </w:r>
      <w:r w:rsidRPr="00FE0329">
        <w:rPr>
          <w:rStyle w:val="Emphasis"/>
          <w:rFonts w:asciiTheme="majorHAnsi" w:hAnsiTheme="majorHAnsi" w:cstheme="majorHAnsi"/>
        </w:rPr>
        <w:t xml:space="preserve">. Carbon </w:t>
      </w:r>
      <w:r w:rsidRPr="00FE0329">
        <w:rPr>
          <w:rStyle w:val="Emphasis"/>
          <w:rFonts w:asciiTheme="majorHAnsi" w:hAnsiTheme="majorHAnsi" w:cstheme="majorHAnsi"/>
          <w:highlight w:val="green"/>
        </w:rPr>
        <w:t>removal is the enabler.</w:t>
      </w:r>
    </w:p>
    <w:p w14:paraId="192ED4CE" w14:textId="77777777" w:rsidR="00AA7A4F" w:rsidRPr="001E11C4" w:rsidRDefault="00AA7A4F" w:rsidP="00AA7A4F">
      <w:pPr>
        <w:rPr>
          <w:u w:val="single"/>
        </w:rPr>
      </w:pPr>
    </w:p>
    <w:p w14:paraId="0116CB90" w14:textId="77777777" w:rsidR="00532094" w:rsidRPr="00532094" w:rsidRDefault="00532094" w:rsidP="00532094">
      <w:pPr>
        <w:rPr>
          <w:sz w:val="16"/>
        </w:rPr>
      </w:pPr>
    </w:p>
    <w:p w14:paraId="772EEA56" w14:textId="5DE0D5C8" w:rsidR="00C87987" w:rsidRPr="00C87987" w:rsidRDefault="00C87987" w:rsidP="00C87987">
      <w:pPr>
        <w:pStyle w:val="Heading3"/>
      </w:pPr>
      <w:r>
        <w:lastRenderedPageBreak/>
        <w:t xml:space="preserve">1NC -- Warming </w:t>
      </w:r>
    </w:p>
    <w:p w14:paraId="294B022E" w14:textId="27DF0BDA" w:rsidR="00C87987" w:rsidRDefault="00C87987" w:rsidP="00C87987">
      <w:pPr>
        <w:pStyle w:val="Heading4"/>
      </w:pPr>
      <w:r>
        <w:t xml:space="preserve">None of their ev is about appropriation – it’s about things like tourism which the aff doesn’t ban. </w:t>
      </w:r>
    </w:p>
    <w:p w14:paraId="06602CC1" w14:textId="49BE6C3B" w:rsidR="00C87987" w:rsidRDefault="00C87987" w:rsidP="00C87987">
      <w:pPr>
        <w:pStyle w:val="Heading4"/>
      </w:pPr>
      <w:r>
        <w:t>New tech solves</w:t>
      </w:r>
    </w:p>
    <w:p w14:paraId="32A18AF5" w14:textId="77777777" w:rsidR="00C87987" w:rsidRPr="00E169F3" w:rsidRDefault="00C87987" w:rsidP="00C87987">
      <w:r w:rsidRPr="00E51F04">
        <w:rPr>
          <w:rStyle w:val="Style13ptBold"/>
        </w:rPr>
        <w:t>AFP</w:t>
      </w:r>
      <w:r>
        <w:rPr>
          <w:rStyle w:val="Style13ptBold"/>
        </w:rPr>
        <w:t xml:space="preserve"> 13</w:t>
      </w:r>
      <w:r w:rsidRPr="00E51F04">
        <w:t xml:space="preserve"> 5-13-2013 "Space Tourism Won't Hurt Environment: Branson"</w:t>
      </w:r>
      <w:r>
        <w:t xml:space="preserve"> </w:t>
      </w:r>
      <w:hyperlink r:id="rId16" w:history="1">
        <w:r w:rsidRPr="00473E10">
          <w:rPr>
            <w:rStyle w:val="Hyperlink"/>
          </w:rPr>
          <w:t>https://www.industryweek.com/the-economy/environment/article/21960227/space-tourism-wont-hurt-environment-branson</w:t>
        </w:r>
      </w:hyperlink>
      <w:r>
        <w:t xml:space="preserve"> (</w:t>
      </w:r>
      <w:r w:rsidRPr="00E51F04">
        <w:t>Agence France-Presse</w:t>
      </w:r>
      <w:r>
        <w:t xml:space="preserve">)//Elmer </w:t>
      </w:r>
    </w:p>
    <w:p w14:paraId="7A5C9E3C" w14:textId="77777777" w:rsidR="00C87987" w:rsidRPr="0063713E" w:rsidRDefault="00C87987" w:rsidP="00C87987">
      <w:pPr>
        <w:rPr>
          <w:sz w:val="16"/>
        </w:rPr>
      </w:pPr>
      <w:r w:rsidRPr="0063713E">
        <w:rPr>
          <w:sz w:val="16"/>
        </w:rPr>
        <w:t xml:space="preserve">SINGAPORE - British billionaire Richard Branson said Monday that </w:t>
      </w:r>
      <w:r w:rsidRPr="0063713E">
        <w:rPr>
          <w:rStyle w:val="Emphasis"/>
          <w:highlight w:val="green"/>
        </w:rPr>
        <w:t>rocket-powered space tourism</w:t>
      </w:r>
      <w:r w:rsidRPr="0063713E">
        <w:rPr>
          <w:sz w:val="16"/>
          <w:highlight w:val="green"/>
        </w:rPr>
        <w:t xml:space="preserve"> </w:t>
      </w:r>
      <w:r w:rsidRPr="0063713E">
        <w:rPr>
          <w:sz w:val="16"/>
        </w:rPr>
        <w:t xml:space="preserve">flights by his firm Virgin Galactic would </w:t>
      </w:r>
      <w:r w:rsidRPr="0063713E">
        <w:rPr>
          <w:rStyle w:val="Emphasis"/>
          <w:highlight w:val="green"/>
          <w:bdr w:val="single" w:sz="18" w:space="0" w:color="auto"/>
        </w:rPr>
        <w:t>have only a minor impact on climate change</w:t>
      </w:r>
      <w:r w:rsidRPr="0063713E">
        <w:rPr>
          <w:sz w:val="16"/>
        </w:rPr>
        <w:t>. More than 500 people have already reserved seats -- and paid deposits on the $200,000 ticket price -- for a minutes-long suborbital flight on the SpaceShipTwo (SS2) set to begin by the end of this year. "</w:t>
      </w:r>
      <w:r w:rsidRPr="0063713E">
        <w:rPr>
          <w:rStyle w:val="StyleUnderline"/>
        </w:rPr>
        <w:t xml:space="preserve">We have </w:t>
      </w:r>
      <w:r w:rsidRPr="0063713E">
        <w:rPr>
          <w:rStyle w:val="Emphasis"/>
          <w:highlight w:val="green"/>
        </w:rPr>
        <w:t>reduced the (carbon emission) cost</w:t>
      </w:r>
      <w:r w:rsidRPr="0063713E">
        <w:rPr>
          <w:rStyle w:val="StyleUnderline"/>
          <w:highlight w:val="green"/>
        </w:rPr>
        <w:t xml:space="preserve"> </w:t>
      </w:r>
      <w:r w:rsidRPr="0063713E">
        <w:rPr>
          <w:rStyle w:val="StyleUnderline"/>
        </w:rPr>
        <w:t xml:space="preserve">of somebody going into space from something like two weeks of New York's electricity supply... </w:t>
      </w:r>
      <w:r w:rsidRPr="0063713E">
        <w:rPr>
          <w:rStyle w:val="Emphasis"/>
          <w:highlight w:val="green"/>
        </w:rPr>
        <w:t>to less than</w:t>
      </w:r>
      <w:r w:rsidRPr="0063713E">
        <w:rPr>
          <w:rStyle w:val="StyleUnderline"/>
          <w:highlight w:val="green"/>
        </w:rPr>
        <w:t xml:space="preserve"> </w:t>
      </w:r>
      <w:r w:rsidRPr="0063713E">
        <w:rPr>
          <w:rStyle w:val="StyleUnderline"/>
        </w:rPr>
        <w:t xml:space="preserve">the cost of an </w:t>
      </w:r>
      <w:r w:rsidRPr="0063713E">
        <w:rPr>
          <w:rStyle w:val="Emphasis"/>
          <w:highlight w:val="green"/>
        </w:rPr>
        <w:t>economy round-trip from Singapore to London</w:t>
      </w:r>
      <w:r w:rsidRPr="0063713E">
        <w:rPr>
          <w:sz w:val="16"/>
        </w:rPr>
        <w:t>," Branson told reporters in Singapore. See Also: 'Experience of a Lifetime': Billionaire Branson Achieves Space Dream The founder of the diversified Virgin group was in the Southeast Asian city-state to attend a summit organized by the Carbon War Room, an environmental charity organization he founded in 2009. "</w:t>
      </w:r>
      <w:r w:rsidRPr="0063713E">
        <w:rPr>
          <w:rStyle w:val="Emphasis"/>
          <w:highlight w:val="green"/>
        </w:rPr>
        <w:t>New technology</w:t>
      </w:r>
      <w:r w:rsidRPr="0063713E">
        <w:rPr>
          <w:highlight w:val="green"/>
          <w:u w:val="single"/>
        </w:rPr>
        <w:t xml:space="preserve"> </w:t>
      </w:r>
      <w:r w:rsidRPr="0063713E">
        <w:rPr>
          <w:u w:val="single"/>
        </w:rPr>
        <w:t xml:space="preserve">can </w:t>
      </w:r>
      <w:r w:rsidRPr="0063713E">
        <w:rPr>
          <w:rStyle w:val="Emphasis"/>
          <w:highlight w:val="green"/>
        </w:rPr>
        <w:t>dramatically</w:t>
      </w:r>
      <w:r w:rsidRPr="0063713E">
        <w:rPr>
          <w:highlight w:val="green"/>
          <w:u w:val="single"/>
        </w:rPr>
        <w:t xml:space="preserve"> </w:t>
      </w:r>
      <w:r w:rsidRPr="0063713E">
        <w:rPr>
          <w:rStyle w:val="Emphasis"/>
          <w:highlight w:val="green"/>
        </w:rPr>
        <w:t>reduce</w:t>
      </w:r>
      <w:r w:rsidRPr="0063713E">
        <w:rPr>
          <w:highlight w:val="green"/>
          <w:u w:val="single"/>
        </w:rPr>
        <w:t xml:space="preserve"> </w:t>
      </w:r>
      <w:r w:rsidRPr="0063713E">
        <w:rPr>
          <w:u w:val="single"/>
        </w:rPr>
        <w:t xml:space="preserve">the </w:t>
      </w:r>
      <w:r w:rsidRPr="0063713E">
        <w:rPr>
          <w:rStyle w:val="Emphasis"/>
          <w:highlight w:val="green"/>
          <w:bdr w:val="single" w:sz="18" w:space="0" w:color="auto"/>
        </w:rPr>
        <w:t>carbon output</w:t>
      </w:r>
      <w:r w:rsidRPr="0063713E">
        <w:rPr>
          <w:highlight w:val="green"/>
          <w:u w:val="single"/>
        </w:rPr>
        <w:t xml:space="preserve"> </w:t>
      </w:r>
      <w:r w:rsidRPr="0063713E">
        <w:rPr>
          <w:u w:val="single"/>
        </w:rPr>
        <w:t xml:space="preserve">and that is the challenge we have set ourselves," added Branson. The SS2's </w:t>
      </w:r>
      <w:r w:rsidRPr="0063713E">
        <w:rPr>
          <w:rStyle w:val="Emphasis"/>
          <w:highlight w:val="green"/>
        </w:rPr>
        <w:t>lightweight carbon-fiber body will</w:t>
      </w:r>
      <w:r w:rsidRPr="0063713E">
        <w:rPr>
          <w:highlight w:val="green"/>
          <w:u w:val="single"/>
        </w:rPr>
        <w:t xml:space="preserve"> </w:t>
      </w:r>
      <w:r w:rsidRPr="0063713E">
        <w:rPr>
          <w:u w:val="single"/>
        </w:rPr>
        <w:t>also "</w:t>
      </w:r>
      <w:r w:rsidRPr="0063713E">
        <w:rPr>
          <w:rStyle w:val="Emphasis"/>
          <w:highlight w:val="green"/>
        </w:rPr>
        <w:t>reduce</w:t>
      </w:r>
      <w:r w:rsidRPr="0063713E">
        <w:rPr>
          <w:highlight w:val="green"/>
          <w:u w:val="single"/>
        </w:rPr>
        <w:t xml:space="preserve"> </w:t>
      </w:r>
      <w:r w:rsidRPr="0063713E">
        <w:rPr>
          <w:rStyle w:val="Emphasis"/>
          <w:highlight w:val="green"/>
        </w:rPr>
        <w:t>fuel burn</w:t>
      </w:r>
      <w:r w:rsidRPr="0063713E">
        <w:rPr>
          <w:highlight w:val="green"/>
          <w:u w:val="single"/>
        </w:rPr>
        <w:t xml:space="preserve"> </w:t>
      </w:r>
      <w:r w:rsidRPr="0063713E">
        <w:rPr>
          <w:u w:val="single"/>
        </w:rPr>
        <w:t>dramatically," he said. The SS2, with two pilots, is designed to be launched by a transport plane called White KnightTwo and will be guided by a rocket motor before gliding back to Earth.</w:t>
      </w:r>
      <w:r w:rsidRPr="0063713E">
        <w:rPr>
          <w:sz w:val="16"/>
        </w:rPr>
        <w:t xml:space="preserve"> Branson, whose Virgin group includes airlines Virgin Atlantic and Virgin Australia, said the aviation industry could do more to cut its carbon output and shift to cleaner fuels. Rising carbon emissions caused by industry, transport and deforestation have been blamed for global warming. "If you have clean fuels, you got a competitor to the dirty fuels and you could hopefully reduce the cost of the fuel, which means you can reduce the price of the ticket," he said. Branson's Virgin Group and Virgin Green Fund last October announced plans to form a $200 million emerging markets fund with Russia's Rosnano Capital to invest in innovations and green technologies. The Carbon War Room, which he founded with other global entrepreneurs, aims to empower industries to find market-based incentives to reduce carbon emissions.</w:t>
      </w:r>
    </w:p>
    <w:p w14:paraId="4E2F5DB4" w14:textId="77777777" w:rsidR="00C87987" w:rsidRDefault="00C87987" w:rsidP="00C87987">
      <w:pPr>
        <w:pStyle w:val="Heading4"/>
      </w:pPr>
      <w:r>
        <w:t>Launches are emission free</w:t>
      </w:r>
    </w:p>
    <w:p w14:paraId="0A2AB09D" w14:textId="77777777" w:rsidR="00C87987" w:rsidRDefault="00C87987" w:rsidP="00C87987">
      <w:r w:rsidRPr="00E51F04">
        <w:rPr>
          <w:rStyle w:val="Style13ptBold"/>
        </w:rPr>
        <w:t>NSS</w:t>
      </w:r>
      <w:r>
        <w:rPr>
          <w:rStyle w:val="Style13ptBold"/>
        </w:rPr>
        <w:t xml:space="preserve"> 21</w:t>
      </w:r>
      <w:r w:rsidRPr="00E51F04">
        <w:t xml:space="preserve"> 7-23-2021 "Why Space Tourism?"</w:t>
      </w:r>
      <w:r>
        <w:t xml:space="preserve"> </w:t>
      </w:r>
      <w:hyperlink r:id="rId17" w:history="1">
        <w:r w:rsidRPr="00473E10">
          <w:rPr>
            <w:rStyle w:val="Hyperlink"/>
          </w:rPr>
          <w:t>https://space.nss.org/why-space-tourism/</w:t>
        </w:r>
      </w:hyperlink>
      <w:r>
        <w:t xml:space="preserve"> (National Space Society)//Elmer </w:t>
      </w:r>
    </w:p>
    <w:p w14:paraId="22C631EE" w14:textId="1765F759" w:rsidR="00C87987" w:rsidRDefault="00C87987" w:rsidP="00C87987">
      <w:pPr>
        <w:rPr>
          <w:sz w:val="16"/>
        </w:rPr>
      </w:pPr>
      <w:r w:rsidRPr="0063713E">
        <w:rPr>
          <w:rStyle w:val="Emphasis"/>
          <w:highlight w:val="green"/>
          <w:bdr w:val="single" w:sz="18" w:space="0" w:color="auto"/>
        </w:rPr>
        <w:t>Space Tourism Will Not Be a Pollution Disaster</w:t>
      </w:r>
      <w:r w:rsidRPr="00C94177">
        <w:rPr>
          <w:sz w:val="16"/>
          <w:highlight w:val="green"/>
        </w:rPr>
        <w:t xml:space="preserve"> </w:t>
      </w:r>
      <w:r w:rsidRPr="00C94177">
        <w:rPr>
          <w:sz w:val="16"/>
        </w:rPr>
        <w:t xml:space="preserve">It is possible to accept all the benefits above, and still express concern about the potential that a really successful space tourism industry will pollute the air and contribute to global warming. Fortunately, </w:t>
      </w:r>
      <w:r w:rsidRPr="0063713E">
        <w:rPr>
          <w:rStyle w:val="Emphasis"/>
          <w:highlight w:val="green"/>
        </w:rPr>
        <w:t>Blue Origin’s New Shepard produces</w:t>
      </w:r>
      <w:r w:rsidRPr="00C94177">
        <w:rPr>
          <w:sz w:val="16"/>
          <w:highlight w:val="green"/>
        </w:rPr>
        <w:t xml:space="preserve"> </w:t>
      </w:r>
      <w:r w:rsidRPr="0063713E">
        <w:rPr>
          <w:rStyle w:val="Emphasis"/>
          <w:highlight w:val="green"/>
        </w:rPr>
        <w:t>only water as an exhaust</w:t>
      </w:r>
      <w:r w:rsidRPr="00C94177">
        <w:rPr>
          <w:sz w:val="16"/>
        </w:rPr>
        <w:t xml:space="preserve">, </w:t>
      </w:r>
      <w:r w:rsidRPr="0063713E">
        <w:rPr>
          <w:rStyle w:val="Emphasis"/>
          <w:highlight w:val="green"/>
        </w:rPr>
        <w:t>so</w:t>
      </w:r>
      <w:r w:rsidRPr="00C94177">
        <w:rPr>
          <w:sz w:val="16"/>
          <w:highlight w:val="green"/>
        </w:rPr>
        <w:t xml:space="preserve"> </w:t>
      </w:r>
      <w:r w:rsidRPr="0063713E">
        <w:rPr>
          <w:rStyle w:val="Emphasis"/>
          <w:highlight w:val="green"/>
        </w:rPr>
        <w:t>neither</w:t>
      </w:r>
      <w:r w:rsidRPr="00C94177">
        <w:rPr>
          <w:sz w:val="16"/>
          <w:highlight w:val="green"/>
        </w:rPr>
        <w:t xml:space="preserve"> </w:t>
      </w:r>
      <w:r w:rsidRPr="0063713E">
        <w:rPr>
          <w:rStyle w:val="Emphasis"/>
          <w:highlight w:val="green"/>
        </w:rPr>
        <w:t>is going to be an issue even if there are 1,000s of flights</w:t>
      </w:r>
      <w:r w:rsidRPr="00C94177">
        <w:rPr>
          <w:sz w:val="16"/>
          <w:highlight w:val="green"/>
        </w:rPr>
        <w:t xml:space="preserve"> </w:t>
      </w:r>
      <w:r w:rsidRPr="00C94177">
        <w:rPr>
          <w:sz w:val="16"/>
        </w:rPr>
        <w:t xml:space="preserve">per year. Some have claimed that space tourism will be more polluting per passenger mile since there are fewer passengers per vehicle at the current time, but (a) </w:t>
      </w:r>
      <w:r w:rsidRPr="0063713E">
        <w:rPr>
          <w:u w:val="single"/>
        </w:rPr>
        <w:t xml:space="preserve">New Shepard has </w:t>
      </w:r>
      <w:r w:rsidRPr="0063713E">
        <w:rPr>
          <w:rStyle w:val="Emphasis"/>
          <w:highlight w:val="green"/>
        </w:rPr>
        <w:t>zero carbon/zero pollution</w:t>
      </w:r>
      <w:r w:rsidRPr="0063713E">
        <w:rPr>
          <w:u w:val="single"/>
        </w:rPr>
        <w:t xml:space="preserve">, and (b) over time </w:t>
      </w:r>
      <w:r w:rsidRPr="0063713E">
        <w:rPr>
          <w:rStyle w:val="Emphasis"/>
          <w:highlight w:val="green"/>
        </w:rPr>
        <w:t>space tourism vehicles will grow in capacity</w:t>
      </w:r>
      <w:r w:rsidRPr="0063713E">
        <w:rPr>
          <w:u w:val="single"/>
        </w:rPr>
        <w:t xml:space="preserve">, just like airliners did. The </w:t>
      </w:r>
      <w:r w:rsidRPr="0063713E">
        <w:rPr>
          <w:rStyle w:val="Emphasis"/>
          <w:highlight w:val="green"/>
        </w:rPr>
        <w:t xml:space="preserve">Virgin Galactic </w:t>
      </w:r>
      <w:r w:rsidRPr="0063713E">
        <w:rPr>
          <w:rStyle w:val="Emphasis"/>
          <w:highlight w:val="green"/>
        </w:rPr>
        <w:lastRenderedPageBreak/>
        <w:t>engine</w:t>
      </w:r>
      <w:r w:rsidRPr="0063713E">
        <w:rPr>
          <w:highlight w:val="green"/>
          <w:u w:val="single"/>
        </w:rPr>
        <w:t xml:space="preserve"> </w:t>
      </w:r>
      <w:r w:rsidRPr="0063713E">
        <w:rPr>
          <w:u w:val="single"/>
        </w:rPr>
        <w:t xml:space="preserve">is more problematic, but will most likely be </w:t>
      </w:r>
      <w:r w:rsidRPr="0063713E">
        <w:rPr>
          <w:rStyle w:val="Emphasis"/>
          <w:highlight w:val="green"/>
        </w:rPr>
        <w:t>replaced</w:t>
      </w:r>
      <w:r w:rsidRPr="0063713E">
        <w:rPr>
          <w:highlight w:val="green"/>
          <w:u w:val="single"/>
        </w:rPr>
        <w:t xml:space="preserve"> </w:t>
      </w:r>
      <w:r w:rsidRPr="0063713E">
        <w:rPr>
          <w:rStyle w:val="Emphasis"/>
          <w:highlight w:val="green"/>
        </w:rPr>
        <w:t>by</w:t>
      </w:r>
      <w:r w:rsidRPr="0063713E">
        <w:rPr>
          <w:highlight w:val="green"/>
          <w:u w:val="single"/>
        </w:rPr>
        <w:t xml:space="preserve"> </w:t>
      </w:r>
      <w:r w:rsidRPr="0063713E">
        <w:rPr>
          <w:u w:val="single"/>
        </w:rPr>
        <w:t xml:space="preserve">a </w:t>
      </w:r>
      <w:r w:rsidRPr="0063713E">
        <w:rPr>
          <w:rStyle w:val="Emphasis"/>
          <w:highlight w:val="green"/>
        </w:rPr>
        <w:t>more sustainable engine</w:t>
      </w:r>
      <w:r w:rsidRPr="0063713E">
        <w:rPr>
          <w:highlight w:val="green"/>
          <w:u w:val="single"/>
        </w:rPr>
        <w:t xml:space="preserve"> </w:t>
      </w:r>
      <w:r w:rsidRPr="0063713E">
        <w:rPr>
          <w:u w:val="single"/>
        </w:rPr>
        <w:t xml:space="preserve">before flight volumes become large. Some might be more worried about </w:t>
      </w:r>
      <w:r w:rsidRPr="0063713E">
        <w:rPr>
          <w:rStyle w:val="Emphasis"/>
          <w:highlight w:val="green"/>
        </w:rPr>
        <w:t>SpaceX’s</w:t>
      </w:r>
      <w:r w:rsidRPr="0063713E">
        <w:rPr>
          <w:highlight w:val="green"/>
          <w:u w:val="single"/>
        </w:rPr>
        <w:t xml:space="preserve"> </w:t>
      </w:r>
      <w:r w:rsidRPr="0063713E">
        <w:rPr>
          <w:u w:val="single"/>
        </w:rPr>
        <w:t xml:space="preserve">StarShip/SuperHeavy driving global warming when used for point-to-point travel on the Earth, and for space tourism. Elon Musk has declared his intention to produce the </w:t>
      </w:r>
      <w:r w:rsidRPr="0063713E">
        <w:rPr>
          <w:rStyle w:val="Emphasis"/>
          <w:highlight w:val="green"/>
        </w:rPr>
        <w:t>methane fuel</w:t>
      </w:r>
      <w:r w:rsidRPr="0063713E">
        <w:rPr>
          <w:highlight w:val="green"/>
          <w:u w:val="single"/>
        </w:rPr>
        <w:t xml:space="preserve"> </w:t>
      </w:r>
      <w:r w:rsidRPr="0063713E">
        <w:rPr>
          <w:u w:val="single"/>
        </w:rPr>
        <w:t xml:space="preserve">it uses directly from the atmosphere using solar power, assuring that the </w:t>
      </w:r>
      <w:r w:rsidRPr="0063713E">
        <w:rPr>
          <w:rStyle w:val="Emphasis"/>
          <w:highlight w:val="green"/>
        </w:rPr>
        <w:t xml:space="preserve">fuel cycle </w:t>
      </w:r>
      <w:r w:rsidRPr="0063713E">
        <w:rPr>
          <w:rStyle w:val="Emphasis"/>
          <w:highlight w:val="green"/>
          <w:bdr w:val="single" w:sz="18" w:space="0" w:color="auto"/>
        </w:rPr>
        <w:t>is carbon-neutral</w:t>
      </w:r>
      <w:r w:rsidRPr="00C94177">
        <w:rPr>
          <w:sz w:val="16"/>
        </w:rPr>
        <w:t xml:space="preserve">. In terms of air pollution, </w:t>
      </w:r>
      <w:r w:rsidRPr="00C94177">
        <w:rPr>
          <w:rStyle w:val="Emphasis"/>
          <w:highlight w:val="green"/>
        </w:rPr>
        <w:t>StarShip</w:t>
      </w:r>
      <w:r w:rsidRPr="00C94177">
        <w:rPr>
          <w:sz w:val="16"/>
          <w:highlight w:val="green"/>
        </w:rPr>
        <w:t xml:space="preserve"> </w:t>
      </w:r>
      <w:r w:rsidRPr="00C94177">
        <w:rPr>
          <w:sz w:val="16"/>
        </w:rPr>
        <w:t xml:space="preserve">in a point-to-point mode </w:t>
      </w:r>
      <w:r w:rsidRPr="00C94177">
        <w:rPr>
          <w:rStyle w:val="Emphasis"/>
          <w:highlight w:val="green"/>
        </w:rPr>
        <w:t>will</w:t>
      </w:r>
      <w:r w:rsidRPr="00C94177">
        <w:rPr>
          <w:sz w:val="16"/>
          <w:highlight w:val="green"/>
        </w:rPr>
        <w:t xml:space="preserve"> </w:t>
      </w:r>
      <w:r w:rsidRPr="00C94177">
        <w:rPr>
          <w:sz w:val="16"/>
        </w:rPr>
        <w:t xml:space="preserve">to a large degree </w:t>
      </w:r>
      <w:r w:rsidRPr="00C94177">
        <w:rPr>
          <w:rStyle w:val="Emphasis"/>
          <w:highlight w:val="green"/>
        </w:rPr>
        <w:t>replace</w:t>
      </w:r>
      <w:r w:rsidRPr="00C94177">
        <w:rPr>
          <w:sz w:val="16"/>
          <w:highlight w:val="green"/>
        </w:rPr>
        <w:t xml:space="preserve"> </w:t>
      </w:r>
      <w:r w:rsidRPr="00C94177">
        <w:rPr>
          <w:rStyle w:val="Emphasis"/>
          <w:highlight w:val="green"/>
        </w:rPr>
        <w:t>airplanes</w:t>
      </w:r>
      <w:r w:rsidRPr="00C94177">
        <w:rPr>
          <w:sz w:val="16"/>
          <w:highlight w:val="green"/>
        </w:rPr>
        <w:t xml:space="preserve"> </w:t>
      </w:r>
      <w:r w:rsidRPr="00C94177">
        <w:rPr>
          <w:sz w:val="16"/>
        </w:rPr>
        <w:t xml:space="preserve">currently flying </w:t>
      </w:r>
      <w:r w:rsidRPr="00C94177">
        <w:rPr>
          <w:rStyle w:val="Emphasis"/>
          <w:highlight w:val="green"/>
        </w:rPr>
        <w:t>while using cleaner burning methane,</w:t>
      </w:r>
      <w:r w:rsidRPr="00C94177">
        <w:rPr>
          <w:sz w:val="16"/>
          <w:highlight w:val="green"/>
        </w:rPr>
        <w:t xml:space="preserve"> </w:t>
      </w:r>
      <w:r w:rsidRPr="00C94177">
        <w:rPr>
          <w:sz w:val="16"/>
        </w:rPr>
        <w:t xml:space="preserve">potentially </w:t>
      </w:r>
      <w:r w:rsidRPr="00C94177">
        <w:rPr>
          <w:rStyle w:val="Emphasis"/>
          <w:highlight w:val="green"/>
          <w:bdr w:val="single" w:sz="18" w:space="0" w:color="auto"/>
        </w:rPr>
        <w:t>resulting in less pollution</w:t>
      </w:r>
      <w:r w:rsidRPr="00C94177">
        <w:rPr>
          <w:sz w:val="16"/>
          <w:highlight w:val="green"/>
        </w:rPr>
        <w:t xml:space="preserve"> </w:t>
      </w:r>
      <w:r w:rsidRPr="00C94177">
        <w:rPr>
          <w:sz w:val="16"/>
        </w:rPr>
        <w:t>than is the case currently. In any case, trips to space will likely always remain a minor part of point-to-point travel on the Earth. Currently, in the U.S. alone, there are about 5,700 passenger flights PER DAY. Even if we are simultaneously supporting dozens of orbital hotels, building a city on Mars, and constructing a network of space solar power satellites, we will be hard pressed to generate more than a tiny fraction of that traffic level.</w:t>
      </w:r>
    </w:p>
    <w:p w14:paraId="3DCEC69B" w14:textId="77777777" w:rsidR="00532094" w:rsidRPr="00A46017" w:rsidRDefault="00532094" w:rsidP="00C87987">
      <w:pPr>
        <w:rPr>
          <w:sz w:val="16"/>
        </w:rPr>
      </w:pPr>
    </w:p>
    <w:p w14:paraId="65803551" w14:textId="77777777" w:rsidR="002E7ED2" w:rsidRPr="00F601E6" w:rsidRDefault="002E7ED2" w:rsidP="00FC56F8"/>
    <w:sectPr w:rsidR="002E7ED2"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9974CF"/>
    <w:multiLevelType w:val="hybridMultilevel"/>
    <w:tmpl w:val="9C947346"/>
    <w:lvl w:ilvl="0" w:tplc="47D4E854">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2" w15:restartNumberingAfterBreak="0">
    <w:nsid w:val="31F54231"/>
    <w:multiLevelType w:val="hybridMultilevel"/>
    <w:tmpl w:val="EB164F68"/>
    <w:lvl w:ilvl="0" w:tplc="2BA0022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C2518E"/>
    <w:multiLevelType w:val="hybridMultilevel"/>
    <w:tmpl w:val="CB9A6E12"/>
    <w:lvl w:ilvl="0" w:tplc="1DA83286">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0C5C88"/>
    <w:multiLevelType w:val="hybridMultilevel"/>
    <w:tmpl w:val="48C4F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5"/>
  </w:num>
  <w:num w:numId="14">
    <w:abstractNumId w:val="11"/>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56F8"/>
    <w:rsid w:val="000029E3"/>
    <w:rsid w:val="000029E8"/>
    <w:rsid w:val="00004225"/>
    <w:rsid w:val="000066CA"/>
    <w:rsid w:val="00007264"/>
    <w:rsid w:val="000076A9"/>
    <w:rsid w:val="0001464A"/>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CB7"/>
    <w:rsid w:val="000D26A6"/>
    <w:rsid w:val="000D2B90"/>
    <w:rsid w:val="000D6ED8"/>
    <w:rsid w:val="000D717B"/>
    <w:rsid w:val="00100B28"/>
    <w:rsid w:val="00117316"/>
    <w:rsid w:val="001209B4"/>
    <w:rsid w:val="00123004"/>
    <w:rsid w:val="00160EB5"/>
    <w:rsid w:val="001761FC"/>
    <w:rsid w:val="00182655"/>
    <w:rsid w:val="001840F2"/>
    <w:rsid w:val="00185134"/>
    <w:rsid w:val="001856C6"/>
    <w:rsid w:val="00191B5F"/>
    <w:rsid w:val="00192487"/>
    <w:rsid w:val="00193416"/>
    <w:rsid w:val="00195073"/>
    <w:rsid w:val="0019668D"/>
    <w:rsid w:val="001A058E"/>
    <w:rsid w:val="001A25FD"/>
    <w:rsid w:val="001A5371"/>
    <w:rsid w:val="001A72C7"/>
    <w:rsid w:val="001B2309"/>
    <w:rsid w:val="001B73E3"/>
    <w:rsid w:val="001C316D"/>
    <w:rsid w:val="001D1A0D"/>
    <w:rsid w:val="001D36BF"/>
    <w:rsid w:val="001D4C28"/>
    <w:rsid w:val="001E0B1F"/>
    <w:rsid w:val="001E0C0F"/>
    <w:rsid w:val="001E1E0B"/>
    <w:rsid w:val="001F1173"/>
    <w:rsid w:val="001F77E4"/>
    <w:rsid w:val="002005A8"/>
    <w:rsid w:val="00203DD8"/>
    <w:rsid w:val="00204E1D"/>
    <w:rsid w:val="002059BD"/>
    <w:rsid w:val="00207FD8"/>
    <w:rsid w:val="00210FAF"/>
    <w:rsid w:val="00213B1E"/>
    <w:rsid w:val="00214C54"/>
    <w:rsid w:val="00215284"/>
    <w:rsid w:val="002168F2"/>
    <w:rsid w:val="002170A0"/>
    <w:rsid w:val="0022589F"/>
    <w:rsid w:val="002343FE"/>
    <w:rsid w:val="00235F7B"/>
    <w:rsid w:val="0024378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ED2"/>
    <w:rsid w:val="002F1BA9"/>
    <w:rsid w:val="002F6E74"/>
    <w:rsid w:val="00301017"/>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EB6"/>
    <w:rsid w:val="00375D2E"/>
    <w:rsid w:val="003808A0"/>
    <w:rsid w:val="00383071"/>
    <w:rsid w:val="00383B19"/>
    <w:rsid w:val="00384CBC"/>
    <w:rsid w:val="00391652"/>
    <w:rsid w:val="003933F9"/>
    <w:rsid w:val="00395864"/>
    <w:rsid w:val="00396557"/>
    <w:rsid w:val="00397316"/>
    <w:rsid w:val="003A248F"/>
    <w:rsid w:val="003A4D9C"/>
    <w:rsid w:val="003B1668"/>
    <w:rsid w:val="003C25AA"/>
    <w:rsid w:val="003C5AA7"/>
    <w:rsid w:val="003C5F4C"/>
    <w:rsid w:val="003D5EA8"/>
    <w:rsid w:val="003D7B28"/>
    <w:rsid w:val="003E305E"/>
    <w:rsid w:val="003E34DB"/>
    <w:rsid w:val="003E5302"/>
    <w:rsid w:val="003E5BF1"/>
    <w:rsid w:val="003F2452"/>
    <w:rsid w:val="003F41EA"/>
    <w:rsid w:val="003F7DF0"/>
    <w:rsid w:val="004039AF"/>
    <w:rsid w:val="00407AFF"/>
    <w:rsid w:val="0041155D"/>
    <w:rsid w:val="0041197C"/>
    <w:rsid w:val="00412F48"/>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01"/>
    <w:rsid w:val="004C0D3D"/>
    <w:rsid w:val="004C213E"/>
    <w:rsid w:val="004C376C"/>
    <w:rsid w:val="004C46C8"/>
    <w:rsid w:val="004C657F"/>
    <w:rsid w:val="004D17D8"/>
    <w:rsid w:val="004D52D8"/>
    <w:rsid w:val="004E0B6D"/>
    <w:rsid w:val="004E355B"/>
    <w:rsid w:val="005028E5"/>
    <w:rsid w:val="00503735"/>
    <w:rsid w:val="00516A88"/>
    <w:rsid w:val="00522065"/>
    <w:rsid w:val="005224F2"/>
    <w:rsid w:val="0053209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01F"/>
    <w:rsid w:val="006379E9"/>
    <w:rsid w:val="006438CB"/>
    <w:rsid w:val="006529B9"/>
    <w:rsid w:val="00654695"/>
    <w:rsid w:val="0065500A"/>
    <w:rsid w:val="00655217"/>
    <w:rsid w:val="0065727C"/>
    <w:rsid w:val="00674A78"/>
    <w:rsid w:val="00687C83"/>
    <w:rsid w:val="00696A16"/>
    <w:rsid w:val="006A4840"/>
    <w:rsid w:val="006A52A0"/>
    <w:rsid w:val="006A7E1D"/>
    <w:rsid w:val="006B0C56"/>
    <w:rsid w:val="006C3A56"/>
    <w:rsid w:val="006D13F4"/>
    <w:rsid w:val="006D6AED"/>
    <w:rsid w:val="006E6D0B"/>
    <w:rsid w:val="006F126E"/>
    <w:rsid w:val="006F32C9"/>
    <w:rsid w:val="006F3834"/>
    <w:rsid w:val="006F5693"/>
    <w:rsid w:val="006F5D4C"/>
    <w:rsid w:val="00717B01"/>
    <w:rsid w:val="007227D9"/>
    <w:rsid w:val="0072491F"/>
    <w:rsid w:val="00725598"/>
    <w:rsid w:val="007319AC"/>
    <w:rsid w:val="00732ABA"/>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C1C"/>
    <w:rsid w:val="008564FC"/>
    <w:rsid w:val="00857F66"/>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F31"/>
    <w:rsid w:val="00920E6A"/>
    <w:rsid w:val="00931816"/>
    <w:rsid w:val="00932C71"/>
    <w:rsid w:val="00946EB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8F7"/>
    <w:rsid w:val="009C5FF7"/>
    <w:rsid w:val="009C6292"/>
    <w:rsid w:val="009D15DB"/>
    <w:rsid w:val="009D3133"/>
    <w:rsid w:val="009E160D"/>
    <w:rsid w:val="009E6DA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A4F"/>
    <w:rsid w:val="00AB122B"/>
    <w:rsid w:val="00AB21B0"/>
    <w:rsid w:val="00AB48D3"/>
    <w:rsid w:val="00AE0243"/>
    <w:rsid w:val="00AE1BAD"/>
    <w:rsid w:val="00AE2124"/>
    <w:rsid w:val="00AE24BC"/>
    <w:rsid w:val="00AE3E3F"/>
    <w:rsid w:val="00AF2516"/>
    <w:rsid w:val="00AF4760"/>
    <w:rsid w:val="00AF5225"/>
    <w:rsid w:val="00AF55D4"/>
    <w:rsid w:val="00B0180B"/>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111A"/>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7987"/>
    <w:rsid w:val="00CA013C"/>
    <w:rsid w:val="00CA6D6D"/>
    <w:rsid w:val="00CC7A4E"/>
    <w:rsid w:val="00CD1359"/>
    <w:rsid w:val="00CD4C83"/>
    <w:rsid w:val="00D01EDC"/>
    <w:rsid w:val="00D078AA"/>
    <w:rsid w:val="00D10058"/>
    <w:rsid w:val="00D11978"/>
    <w:rsid w:val="00D15E30"/>
    <w:rsid w:val="00D16129"/>
    <w:rsid w:val="00D2456C"/>
    <w:rsid w:val="00D25DBD"/>
    <w:rsid w:val="00D26929"/>
    <w:rsid w:val="00D30CBD"/>
    <w:rsid w:val="00D30D9E"/>
    <w:rsid w:val="00D33908"/>
    <w:rsid w:val="00D354F2"/>
    <w:rsid w:val="00D36C30"/>
    <w:rsid w:val="00D372C6"/>
    <w:rsid w:val="00D37C90"/>
    <w:rsid w:val="00D43A8C"/>
    <w:rsid w:val="00D53072"/>
    <w:rsid w:val="00D57192"/>
    <w:rsid w:val="00D61A4E"/>
    <w:rsid w:val="00D634EA"/>
    <w:rsid w:val="00D713A1"/>
    <w:rsid w:val="00D77956"/>
    <w:rsid w:val="00D80F0C"/>
    <w:rsid w:val="00D92077"/>
    <w:rsid w:val="00D951E2"/>
    <w:rsid w:val="00D9565A"/>
    <w:rsid w:val="00DA3B70"/>
    <w:rsid w:val="00DB2337"/>
    <w:rsid w:val="00DB5F87"/>
    <w:rsid w:val="00DB699B"/>
    <w:rsid w:val="00DC0376"/>
    <w:rsid w:val="00DC099B"/>
    <w:rsid w:val="00DC2BE5"/>
    <w:rsid w:val="00DD4CD4"/>
    <w:rsid w:val="00DD65A2"/>
    <w:rsid w:val="00DD6770"/>
    <w:rsid w:val="00DE0749"/>
    <w:rsid w:val="00DE1CE2"/>
    <w:rsid w:val="00DE400C"/>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7AD"/>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1E14"/>
    <w:rsid w:val="00ED3BBA"/>
    <w:rsid w:val="00ED4E12"/>
    <w:rsid w:val="00EE051B"/>
    <w:rsid w:val="00EE54B4"/>
    <w:rsid w:val="00EF1AD8"/>
    <w:rsid w:val="00EF2B5C"/>
    <w:rsid w:val="00EF7794"/>
    <w:rsid w:val="00F012EE"/>
    <w:rsid w:val="00F01EDB"/>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B39"/>
    <w:rsid w:val="00FA56F6"/>
    <w:rsid w:val="00FA5E27"/>
    <w:rsid w:val="00FB329D"/>
    <w:rsid w:val="00FC27E3"/>
    <w:rsid w:val="00FC56F8"/>
    <w:rsid w:val="00FC74C7"/>
    <w:rsid w:val="00FD451D"/>
    <w:rsid w:val="00FD5B22"/>
    <w:rsid w:val="00FD6CF1"/>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3E0D92"/>
  <w14:defaultImageDpi w14:val="300"/>
  <w15:docId w15:val="{1F02E341-4E28-144E-A96E-6E48147B0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0EB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60E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0E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60E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a"/>
    <w:basedOn w:val="Normal"/>
    <w:next w:val="Normal"/>
    <w:link w:val="Heading4Char"/>
    <w:uiPriority w:val="9"/>
    <w:unhideWhenUsed/>
    <w:qFormat/>
    <w:rsid w:val="00160EB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6B0C5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160E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0EB5"/>
  </w:style>
  <w:style w:type="character" w:customStyle="1" w:styleId="Heading1Char">
    <w:name w:val="Heading 1 Char"/>
    <w:aliases w:val="Pocket Char"/>
    <w:basedOn w:val="DefaultParagraphFont"/>
    <w:link w:val="Heading1"/>
    <w:uiPriority w:val="9"/>
    <w:rsid w:val="00160E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60EB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60EB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60EB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60EB5"/>
    <w:rPr>
      <w:b/>
      <w:sz w:val="26"/>
      <w:u w:val="none"/>
    </w:rPr>
  </w:style>
  <w:style w:type="character" w:customStyle="1" w:styleId="StyleUnderline">
    <w:name w:val="Style Underline"/>
    <w:aliases w:val="Underline,Style Bold Underline,Intense Emphasis11,cites Char Ch,Intense Emphasis111,Intense Emphasis1111,Thick Underline Char,Bo,Intense Emphasis3,Intense Emphasis4,Bold Cite Char,c,Minimized Char,Heading 3 Char Char Char Char Char,ci,9."/>
    <w:basedOn w:val="DefaultParagraphFont"/>
    <w:uiPriority w:val="1"/>
    <w:qFormat/>
    <w:rsid w:val="00160EB5"/>
    <w:rPr>
      <w:b w:val="0"/>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textbold"/>
    <w:uiPriority w:val="20"/>
    <w:qFormat/>
    <w:rsid w:val="00160EB5"/>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160EB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60EB5"/>
    <w:rPr>
      <w:color w:val="auto"/>
      <w:u w:val="none"/>
    </w:rPr>
  </w:style>
  <w:style w:type="paragraph" w:styleId="DocumentMap">
    <w:name w:val="Document Map"/>
    <w:basedOn w:val="Normal"/>
    <w:link w:val="DocumentMapChar"/>
    <w:uiPriority w:val="99"/>
    <w:semiHidden/>
    <w:unhideWhenUsed/>
    <w:rsid w:val="00160E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0EB5"/>
    <w:rPr>
      <w:rFonts w:ascii="Lucida Grande" w:hAnsi="Lucida Grande" w:cs="Lucida Grande"/>
    </w:rPr>
  </w:style>
  <w:style w:type="paragraph" w:styleId="ListParagraph">
    <w:name w:val="List Paragraph"/>
    <w:aliases w:val="6 font"/>
    <w:basedOn w:val="Normal"/>
    <w:uiPriority w:val="34"/>
    <w:qFormat/>
    <w:rsid w:val="00FC56F8"/>
    <w:pPr>
      <w:ind w:left="720"/>
      <w:contextualSpacing/>
    </w:pPr>
  </w:style>
  <w:style w:type="paragraph" w:customStyle="1" w:styleId="textbold">
    <w:name w:val="text bold"/>
    <w:basedOn w:val="Normal"/>
    <w:link w:val="Emphasis"/>
    <w:uiPriority w:val="20"/>
    <w:qFormat/>
    <w:rsid w:val="0012300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sz w:val="26"/>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12300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301017"/>
    <w:pPr>
      <w:pBdr>
        <w:top w:val="single" w:sz="4" w:space="1" w:color="auto"/>
        <w:left w:val="single" w:sz="4" w:space="4" w:color="auto"/>
        <w:bottom w:val="single" w:sz="4" w:space="1" w:color="auto"/>
        <w:right w:val="single" w:sz="4" w:space="4" w:color="auto"/>
      </w:pBdr>
      <w:ind w:left="720"/>
      <w:jc w:val="both"/>
    </w:pPr>
    <w:rPr>
      <w:b/>
      <w:iCs/>
      <w:sz w:val="26"/>
      <w:u w:val="single"/>
      <w:bdr w:val="single" w:sz="12" w:space="0" w:color="auto"/>
    </w:rPr>
  </w:style>
  <w:style w:type="character" w:customStyle="1" w:styleId="Heading5Char">
    <w:name w:val="Heading 5 Char"/>
    <w:basedOn w:val="DefaultParagraphFont"/>
    <w:link w:val="Heading5"/>
    <w:uiPriority w:val="9"/>
    <w:semiHidden/>
    <w:rsid w:val="006B0C56"/>
    <w:rPr>
      <w:rFonts w:asciiTheme="majorHAnsi" w:eastAsiaTheme="majorEastAsia" w:hAnsiTheme="majorHAnsi" w:cstheme="majorBidi"/>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publicans-science.house.gov/sites/republicans.science.house.gov/files/documents/TheFutureofSpaceCommercializationFinal.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as.org/2017/01/turning-a-blind-eye-towards-armageddon-u-s-leaders-reject-nuclear-winter-studies/" TargetMode="External"/><Relationship Id="rId17" Type="http://schemas.openxmlformats.org/officeDocument/2006/relationships/hyperlink" Target="https://space.nss.org/why-space-tourism/" TargetMode="External"/><Relationship Id="rId2" Type="http://schemas.openxmlformats.org/officeDocument/2006/relationships/customXml" Target="../customXml/item2.xml"/><Relationship Id="rId16" Type="http://schemas.openxmlformats.org/officeDocument/2006/relationships/hyperlink" Target="https://www.industryweek.com/the-economy/environment/article/21960227/space-tourism-wont-hurt-environment-brans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united-states/2020-06-09/next-liberal-order" TargetMode="External"/><Relationship Id="rId5" Type="http://schemas.openxmlformats.org/officeDocument/2006/relationships/numbering" Target="numbering.xml"/><Relationship Id="rId15" Type="http://schemas.openxmlformats.org/officeDocument/2006/relationships/hyperlink" Target="https://thehill.com/opinion/energy-environment/462609-cutting-climate-pollution-isnt-enough-we-also-need-carbon-removal"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vox.com/future-perfect/2018/10/26/18023366/far-future-effective-altruism-existential-risk-doing-goo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hirubero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97</TotalTime>
  <Pages>18</Pages>
  <Words>6737</Words>
  <Characters>38404</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45051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UBEROI, MIHIR</cp:lastModifiedBy>
  <cp:revision>20</cp:revision>
  <dcterms:created xsi:type="dcterms:W3CDTF">2022-01-28T21:06:00Z</dcterms:created>
  <dcterms:modified xsi:type="dcterms:W3CDTF">2022-02-06T01:42:00Z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