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D093" w14:textId="4572DBE4" w:rsidR="00753132" w:rsidRDefault="00753132" w:rsidP="00887977"/>
    <w:p w14:paraId="626A8248" w14:textId="3B116A9C" w:rsidR="008B55CF" w:rsidRDefault="00C3477F" w:rsidP="00EF1E83">
      <w:pPr>
        <w:pStyle w:val="Heading3"/>
      </w:pPr>
      <w:r>
        <w:lastRenderedPageBreak/>
        <w:t>1</w:t>
      </w:r>
    </w:p>
    <w:p w14:paraId="5E4CC680" w14:textId="77777777" w:rsidR="008B55CF" w:rsidRDefault="008B55CF" w:rsidP="00887977"/>
    <w:p w14:paraId="3C2F915F" w14:textId="77777777" w:rsidR="00CB1E1D" w:rsidRPr="00CB1E1D" w:rsidRDefault="00CB1E1D" w:rsidP="00CB1E1D">
      <w:pPr>
        <w:pStyle w:val="Heading4"/>
        <w:rPr>
          <w:rFonts w:asciiTheme="majorHAnsi" w:hAnsiTheme="majorHAnsi" w:cstheme="majorHAnsi"/>
        </w:rPr>
      </w:pPr>
      <w:r w:rsidRPr="00CB1E1D">
        <w:rPr>
          <w:rFonts w:asciiTheme="majorHAnsi" w:hAnsiTheme="majorHAnsi" w:cstheme="majorHAnsi"/>
        </w:rPr>
        <w:t>Private space appropriation is uniquely key to ensuring ongoing innovation towards space exploration and colonization.</w:t>
      </w:r>
    </w:p>
    <w:p w14:paraId="07E8BE42" w14:textId="77777777" w:rsidR="00CB1E1D" w:rsidRPr="00CB1E1D" w:rsidRDefault="00CB1E1D" w:rsidP="00CB1E1D">
      <w:pPr>
        <w:rPr>
          <w:rFonts w:asciiTheme="majorHAnsi" w:hAnsiTheme="majorHAnsi" w:cstheme="majorHAnsi"/>
        </w:rPr>
      </w:pPr>
      <w:r w:rsidRPr="00CB1E1D">
        <w:rPr>
          <w:rFonts w:asciiTheme="majorHAnsi" w:hAnsiTheme="majorHAnsi" w:cstheme="majorHAnsi"/>
          <w:b/>
          <w:bCs/>
          <w:szCs w:val="26"/>
        </w:rPr>
        <w:t>Cheng 20</w:t>
      </w:r>
      <w:r w:rsidRPr="00CB1E1D">
        <w:rPr>
          <w:rFonts w:asciiTheme="majorHAnsi" w:hAnsiTheme="majorHAnsi" w:cstheme="majorHAnsi"/>
        </w:rPr>
        <w:t xml:space="preserve"> [Dean Cheng, 09-16-2020, "Outer Space and Private Property," Heritage Foundation, https://www.heritage.org/space-policy/commentary/outer-space-and-private-property]//DDPT</w:t>
      </w:r>
    </w:p>
    <w:p w14:paraId="06D7AE2A" w14:textId="77777777" w:rsidR="00CB1E1D" w:rsidRPr="00CB1E1D" w:rsidRDefault="00CB1E1D" w:rsidP="00CB1E1D">
      <w:pPr>
        <w:rPr>
          <w:rStyle w:val="StyleUnderline"/>
          <w:rFonts w:asciiTheme="majorHAnsi" w:hAnsiTheme="majorHAnsi" w:cstheme="majorHAnsi"/>
        </w:rPr>
      </w:pPr>
      <w:r w:rsidRPr="00CB1E1D">
        <w:rPr>
          <w:rFonts w:asciiTheme="majorHAnsi" w:hAnsiTheme="majorHAnsi" w:cstheme="majorHAnsi"/>
        </w:rPr>
        <w:t xml:space="preserve">Fully 53 years after the Outer Space Treaty, however, this has begun to change. </w:t>
      </w:r>
      <w:r w:rsidRPr="00CB1E1D">
        <w:rPr>
          <w:rStyle w:val="StyleUnderline"/>
          <w:rFonts w:asciiTheme="majorHAnsi" w:hAnsiTheme="majorHAnsi" w:cstheme="majorHAnsi"/>
        </w:rPr>
        <w:t xml:space="preserve">The </w:t>
      </w:r>
      <w:r w:rsidRPr="00CB1E1D">
        <w:rPr>
          <w:rStyle w:val="Emphasis"/>
          <w:rFonts w:asciiTheme="majorHAnsi" w:hAnsiTheme="majorHAnsi" w:cstheme="majorHAnsi"/>
        </w:rPr>
        <w:t>success of</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SpaceX</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Blue Origin</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Virgin Galactic</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 xml:space="preserve">and other </w:t>
      </w:r>
      <w:r w:rsidRPr="00CB1E1D">
        <w:rPr>
          <w:rStyle w:val="Emphasis"/>
          <w:rFonts w:asciiTheme="majorHAnsi" w:hAnsiTheme="majorHAnsi" w:cstheme="majorHAnsi"/>
          <w:highlight w:val="green"/>
        </w:rPr>
        <w:t>private</w:t>
      </w:r>
      <w:r w:rsidRPr="00CB1E1D">
        <w:rPr>
          <w:rStyle w:val="StyleUnderline"/>
          <w:rFonts w:asciiTheme="majorHAnsi" w:hAnsiTheme="majorHAnsi" w:cstheme="majorHAnsi"/>
          <w:highlight w:val="green"/>
        </w:rPr>
        <w:t xml:space="preserve"> </w:t>
      </w:r>
      <w:r w:rsidRPr="00CB1E1D">
        <w:rPr>
          <w:rStyle w:val="Emphasis"/>
          <w:rFonts w:asciiTheme="majorHAnsi" w:hAnsiTheme="majorHAnsi" w:cstheme="majorHAnsi"/>
          <w:highlight w:val="green"/>
        </w:rPr>
        <w:t>companies</w:t>
      </w:r>
      <w:r w:rsidRPr="00CB1E1D">
        <w:rPr>
          <w:rStyle w:val="StyleUnderline"/>
          <w:rFonts w:asciiTheme="majorHAnsi" w:hAnsiTheme="majorHAnsi" w:cstheme="majorHAnsi"/>
          <w:highlight w:val="green"/>
        </w:rPr>
        <w:t xml:space="preserve"> has </w:t>
      </w:r>
      <w:r w:rsidRPr="00CB1E1D">
        <w:rPr>
          <w:rStyle w:val="Emphasis"/>
          <w:rFonts w:asciiTheme="majorHAnsi" w:hAnsiTheme="majorHAnsi" w:cstheme="majorHAnsi"/>
          <w:highlight w:val="green"/>
        </w:rPr>
        <w:t>led to</w:t>
      </w:r>
      <w:r w:rsidRPr="00CB1E1D">
        <w:rPr>
          <w:rStyle w:val="Emphasis"/>
          <w:rFonts w:asciiTheme="majorHAnsi" w:hAnsiTheme="majorHAnsi" w:cstheme="majorHAnsi"/>
        </w:rPr>
        <w:t xml:space="preserve"> what has been termed </w:t>
      </w:r>
      <w:r w:rsidRPr="00CB1E1D">
        <w:rPr>
          <w:rStyle w:val="Emphasis"/>
          <w:rFonts w:asciiTheme="majorHAnsi" w:hAnsiTheme="majorHAnsi" w:cstheme="majorHAnsi"/>
          <w:highlight w:val="green"/>
        </w:rPr>
        <w:t>Space</w:t>
      </w:r>
      <w:r w:rsidRPr="00CB1E1D">
        <w:rPr>
          <w:rStyle w:val="Emphasis"/>
          <w:rFonts w:asciiTheme="majorHAnsi" w:hAnsiTheme="majorHAnsi" w:cstheme="majorHAnsi"/>
        </w:rPr>
        <w:t xml:space="preserve"> </w:t>
      </w:r>
      <w:r w:rsidRPr="00CB1E1D">
        <w:rPr>
          <w:rStyle w:val="Emphasis"/>
          <w:rFonts w:asciiTheme="majorHAnsi" w:hAnsiTheme="majorHAnsi" w:cstheme="majorHAnsi"/>
          <w:highlight w:val="green"/>
        </w:rPr>
        <w:t>2.0</w:t>
      </w:r>
      <w:r w:rsidRPr="00CB1E1D">
        <w:rPr>
          <w:rStyle w:val="Emphasis"/>
          <w:rFonts w:asciiTheme="majorHAnsi" w:hAnsiTheme="majorHAnsi" w:cstheme="majorHAnsi"/>
        </w:rPr>
        <w:t>.</w:t>
      </w:r>
    </w:p>
    <w:p w14:paraId="1B413FFA" w14:textId="77777777" w:rsidR="00CB1E1D" w:rsidRPr="00CB1E1D" w:rsidRDefault="00CB1E1D" w:rsidP="00CB1E1D">
      <w:pPr>
        <w:rPr>
          <w:rStyle w:val="StyleUnderline"/>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Obama</w:t>
      </w:r>
      <w:r w:rsidRPr="00CB1E1D">
        <w:rPr>
          <w:rStyle w:val="Emphasis"/>
          <w:rFonts w:asciiTheme="majorHAnsi" w:hAnsiTheme="majorHAnsi" w:cstheme="majorHAnsi"/>
        </w:rPr>
        <w:t xml:space="preserve"> </w:t>
      </w:r>
      <w:r w:rsidRPr="00CB1E1D">
        <w:rPr>
          <w:rStyle w:val="Emphasis"/>
          <w:rFonts w:asciiTheme="majorHAnsi" w:hAnsiTheme="majorHAnsi" w:cstheme="majorHAnsi"/>
          <w:highlight w:val="green"/>
        </w:rPr>
        <w:t>administration</w:t>
      </w:r>
      <w:r w:rsidRPr="00CB1E1D">
        <w:rPr>
          <w:rStyle w:val="StyleUnderline"/>
          <w:rFonts w:asciiTheme="majorHAnsi" w:hAnsiTheme="majorHAnsi" w:cstheme="majorHAnsi"/>
        </w:rPr>
        <w:t xml:space="preserve">’s decision to </w:t>
      </w:r>
      <w:r w:rsidRPr="00CB1E1D">
        <w:rPr>
          <w:rStyle w:val="Emphasis"/>
          <w:rFonts w:asciiTheme="majorHAnsi" w:hAnsiTheme="majorHAnsi" w:cstheme="majorHAnsi"/>
          <w:highlight w:val="green"/>
        </w:rPr>
        <w:t>rely on commercial</w:t>
      </w:r>
      <w:r w:rsidRPr="00CB1E1D">
        <w:rPr>
          <w:rStyle w:val="Emphasis"/>
          <w:rFonts w:asciiTheme="majorHAnsi" w:hAnsiTheme="majorHAnsi" w:cstheme="majorHAnsi"/>
        </w:rPr>
        <w:t xml:space="preserve"> space-</w:t>
      </w:r>
      <w:r w:rsidRPr="00CB1E1D">
        <w:rPr>
          <w:rStyle w:val="Emphasis"/>
          <w:rFonts w:asciiTheme="majorHAnsi" w:hAnsiTheme="majorHAnsi" w:cstheme="majorHAnsi"/>
          <w:highlight w:val="green"/>
        </w:rPr>
        <w:t>launch services</w:t>
      </w:r>
      <w:r w:rsidRPr="00CB1E1D">
        <w:rPr>
          <w:rStyle w:val="StyleUnderline"/>
          <w:rFonts w:asciiTheme="majorHAnsi" w:hAnsiTheme="majorHAnsi" w:cstheme="majorHAnsi"/>
        </w:rPr>
        <w:t xml:space="preserve"> to resupply the International Space Station </w:t>
      </w:r>
      <w:r w:rsidRPr="00CB1E1D">
        <w:rPr>
          <w:rStyle w:val="StyleUnderline"/>
          <w:rFonts w:asciiTheme="majorHAnsi" w:hAnsiTheme="majorHAnsi" w:cstheme="majorHAnsi"/>
          <w:highlight w:val="green"/>
        </w:rPr>
        <w:t>opened the door to</w:t>
      </w:r>
      <w:r w:rsidRPr="00CB1E1D">
        <w:rPr>
          <w:rStyle w:val="StyleUnderline"/>
          <w:rFonts w:asciiTheme="majorHAnsi" w:hAnsiTheme="majorHAnsi" w:cstheme="majorHAnsi"/>
        </w:rPr>
        <w:t xml:space="preserve"> expanding </w:t>
      </w:r>
      <w:r w:rsidRPr="00CB1E1D">
        <w:rPr>
          <w:rStyle w:val="StyleUnderline"/>
          <w:rFonts w:asciiTheme="majorHAnsi" w:hAnsiTheme="majorHAnsi" w:cstheme="majorHAnsi"/>
          <w:highlight w:val="green"/>
        </w:rPr>
        <w:t>private enterprise’s role</w:t>
      </w:r>
      <w:r w:rsidRPr="00CB1E1D">
        <w:rPr>
          <w:rStyle w:val="StyleUnderline"/>
          <w:rFonts w:asciiTheme="majorHAnsi" w:hAnsiTheme="majorHAnsi" w:cstheme="majorHAnsi"/>
        </w:rPr>
        <w:t xml:space="preserve"> in space.</w:t>
      </w:r>
    </w:p>
    <w:p w14:paraId="31400E92" w14:textId="77777777" w:rsidR="00CB1E1D" w:rsidRPr="00CB1E1D" w:rsidRDefault="00CB1E1D" w:rsidP="00CB1E1D">
      <w:pPr>
        <w:rPr>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innovation</w:t>
      </w:r>
      <w:r w:rsidRPr="00CB1E1D">
        <w:rPr>
          <w:rStyle w:val="Emphasis"/>
          <w:rFonts w:asciiTheme="majorHAnsi" w:hAnsiTheme="majorHAnsi" w:cstheme="majorHAnsi"/>
        </w:rPr>
        <w:t xml:space="preserve"> exhibited </w:t>
      </w:r>
      <w:r w:rsidRPr="00CB1E1D">
        <w:rPr>
          <w:rStyle w:val="Emphasis"/>
          <w:rFonts w:asciiTheme="majorHAnsi" w:hAnsiTheme="majorHAnsi" w:cstheme="majorHAnsi"/>
          <w:highlight w:val="green"/>
        </w:rPr>
        <w:t>in the various Falcon launches</w:t>
      </w:r>
      <w:r w:rsidRPr="00CB1E1D">
        <w:rPr>
          <w:rFonts w:asciiTheme="majorHAnsi" w:hAnsiTheme="majorHAnsi" w:cstheme="majorHAnsi"/>
        </w:rPr>
        <w:t xml:space="preserve">, including the ability to reuse the booster rockets, </w:t>
      </w:r>
      <w:r w:rsidRPr="00CB1E1D">
        <w:rPr>
          <w:rStyle w:val="Emphasis"/>
          <w:rFonts w:asciiTheme="majorHAnsi" w:hAnsiTheme="majorHAnsi" w:cstheme="majorHAnsi"/>
          <w:highlight w:val="green"/>
        </w:rPr>
        <w:t>has seen a</w:t>
      </w:r>
      <w:r w:rsidRPr="00CB1E1D">
        <w:rPr>
          <w:rStyle w:val="Emphasis"/>
          <w:rFonts w:asciiTheme="majorHAnsi" w:hAnsiTheme="majorHAnsi" w:cstheme="majorHAnsi"/>
        </w:rPr>
        <w:t xml:space="preserve"> significant </w:t>
      </w:r>
      <w:r w:rsidRPr="00CB1E1D">
        <w:rPr>
          <w:rStyle w:val="Emphasis"/>
          <w:rFonts w:asciiTheme="majorHAnsi" w:hAnsiTheme="majorHAnsi" w:cstheme="majorHAnsi"/>
          <w:highlight w:val="green"/>
        </w:rPr>
        <w:t>drop in</w:t>
      </w:r>
      <w:r w:rsidRPr="00CB1E1D">
        <w:rPr>
          <w:rStyle w:val="StyleUnderline"/>
          <w:rFonts w:asciiTheme="majorHAnsi" w:hAnsiTheme="majorHAnsi" w:cstheme="majorHAnsi"/>
        </w:rPr>
        <w:t xml:space="preserve"> the </w:t>
      </w:r>
      <w:r w:rsidRPr="00CB1E1D">
        <w:rPr>
          <w:rStyle w:val="Emphasis"/>
          <w:rFonts w:asciiTheme="majorHAnsi" w:hAnsiTheme="majorHAnsi" w:cstheme="majorHAnsi"/>
          <w:highlight w:val="green"/>
        </w:rPr>
        <w:t>cost</w:t>
      </w:r>
      <w:r w:rsidRPr="00CB1E1D">
        <w:rPr>
          <w:rStyle w:val="StyleUnderline"/>
          <w:rFonts w:asciiTheme="majorHAnsi" w:hAnsiTheme="majorHAnsi" w:cstheme="majorHAnsi"/>
        </w:rPr>
        <w:t xml:space="preserve"> of placing payloads into orbit</w:t>
      </w:r>
      <w:r w:rsidRPr="00CB1E1D">
        <w:rPr>
          <w:rFonts w:asciiTheme="majorHAnsi" w:hAnsiTheme="majorHAnsi" w:cstheme="majorHAnsi"/>
        </w:rPr>
        <w:t xml:space="preserve">. As a result, </w:t>
      </w:r>
      <w:r w:rsidRPr="00CB1E1D">
        <w:rPr>
          <w:rStyle w:val="Emphasis"/>
          <w:rFonts w:asciiTheme="majorHAnsi" w:hAnsiTheme="majorHAnsi" w:cstheme="majorHAnsi"/>
          <w:highlight w:val="green"/>
        </w:rPr>
        <w:t>a</w:t>
      </w:r>
      <w:r w:rsidRPr="00CB1E1D">
        <w:rPr>
          <w:rStyle w:val="Emphasis"/>
          <w:rFonts w:asciiTheme="majorHAnsi" w:hAnsiTheme="majorHAnsi" w:cstheme="majorHAnsi"/>
        </w:rPr>
        <w:t xml:space="preserve"> real </w:t>
      </w:r>
      <w:r w:rsidRPr="00CB1E1D">
        <w:rPr>
          <w:rStyle w:val="Emphasis"/>
          <w:rFonts w:asciiTheme="majorHAnsi" w:hAnsiTheme="majorHAnsi" w:cstheme="majorHAnsi"/>
          <w:highlight w:val="green"/>
        </w:rPr>
        <w:t>opportunity exists for companies to</w:t>
      </w:r>
      <w:r w:rsidRPr="00CB1E1D">
        <w:rPr>
          <w:rStyle w:val="StyleUnderline"/>
          <w:rFonts w:asciiTheme="majorHAnsi" w:hAnsiTheme="majorHAnsi" w:cstheme="majorHAnsi"/>
        </w:rPr>
        <w:t xml:space="preserve"> begin thinking about how to </w:t>
      </w:r>
      <w:r w:rsidRPr="00CB1E1D">
        <w:rPr>
          <w:rStyle w:val="Emphasis"/>
          <w:rFonts w:asciiTheme="majorHAnsi" w:hAnsiTheme="majorHAnsi" w:cstheme="majorHAnsi"/>
          <w:highlight w:val="green"/>
        </w:rPr>
        <w:t>use space</w:t>
      </w:r>
      <w:r w:rsidRPr="00CB1E1D">
        <w:rPr>
          <w:rStyle w:val="Emphasis"/>
          <w:rFonts w:asciiTheme="majorHAnsi" w:hAnsiTheme="majorHAnsi" w:cstheme="majorHAnsi"/>
        </w:rPr>
        <w:t xml:space="preserve"> not simply </w:t>
      </w:r>
      <w:r w:rsidRPr="00CB1E1D">
        <w:rPr>
          <w:rStyle w:val="Emphasis"/>
          <w:rFonts w:asciiTheme="majorHAnsi" w:hAnsiTheme="majorHAnsi" w:cstheme="majorHAnsi"/>
          <w:highlight w:val="green"/>
        </w:rPr>
        <w:t>to improve terrestrial operations</w:t>
      </w:r>
      <w:r w:rsidRPr="00CB1E1D">
        <w:rPr>
          <w:rStyle w:val="Emphasis"/>
          <w:rFonts w:asciiTheme="majorHAnsi" w:hAnsiTheme="majorHAnsi" w:cstheme="majorHAnsi"/>
        </w:rPr>
        <w:t>, but to make money</w:t>
      </w:r>
      <w:r w:rsidRPr="00CB1E1D">
        <w:rPr>
          <w:rStyle w:val="StyleUnderline"/>
          <w:rFonts w:asciiTheme="majorHAnsi" w:hAnsiTheme="majorHAnsi" w:cstheme="majorHAnsi"/>
        </w:rPr>
        <w:t xml:space="preserve"> from space and its physical resources</w:t>
      </w:r>
      <w:r w:rsidRPr="00CB1E1D">
        <w:rPr>
          <w:rFonts w:asciiTheme="majorHAnsi" w:hAnsiTheme="majorHAnsi" w:cstheme="majorHAnsi"/>
        </w:rPr>
        <w:t>.</w:t>
      </w:r>
    </w:p>
    <w:p w14:paraId="017BCC16" w14:textId="77777777" w:rsidR="00CB1E1D" w:rsidRPr="00CB1E1D" w:rsidRDefault="00CB1E1D" w:rsidP="00CB1E1D">
      <w:pPr>
        <w:rPr>
          <w:rFonts w:asciiTheme="majorHAnsi" w:hAnsiTheme="majorHAnsi" w:cstheme="majorHAnsi"/>
        </w:rPr>
      </w:pPr>
      <w:r w:rsidRPr="00CB1E1D">
        <w:rPr>
          <w:rStyle w:val="Emphasis"/>
          <w:rFonts w:asciiTheme="majorHAnsi" w:hAnsiTheme="majorHAnsi" w:cstheme="majorHAnsi"/>
        </w:rPr>
        <w:t xml:space="preserve">The </w:t>
      </w:r>
      <w:r w:rsidRPr="00CB1E1D">
        <w:rPr>
          <w:rStyle w:val="Emphasis"/>
          <w:rFonts w:asciiTheme="majorHAnsi" w:hAnsiTheme="majorHAnsi" w:cstheme="majorHAnsi"/>
          <w:highlight w:val="green"/>
        </w:rPr>
        <w:t>uncertainty associated with private property rights</w:t>
      </w:r>
      <w:r w:rsidRPr="00CB1E1D">
        <w:rPr>
          <w:rFonts w:asciiTheme="majorHAnsi" w:hAnsiTheme="majorHAnsi" w:cstheme="majorHAnsi"/>
        </w:rPr>
        <w:t xml:space="preserve">, however, </w:t>
      </w:r>
      <w:r w:rsidRPr="00CB1E1D">
        <w:rPr>
          <w:rStyle w:val="Emphasis"/>
          <w:rFonts w:asciiTheme="majorHAnsi" w:hAnsiTheme="majorHAnsi" w:cstheme="majorHAnsi"/>
          <w:highlight w:val="green"/>
        </w:rPr>
        <w:t>has had a constraining effect</w:t>
      </w:r>
      <w:r w:rsidRPr="00CB1E1D">
        <w:rPr>
          <w:rStyle w:val="StyleUnderline"/>
          <w:rFonts w:asciiTheme="majorHAnsi" w:hAnsiTheme="majorHAnsi" w:cstheme="majorHAnsi"/>
          <w:highlight w:val="green"/>
        </w:rPr>
        <w:t xml:space="preserve"> on the ability to exploit space more extensively</w:t>
      </w:r>
      <w:r w:rsidRPr="00CB1E1D">
        <w:rPr>
          <w:rFonts w:asciiTheme="majorHAnsi" w:hAnsiTheme="majorHAnsi" w:cstheme="majorHAnsi"/>
        </w:rPr>
        <w:t xml:space="preserve">. </w:t>
      </w:r>
      <w:r w:rsidRPr="00CB1E1D">
        <w:rPr>
          <w:rStyle w:val="Emphasis"/>
          <w:rFonts w:asciiTheme="majorHAnsi" w:hAnsiTheme="majorHAnsi" w:cstheme="majorHAnsi"/>
          <w:highlight w:val="green"/>
        </w:rPr>
        <w:t>Companies</w:t>
      </w:r>
      <w:r w:rsidRPr="00CB1E1D">
        <w:rPr>
          <w:rStyle w:val="StyleUnderline"/>
          <w:rFonts w:asciiTheme="majorHAnsi" w:hAnsiTheme="majorHAnsi" w:cstheme="majorHAnsi"/>
        </w:rPr>
        <w:t xml:space="preserve"> are </w:t>
      </w:r>
      <w:r w:rsidRPr="00CB1E1D">
        <w:rPr>
          <w:rStyle w:val="Emphasis"/>
          <w:rFonts w:asciiTheme="majorHAnsi" w:hAnsiTheme="majorHAnsi" w:cstheme="majorHAnsi"/>
          <w:highlight w:val="green"/>
        </w:rPr>
        <w:t>unlikely to be willing to risk capital</w:t>
      </w:r>
      <w:r w:rsidRPr="00CB1E1D">
        <w:rPr>
          <w:rStyle w:val="Emphasis"/>
          <w:rFonts w:asciiTheme="majorHAnsi" w:hAnsiTheme="majorHAnsi" w:cstheme="majorHAnsi"/>
        </w:rPr>
        <w:t xml:space="preserve"> and assets </w:t>
      </w:r>
      <w:r w:rsidRPr="00CB1E1D">
        <w:rPr>
          <w:rStyle w:val="Emphasis"/>
          <w:rFonts w:asciiTheme="majorHAnsi" w:hAnsiTheme="majorHAnsi" w:cstheme="majorHAnsi"/>
          <w:highlight w:val="green"/>
        </w:rPr>
        <w:t>if they are not sure</w:t>
      </w:r>
      <w:r w:rsidRPr="00CB1E1D">
        <w:rPr>
          <w:rStyle w:val="Emphasis"/>
          <w:rFonts w:asciiTheme="majorHAnsi" w:hAnsiTheme="majorHAnsi" w:cstheme="majorHAnsi"/>
        </w:rPr>
        <w:t xml:space="preserve"> that </w:t>
      </w:r>
      <w:r w:rsidRPr="00CB1E1D">
        <w:rPr>
          <w:rStyle w:val="Emphasis"/>
          <w:rFonts w:asciiTheme="majorHAnsi" w:hAnsiTheme="majorHAnsi" w:cstheme="majorHAnsi"/>
          <w:highlight w:val="green"/>
        </w:rPr>
        <w:t>they will be</w:t>
      </w:r>
      <w:r w:rsidRPr="00CB1E1D">
        <w:rPr>
          <w:rStyle w:val="Emphasis"/>
          <w:rFonts w:asciiTheme="majorHAnsi" w:hAnsiTheme="majorHAnsi" w:cstheme="majorHAnsi"/>
        </w:rPr>
        <w:t xml:space="preserve"> able to </w:t>
      </w:r>
      <w:r w:rsidRPr="00CB1E1D">
        <w:rPr>
          <w:rStyle w:val="Emphasis"/>
          <w:rFonts w:asciiTheme="majorHAnsi" w:hAnsiTheme="majorHAnsi" w:cstheme="majorHAnsi"/>
          <w:highlight w:val="green"/>
        </w:rPr>
        <w:t>profit</w:t>
      </w:r>
      <w:r w:rsidRPr="00CB1E1D">
        <w:rPr>
          <w:rStyle w:val="Emphasis"/>
          <w:rFonts w:asciiTheme="majorHAnsi" w:hAnsiTheme="majorHAnsi" w:cstheme="majorHAnsi"/>
        </w:rPr>
        <w:t xml:space="preserve"> from their investments</w:t>
      </w:r>
      <w:r w:rsidRPr="00CB1E1D">
        <w:rPr>
          <w:rFonts w:asciiTheme="majorHAnsi" w:hAnsiTheme="majorHAnsi" w:cstheme="majorHAnsi"/>
        </w:rPr>
        <w:t>.</w:t>
      </w:r>
    </w:p>
    <w:p w14:paraId="055121B1" w14:textId="77777777" w:rsidR="00CB1E1D" w:rsidRPr="00CB1E1D" w:rsidRDefault="00CB1E1D" w:rsidP="00CB1E1D">
      <w:pPr>
        <w:rPr>
          <w:rFonts w:asciiTheme="majorHAnsi" w:hAnsiTheme="majorHAnsi" w:cstheme="majorHAnsi"/>
        </w:rPr>
      </w:pPr>
    </w:p>
    <w:p w14:paraId="14863189" w14:textId="77777777" w:rsidR="00CB1E1D" w:rsidRPr="00CB1E1D" w:rsidRDefault="00CB1E1D" w:rsidP="00CB1E1D">
      <w:pPr>
        <w:pStyle w:val="Heading4"/>
        <w:rPr>
          <w:rFonts w:asciiTheme="majorHAnsi" w:hAnsiTheme="majorHAnsi" w:cstheme="majorHAnsi"/>
        </w:rPr>
      </w:pPr>
      <w:r w:rsidRPr="00CB1E1D">
        <w:rPr>
          <w:rFonts w:asciiTheme="majorHAnsi" w:hAnsiTheme="majorHAnsi" w:cstheme="majorHAnsi"/>
        </w:rPr>
        <w:t>The private sector is the key internal link to space exploration and colonization.</w:t>
      </w:r>
    </w:p>
    <w:p w14:paraId="7B271683" w14:textId="77777777" w:rsidR="00CB1E1D" w:rsidRPr="00CB1E1D" w:rsidRDefault="00CB1E1D" w:rsidP="00CB1E1D">
      <w:pPr>
        <w:rPr>
          <w:rFonts w:asciiTheme="majorHAnsi" w:hAnsiTheme="majorHAnsi" w:cstheme="majorHAnsi"/>
        </w:rPr>
      </w:pPr>
      <w:r w:rsidRPr="00CB1E1D">
        <w:rPr>
          <w:rFonts w:asciiTheme="majorHAnsi" w:hAnsiTheme="majorHAnsi" w:cstheme="majorHAnsi"/>
          <w:b/>
          <w:bCs/>
          <w:szCs w:val="26"/>
        </w:rPr>
        <w:t>Sharma 9/7</w:t>
      </w:r>
      <w:r w:rsidRPr="00CB1E1D">
        <w:rPr>
          <w:rFonts w:asciiTheme="majorHAnsi" w:hAnsiTheme="majorHAnsi" w:cstheme="majorHAnsi"/>
        </w:rPr>
        <w:t xml:space="preserve"> [</w:t>
      </w:r>
      <w:proofErr w:type="spellStart"/>
      <w:r w:rsidRPr="00CB1E1D">
        <w:rPr>
          <w:rFonts w:asciiTheme="majorHAnsi" w:hAnsiTheme="majorHAnsi" w:cstheme="majorHAnsi"/>
        </w:rPr>
        <w:t>Maanas</w:t>
      </w:r>
      <w:proofErr w:type="spellEnd"/>
      <w:r w:rsidRPr="00CB1E1D">
        <w:rPr>
          <w:rFonts w:asciiTheme="majorHAnsi" w:hAnsiTheme="majorHAnsi" w:cstheme="majorHAnsi"/>
        </w:rPr>
        <w:t xml:space="preserve"> Sharma, 9-7-2021, "The Space Review: The privatized frontier: the ethical implications and role of private companies in space exploration," The Space Review, https://www.thespacereview.com/article/4238/1]//DDPT</w:t>
      </w:r>
    </w:p>
    <w:p w14:paraId="259793F0"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In recent years, </w:t>
      </w:r>
      <w:r w:rsidRPr="00CB1E1D">
        <w:rPr>
          <w:rStyle w:val="Emphasis"/>
          <w:rFonts w:asciiTheme="majorHAnsi" w:hAnsiTheme="majorHAnsi" w:cstheme="majorHAnsi"/>
          <w:highlight w:val="green"/>
        </w:rPr>
        <w:t>private companies</w:t>
      </w:r>
      <w:r w:rsidRPr="00CB1E1D">
        <w:rPr>
          <w:rStyle w:val="Emphasis"/>
          <w:rFonts w:asciiTheme="majorHAnsi" w:hAnsiTheme="majorHAnsi" w:cstheme="majorHAnsi"/>
        </w:rPr>
        <w:t xml:space="preserve"> have </w:t>
      </w:r>
      <w:r w:rsidRPr="00CB1E1D">
        <w:rPr>
          <w:rStyle w:val="Emphasis"/>
          <w:rFonts w:asciiTheme="majorHAnsi" w:hAnsiTheme="majorHAnsi" w:cstheme="majorHAnsi"/>
          <w:highlight w:val="green"/>
        </w:rPr>
        <w:t>taken</w:t>
      </w:r>
      <w:r w:rsidRPr="00CB1E1D">
        <w:rPr>
          <w:rStyle w:val="Emphasis"/>
          <w:rFonts w:asciiTheme="majorHAnsi" w:hAnsiTheme="majorHAnsi" w:cstheme="majorHAnsi"/>
        </w:rPr>
        <w:t xml:space="preserve"> on </w:t>
      </w:r>
      <w:r w:rsidRPr="00CB1E1D">
        <w:rPr>
          <w:rStyle w:val="Emphasis"/>
          <w:rFonts w:asciiTheme="majorHAnsi" w:hAnsiTheme="majorHAnsi" w:cstheme="majorHAnsi"/>
          <w:highlight w:val="green"/>
        </w:rPr>
        <w:t>a</w:t>
      </w:r>
      <w:r w:rsidRPr="00CB1E1D">
        <w:rPr>
          <w:rStyle w:val="Emphasis"/>
          <w:rFonts w:asciiTheme="majorHAnsi" w:hAnsiTheme="majorHAnsi" w:cstheme="majorHAnsi"/>
        </w:rPr>
        <w:t xml:space="preserve"> larger </w:t>
      </w:r>
      <w:r w:rsidRPr="00CB1E1D">
        <w:rPr>
          <w:rStyle w:val="Emphasis"/>
          <w:rFonts w:asciiTheme="majorHAnsi" w:hAnsiTheme="majorHAnsi" w:cstheme="majorHAnsi"/>
          <w:highlight w:val="green"/>
        </w:rPr>
        <w:t>role in</w:t>
      </w:r>
      <w:r w:rsidRPr="00CB1E1D">
        <w:rPr>
          <w:rStyle w:val="Emphasis"/>
          <w:rFonts w:asciiTheme="majorHAnsi" w:hAnsiTheme="majorHAnsi" w:cstheme="majorHAnsi"/>
        </w:rPr>
        <w:t xml:space="preserve"> the </w:t>
      </w:r>
      <w:r w:rsidRPr="00CB1E1D">
        <w:rPr>
          <w:rStyle w:val="Emphasis"/>
          <w:rFonts w:asciiTheme="majorHAnsi" w:hAnsiTheme="majorHAnsi" w:cstheme="majorHAnsi"/>
          <w:highlight w:val="green"/>
        </w:rPr>
        <w:t>space exploration</w:t>
      </w:r>
      <w:r w:rsidRPr="00CB1E1D">
        <w:rPr>
          <w:rStyle w:val="Emphasis"/>
          <w:rFonts w:asciiTheme="majorHAnsi" w:hAnsiTheme="majorHAnsi" w:cstheme="majorHAnsi"/>
        </w:rPr>
        <w:t xml:space="preserve"> system</w:t>
      </w:r>
      <w:r w:rsidRPr="00CB1E1D">
        <w:rPr>
          <w:rFonts w:asciiTheme="majorHAnsi" w:hAnsiTheme="majorHAnsi" w:cstheme="majorHAnsi"/>
        </w:rPr>
        <w:t xml:space="preserve">. With </w:t>
      </w:r>
      <w:r w:rsidRPr="00CB1E1D">
        <w:rPr>
          <w:rStyle w:val="StyleUnderline"/>
          <w:rFonts w:asciiTheme="majorHAnsi" w:hAnsiTheme="majorHAnsi" w:cstheme="majorHAnsi"/>
          <w:highlight w:val="green"/>
        </w:rPr>
        <w:t>lower costs and faster production</w:t>
      </w:r>
      <w:r w:rsidRPr="00CB1E1D">
        <w:rPr>
          <w:rStyle w:val="StyleUnderline"/>
          <w:rFonts w:asciiTheme="majorHAnsi" w:hAnsiTheme="majorHAnsi" w:cstheme="majorHAnsi"/>
        </w:rPr>
        <w:t xml:space="preserve"> times</w:t>
      </w:r>
      <w:r w:rsidRPr="00CB1E1D">
        <w:rPr>
          <w:rFonts w:asciiTheme="majorHAnsi" w:hAnsiTheme="majorHAnsi" w:cstheme="majorHAnsi"/>
        </w:rPr>
        <w:t xml:space="preserve">, they have </w:t>
      </w:r>
      <w:r w:rsidRPr="00CB1E1D">
        <w:rPr>
          <w:rStyle w:val="StyleUnderline"/>
          <w:rFonts w:asciiTheme="majorHAnsi" w:hAnsiTheme="majorHAnsi" w:cstheme="majorHAnsi"/>
          <w:highlight w:val="green"/>
        </w:rPr>
        <w:t>displaced</w:t>
      </w:r>
      <w:r w:rsidRPr="00CB1E1D">
        <w:rPr>
          <w:rFonts w:asciiTheme="majorHAnsi" w:hAnsiTheme="majorHAnsi" w:cstheme="majorHAnsi"/>
        </w:rPr>
        <w:t xml:space="preserve"> some functions of </w:t>
      </w:r>
      <w:r w:rsidRPr="00CB1E1D">
        <w:rPr>
          <w:rStyle w:val="StyleUnderline"/>
          <w:rFonts w:asciiTheme="majorHAnsi" w:hAnsiTheme="majorHAnsi" w:cstheme="majorHAnsi"/>
          <w:highlight w:val="green"/>
        </w:rPr>
        <w:t>government</w:t>
      </w:r>
      <w:r w:rsidRPr="00CB1E1D">
        <w:rPr>
          <w:rStyle w:val="StyleUnderline"/>
          <w:rFonts w:asciiTheme="majorHAnsi" w:hAnsiTheme="majorHAnsi" w:cstheme="majorHAnsi"/>
        </w:rPr>
        <w:t xml:space="preserve"> space </w:t>
      </w:r>
      <w:r w:rsidRPr="00CB1E1D">
        <w:rPr>
          <w:rStyle w:val="StyleUnderline"/>
          <w:rFonts w:asciiTheme="majorHAnsi" w:hAnsiTheme="majorHAnsi" w:cstheme="majorHAnsi"/>
          <w:highlight w:val="green"/>
        </w:rPr>
        <w:t>agencies</w:t>
      </w:r>
      <w:r w:rsidRPr="00CB1E1D">
        <w:rPr>
          <w:rFonts w:asciiTheme="majorHAnsi" w:hAnsiTheme="majorHAnsi" w:cstheme="majorHAnsi"/>
        </w:rPr>
        <w:t xml:space="preserve">. Though many have levied criticism against privatized space exploration, </w:t>
      </w:r>
      <w:r w:rsidRPr="00CB1E1D">
        <w:rPr>
          <w:rStyle w:val="StyleUnderline"/>
          <w:rFonts w:asciiTheme="majorHAnsi" w:hAnsiTheme="majorHAnsi" w:cstheme="majorHAnsi"/>
        </w:rPr>
        <w:t>it also allows room for more altruistic actions by government space agencies</w:t>
      </w:r>
      <w:r w:rsidRPr="00CB1E1D">
        <w:rPr>
          <w:rFonts w:asciiTheme="majorHAnsi" w:hAnsiTheme="majorHAnsi" w:cstheme="majorHAnsi"/>
        </w:rPr>
        <w:t xml:space="preserve"> and the benefits from increased space </w:t>
      </w:r>
      <w:proofErr w:type="gramStart"/>
      <w:r w:rsidRPr="00CB1E1D">
        <w:rPr>
          <w:rFonts w:asciiTheme="majorHAnsi" w:hAnsiTheme="majorHAnsi" w:cstheme="majorHAnsi"/>
        </w:rPr>
        <w:t>exploration as a whole</w:t>
      </w:r>
      <w:proofErr w:type="gramEnd"/>
      <w:r w:rsidRPr="00CB1E1D">
        <w:rPr>
          <w:rFonts w:asciiTheme="majorHAnsi" w:hAnsiTheme="majorHAnsi" w:cstheme="majorHAnsi"/>
        </w:rPr>
        <w:t xml:space="preserve">. Thus, we should encourage this development, as the process is net ethical in the </w:t>
      </w:r>
      <w:r w:rsidRPr="00CB1E1D">
        <w:rPr>
          <w:rFonts w:asciiTheme="majorHAnsi" w:hAnsiTheme="majorHAnsi" w:cstheme="majorHAnsi"/>
        </w:rPr>
        <w:lastRenderedPageBreak/>
        <w:t xml:space="preserve">end. Especially </w:t>
      </w:r>
      <w:r w:rsidRPr="00CB1E1D">
        <w:rPr>
          <w:rStyle w:val="StyleUnderline"/>
          <w:rFonts w:asciiTheme="majorHAnsi" w:hAnsiTheme="majorHAnsi" w:cstheme="majorHAnsi"/>
        </w:rPr>
        <w:t>if performed in conjunction with</w:t>
      </w:r>
      <w:r w:rsidRPr="00CB1E1D">
        <w:rPr>
          <w:rFonts w:asciiTheme="majorHAnsi" w:hAnsiTheme="majorHAnsi" w:cstheme="majorHAnsi"/>
        </w:rPr>
        <w:t xml:space="preserve"> adequate </w:t>
      </w:r>
      <w:r w:rsidRPr="00CB1E1D">
        <w:rPr>
          <w:rStyle w:val="StyleUnderline"/>
          <w:rFonts w:asciiTheme="majorHAnsi" w:hAnsiTheme="majorHAnsi" w:cstheme="majorHAnsi"/>
        </w:rPr>
        <w:t>government action</w:t>
      </w:r>
      <w:r w:rsidRPr="00CB1E1D">
        <w:rPr>
          <w:rFonts w:asciiTheme="majorHAnsi" w:hAnsiTheme="majorHAnsi" w:cstheme="majorHAnsi"/>
        </w:rPr>
        <w:t xml:space="preserve"> on the topic, </w:t>
      </w:r>
      <w:r w:rsidRPr="00CB1E1D">
        <w:rPr>
          <w:rStyle w:val="StyleUnderline"/>
          <w:rFonts w:asciiTheme="majorHAnsi" w:hAnsiTheme="majorHAnsi" w:cstheme="majorHAnsi"/>
        </w:rPr>
        <w:t>private space exploration can overcome possible shortcomings</w:t>
      </w:r>
      <w:r w:rsidRPr="00CB1E1D">
        <w:rPr>
          <w:rFonts w:asciiTheme="majorHAnsi" w:hAnsiTheme="majorHAnsi" w:cstheme="majorHAnsi"/>
        </w:rPr>
        <w:t xml:space="preserve"> in its risky and capitalistic nature and ensure a positive contribution to the </w:t>
      </w:r>
      <w:proofErr w:type="gramStart"/>
      <w:r w:rsidRPr="00CB1E1D">
        <w:rPr>
          <w:rFonts w:asciiTheme="majorHAnsi" w:hAnsiTheme="majorHAnsi" w:cstheme="majorHAnsi"/>
        </w:rPr>
        <w:t>general public</w:t>
      </w:r>
      <w:proofErr w:type="gramEnd"/>
      <w:r w:rsidRPr="00CB1E1D">
        <w:rPr>
          <w:rFonts w:asciiTheme="majorHAnsi" w:hAnsiTheme="majorHAnsi" w:cstheme="majorHAnsi"/>
        </w:rPr>
        <w:t xml:space="preserve"> on Earth.</w:t>
      </w:r>
    </w:p>
    <w:p w14:paraId="43131CE7"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The implications of commercial space exploration have been thrust into the limelight with the successes and failures of billionaire Elon Musk’s company SpaceX. While </w:t>
      </w:r>
      <w:r w:rsidRPr="00CB1E1D">
        <w:rPr>
          <w:rStyle w:val="StyleUnderline"/>
          <w:rFonts w:asciiTheme="majorHAnsi" w:hAnsiTheme="majorHAnsi" w:cstheme="majorHAnsi"/>
        </w:rPr>
        <w:t xml:space="preserve">private </w:t>
      </w:r>
      <w:r w:rsidRPr="00CB1E1D">
        <w:rPr>
          <w:rStyle w:val="Emphasis"/>
          <w:rFonts w:asciiTheme="majorHAnsi" w:hAnsiTheme="majorHAnsi" w:cstheme="majorHAnsi"/>
          <w:highlight w:val="green"/>
        </w:rPr>
        <w:t>companies</w:t>
      </w:r>
      <w:r w:rsidRPr="00CB1E1D">
        <w:rPr>
          <w:rStyle w:val="StyleUnderline"/>
          <w:rFonts w:asciiTheme="majorHAnsi" w:hAnsiTheme="majorHAnsi" w:cstheme="majorHAnsi"/>
        </w:rPr>
        <w:t xml:space="preserve"> are </w:t>
      </w:r>
      <w:r w:rsidRPr="00CB1E1D">
        <w:rPr>
          <w:rStyle w:val="StyleUnderline"/>
          <w:rFonts w:asciiTheme="majorHAnsi" w:hAnsiTheme="majorHAnsi" w:cstheme="majorHAnsi"/>
          <w:highlight w:val="green"/>
        </w:rPr>
        <w:t>not new to space exploration</w:t>
      </w:r>
      <w:r w:rsidRPr="00CB1E1D">
        <w:rPr>
          <w:rStyle w:val="StyleUnderline"/>
          <w:rFonts w:asciiTheme="majorHAnsi" w:hAnsiTheme="majorHAnsi" w:cstheme="majorHAnsi"/>
        </w:rPr>
        <w:t xml:space="preserve">, their </w:t>
      </w:r>
      <w:r w:rsidRPr="00CB1E1D">
        <w:rPr>
          <w:rStyle w:val="StyleUnderline"/>
          <w:rFonts w:asciiTheme="majorHAnsi" w:hAnsiTheme="majorHAnsi" w:cstheme="majorHAnsi"/>
          <w:highlight w:val="green"/>
        </w:rPr>
        <w:t>prominence</w:t>
      </w:r>
      <w:r w:rsidRPr="00CB1E1D">
        <w:rPr>
          <w:rFonts w:asciiTheme="majorHAnsi" w:hAnsiTheme="majorHAnsi" w:cstheme="majorHAnsi"/>
        </w:rPr>
        <w:t xml:space="preserve"> in American space exploration efforts </w:t>
      </w:r>
      <w:r w:rsidRPr="00CB1E1D">
        <w:rPr>
          <w:rStyle w:val="StyleUnderline"/>
          <w:rFonts w:asciiTheme="majorHAnsi" w:hAnsiTheme="majorHAnsi" w:cstheme="majorHAnsi"/>
        </w:rPr>
        <w:t xml:space="preserve">has </w:t>
      </w:r>
      <w:r w:rsidRPr="00CB1E1D">
        <w:rPr>
          <w:rStyle w:val="StyleUnderline"/>
          <w:rFonts w:asciiTheme="majorHAnsi" w:hAnsiTheme="majorHAnsi" w:cstheme="majorHAnsi"/>
          <w:highlight w:val="green"/>
        </w:rPr>
        <w:t>increased rapidly in recent years</w:t>
      </w:r>
      <w:r w:rsidRPr="00CB1E1D">
        <w:rPr>
          <w:rFonts w:asciiTheme="majorHAnsi" w:hAnsiTheme="majorHAnsi" w:cstheme="majorHAnsi"/>
        </w:rPr>
        <w:t xml:space="preserve">, </w:t>
      </w:r>
      <w:r w:rsidRPr="00CB1E1D">
        <w:rPr>
          <w:rStyle w:val="Emphasis"/>
          <w:rFonts w:asciiTheme="majorHAnsi" w:hAnsiTheme="majorHAnsi" w:cstheme="majorHAnsi"/>
          <w:highlight w:val="green"/>
        </w:rPr>
        <w:t>fueled by</w:t>
      </w:r>
      <w:r w:rsidRPr="00CB1E1D">
        <w:rPr>
          <w:rStyle w:val="Emphasis"/>
          <w:rFonts w:asciiTheme="majorHAnsi" w:hAnsiTheme="majorHAnsi" w:cstheme="majorHAnsi"/>
        </w:rPr>
        <w:t xml:space="preserve"> technological </w:t>
      </w:r>
      <w:r w:rsidRPr="00CB1E1D">
        <w:rPr>
          <w:rStyle w:val="Emphasis"/>
          <w:rFonts w:asciiTheme="majorHAnsi" w:hAnsiTheme="majorHAnsi" w:cstheme="majorHAnsi"/>
          <w:highlight w:val="green"/>
        </w:rPr>
        <w:t>innovations</w:t>
      </w:r>
      <w:r w:rsidRPr="00CB1E1D">
        <w:rPr>
          <w:rFonts w:asciiTheme="majorHAnsi" w:hAnsiTheme="majorHAnsi" w:cstheme="majorHAnsi"/>
        </w:rPr>
        <w:t xml:space="preserve">, </w:t>
      </w:r>
      <w:r w:rsidRPr="00CB1E1D">
        <w:rPr>
          <w:rStyle w:val="StyleUnderline"/>
          <w:rFonts w:asciiTheme="majorHAnsi" w:hAnsiTheme="majorHAnsi" w:cstheme="majorHAnsi"/>
        </w:rPr>
        <w:t>reductions in cost</w:t>
      </w:r>
      <w:r w:rsidRPr="00CB1E1D">
        <w:rPr>
          <w:rFonts w:asciiTheme="majorHAnsi" w:hAnsiTheme="majorHAnsi" w:cstheme="majorHAnsi"/>
        </w:rPr>
        <w:t xml:space="preserve">, </w:t>
      </w:r>
      <w:r w:rsidRPr="00CB1E1D">
        <w:rPr>
          <w:rStyle w:val="StyleUnderline"/>
          <w:rFonts w:asciiTheme="majorHAnsi" w:hAnsiTheme="majorHAnsi" w:cstheme="majorHAnsi"/>
        </w:rPr>
        <w:t>and</w:t>
      </w:r>
      <w:r w:rsidRPr="00CB1E1D">
        <w:rPr>
          <w:rFonts w:asciiTheme="majorHAnsi" w:hAnsiTheme="majorHAnsi" w:cstheme="majorHAnsi"/>
        </w:rPr>
        <w:t xml:space="preserve"> readily available </w:t>
      </w:r>
      <w:r w:rsidRPr="00CB1E1D">
        <w:rPr>
          <w:rStyle w:val="StyleUnderline"/>
          <w:rFonts w:asciiTheme="majorHAnsi" w:hAnsiTheme="majorHAnsi" w:cstheme="majorHAnsi"/>
          <w:highlight w:val="green"/>
        </w:rPr>
        <w:t>funding</w:t>
      </w:r>
      <w:r w:rsidRPr="00CB1E1D">
        <w:rPr>
          <w:rFonts w:asciiTheme="majorHAnsi" w:hAnsiTheme="majorHAnsi" w:cstheme="majorHAnsi"/>
        </w:rPr>
        <w:t xml:space="preserve"> from government and private sources.[1] In May 2020, SpaceX brought American astronauts to space from American soil for the first time in almost 10 years.[2] </w:t>
      </w:r>
      <w:r w:rsidRPr="00CB1E1D">
        <w:rPr>
          <w:rStyle w:val="StyleUnderline"/>
          <w:rFonts w:asciiTheme="majorHAnsi" w:hAnsiTheme="majorHAnsi" w:cstheme="majorHAnsi"/>
        </w:rPr>
        <w:t>Recognizing the</w:t>
      </w:r>
      <w:r w:rsidRPr="00CB1E1D">
        <w:rPr>
          <w:rFonts w:asciiTheme="majorHAnsi" w:hAnsiTheme="majorHAnsi" w:cstheme="majorHAnsi"/>
        </w:rPr>
        <w:t xml:space="preserve"> greatly </w:t>
      </w:r>
      <w:r w:rsidRPr="00CB1E1D">
        <w:rPr>
          <w:rStyle w:val="StyleUnderline"/>
          <w:rFonts w:asciiTheme="majorHAnsi" w:hAnsiTheme="majorHAnsi" w:cstheme="majorHAnsi"/>
          <w:highlight w:val="green"/>
        </w:rPr>
        <w:t>reduced costs of</w:t>
      </w:r>
      <w:r w:rsidRPr="00CB1E1D">
        <w:rPr>
          <w:rStyle w:val="StyleUnderline"/>
          <w:rFonts w:asciiTheme="majorHAnsi" w:hAnsiTheme="majorHAnsi" w:cstheme="majorHAnsi"/>
        </w:rPr>
        <w:t xml:space="preserve"> space </w:t>
      </w:r>
      <w:r w:rsidRPr="00CB1E1D">
        <w:rPr>
          <w:rStyle w:val="StyleUnderline"/>
          <w:rFonts w:asciiTheme="majorHAnsi" w:hAnsiTheme="majorHAnsi" w:cstheme="majorHAnsi"/>
          <w:highlight w:val="green"/>
        </w:rPr>
        <w:t>exploration in</w:t>
      </w:r>
      <w:r w:rsidRPr="00CB1E1D">
        <w:rPr>
          <w:rStyle w:val="StyleUnderline"/>
          <w:rFonts w:asciiTheme="majorHAnsi" w:hAnsiTheme="majorHAnsi" w:cstheme="majorHAnsi"/>
        </w:rPr>
        <w:t xml:space="preserve"> </w:t>
      </w:r>
      <w:r w:rsidRPr="00CB1E1D">
        <w:rPr>
          <w:rStyle w:val="StyleUnderline"/>
          <w:rFonts w:asciiTheme="majorHAnsi" w:hAnsiTheme="majorHAnsi" w:cstheme="majorHAnsi"/>
          <w:highlight w:val="green"/>
        </w:rPr>
        <w:t>private companies</w:t>
      </w:r>
      <w:r w:rsidRPr="00CB1E1D">
        <w:rPr>
          <w:rFonts w:asciiTheme="majorHAnsi" w:hAnsiTheme="majorHAnsi" w:cstheme="majorHAnsi"/>
        </w:rPr>
        <w:t xml:space="preserve">, </w:t>
      </w:r>
      <w:r w:rsidRPr="00CB1E1D">
        <w:rPr>
          <w:rStyle w:val="Emphasis"/>
          <w:rFonts w:asciiTheme="majorHAnsi" w:hAnsiTheme="majorHAnsi" w:cstheme="majorHAnsi"/>
          <w:highlight w:val="green"/>
        </w:rPr>
        <w:t>NASA’s</w:t>
      </w:r>
      <w:r w:rsidRPr="00CB1E1D">
        <w:rPr>
          <w:rStyle w:val="Emphasis"/>
          <w:rFonts w:asciiTheme="majorHAnsi" w:hAnsiTheme="majorHAnsi" w:cstheme="majorHAnsi"/>
        </w:rPr>
        <w:t xml:space="preserve"> </w:t>
      </w:r>
      <w:r w:rsidRPr="00CB1E1D">
        <w:rPr>
          <w:rStyle w:val="Emphasis"/>
          <w:rFonts w:asciiTheme="majorHAnsi" w:hAnsiTheme="majorHAnsi" w:cstheme="majorHAnsi"/>
          <w:highlight w:val="green"/>
        </w:rPr>
        <w:t>budget</w:t>
      </w:r>
      <w:r w:rsidRPr="00CB1E1D">
        <w:rPr>
          <w:rStyle w:val="Emphasis"/>
          <w:rFonts w:asciiTheme="majorHAnsi" w:hAnsiTheme="majorHAnsi" w:cstheme="majorHAnsi"/>
        </w:rPr>
        <w:t xml:space="preserve"> has </w:t>
      </w:r>
      <w:r w:rsidRPr="00CB1E1D">
        <w:rPr>
          <w:rStyle w:val="Emphasis"/>
          <w:rFonts w:asciiTheme="majorHAnsi" w:hAnsiTheme="majorHAnsi" w:cstheme="majorHAnsi"/>
          <w:highlight w:val="green"/>
        </w:rPr>
        <w:t>shifted to</w:t>
      </w:r>
      <w:r w:rsidRPr="00CB1E1D">
        <w:rPr>
          <w:rStyle w:val="Emphasis"/>
          <w:rFonts w:asciiTheme="majorHAnsi" w:hAnsiTheme="majorHAnsi" w:cstheme="majorHAnsi"/>
        </w:rPr>
        <w:t xml:space="preserve"> significantly </w:t>
      </w:r>
      <w:r w:rsidRPr="00CB1E1D">
        <w:rPr>
          <w:rStyle w:val="Emphasis"/>
          <w:rFonts w:asciiTheme="majorHAnsi" w:hAnsiTheme="majorHAnsi" w:cstheme="majorHAnsi"/>
          <w:highlight w:val="green"/>
        </w:rPr>
        <w:t>relying on private companies</w:t>
      </w:r>
      <w:r w:rsidRPr="00CB1E1D">
        <w:rPr>
          <w:rFonts w:asciiTheme="majorHAnsi" w:hAnsiTheme="majorHAnsi" w:cstheme="majorHAnsi"/>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4F48A508"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CB1E1D">
        <w:rPr>
          <w:rFonts w:asciiTheme="majorHAnsi" w:hAnsiTheme="majorHAnsi" w:cstheme="majorHAnsi"/>
        </w:rPr>
        <w:t>Rodhan</w:t>
      </w:r>
      <w:proofErr w:type="spellEnd"/>
      <w:r w:rsidRPr="00CB1E1D">
        <w:rPr>
          <w:rFonts w:asciiTheme="majorHAnsi" w:hAnsiTheme="majorHAnsi" w:cstheme="majorHAnsi"/>
        </w:rPr>
        <w:t xml:space="preserve">, Head of the Geneva Centre for Security Policy’s Geopolitics and Global Futures </w:t>
      </w:r>
      <w:proofErr w:type="spellStart"/>
      <w:r w:rsidRPr="00CB1E1D">
        <w:rPr>
          <w:rFonts w:asciiTheme="majorHAnsi" w:hAnsiTheme="majorHAnsi" w:cstheme="majorHAnsi"/>
        </w:rPr>
        <w:t>Programme</w:t>
      </w:r>
      <w:proofErr w:type="spellEnd"/>
      <w:r w:rsidRPr="00CB1E1D">
        <w:rPr>
          <w:rFonts w:asciiTheme="majorHAnsi" w:hAnsiTheme="majorHAnsi" w:cstheme="majorHAnsi"/>
        </w:rPr>
        <w:t xml:space="preserve">, “because there were no alternatives to government space programs, accidents were seen to some degree as par for the course… By comparison, private companies </w:t>
      </w:r>
      <w:proofErr w:type="gramStart"/>
      <w:r w:rsidRPr="00CB1E1D">
        <w:rPr>
          <w:rFonts w:asciiTheme="majorHAnsi" w:hAnsiTheme="majorHAnsi" w:cstheme="majorHAnsi"/>
        </w:rPr>
        <w:t>actually have</w:t>
      </w:r>
      <w:proofErr w:type="gramEnd"/>
      <w:r w:rsidRPr="00CB1E1D">
        <w:rPr>
          <w:rFonts w:asciiTheme="majorHAnsi" w:hAnsiTheme="majorHAnsi" w:cstheme="majorHAnsi"/>
        </w:rPr>
        <w:t xml:space="preserve"> a far more difficult set of issues to face in the case of a mishap. In a </w:t>
      </w:r>
      <w:proofErr w:type="gramStart"/>
      <w:r w:rsidRPr="00CB1E1D">
        <w:rPr>
          <w:rFonts w:asciiTheme="majorHAnsi" w:hAnsiTheme="majorHAnsi" w:cstheme="majorHAnsi"/>
        </w:rPr>
        <w:t>worst case</w:t>
      </w:r>
      <w:proofErr w:type="gramEnd"/>
      <w:r w:rsidRPr="00CB1E1D">
        <w:rPr>
          <w:rFonts w:asciiTheme="majorHAnsi" w:hAnsiTheme="majorHAnsi" w:cstheme="majorHAnsi"/>
        </w:rPr>
        <w:t xml:space="preserve"> scenario, a private company could make an easy scapegoat.” [6]</w:t>
      </w:r>
    </w:p>
    <w:p w14:paraId="30EFF8F3"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CB1E1D">
        <w:rPr>
          <w:rFonts w:asciiTheme="majorHAnsi" w:hAnsiTheme="majorHAnsi" w:cstheme="majorHAnsi"/>
        </w:rPr>
        <w:t>dearMoon</w:t>
      </w:r>
      <w:proofErr w:type="spellEnd"/>
      <w:r w:rsidRPr="00CB1E1D">
        <w:rPr>
          <w:rFonts w:asciiTheme="majorHAnsi" w:hAnsiTheme="majorHAnsi" w:cstheme="majorHAnsi"/>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012E6257"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However, others contend that just because private space exploration has some capitalist elements, it is by no means an embodiment of unrestricted capitalism. A healthy balance of </w:t>
      </w:r>
      <w:r w:rsidRPr="00CB1E1D">
        <w:rPr>
          <w:rFonts w:asciiTheme="majorHAnsi" w:hAnsiTheme="majorHAnsi" w:cstheme="majorHAnsi"/>
        </w:rPr>
        <w:lastRenderedPageBreak/>
        <w:t xml:space="preserve">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CB1E1D">
        <w:rPr>
          <w:rFonts w:asciiTheme="majorHAnsi" w:hAnsiTheme="majorHAnsi" w:cstheme="majorHAnsi"/>
        </w:rPr>
        <w:t>Mars.[</w:t>
      </w:r>
      <w:proofErr w:type="gramEnd"/>
      <w:r w:rsidRPr="00CB1E1D">
        <w:rPr>
          <w:rFonts w:asciiTheme="majorHAnsi" w:hAnsiTheme="majorHAnsi" w:cstheme="majorHAnsi"/>
        </w:rPr>
        <w:t>7,10]</w:t>
      </w:r>
    </w:p>
    <w:p w14:paraId="6B7F51D5"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Another key matter to note is </w:t>
      </w:r>
      <w:r w:rsidRPr="00CB1E1D">
        <w:rPr>
          <w:rStyle w:val="StyleUnderline"/>
          <w:rFonts w:asciiTheme="majorHAnsi" w:hAnsiTheme="majorHAnsi" w:cstheme="majorHAnsi"/>
          <w:highlight w:val="green"/>
        </w:rPr>
        <w:t>restricted capitalism</w:t>
      </w:r>
      <w:r w:rsidRPr="00CB1E1D">
        <w:rPr>
          <w:rStyle w:val="StyleUnderline"/>
          <w:rFonts w:asciiTheme="majorHAnsi" w:hAnsiTheme="majorHAnsi" w:cstheme="majorHAnsi"/>
        </w:rPr>
        <w:t xml:space="preserve"> in space</w:t>
      </w:r>
      <w:r w:rsidRPr="00CB1E1D">
        <w:rPr>
          <w:rFonts w:asciiTheme="majorHAnsi" w:hAnsiTheme="majorHAnsi" w:cstheme="majorHAnsi"/>
        </w:rPr>
        <w:t xml:space="preserve"> “</w:t>
      </w:r>
      <w:r w:rsidRPr="00CB1E1D">
        <w:rPr>
          <w:rStyle w:val="StyleUnderline"/>
          <w:rFonts w:asciiTheme="majorHAnsi" w:hAnsiTheme="majorHAnsi" w:cstheme="majorHAnsi"/>
          <w:highlight w:val="green"/>
        </w:rPr>
        <w:t>could</w:t>
      </w:r>
      <w:r w:rsidRPr="00CB1E1D">
        <w:rPr>
          <w:rFonts w:asciiTheme="majorHAnsi" w:hAnsiTheme="majorHAnsi" w:cstheme="majorHAnsi"/>
        </w:rPr>
        <w:t xml:space="preserve"> also </w:t>
      </w:r>
      <w:r w:rsidRPr="00CB1E1D">
        <w:rPr>
          <w:rStyle w:val="StyleUnderline"/>
          <w:rFonts w:asciiTheme="majorHAnsi" w:hAnsiTheme="majorHAnsi" w:cstheme="majorHAnsi"/>
          <w:highlight w:val="green"/>
        </w:rPr>
        <w:t>be</w:t>
      </w:r>
      <w:r w:rsidRPr="00CB1E1D">
        <w:rPr>
          <w:rStyle w:val="StyleUnderline"/>
          <w:rFonts w:asciiTheme="majorHAnsi" w:hAnsiTheme="majorHAnsi" w:cstheme="majorHAnsi"/>
        </w:rPr>
        <w:t xml:space="preserve"> our </w:t>
      </w:r>
      <w:r w:rsidRPr="00CB1E1D">
        <w:rPr>
          <w:rStyle w:val="StyleUnderline"/>
          <w:rFonts w:asciiTheme="majorHAnsi" w:hAnsiTheme="majorHAnsi" w:cstheme="majorHAnsi"/>
          <w:highlight w:val="green"/>
        </w:rPr>
        <w:t>salvation</w:t>
      </w:r>
      <w:proofErr w:type="gramStart"/>
      <w:r w:rsidRPr="00CB1E1D">
        <w:rPr>
          <w:rFonts w:asciiTheme="majorHAnsi" w:hAnsiTheme="majorHAnsi" w:cstheme="majorHAnsi"/>
        </w:rPr>
        <w:t>.”[</w:t>
      </w:r>
      <w:proofErr w:type="gramEnd"/>
      <w:r w:rsidRPr="00CB1E1D">
        <w:rPr>
          <w:rFonts w:asciiTheme="majorHAnsi" w:hAnsiTheme="majorHAnsi" w:cstheme="majorHAnsi"/>
        </w:rPr>
        <w:t xml:space="preserve">11] </w:t>
      </w:r>
      <w:r w:rsidRPr="00CB1E1D">
        <w:rPr>
          <w:rStyle w:val="StyleUnderline"/>
          <w:rFonts w:asciiTheme="majorHAnsi" w:hAnsiTheme="majorHAnsi" w:cstheme="majorHAnsi"/>
          <w:highlight w:val="green"/>
        </w:rPr>
        <w:t>Private</w:t>
      </w:r>
      <w:r w:rsidRPr="00CB1E1D">
        <w:rPr>
          <w:rStyle w:val="StyleUnderline"/>
          <w:rFonts w:asciiTheme="majorHAnsi" w:hAnsiTheme="majorHAnsi" w:cstheme="majorHAnsi"/>
        </w:rPr>
        <w:t xml:space="preserve"> space </w:t>
      </w:r>
      <w:r w:rsidRPr="00CB1E1D">
        <w:rPr>
          <w:rStyle w:val="StyleUnderline"/>
          <w:rFonts w:asciiTheme="majorHAnsi" w:hAnsiTheme="majorHAnsi" w:cstheme="majorHAnsi"/>
          <w:highlight w:val="green"/>
        </w:rPr>
        <w:t>exploration</w:t>
      </w:r>
      <w:r w:rsidRPr="00CB1E1D">
        <w:rPr>
          <w:rStyle w:val="StyleUnderline"/>
          <w:rFonts w:asciiTheme="majorHAnsi" w:hAnsiTheme="majorHAnsi" w:cstheme="majorHAnsi"/>
        </w:rPr>
        <w:t xml:space="preserve"> could </w:t>
      </w:r>
      <w:r w:rsidRPr="00CB1E1D">
        <w:rPr>
          <w:rStyle w:val="StyleUnderline"/>
          <w:rFonts w:asciiTheme="majorHAnsi" w:hAnsiTheme="majorHAnsi" w:cstheme="majorHAnsi"/>
          <w:highlight w:val="green"/>
        </w:rPr>
        <w:t>reap</w:t>
      </w:r>
      <w:r w:rsidRPr="00CB1E1D">
        <w:rPr>
          <w:rStyle w:val="StyleUnderline"/>
          <w:rFonts w:asciiTheme="majorHAnsi" w:hAnsiTheme="majorHAnsi" w:cstheme="majorHAnsi"/>
        </w:rPr>
        <w:t xml:space="preserve"> increased access to </w:t>
      </w:r>
      <w:r w:rsidRPr="00CB1E1D">
        <w:rPr>
          <w:rStyle w:val="StyleUnderline"/>
          <w:rFonts w:asciiTheme="majorHAnsi" w:hAnsiTheme="majorHAnsi" w:cstheme="majorHAnsi"/>
          <w:highlight w:val="green"/>
        </w:rPr>
        <w:t>resources and other benefits</w:t>
      </w:r>
      <w:r w:rsidRPr="00CB1E1D">
        <w:rPr>
          <w:rFonts w:asciiTheme="majorHAnsi" w:hAnsiTheme="majorHAnsi" w:cstheme="majorHAnsi"/>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0E735B5C"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Indeed, </w:t>
      </w:r>
      <w:r w:rsidRPr="00CB1E1D">
        <w:rPr>
          <w:rStyle w:val="StyleUnderline"/>
          <w:rFonts w:asciiTheme="majorHAnsi" w:hAnsiTheme="majorHAnsi" w:cstheme="majorHAnsi"/>
        </w:rPr>
        <w:t>this idea is a particularly powerful one when considering the ideal future of private companies in space exploration</w:t>
      </w:r>
      <w:r w:rsidRPr="00CB1E1D">
        <w:rPr>
          <w:rFonts w:asciiTheme="majorHAnsi" w:hAnsiTheme="majorHAnsi" w:cstheme="majorHAnsi"/>
        </w:rPr>
        <w:t xml:space="preserve">. Though there is no one set way governments will interact with companies, the consensus is that </w:t>
      </w:r>
      <w:r w:rsidRPr="00CB1E1D">
        <w:rPr>
          <w:rStyle w:val="StyleUnderline"/>
          <w:rFonts w:asciiTheme="majorHAnsi" w:hAnsiTheme="majorHAnsi" w:cstheme="majorHAnsi"/>
        </w:rPr>
        <w:t>they</w:t>
      </w:r>
      <w:r w:rsidRPr="00CB1E1D">
        <w:rPr>
          <w:rFonts w:asciiTheme="majorHAnsi" w:hAnsiTheme="majorHAnsi" w:cstheme="majorHAnsi"/>
        </w:rPr>
        <w:t xml:space="preserve"> </w:t>
      </w:r>
      <w:r w:rsidRPr="00CB1E1D">
        <w:rPr>
          <w:rStyle w:val="StyleUnderline"/>
          <w:rFonts w:asciiTheme="majorHAnsi" w:hAnsiTheme="majorHAnsi" w:cstheme="majorHAnsi"/>
        </w:rPr>
        <w:t>must radically reimagine their main purpose as the role of private space exploration continues to grow</w:t>
      </w:r>
      <w:r w:rsidRPr="00CB1E1D">
        <w:rPr>
          <w:rFonts w:asciiTheme="majorHAnsi" w:hAnsiTheme="majorHAnsi" w:cstheme="majorHAnsi"/>
        </w:rPr>
        <w:t xml:space="preserve">. </w:t>
      </w:r>
      <w:r w:rsidRPr="00CB1E1D">
        <w:rPr>
          <w:rStyle w:val="StyleUnderline"/>
          <w:rFonts w:asciiTheme="majorHAnsi" w:hAnsiTheme="majorHAnsi" w:cstheme="majorHAnsi"/>
          <w:highlight w:val="green"/>
        </w:rPr>
        <w:t xml:space="preserve">As </w:t>
      </w:r>
      <w:r w:rsidRPr="00CB1E1D">
        <w:rPr>
          <w:rStyle w:val="Emphasis"/>
          <w:rFonts w:asciiTheme="majorHAnsi" w:hAnsiTheme="majorHAnsi" w:cstheme="majorHAnsi"/>
          <w:highlight w:val="green"/>
        </w:rPr>
        <w:t>governments utilize</w:t>
      </w:r>
      <w:r w:rsidRPr="00CB1E1D">
        <w:rPr>
          <w:rFonts w:asciiTheme="majorHAnsi" w:hAnsiTheme="majorHAnsi" w:cstheme="majorHAnsi"/>
        </w:rPr>
        <w:t xml:space="preserve"> services from </w:t>
      </w:r>
      <w:r w:rsidRPr="00CB1E1D">
        <w:rPr>
          <w:rStyle w:val="Emphasis"/>
          <w:rFonts w:asciiTheme="majorHAnsi" w:hAnsiTheme="majorHAnsi" w:cstheme="majorHAnsi"/>
          <w:highlight w:val="green"/>
        </w:rPr>
        <w:t>private</w:t>
      </w:r>
      <w:r w:rsidRPr="00CB1E1D">
        <w:rPr>
          <w:rStyle w:val="Emphasis"/>
          <w:rFonts w:asciiTheme="majorHAnsi" w:hAnsiTheme="majorHAnsi" w:cstheme="majorHAnsi"/>
        </w:rPr>
        <w:t xml:space="preserve"> space </w:t>
      </w:r>
      <w:r w:rsidRPr="00CB1E1D">
        <w:rPr>
          <w:rStyle w:val="Emphasis"/>
          <w:rFonts w:asciiTheme="majorHAnsi" w:hAnsiTheme="majorHAnsi" w:cstheme="majorHAnsi"/>
          <w:highlight w:val="green"/>
        </w:rPr>
        <w:t>companies</w:t>
      </w:r>
      <w:r w:rsidRPr="00CB1E1D">
        <w:rPr>
          <w:rFonts w:asciiTheme="majorHAnsi" w:hAnsiTheme="majorHAnsi" w:cstheme="majorHAnsi"/>
        </w:rPr>
        <w:t xml:space="preserve">, </w:t>
      </w:r>
      <w:r w:rsidRPr="00CB1E1D">
        <w:rPr>
          <w:rStyle w:val="StyleUnderline"/>
          <w:rFonts w:asciiTheme="majorHAnsi" w:hAnsiTheme="majorHAnsi" w:cstheme="majorHAnsi"/>
        </w:rPr>
        <w:t>“[</w:t>
      </w:r>
      <w:proofErr w:type="spellStart"/>
      <w:r w:rsidRPr="00CB1E1D">
        <w:rPr>
          <w:rStyle w:val="StyleUnderline"/>
          <w:rFonts w:asciiTheme="majorHAnsi" w:hAnsiTheme="majorHAnsi" w:cstheme="majorHAnsi"/>
        </w:rPr>
        <w:t>i</w:t>
      </w:r>
      <w:proofErr w:type="spellEnd"/>
      <w:r w:rsidRPr="00CB1E1D">
        <w:rPr>
          <w:rStyle w:val="StyleUnderline"/>
          <w:rFonts w:asciiTheme="majorHAnsi" w:hAnsiTheme="majorHAnsi" w:cstheme="majorHAnsi"/>
        </w:rPr>
        <w:t>]</w:t>
      </w:r>
      <w:proofErr w:type="spellStart"/>
      <w:r w:rsidRPr="00CB1E1D">
        <w:rPr>
          <w:rStyle w:val="StyleUnderline"/>
          <w:rFonts w:asciiTheme="majorHAnsi" w:hAnsiTheme="majorHAnsi" w:cstheme="majorHAnsi"/>
        </w:rPr>
        <w:t>nstead</w:t>
      </w:r>
      <w:proofErr w:type="spellEnd"/>
      <w:r w:rsidRPr="00CB1E1D">
        <w:rPr>
          <w:rStyle w:val="StyleUnderline"/>
          <w:rFonts w:asciiTheme="majorHAnsi" w:hAnsiTheme="majorHAnsi" w:cstheme="majorHAnsi"/>
        </w:rPr>
        <w:t xml:space="preserve"> of being bogged down by the routine application of old research</w:t>
      </w:r>
      <w:r w:rsidRPr="00CB1E1D">
        <w:rPr>
          <w:rFonts w:asciiTheme="majorHAnsi" w:hAnsiTheme="majorHAnsi" w:cstheme="majorHAnsi"/>
        </w:rPr>
        <w:t xml:space="preserve">, </w:t>
      </w:r>
      <w:r w:rsidRPr="00CB1E1D">
        <w:rPr>
          <w:rStyle w:val="Emphasis"/>
          <w:rFonts w:asciiTheme="majorHAnsi" w:hAnsiTheme="majorHAnsi" w:cstheme="majorHAnsi"/>
          <w:highlight w:val="green"/>
        </w:rPr>
        <w:t>NASA can prioritize</w:t>
      </w:r>
      <w:r w:rsidRPr="00CB1E1D">
        <w:rPr>
          <w:rStyle w:val="Emphasis"/>
          <w:rFonts w:asciiTheme="majorHAnsi" w:hAnsiTheme="majorHAnsi" w:cstheme="majorHAnsi"/>
        </w:rPr>
        <w:t xml:space="preserve"> their limited budget to work more on </w:t>
      </w:r>
      <w:r w:rsidRPr="00CB1E1D">
        <w:rPr>
          <w:rStyle w:val="Emphasis"/>
          <w:rFonts w:asciiTheme="majorHAnsi" w:hAnsiTheme="majorHAnsi" w:cstheme="majorHAnsi"/>
          <w:highlight w:val="green"/>
        </w:rPr>
        <w:t>research of other unknowns</w:t>
      </w:r>
      <w:r w:rsidRPr="00CB1E1D">
        <w:rPr>
          <w:rFonts w:asciiTheme="majorHAnsi" w:hAnsiTheme="majorHAnsi" w:cstheme="majorHAnsi"/>
        </w:rPr>
        <w:t xml:space="preserve"> and development of new long-term space travel technologies</w:t>
      </w:r>
      <w:proofErr w:type="gramStart"/>
      <w:r w:rsidRPr="00CB1E1D">
        <w:rPr>
          <w:rFonts w:asciiTheme="majorHAnsi" w:hAnsiTheme="majorHAnsi" w:cstheme="majorHAnsi"/>
        </w:rPr>
        <w:t>.”[</w:t>
      </w:r>
      <w:proofErr w:type="gramEnd"/>
      <w:r w:rsidRPr="00CB1E1D">
        <w:rPr>
          <w:rFonts w:asciiTheme="majorHAnsi" w:hAnsiTheme="majorHAnsi" w:cstheme="majorHAnsi"/>
        </w:rPr>
        <w:t xml:space="preserve">13] According to the Council on Foreign Relations, such technologies have far-reaching benefits on Earth as well. Past developments obviously include </w:t>
      </w:r>
      <w:r w:rsidRPr="00CB1E1D">
        <w:rPr>
          <w:rStyle w:val="StyleUnderline"/>
          <w:rFonts w:asciiTheme="majorHAnsi" w:hAnsiTheme="majorHAnsi" w:cstheme="majorHAnsi"/>
        </w:rPr>
        <w:t>communications</w:t>
      </w:r>
      <w:r w:rsidRPr="00CB1E1D">
        <w:rPr>
          <w:rFonts w:asciiTheme="majorHAnsi" w:hAnsiTheme="majorHAnsi" w:cstheme="majorHAnsi"/>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CB1E1D">
        <w:rPr>
          <w:rFonts w:asciiTheme="majorHAnsi" w:hAnsiTheme="majorHAnsi" w:cstheme="majorHAnsi"/>
        </w:rPr>
        <w:t>ousehold</w:t>
      </w:r>
      <w:proofErr w:type="spellEnd"/>
      <w:r w:rsidRPr="00CB1E1D">
        <w:rPr>
          <w:rFonts w:asciiTheme="majorHAnsi" w:hAnsiTheme="majorHAnsi" w:cstheme="majorHAnsi"/>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7A84848D"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This report concludes that </w:t>
      </w:r>
      <w:r w:rsidRPr="00CB1E1D">
        <w:rPr>
          <w:rStyle w:val="Emphasis"/>
          <w:rFonts w:asciiTheme="majorHAnsi" w:hAnsiTheme="majorHAnsi" w:cstheme="majorHAnsi"/>
        </w:rPr>
        <w:t>the private sector</w:t>
      </w:r>
      <w:r w:rsidRPr="00CB1E1D">
        <w:rPr>
          <w:rFonts w:asciiTheme="majorHAnsi" w:hAnsiTheme="majorHAnsi" w:cstheme="majorHAnsi"/>
        </w:rPr>
        <w:t xml:space="preserve">, indeed, </w:t>
      </w:r>
      <w:r w:rsidRPr="00CB1E1D">
        <w:rPr>
          <w:rStyle w:val="Emphasis"/>
          <w:rFonts w:asciiTheme="majorHAnsi" w:hAnsiTheme="majorHAnsi" w:cstheme="majorHAnsi"/>
        </w:rPr>
        <w:t>has a prominent role to play in</w:t>
      </w:r>
      <w:r w:rsidRPr="00CB1E1D">
        <w:rPr>
          <w:rStyle w:val="StyleUnderline"/>
          <w:rFonts w:asciiTheme="majorHAnsi" w:hAnsiTheme="majorHAnsi" w:cstheme="majorHAnsi"/>
        </w:rPr>
        <w:t xml:space="preserve"> the future of </w:t>
      </w:r>
      <w:r w:rsidRPr="00CB1E1D">
        <w:rPr>
          <w:rStyle w:val="Emphasis"/>
          <w:rFonts w:asciiTheme="majorHAnsi" w:hAnsiTheme="majorHAnsi" w:cstheme="majorHAnsi"/>
        </w:rPr>
        <w:t>space exploration</w:t>
      </w:r>
      <w:r w:rsidRPr="00CB1E1D">
        <w:rPr>
          <w:rFonts w:asciiTheme="majorHAnsi" w:hAnsiTheme="majorHAnsi" w:cstheme="majorHAnsi"/>
        </w:rPr>
        <w:t xml:space="preserve">. Further, </w:t>
      </w:r>
      <w:r w:rsidRPr="00CB1E1D">
        <w:rPr>
          <w:rStyle w:val="StyleUnderline"/>
          <w:rFonts w:asciiTheme="majorHAnsi" w:hAnsiTheme="majorHAnsi" w:cstheme="majorHAnsi"/>
        </w:rPr>
        <w:t xml:space="preserve">though </w:t>
      </w:r>
      <w:r w:rsidRPr="00CB1E1D">
        <w:rPr>
          <w:rStyle w:val="StyleUnderline"/>
          <w:rFonts w:asciiTheme="majorHAnsi" w:hAnsiTheme="majorHAnsi" w:cstheme="majorHAnsi"/>
          <w:highlight w:val="green"/>
        </w:rPr>
        <w:t>private space exploration</w:t>
      </w:r>
      <w:r w:rsidRPr="00CB1E1D">
        <w:rPr>
          <w:rStyle w:val="StyleUnderline"/>
          <w:rFonts w:asciiTheme="majorHAnsi" w:hAnsiTheme="majorHAnsi" w:cstheme="majorHAnsi"/>
        </w:rPr>
        <w:t xml:space="preserve"> does </w:t>
      </w:r>
      <w:r w:rsidRPr="00CB1E1D">
        <w:rPr>
          <w:rStyle w:val="StyleUnderline"/>
          <w:rFonts w:asciiTheme="majorHAnsi" w:hAnsiTheme="majorHAnsi" w:cstheme="majorHAnsi"/>
          <w:highlight w:val="green"/>
        </w:rPr>
        <w:lastRenderedPageBreak/>
        <w:t>bring</w:t>
      </w:r>
      <w:r w:rsidRPr="00CB1E1D">
        <w:rPr>
          <w:rStyle w:val="StyleUnderline"/>
          <w:rFonts w:asciiTheme="majorHAnsi" w:hAnsiTheme="majorHAnsi" w:cstheme="majorHAnsi"/>
        </w:rPr>
        <w:t xml:space="preserve"> the potential of increased danger </w:t>
      </w:r>
      <w:r w:rsidRPr="00CB1E1D">
        <w:rPr>
          <w:rStyle w:val="Emphasis"/>
          <w:rFonts w:asciiTheme="majorHAnsi" w:hAnsiTheme="majorHAnsi" w:cstheme="majorHAnsi"/>
        </w:rPr>
        <w:t xml:space="preserve">and the </w:t>
      </w:r>
      <w:r w:rsidRPr="00CB1E1D">
        <w:rPr>
          <w:rStyle w:val="Emphasis"/>
          <w:rFonts w:asciiTheme="majorHAnsi" w:hAnsiTheme="majorHAnsi" w:cstheme="majorHAnsi"/>
          <w:highlight w:val="green"/>
        </w:rPr>
        <w:t>colonization of space</w:t>
      </w:r>
      <w:r w:rsidRPr="00CB1E1D">
        <w:rPr>
          <w:rFonts w:asciiTheme="majorHAnsi" w:hAnsiTheme="majorHAnsi" w:cstheme="majorHAnsi"/>
        </w:rPr>
        <w:t xml:space="preserve">, </w:t>
      </w:r>
      <w:r w:rsidRPr="00CB1E1D">
        <w:rPr>
          <w:rStyle w:val="StyleUnderline"/>
          <w:rFonts w:asciiTheme="majorHAnsi" w:hAnsiTheme="majorHAnsi" w:cstheme="majorHAnsi"/>
        </w:rPr>
        <w:t>these concerns can be effectively mitigated</w:t>
      </w:r>
      <w:r w:rsidRPr="00CB1E1D">
        <w:rPr>
          <w:rFonts w:asciiTheme="majorHAnsi" w:hAnsiTheme="majorHAnsi" w:cstheme="majorHAnsi"/>
        </w:rPr>
        <w:t>. Namely, strong government</w:t>
      </w:r>
      <w:r w:rsidRPr="00CB1E1D">
        <w:rPr>
          <w:rStyle w:val="StyleUnderline"/>
          <w:rFonts w:asciiTheme="majorHAnsi" w:hAnsiTheme="majorHAnsi" w:cstheme="majorHAnsi"/>
        </w:rPr>
        <w:t xml:space="preserve"> </w:t>
      </w:r>
      <w:r w:rsidRPr="00CB1E1D">
        <w:rPr>
          <w:rFonts w:asciiTheme="majorHAnsi" w:hAnsiTheme="majorHAnsi" w:cstheme="majorHAnsi"/>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48DE14E6" w14:textId="77777777" w:rsidR="00CB1E1D" w:rsidRPr="00CB1E1D" w:rsidRDefault="00CB1E1D" w:rsidP="00CB1E1D">
      <w:pPr>
        <w:rPr>
          <w:rFonts w:asciiTheme="majorHAnsi" w:hAnsiTheme="majorHAnsi" w:cstheme="majorHAnsi"/>
        </w:rPr>
      </w:pPr>
    </w:p>
    <w:p w14:paraId="0AD4A92E" w14:textId="77777777" w:rsidR="00CB1E1D" w:rsidRPr="00CB1E1D" w:rsidRDefault="00CB1E1D" w:rsidP="00CB1E1D">
      <w:pPr>
        <w:pStyle w:val="Heading4"/>
        <w:rPr>
          <w:rFonts w:asciiTheme="majorHAnsi" w:hAnsiTheme="majorHAnsi" w:cstheme="majorHAnsi"/>
        </w:rPr>
      </w:pPr>
      <w:r w:rsidRPr="00CB1E1D">
        <w:rPr>
          <w:rFonts w:asciiTheme="majorHAnsi" w:hAnsiTheme="majorHAnsi" w:cstheme="majorHAnsi"/>
        </w:rPr>
        <w:t>Space exploration solves extinction and endless resource wars.</w:t>
      </w:r>
    </w:p>
    <w:p w14:paraId="1B6AF339" w14:textId="77777777" w:rsidR="00CB1E1D" w:rsidRPr="00CB1E1D" w:rsidRDefault="00CB1E1D" w:rsidP="00CB1E1D">
      <w:pPr>
        <w:rPr>
          <w:rFonts w:asciiTheme="majorHAnsi" w:hAnsiTheme="majorHAnsi" w:cstheme="majorHAnsi"/>
          <w:b/>
          <w:bCs/>
        </w:rPr>
      </w:pPr>
      <w:r w:rsidRPr="00CB1E1D">
        <w:rPr>
          <w:rStyle w:val="Style13ptBold"/>
          <w:rFonts w:asciiTheme="majorHAnsi" w:hAnsiTheme="majorHAnsi" w:cstheme="majorHAnsi"/>
        </w:rPr>
        <w:t xml:space="preserve">Collins 10 </w:t>
      </w:r>
      <w:r w:rsidRPr="00CB1E1D">
        <w:rPr>
          <w:rStyle w:val="Style13ptBold"/>
          <w:rFonts w:asciiTheme="majorHAnsi" w:hAnsiTheme="majorHAnsi" w:cstheme="majorHAnsi"/>
          <w:sz w:val="22"/>
        </w:rPr>
        <w:t>[</w:t>
      </w:r>
      <w:r w:rsidRPr="00CB1E1D">
        <w:rPr>
          <w:rFonts w:asciiTheme="majorHAnsi" w:hAnsiTheme="majorHAnsi" w:cstheme="majorHAnsi"/>
        </w:rPr>
        <w:t xml:space="preserve">Patrick Collins, professor of economics at </w:t>
      </w:r>
      <w:proofErr w:type="spellStart"/>
      <w:r w:rsidRPr="00CB1E1D">
        <w:rPr>
          <w:rFonts w:asciiTheme="majorHAnsi" w:hAnsiTheme="majorHAnsi" w:cstheme="majorHAnsi"/>
        </w:rPr>
        <w:t>Azabu</w:t>
      </w:r>
      <w:proofErr w:type="spellEnd"/>
      <w:r w:rsidRPr="00CB1E1D">
        <w:rPr>
          <w:rFonts w:asciiTheme="majorHAnsi" w:hAnsiTheme="majorHAnsi" w:cstheme="majorHAnsi"/>
        </w:rPr>
        <w:t xml:space="preserve"> University in Japan, and a Collaborating Researcher with the Institute for Space &amp; Astronautical Science, as well as adviser to a number of companies, Adriano V. </w:t>
      </w:r>
      <w:proofErr w:type="spellStart"/>
      <w:r w:rsidRPr="00CB1E1D">
        <w:rPr>
          <w:rFonts w:asciiTheme="majorHAnsi" w:hAnsiTheme="majorHAnsi" w:cstheme="majorHAnsi"/>
        </w:rPr>
        <w:t>Autino</w:t>
      </w:r>
      <w:proofErr w:type="spellEnd"/>
      <w:r w:rsidRPr="00CB1E1D">
        <w:rPr>
          <w:rFonts w:asciiTheme="majorHAnsi" w:hAnsiTheme="majorHAnsi" w:cstheme="majorHAnsi"/>
        </w:rPr>
        <w:t xml:space="preserve"> is President of the Space Renaissance International; Manager, CEO/CTO, Systems Engineering Consultant / Trainer at Andromeda Systems Engineering LLC; and Supplier of methodological tools and consultancy at </w:t>
      </w:r>
      <w:proofErr w:type="spellStart"/>
      <w:r w:rsidRPr="00CB1E1D">
        <w:rPr>
          <w:rFonts w:asciiTheme="majorHAnsi" w:hAnsiTheme="majorHAnsi" w:cstheme="majorHAnsi"/>
        </w:rPr>
        <w:t>Intermarine</w:t>
      </w:r>
      <w:proofErr w:type="spellEnd"/>
      <w:r w:rsidRPr="00CB1E1D">
        <w:rPr>
          <w:rFonts w:asciiTheme="majorHAnsi" w:hAnsiTheme="majorHAnsi" w:cstheme="majorHAnsi"/>
        </w:rPr>
        <w:t xml:space="preserve"> S.p.A, Acta </w:t>
      </w:r>
      <w:proofErr w:type="spellStart"/>
      <w:r w:rsidRPr="00CB1E1D">
        <w:rPr>
          <w:rFonts w:asciiTheme="majorHAnsi" w:hAnsiTheme="majorHAnsi" w:cstheme="majorHAnsi"/>
        </w:rPr>
        <w:t>Astronautica</w:t>
      </w:r>
      <w:proofErr w:type="spellEnd"/>
      <w:r w:rsidRPr="00CB1E1D">
        <w:rPr>
          <w:rFonts w:asciiTheme="majorHAnsi" w:hAnsiTheme="majorHAnsi" w:cstheme="majorHAnsi"/>
        </w:rPr>
        <w:t>, Volume 66, Issues 11–12, June–July 2010, “What the growth of a space tourism industry could contribute to employment, economic growth, environmental protection, education, culture and world peace”, Pages 1553–1562]</w:t>
      </w:r>
    </w:p>
    <w:p w14:paraId="71019D4F"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7. World peace and preservation of human </w:t>
      </w:r>
      <w:proofErr w:type="spellStart"/>
      <w:r w:rsidRPr="00CB1E1D">
        <w:rPr>
          <w:rFonts w:asciiTheme="majorHAnsi" w:hAnsiTheme="majorHAnsi" w:cstheme="majorHAnsi"/>
        </w:rPr>
        <w:t>civilisation</w:t>
      </w:r>
      <w:proofErr w:type="spellEnd"/>
    </w:p>
    <w:p w14:paraId="65FCC41A" w14:textId="77777777" w:rsidR="00CB1E1D" w:rsidRPr="00CB1E1D" w:rsidRDefault="00CB1E1D" w:rsidP="00CB1E1D">
      <w:pPr>
        <w:rPr>
          <w:rFonts w:asciiTheme="majorHAnsi" w:hAnsiTheme="majorHAnsi" w:cstheme="majorHAnsi"/>
        </w:rPr>
      </w:pPr>
      <w:r w:rsidRPr="00CB1E1D">
        <w:rPr>
          <w:rStyle w:val="StyleUnderline"/>
          <w:rFonts w:asciiTheme="majorHAnsi" w:hAnsiTheme="majorHAnsi" w:cstheme="majorHAnsi"/>
          <w:highlight w:val="green"/>
        </w:rPr>
        <w:t>The major source of</w:t>
      </w:r>
      <w:r w:rsidRPr="00CB1E1D">
        <w:rPr>
          <w:rFonts w:asciiTheme="majorHAnsi" w:hAnsiTheme="majorHAnsi" w:cstheme="majorHAnsi"/>
        </w:rPr>
        <w:t xml:space="preserve"> social friction, including </w:t>
      </w:r>
      <w:r w:rsidRPr="00CB1E1D">
        <w:rPr>
          <w:rStyle w:val="StyleUnderline"/>
          <w:rFonts w:asciiTheme="majorHAnsi" w:hAnsiTheme="majorHAnsi" w:cstheme="majorHAnsi"/>
          <w:highlight w:val="green"/>
        </w:rPr>
        <w:t>international friction</w:t>
      </w:r>
      <w:r w:rsidRPr="00CB1E1D">
        <w:rPr>
          <w:rFonts w:asciiTheme="majorHAnsi" w:hAnsiTheme="majorHAnsi" w:cstheme="majorHAnsi"/>
          <w:highlight w:val="green"/>
        </w:rPr>
        <w:t xml:space="preserve">, </w:t>
      </w:r>
      <w:r w:rsidRPr="00CB1E1D">
        <w:rPr>
          <w:rStyle w:val="BoldUnderline"/>
          <w:rFonts w:asciiTheme="majorHAnsi" w:hAnsiTheme="majorHAnsi" w:cstheme="majorHAnsi"/>
          <w:sz w:val="22"/>
          <w:highlight w:val="green"/>
        </w:rPr>
        <w:t>has</w:t>
      </w:r>
      <w:r w:rsidRPr="00CB1E1D">
        <w:rPr>
          <w:rFonts w:asciiTheme="majorHAnsi" w:hAnsiTheme="majorHAnsi" w:cstheme="majorHAnsi"/>
        </w:rPr>
        <w:t xml:space="preserve"> surely </w:t>
      </w:r>
      <w:r w:rsidRPr="00CB1E1D">
        <w:rPr>
          <w:rStyle w:val="BoldUnderline"/>
          <w:rFonts w:asciiTheme="majorHAnsi" w:hAnsiTheme="majorHAnsi" w:cstheme="majorHAnsi"/>
          <w:sz w:val="22"/>
        </w:rPr>
        <w:t xml:space="preserve">always </w:t>
      </w:r>
      <w:r w:rsidRPr="00CB1E1D">
        <w:rPr>
          <w:rStyle w:val="BoldUnderline"/>
          <w:rFonts w:asciiTheme="majorHAnsi" w:hAnsiTheme="majorHAnsi" w:cstheme="majorHAnsi"/>
          <w:sz w:val="22"/>
          <w:highlight w:val="green"/>
        </w:rPr>
        <w:t>been</w:t>
      </w:r>
      <w:r w:rsidRPr="00CB1E1D">
        <w:rPr>
          <w:rStyle w:val="BoldUnderline"/>
          <w:rFonts w:asciiTheme="majorHAnsi" w:hAnsiTheme="majorHAnsi" w:cstheme="majorHAnsi"/>
          <w:sz w:val="22"/>
        </w:rPr>
        <w:t xml:space="preserve"> unequal </w:t>
      </w:r>
      <w:r w:rsidRPr="00CB1E1D">
        <w:rPr>
          <w:rStyle w:val="BoldUnderline"/>
          <w:rFonts w:asciiTheme="majorHAnsi" w:hAnsiTheme="majorHAnsi" w:cstheme="majorHAnsi"/>
          <w:sz w:val="22"/>
          <w:highlight w:val="green"/>
        </w:rPr>
        <w:t>access to resources</w:t>
      </w:r>
      <w:r w:rsidRPr="00CB1E1D">
        <w:rPr>
          <w:rStyle w:val="BoldUnderline"/>
          <w:rFonts w:asciiTheme="majorHAnsi" w:hAnsiTheme="majorHAnsi" w:cstheme="majorHAnsi"/>
          <w:sz w:val="22"/>
        </w:rPr>
        <w:t>.</w:t>
      </w:r>
      <w:r w:rsidRPr="00CB1E1D">
        <w:rPr>
          <w:rFonts w:asciiTheme="majorHAnsi" w:hAnsiTheme="majorHAnsi" w:cstheme="majorHAnsi"/>
        </w:rPr>
        <w:t xml:space="preserve"> </w:t>
      </w:r>
      <w:r w:rsidRPr="00CB1E1D">
        <w:rPr>
          <w:rStyle w:val="StyleUnderline"/>
          <w:rFonts w:asciiTheme="majorHAnsi" w:hAnsiTheme="majorHAnsi" w:cstheme="majorHAnsi"/>
        </w:rPr>
        <w:t>People fight to control</w:t>
      </w:r>
      <w:r w:rsidRPr="00CB1E1D">
        <w:rPr>
          <w:rFonts w:asciiTheme="majorHAnsi" w:hAnsiTheme="majorHAnsi" w:cstheme="majorHAnsi"/>
        </w:rPr>
        <w:t xml:space="preserve"> the </w:t>
      </w:r>
      <w:r w:rsidRPr="00CB1E1D">
        <w:rPr>
          <w:rStyle w:val="StyleUnderline"/>
          <w:rFonts w:asciiTheme="majorHAnsi" w:hAnsiTheme="majorHAnsi" w:cstheme="majorHAnsi"/>
        </w:rPr>
        <w:t>valuable resources</w:t>
      </w:r>
      <w:r w:rsidRPr="00CB1E1D">
        <w:rPr>
          <w:rFonts w:asciiTheme="majorHAnsi" w:hAnsiTheme="majorHAnsi" w:cstheme="majorHAnsi"/>
        </w:rPr>
        <w:t xml:space="preserve"> on and under the land, and in and under the sea. The </w:t>
      </w:r>
      <w:r w:rsidRPr="00CB1E1D">
        <w:rPr>
          <w:rStyle w:val="BoldUnderline"/>
          <w:rFonts w:asciiTheme="majorHAnsi" w:hAnsiTheme="majorHAnsi" w:cstheme="majorHAnsi"/>
          <w:sz w:val="22"/>
        </w:rPr>
        <w:t xml:space="preserve">natural </w:t>
      </w:r>
      <w:r w:rsidRPr="00CB1E1D">
        <w:rPr>
          <w:rStyle w:val="BoldUnderline"/>
          <w:rFonts w:asciiTheme="majorHAnsi" w:hAnsiTheme="majorHAnsi" w:cstheme="majorHAnsi"/>
          <w:sz w:val="22"/>
          <w:highlight w:val="green"/>
        </w:rPr>
        <w:t>resources of Earth are limited</w:t>
      </w:r>
      <w:r w:rsidRPr="00CB1E1D">
        <w:rPr>
          <w:rStyle w:val="BoldUnderline"/>
          <w:rFonts w:asciiTheme="majorHAnsi" w:hAnsiTheme="majorHAnsi" w:cstheme="majorHAnsi"/>
          <w:sz w:val="22"/>
        </w:rPr>
        <w:t xml:space="preserve"> in quantity</w:t>
      </w:r>
      <w:r w:rsidRPr="00CB1E1D">
        <w:rPr>
          <w:rFonts w:asciiTheme="majorHAnsi" w:hAnsiTheme="majorHAnsi" w:cstheme="majorHAnsi"/>
        </w:rPr>
        <w:t xml:space="preserve">, and economically accessible resources even more so. As the population grows, and demand grows for a higher material standard of living, industrial activity grows exponentially. </w:t>
      </w:r>
      <w:r w:rsidRPr="00CB1E1D">
        <w:rPr>
          <w:rStyle w:val="StyleUnderline"/>
          <w:rFonts w:asciiTheme="majorHAnsi" w:hAnsiTheme="majorHAnsi" w:cstheme="majorHAnsi"/>
          <w:highlight w:val="green"/>
        </w:rPr>
        <w:t>The threat of resources becoming scarce has led to</w:t>
      </w:r>
      <w:r w:rsidRPr="00CB1E1D">
        <w:rPr>
          <w:rFonts w:asciiTheme="majorHAnsi" w:hAnsiTheme="majorHAnsi" w:cstheme="majorHAnsi"/>
        </w:rPr>
        <w:t xml:space="preserve"> the concept of </w:t>
      </w:r>
      <w:r w:rsidRPr="00CB1E1D">
        <w:rPr>
          <w:rStyle w:val="StyleUnderline"/>
          <w:rFonts w:asciiTheme="majorHAnsi" w:hAnsiTheme="majorHAnsi" w:cstheme="majorHAnsi"/>
        </w:rPr>
        <w:t>“</w:t>
      </w:r>
      <w:r w:rsidRPr="00CB1E1D">
        <w:rPr>
          <w:rStyle w:val="StyleUnderline"/>
          <w:rFonts w:asciiTheme="majorHAnsi" w:hAnsiTheme="majorHAnsi" w:cstheme="majorHAnsi"/>
          <w:highlight w:val="green"/>
        </w:rPr>
        <w:t>Resource Wars”.</w:t>
      </w:r>
      <w:r w:rsidRPr="00CB1E1D">
        <w:rPr>
          <w:rFonts w:asciiTheme="majorHAnsi" w:hAnsiTheme="majorHAnsi" w:cstheme="majorHAnsi"/>
        </w:rPr>
        <w:t xml:space="preserve"> Having begun long ago with wars to control the gold and diamonds of Africa and South America, and oil in the Middle East, the current phase is at </w:t>
      </w:r>
      <w:proofErr w:type="spellStart"/>
      <w:r w:rsidRPr="00CB1E1D">
        <w:rPr>
          <w:rFonts w:asciiTheme="majorHAnsi" w:hAnsiTheme="majorHAnsi" w:cstheme="majorHAnsi"/>
        </w:rPr>
        <w:t>centre</w:t>
      </w:r>
      <w:proofErr w:type="spellEnd"/>
      <w:r w:rsidRPr="00CB1E1D">
        <w:rPr>
          <w:rFonts w:asciiTheme="majorHAnsi" w:hAnsiTheme="majorHAnsi" w:cstheme="majorHAnsi"/>
        </w:rPr>
        <w:t xml:space="preserve"> stage of world events today [37]. A particular danger of “resource wars” is that, </w:t>
      </w:r>
      <w:r w:rsidRPr="00CB1E1D">
        <w:rPr>
          <w:rStyle w:val="StyleUnderline"/>
          <w:rFonts w:asciiTheme="majorHAnsi" w:hAnsiTheme="majorHAnsi" w:cstheme="majorHAnsi"/>
        </w:rPr>
        <w:t xml:space="preserve">if the </w:t>
      </w:r>
      <w:proofErr w:type="gramStart"/>
      <w:r w:rsidRPr="00CB1E1D">
        <w:rPr>
          <w:rStyle w:val="StyleUnderline"/>
          <w:rFonts w:asciiTheme="majorHAnsi" w:hAnsiTheme="majorHAnsi" w:cstheme="majorHAnsi"/>
        </w:rPr>
        <w:t>general public</w:t>
      </w:r>
      <w:proofErr w:type="gramEnd"/>
      <w:r w:rsidRPr="00CB1E1D">
        <w:rPr>
          <w:rStyle w:val="StyleUnderline"/>
          <w:rFonts w:asciiTheme="majorHAnsi" w:hAnsiTheme="majorHAnsi" w:cstheme="majorHAnsi"/>
        </w:rPr>
        <w:t xml:space="preserve"> can be persuaded to support them</w:t>
      </w:r>
      <w:r w:rsidRPr="00CB1E1D">
        <w:rPr>
          <w:rFonts w:asciiTheme="majorHAnsi" w:hAnsiTheme="majorHAnsi" w:cstheme="majorHAnsi"/>
        </w:rPr>
        <w:t xml:space="preserve">, </w:t>
      </w:r>
      <w:r w:rsidRPr="00CB1E1D">
        <w:rPr>
          <w:rStyle w:val="BoldUnderline"/>
          <w:rFonts w:asciiTheme="majorHAnsi" w:hAnsiTheme="majorHAnsi" w:cstheme="majorHAnsi"/>
          <w:sz w:val="22"/>
        </w:rPr>
        <w:t>they may become impossible to stop as resources become increasingly scarce.</w:t>
      </w:r>
      <w:r w:rsidRPr="00CB1E1D">
        <w:rPr>
          <w:rFonts w:asciiTheme="majorHAnsi" w:hAnsiTheme="majorHAnsi" w:cstheme="maj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2CFC0292"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7.1. </w:t>
      </w:r>
      <w:r w:rsidRPr="00CB1E1D">
        <w:rPr>
          <w:rStyle w:val="BoldUnderline"/>
          <w:rFonts w:asciiTheme="majorHAnsi" w:hAnsiTheme="majorHAnsi" w:cstheme="majorHAnsi"/>
          <w:sz w:val="22"/>
          <w:highlight w:val="green"/>
        </w:rPr>
        <w:t>Expansion into</w:t>
      </w:r>
      <w:r w:rsidRPr="00CB1E1D">
        <w:rPr>
          <w:rStyle w:val="BoldUnderline"/>
          <w:rFonts w:asciiTheme="majorHAnsi" w:hAnsiTheme="majorHAnsi" w:cstheme="majorHAnsi"/>
          <w:sz w:val="22"/>
        </w:rPr>
        <w:t xml:space="preserve"> near-Earth </w:t>
      </w:r>
      <w:r w:rsidRPr="00CB1E1D">
        <w:rPr>
          <w:rStyle w:val="BoldUnderline"/>
          <w:rFonts w:asciiTheme="majorHAnsi" w:hAnsiTheme="majorHAnsi" w:cstheme="majorHAnsi"/>
          <w:sz w:val="22"/>
          <w:highlight w:val="green"/>
        </w:rPr>
        <w:t xml:space="preserve">space is the </w:t>
      </w:r>
      <w:r w:rsidRPr="00CB1E1D">
        <w:rPr>
          <w:rStyle w:val="Emphasis"/>
          <w:rFonts w:asciiTheme="majorHAnsi" w:hAnsiTheme="majorHAnsi" w:cstheme="majorHAnsi"/>
          <w:highlight w:val="green"/>
        </w:rPr>
        <w:t>only alternative to endless “resource wars”</w:t>
      </w:r>
    </w:p>
    <w:p w14:paraId="5AFB6ECF"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As an alternative to the “resource wars” already devastating many countries today, </w:t>
      </w:r>
      <w:r w:rsidRPr="00CB1E1D">
        <w:rPr>
          <w:rStyle w:val="StyleUnderline"/>
          <w:rFonts w:asciiTheme="majorHAnsi" w:hAnsiTheme="majorHAnsi" w:cstheme="majorHAnsi"/>
          <w:highlight w:val="green"/>
        </w:rPr>
        <w:t>opening access to</w:t>
      </w:r>
      <w:r w:rsidRPr="00CB1E1D">
        <w:rPr>
          <w:rStyle w:val="StyleUnderline"/>
          <w:rFonts w:asciiTheme="majorHAnsi" w:hAnsiTheme="majorHAnsi" w:cstheme="majorHAnsi"/>
        </w:rPr>
        <w:t xml:space="preserve"> the </w:t>
      </w:r>
      <w:r w:rsidRPr="00CB1E1D">
        <w:rPr>
          <w:rStyle w:val="StyleUnderline"/>
          <w:rFonts w:asciiTheme="majorHAnsi" w:hAnsiTheme="majorHAnsi" w:cstheme="majorHAnsi"/>
          <w:highlight w:val="green"/>
        </w:rPr>
        <w:t>unlimited resources of</w:t>
      </w:r>
      <w:r w:rsidRPr="00CB1E1D">
        <w:rPr>
          <w:rStyle w:val="StyleUnderline"/>
          <w:rFonts w:asciiTheme="majorHAnsi" w:hAnsiTheme="majorHAnsi" w:cstheme="majorHAnsi"/>
        </w:rPr>
        <w:t xml:space="preserve"> near-Earth </w:t>
      </w:r>
      <w:r w:rsidRPr="00CB1E1D">
        <w:rPr>
          <w:rStyle w:val="StyleUnderline"/>
          <w:rFonts w:asciiTheme="majorHAnsi" w:hAnsiTheme="majorHAnsi" w:cstheme="majorHAnsi"/>
          <w:highlight w:val="green"/>
        </w:rPr>
        <w:t>space could</w:t>
      </w:r>
      <w:r w:rsidRPr="00CB1E1D">
        <w:rPr>
          <w:rFonts w:asciiTheme="majorHAnsi" w:hAnsiTheme="majorHAnsi" w:cstheme="majorHAnsi"/>
          <w:highlight w:val="green"/>
        </w:rPr>
        <w:t xml:space="preserve"> </w:t>
      </w:r>
      <w:r w:rsidRPr="00CB1E1D">
        <w:rPr>
          <w:rStyle w:val="BoldUnderline"/>
          <w:rFonts w:asciiTheme="majorHAnsi" w:hAnsiTheme="majorHAnsi" w:cstheme="majorHAnsi"/>
          <w:sz w:val="22"/>
          <w:highlight w:val="green"/>
        </w:rPr>
        <w:t>clearly facilitate world peace</w:t>
      </w:r>
      <w:r w:rsidRPr="00CB1E1D">
        <w:rPr>
          <w:rStyle w:val="BoldUnderline"/>
          <w:rFonts w:asciiTheme="majorHAnsi" w:hAnsiTheme="majorHAnsi" w:cstheme="majorHAnsi"/>
          <w:sz w:val="22"/>
        </w:rPr>
        <w:t xml:space="preserve"> and security.</w:t>
      </w:r>
      <w:r w:rsidRPr="00CB1E1D">
        <w:rPr>
          <w:rFonts w:asciiTheme="majorHAnsi" w:hAnsiTheme="majorHAnsi" w:cstheme="majorHAnsi"/>
        </w:rPr>
        <w:t xml:space="preserve"> The US National Security Space Office, at the start of its report on the potential of space-based solar power (SSP) published in early 2007, stated: “</w:t>
      </w:r>
      <w:r w:rsidRPr="00CB1E1D">
        <w:rPr>
          <w:rStyle w:val="StyleUnderline"/>
          <w:rFonts w:asciiTheme="majorHAnsi" w:hAnsiTheme="majorHAnsi" w:cstheme="majorHAnsi"/>
        </w:rPr>
        <w:t>Expanding human populations and declining natural resources are potential sources of</w:t>
      </w:r>
      <w:r w:rsidRPr="00CB1E1D">
        <w:rPr>
          <w:rFonts w:asciiTheme="majorHAnsi" w:hAnsiTheme="majorHAnsi" w:cstheme="majorHAnsi"/>
        </w:rPr>
        <w:t xml:space="preserve"> </w:t>
      </w:r>
      <w:r w:rsidRPr="00CB1E1D">
        <w:rPr>
          <w:rStyle w:val="BoldUnderline"/>
          <w:rFonts w:asciiTheme="majorHAnsi" w:hAnsiTheme="majorHAnsi" w:cstheme="majorHAnsi"/>
          <w:sz w:val="22"/>
        </w:rPr>
        <w:t xml:space="preserve">local </w:t>
      </w:r>
      <w:r w:rsidRPr="00CB1E1D">
        <w:rPr>
          <w:rStyle w:val="BoldUnderline"/>
          <w:rFonts w:asciiTheme="majorHAnsi" w:hAnsiTheme="majorHAnsi" w:cstheme="majorHAnsi"/>
          <w:sz w:val="22"/>
        </w:rPr>
        <w:lastRenderedPageBreak/>
        <w:t>and strategic conflict in the 21st Century</w:t>
      </w:r>
      <w:r w:rsidRPr="00CB1E1D">
        <w:rPr>
          <w:rFonts w:asciiTheme="majorHAnsi" w:hAnsiTheme="majorHAnsi" w:cstheme="majorHAnsi"/>
        </w:rPr>
        <w:t xml:space="preserve">, and </w:t>
      </w:r>
      <w:r w:rsidRPr="00CB1E1D">
        <w:rPr>
          <w:rStyle w:val="BoldUnderline"/>
          <w:rFonts w:asciiTheme="majorHAnsi" w:hAnsiTheme="majorHAnsi" w:cstheme="majorHAnsi"/>
          <w:sz w:val="22"/>
        </w:rPr>
        <w:t>many see energy as the foremost threat to national security</w:t>
      </w:r>
      <w:r w:rsidRPr="00CB1E1D">
        <w:rPr>
          <w:rFonts w:asciiTheme="majorHAnsi" w:hAnsiTheme="majorHAnsi" w:cstheme="maj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AD6D7E2" w14:textId="77777777" w:rsidR="00CB1E1D" w:rsidRPr="00CB1E1D" w:rsidRDefault="00CB1E1D" w:rsidP="00CB1E1D">
      <w:pPr>
        <w:rPr>
          <w:rFonts w:asciiTheme="majorHAnsi" w:hAnsiTheme="majorHAnsi" w:cstheme="majorHAnsi"/>
        </w:rPr>
      </w:pPr>
      <w:r w:rsidRPr="00CB1E1D">
        <w:rPr>
          <w:rStyle w:val="StyleUnderline"/>
          <w:rFonts w:asciiTheme="majorHAnsi" w:hAnsiTheme="majorHAnsi" w:cstheme="majorHAnsi"/>
        </w:rPr>
        <w:t>Although</w:t>
      </w:r>
      <w:r w:rsidRPr="00CB1E1D">
        <w:rPr>
          <w:rFonts w:asciiTheme="majorHAnsi" w:hAnsiTheme="majorHAnsi" w:cstheme="majorHAnsi"/>
        </w:rPr>
        <w:t xml:space="preserve"> the </w:t>
      </w:r>
      <w:r w:rsidRPr="00CB1E1D">
        <w:rPr>
          <w:rStyle w:val="StyleUnderline"/>
          <w:rFonts w:asciiTheme="majorHAnsi" w:hAnsiTheme="majorHAnsi" w:cstheme="majorHAnsi"/>
        </w:rPr>
        <w:t>use of extra-terrestrial resources on a substantial scale may</w:t>
      </w:r>
      <w:r w:rsidRPr="00CB1E1D">
        <w:rPr>
          <w:rFonts w:asciiTheme="majorHAnsi" w:hAnsiTheme="majorHAnsi" w:cstheme="majorHAnsi"/>
        </w:rPr>
        <w:t xml:space="preserve"> still </w:t>
      </w:r>
      <w:r w:rsidRPr="00CB1E1D">
        <w:rPr>
          <w:rStyle w:val="StyleUnderline"/>
          <w:rFonts w:asciiTheme="majorHAnsi" w:hAnsiTheme="majorHAnsi" w:cstheme="majorHAnsi"/>
        </w:rPr>
        <w:t xml:space="preserve">be some decades away, it is important to </w:t>
      </w:r>
      <w:proofErr w:type="spellStart"/>
      <w:r w:rsidRPr="00CB1E1D">
        <w:rPr>
          <w:rStyle w:val="StyleUnderline"/>
          <w:rFonts w:asciiTheme="majorHAnsi" w:hAnsiTheme="majorHAnsi" w:cstheme="majorHAnsi"/>
        </w:rPr>
        <w:t>recognise</w:t>
      </w:r>
      <w:proofErr w:type="spellEnd"/>
      <w:r w:rsidRPr="00CB1E1D">
        <w:rPr>
          <w:rFonts w:asciiTheme="majorHAnsi" w:hAnsiTheme="majorHAnsi" w:cstheme="majorHAnsi"/>
        </w:rPr>
        <w:t xml:space="preserve"> that </w:t>
      </w:r>
      <w:r w:rsidRPr="00CB1E1D">
        <w:rPr>
          <w:rStyle w:val="Emphasis"/>
          <w:rFonts w:asciiTheme="majorHAnsi" w:hAnsiTheme="majorHAnsi" w:cstheme="majorHAnsi"/>
          <w:highlight w:val="green"/>
        </w:rPr>
        <w:t>simply acknowledging its feasibility</w:t>
      </w:r>
      <w:r w:rsidRPr="00CB1E1D">
        <w:rPr>
          <w:rStyle w:val="BoldUnderline"/>
          <w:rFonts w:asciiTheme="majorHAnsi" w:hAnsiTheme="majorHAnsi" w:cstheme="majorHAnsi"/>
          <w:sz w:val="22"/>
          <w:highlight w:val="green"/>
        </w:rPr>
        <w:t xml:space="preserve"> using known tech</w:t>
      </w:r>
      <w:r w:rsidRPr="00CB1E1D">
        <w:rPr>
          <w:rFonts w:asciiTheme="majorHAnsi" w:hAnsiTheme="majorHAnsi" w:cstheme="majorHAnsi"/>
        </w:rPr>
        <w:t xml:space="preserve">nology </w:t>
      </w:r>
      <w:r w:rsidRPr="00CB1E1D">
        <w:rPr>
          <w:rStyle w:val="BoldUnderline"/>
          <w:rFonts w:asciiTheme="majorHAnsi" w:hAnsiTheme="majorHAnsi" w:cstheme="majorHAnsi"/>
          <w:sz w:val="22"/>
          <w:highlight w:val="green"/>
        </w:rPr>
        <w:t>is the surest way of ending the threat</w:t>
      </w:r>
      <w:r w:rsidRPr="00CB1E1D">
        <w:rPr>
          <w:rStyle w:val="BoldUnderline"/>
          <w:rFonts w:asciiTheme="majorHAnsi" w:hAnsiTheme="majorHAnsi" w:cstheme="majorHAnsi"/>
          <w:sz w:val="22"/>
        </w:rPr>
        <w:t xml:space="preserve"> of resource wars.</w:t>
      </w:r>
      <w:r w:rsidRPr="00CB1E1D">
        <w:rPr>
          <w:rFonts w:asciiTheme="majorHAnsi" w:hAnsiTheme="majorHAnsi" w:cstheme="majorHAnsi"/>
        </w:rPr>
        <w:t xml:space="preserve"> That is, </w:t>
      </w:r>
      <w:r w:rsidRPr="00CB1E1D">
        <w:rPr>
          <w:rStyle w:val="StyleUnderline"/>
          <w:rFonts w:asciiTheme="majorHAnsi" w:hAnsiTheme="majorHAnsi" w:cstheme="majorHAnsi"/>
        </w:rPr>
        <w:t>if it is assumed that the resources available for human use are limited to</w:t>
      </w:r>
      <w:r w:rsidRPr="00CB1E1D">
        <w:rPr>
          <w:rFonts w:asciiTheme="majorHAnsi" w:hAnsiTheme="majorHAnsi" w:cstheme="majorHAnsi"/>
        </w:rPr>
        <w:t xml:space="preserve"> those on </w:t>
      </w:r>
      <w:r w:rsidRPr="00CB1E1D">
        <w:rPr>
          <w:rStyle w:val="StyleUnderline"/>
          <w:rFonts w:asciiTheme="majorHAnsi" w:hAnsiTheme="majorHAnsi" w:cstheme="majorHAnsi"/>
        </w:rPr>
        <w:t>Earth</w:t>
      </w:r>
      <w:r w:rsidRPr="00CB1E1D">
        <w:rPr>
          <w:rFonts w:asciiTheme="majorHAnsi" w:hAnsiTheme="majorHAnsi" w:cstheme="majorHAnsi"/>
        </w:rPr>
        <w:t xml:space="preserve">, </w:t>
      </w:r>
      <w:r w:rsidRPr="00CB1E1D">
        <w:rPr>
          <w:rStyle w:val="BoldUnderline"/>
          <w:rFonts w:asciiTheme="majorHAnsi" w:hAnsiTheme="majorHAnsi" w:cstheme="majorHAnsi"/>
          <w:sz w:val="22"/>
        </w:rPr>
        <w:t>then</w:t>
      </w:r>
      <w:r w:rsidRPr="00CB1E1D">
        <w:rPr>
          <w:rFonts w:asciiTheme="majorHAnsi" w:hAnsiTheme="majorHAnsi" w:cstheme="majorHAnsi"/>
        </w:rPr>
        <w:t xml:space="preserve"> it can be argued that </w:t>
      </w:r>
      <w:r w:rsidRPr="00CB1E1D">
        <w:rPr>
          <w:rStyle w:val="BoldUnderline"/>
          <w:rFonts w:asciiTheme="majorHAnsi" w:hAnsiTheme="majorHAnsi" w:cstheme="majorHAnsi"/>
          <w:sz w:val="22"/>
        </w:rPr>
        <w:t>resource wars are inescapable</w:t>
      </w:r>
      <w:r w:rsidRPr="00CB1E1D">
        <w:rPr>
          <w:rFonts w:asciiTheme="majorHAnsi" w:hAnsiTheme="majorHAnsi" w:cstheme="majorHAnsi"/>
        </w:rPr>
        <w:t xml:space="preserve"> [22] and [37]. </w:t>
      </w:r>
      <w:r w:rsidRPr="00CB1E1D">
        <w:rPr>
          <w:rStyle w:val="StyleUnderline"/>
          <w:rFonts w:asciiTheme="majorHAnsi" w:hAnsiTheme="majorHAnsi" w:cstheme="majorHAnsi"/>
          <w:highlight w:val="green"/>
        </w:rPr>
        <w:t>If</w:t>
      </w:r>
      <w:r w:rsidRPr="00CB1E1D">
        <w:rPr>
          <w:rFonts w:asciiTheme="majorHAnsi" w:hAnsiTheme="majorHAnsi" w:cstheme="majorHAnsi"/>
        </w:rPr>
        <w:t xml:space="preserve">, by contrast, </w:t>
      </w:r>
      <w:r w:rsidRPr="00CB1E1D">
        <w:rPr>
          <w:rStyle w:val="StyleUnderline"/>
          <w:rFonts w:asciiTheme="majorHAnsi" w:hAnsiTheme="majorHAnsi" w:cstheme="majorHAnsi"/>
          <w:highlight w:val="green"/>
        </w:rPr>
        <w:t>it is assumed</w:t>
      </w:r>
      <w:r w:rsidRPr="00CB1E1D">
        <w:rPr>
          <w:rFonts w:asciiTheme="majorHAnsi" w:hAnsiTheme="majorHAnsi" w:cstheme="majorHAnsi"/>
        </w:rPr>
        <w:t xml:space="preserve"> that </w:t>
      </w:r>
      <w:r w:rsidRPr="00CB1E1D">
        <w:rPr>
          <w:rStyle w:val="StyleUnderline"/>
          <w:rFonts w:asciiTheme="majorHAnsi" w:hAnsiTheme="majorHAnsi" w:cstheme="majorHAnsi"/>
        </w:rPr>
        <w:t xml:space="preserve">the </w:t>
      </w:r>
      <w:r w:rsidRPr="00CB1E1D">
        <w:rPr>
          <w:rStyle w:val="StyleUnderline"/>
          <w:rFonts w:asciiTheme="majorHAnsi" w:hAnsiTheme="majorHAnsi" w:cstheme="majorHAnsi"/>
          <w:highlight w:val="green"/>
        </w:rPr>
        <w:t>resources of space are</w:t>
      </w:r>
      <w:r w:rsidRPr="00CB1E1D">
        <w:rPr>
          <w:rStyle w:val="StyleUnderline"/>
          <w:rFonts w:asciiTheme="majorHAnsi" w:hAnsiTheme="majorHAnsi" w:cstheme="majorHAnsi"/>
        </w:rPr>
        <w:t xml:space="preserve"> economically </w:t>
      </w:r>
      <w:r w:rsidRPr="00CB1E1D">
        <w:rPr>
          <w:rStyle w:val="StyleUnderline"/>
          <w:rFonts w:asciiTheme="majorHAnsi" w:hAnsiTheme="majorHAnsi" w:cstheme="majorHAnsi"/>
          <w:highlight w:val="green"/>
        </w:rPr>
        <w:t>accessible</w:t>
      </w:r>
      <w:r w:rsidRPr="00CB1E1D">
        <w:rPr>
          <w:rFonts w:asciiTheme="majorHAnsi" w:hAnsiTheme="majorHAnsi" w:cstheme="majorHAnsi"/>
          <w:highlight w:val="green"/>
        </w:rPr>
        <w:t xml:space="preserve">, </w:t>
      </w:r>
      <w:r w:rsidRPr="00CB1E1D">
        <w:rPr>
          <w:rStyle w:val="BoldUnderline"/>
          <w:rFonts w:asciiTheme="majorHAnsi" w:hAnsiTheme="majorHAnsi" w:cstheme="majorHAnsi"/>
          <w:sz w:val="22"/>
          <w:highlight w:val="green"/>
        </w:rPr>
        <w:t>this</w:t>
      </w:r>
      <w:r w:rsidRPr="00CB1E1D">
        <w:rPr>
          <w:rStyle w:val="BoldUnderline"/>
          <w:rFonts w:asciiTheme="majorHAnsi" w:hAnsiTheme="majorHAnsi" w:cstheme="majorHAnsi"/>
          <w:sz w:val="22"/>
        </w:rPr>
        <w:t xml:space="preserve"> not only </w:t>
      </w:r>
      <w:r w:rsidRPr="00CB1E1D">
        <w:rPr>
          <w:rStyle w:val="BoldUnderline"/>
          <w:rFonts w:asciiTheme="majorHAnsi" w:hAnsiTheme="majorHAnsi" w:cstheme="majorHAnsi"/>
          <w:sz w:val="22"/>
          <w:highlight w:val="green"/>
        </w:rPr>
        <w:t>eliminates the need for</w:t>
      </w:r>
      <w:r w:rsidRPr="00CB1E1D">
        <w:rPr>
          <w:rStyle w:val="BoldUnderline"/>
          <w:rFonts w:asciiTheme="majorHAnsi" w:hAnsiTheme="majorHAnsi" w:cstheme="majorHAnsi"/>
          <w:sz w:val="22"/>
        </w:rPr>
        <w:t xml:space="preserve"> resource </w:t>
      </w:r>
      <w:r w:rsidRPr="00CB1E1D">
        <w:rPr>
          <w:rStyle w:val="BoldUnderline"/>
          <w:rFonts w:asciiTheme="majorHAnsi" w:hAnsiTheme="majorHAnsi" w:cstheme="majorHAnsi"/>
          <w:sz w:val="22"/>
          <w:highlight w:val="green"/>
        </w:rPr>
        <w:t>wars</w:t>
      </w:r>
      <w:r w:rsidRPr="00CB1E1D">
        <w:rPr>
          <w:rFonts w:asciiTheme="majorHAnsi" w:hAnsiTheme="majorHAnsi" w:cstheme="majorHAnsi"/>
        </w:rPr>
        <w:t xml:space="preserve">, </w:t>
      </w:r>
      <w:proofErr w:type="gramStart"/>
      <w:r w:rsidRPr="00CB1E1D">
        <w:rPr>
          <w:rFonts w:asciiTheme="majorHAnsi" w:hAnsiTheme="majorHAnsi" w:cstheme="majorHAnsi"/>
        </w:rPr>
        <w:t>it</w:t>
      </w:r>
      <w:proofErr w:type="gramEnd"/>
      <w:r w:rsidRPr="00CB1E1D">
        <w:rPr>
          <w:rFonts w:asciiTheme="majorHAnsi" w:hAnsiTheme="majorHAnsi" w:cstheme="majorHAnsi"/>
        </w:rPr>
        <w:t xml:space="preserve"> can also preserve the benefits of </w:t>
      </w:r>
      <w:proofErr w:type="spellStart"/>
      <w:r w:rsidRPr="00CB1E1D">
        <w:rPr>
          <w:rFonts w:asciiTheme="majorHAnsi" w:hAnsiTheme="majorHAnsi" w:cstheme="majorHAnsi"/>
        </w:rPr>
        <w:t>civilisation</w:t>
      </w:r>
      <w:proofErr w:type="spellEnd"/>
      <w:r w:rsidRPr="00CB1E1D">
        <w:rPr>
          <w:rFonts w:asciiTheme="majorHAnsi" w:hAnsiTheme="majorHAnsi" w:cstheme="maj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F24ED65"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Industrial and financial </w:t>
      </w:r>
      <w:r w:rsidRPr="00CB1E1D">
        <w:rPr>
          <w:rStyle w:val="StyleUnderline"/>
          <w:rFonts w:asciiTheme="majorHAnsi" w:hAnsiTheme="majorHAnsi" w:cstheme="majorHAnsi"/>
        </w:rPr>
        <w:t>groups which profit from monopolistic control of terrestrial supplies of various natural resources</w:t>
      </w:r>
      <w:r w:rsidRPr="00CB1E1D">
        <w:rPr>
          <w:rFonts w:asciiTheme="majorHAnsi" w:hAnsiTheme="majorHAnsi" w:cstheme="majorHAnsi"/>
        </w:rPr>
        <w:t xml:space="preserve">, like those which profit from wars, </w:t>
      </w:r>
      <w:r w:rsidRPr="00CB1E1D">
        <w:rPr>
          <w:rStyle w:val="StyleUnderline"/>
          <w:rFonts w:asciiTheme="majorHAnsi" w:hAnsiTheme="majorHAnsi" w:cstheme="majorHAnsi"/>
        </w:rPr>
        <w:t>have an economic interest in protecting their profitable situation.</w:t>
      </w:r>
      <w:r w:rsidRPr="00CB1E1D">
        <w:rPr>
          <w:rFonts w:asciiTheme="majorHAnsi" w:hAnsiTheme="majorHAnsi" w:cstheme="majorHAnsi"/>
        </w:rPr>
        <w:t xml:space="preserve"> However, </w:t>
      </w:r>
      <w:r w:rsidRPr="00CB1E1D">
        <w:rPr>
          <w:rStyle w:val="BoldUnderline"/>
          <w:rFonts w:asciiTheme="majorHAnsi" w:hAnsiTheme="majorHAnsi" w:cstheme="majorHAnsi"/>
          <w:sz w:val="22"/>
        </w:rPr>
        <w:t xml:space="preserve">these </w:t>
      </w:r>
      <w:r w:rsidRPr="00CB1E1D">
        <w:rPr>
          <w:rStyle w:val="BoldUnderline"/>
          <w:rFonts w:asciiTheme="majorHAnsi" w:hAnsiTheme="majorHAnsi" w:cstheme="majorHAnsi"/>
          <w:sz w:val="22"/>
          <w:highlight w:val="green"/>
        </w:rPr>
        <w:t>groups</w:t>
      </w:r>
      <w:r w:rsidRPr="00CB1E1D">
        <w:rPr>
          <w:rStyle w:val="BoldUnderline"/>
          <w:rFonts w:asciiTheme="majorHAnsi" w:hAnsiTheme="majorHAnsi" w:cstheme="majorHAnsi"/>
          <w:sz w:val="22"/>
        </w:rPr>
        <w:t xml:space="preserve">’ continuing </w:t>
      </w:r>
      <w:r w:rsidRPr="00CB1E1D">
        <w:rPr>
          <w:rStyle w:val="BoldUnderline"/>
          <w:rFonts w:asciiTheme="majorHAnsi" w:hAnsiTheme="majorHAnsi" w:cstheme="majorHAnsi"/>
          <w:sz w:val="22"/>
          <w:highlight w:val="green"/>
        </w:rPr>
        <w:t>profits are</w:t>
      </w:r>
      <w:r w:rsidRPr="00CB1E1D">
        <w:rPr>
          <w:rStyle w:val="BoldUnderline"/>
          <w:rFonts w:asciiTheme="majorHAnsi" w:hAnsiTheme="majorHAnsi" w:cstheme="majorHAnsi"/>
          <w:sz w:val="22"/>
        </w:rPr>
        <w:t xml:space="preserve"> justified neither by capitalism nor by democracy</w:t>
      </w:r>
      <w:r w:rsidRPr="00CB1E1D">
        <w:rPr>
          <w:rFonts w:asciiTheme="majorHAnsi" w:hAnsiTheme="majorHAnsi" w:cstheme="majorHAnsi"/>
        </w:rPr>
        <w:t xml:space="preserve">: </w:t>
      </w:r>
      <w:r w:rsidRPr="00CB1E1D">
        <w:rPr>
          <w:rStyle w:val="StyleUnderline"/>
          <w:rFonts w:asciiTheme="majorHAnsi" w:hAnsiTheme="majorHAnsi" w:cstheme="majorHAnsi"/>
        </w:rPr>
        <w:t xml:space="preserve">they could be </w:t>
      </w:r>
      <w:r w:rsidRPr="00CB1E1D">
        <w:rPr>
          <w:rStyle w:val="StyleUnderline"/>
          <w:rFonts w:asciiTheme="majorHAnsi" w:hAnsiTheme="majorHAnsi" w:cstheme="majorHAnsi"/>
          <w:highlight w:val="green"/>
        </w:rPr>
        <w:t>preserved</w:t>
      </w:r>
      <w:r w:rsidRPr="00CB1E1D">
        <w:rPr>
          <w:rFonts w:asciiTheme="majorHAnsi" w:hAnsiTheme="majorHAnsi" w:cstheme="majorHAnsi"/>
          <w:highlight w:val="green"/>
        </w:rPr>
        <w:t xml:space="preserve"> </w:t>
      </w:r>
      <w:r w:rsidRPr="00CB1E1D">
        <w:rPr>
          <w:rStyle w:val="BoldUnderline"/>
          <w:rFonts w:asciiTheme="majorHAnsi" w:hAnsiTheme="majorHAnsi" w:cstheme="majorHAnsi"/>
          <w:sz w:val="22"/>
          <w:highlight w:val="green"/>
        </w:rPr>
        <w:t xml:space="preserve">only by maintaining the </w:t>
      </w:r>
      <w:proofErr w:type="spellStart"/>
      <w:r w:rsidRPr="00CB1E1D">
        <w:rPr>
          <w:rStyle w:val="BoldUnderline"/>
          <w:rFonts w:asciiTheme="majorHAnsi" w:hAnsiTheme="majorHAnsi" w:cstheme="majorHAnsi"/>
          <w:sz w:val="22"/>
          <w:highlight w:val="green"/>
        </w:rPr>
        <w:t>pretence</w:t>
      </w:r>
      <w:proofErr w:type="spellEnd"/>
      <w:r w:rsidRPr="00CB1E1D">
        <w:rPr>
          <w:rStyle w:val="BoldUnderline"/>
          <w:rFonts w:asciiTheme="majorHAnsi" w:hAnsiTheme="majorHAnsi" w:cstheme="majorHAnsi"/>
          <w:sz w:val="22"/>
        </w:rPr>
        <w:t xml:space="preserve"> that </w:t>
      </w:r>
      <w:r w:rsidRPr="00CB1E1D">
        <w:rPr>
          <w:rStyle w:val="BoldUnderline"/>
          <w:rFonts w:asciiTheme="majorHAnsi" w:hAnsiTheme="majorHAnsi" w:cstheme="majorHAnsi"/>
          <w:sz w:val="22"/>
          <w:highlight w:val="green"/>
        </w:rPr>
        <w:t>use of space resources is not feasible</w:t>
      </w:r>
      <w:r w:rsidRPr="00CB1E1D">
        <w:rPr>
          <w:rStyle w:val="BoldUnderline"/>
          <w:rFonts w:asciiTheme="majorHAnsi" w:hAnsiTheme="majorHAnsi" w:cstheme="majorHAnsi"/>
          <w:sz w:val="22"/>
        </w:rPr>
        <w:t>, and by preventing the development of low-cost space travel.</w:t>
      </w:r>
      <w:r w:rsidRPr="00CB1E1D">
        <w:rPr>
          <w:rFonts w:asciiTheme="majorHAnsi" w:hAnsiTheme="majorHAnsi" w:cstheme="majorHAnsi"/>
        </w:rPr>
        <w:t xml:space="preserve"> </w:t>
      </w:r>
      <w:r w:rsidRPr="00CB1E1D">
        <w:rPr>
          <w:rStyle w:val="StyleUnderline"/>
          <w:rFonts w:asciiTheme="majorHAnsi" w:hAnsiTheme="majorHAnsi" w:cstheme="majorHAnsi"/>
        </w:rPr>
        <w:t>Once the feasibility of low-cost space travel is understood</w:t>
      </w:r>
      <w:r w:rsidRPr="00CB1E1D">
        <w:rPr>
          <w:rFonts w:asciiTheme="majorHAnsi" w:hAnsiTheme="majorHAnsi" w:cstheme="majorHAnsi"/>
        </w:rPr>
        <w:t xml:space="preserve">, </w:t>
      </w:r>
      <w:r w:rsidRPr="00CB1E1D">
        <w:rPr>
          <w:rStyle w:val="BoldUnderline"/>
          <w:rFonts w:asciiTheme="majorHAnsi" w:hAnsiTheme="majorHAnsi" w:cstheme="majorHAnsi"/>
          <w:sz w:val="22"/>
        </w:rPr>
        <w:t>“resource wars” are clearly foolish</w:t>
      </w:r>
      <w:r w:rsidRPr="00CB1E1D">
        <w:rPr>
          <w:rFonts w:asciiTheme="majorHAnsi" w:hAnsiTheme="majorHAnsi" w:cstheme="maj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66B3EB92"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7.2. High return in safety from extra-terrestrial settlement</w:t>
      </w:r>
    </w:p>
    <w:p w14:paraId="1F611C81"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t xml:space="preserve">Investment in low-cost orbital access and other </w:t>
      </w:r>
      <w:r w:rsidRPr="00CB1E1D">
        <w:rPr>
          <w:rStyle w:val="StyleUnderline"/>
          <w:rFonts w:asciiTheme="majorHAnsi" w:hAnsiTheme="majorHAnsi" w:cstheme="majorHAnsi"/>
        </w:rPr>
        <w:t>space infrastructure will facilitate the establishment of</w:t>
      </w:r>
      <w:r w:rsidRPr="00CB1E1D">
        <w:rPr>
          <w:rFonts w:asciiTheme="majorHAnsi" w:hAnsiTheme="majorHAnsi" w:cstheme="majorHAnsi"/>
        </w:rPr>
        <w:t xml:space="preserve"> </w:t>
      </w:r>
      <w:r w:rsidRPr="00CB1E1D">
        <w:rPr>
          <w:rStyle w:val="BoldUnderline"/>
          <w:rFonts w:asciiTheme="majorHAnsi" w:hAnsiTheme="majorHAnsi" w:cstheme="majorHAnsi"/>
          <w:sz w:val="22"/>
        </w:rPr>
        <w:t>settlements on the Moon, Mars, asteroids and</w:t>
      </w:r>
      <w:r w:rsidRPr="00CB1E1D">
        <w:rPr>
          <w:rFonts w:asciiTheme="majorHAnsi" w:hAnsiTheme="majorHAnsi" w:cstheme="majorHAnsi"/>
        </w:rPr>
        <w:t xml:space="preserve"> in man[/woman]-made </w:t>
      </w:r>
      <w:r w:rsidRPr="00CB1E1D">
        <w:rPr>
          <w:rStyle w:val="BoldUnderline"/>
          <w:rFonts w:asciiTheme="majorHAnsi" w:hAnsiTheme="majorHAnsi" w:cstheme="majorHAnsi"/>
          <w:sz w:val="22"/>
        </w:rPr>
        <w:t>space structures</w:t>
      </w:r>
      <w:r w:rsidRPr="00CB1E1D">
        <w:rPr>
          <w:rFonts w:asciiTheme="majorHAnsi" w:hAnsiTheme="majorHAnsi" w:cstheme="maj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B8F39E2" w14:textId="77777777" w:rsidR="00CB1E1D" w:rsidRPr="00CB1E1D" w:rsidRDefault="00CB1E1D" w:rsidP="00CB1E1D">
      <w:pPr>
        <w:rPr>
          <w:rFonts w:asciiTheme="majorHAnsi" w:hAnsiTheme="majorHAnsi" w:cstheme="majorHAnsi"/>
        </w:rPr>
      </w:pPr>
      <w:r w:rsidRPr="00CB1E1D">
        <w:rPr>
          <w:rFonts w:asciiTheme="majorHAnsi" w:hAnsiTheme="majorHAnsi" w:cstheme="majorHAnsi"/>
        </w:rPr>
        <w:lastRenderedPageBreak/>
        <w:t xml:space="preserve">Success of such </w:t>
      </w:r>
      <w:r w:rsidRPr="00CB1E1D">
        <w:rPr>
          <w:rStyle w:val="StyleUnderline"/>
          <w:rFonts w:asciiTheme="majorHAnsi" w:hAnsiTheme="majorHAnsi" w:cstheme="majorHAnsi"/>
          <w:highlight w:val="green"/>
        </w:rPr>
        <w:t>extra-terrestrial settlements</w:t>
      </w:r>
      <w:r w:rsidRPr="00CB1E1D">
        <w:rPr>
          <w:rFonts w:asciiTheme="majorHAnsi" w:hAnsiTheme="majorHAnsi" w:cstheme="majorHAnsi"/>
        </w:rPr>
        <w:t xml:space="preserve"> will </w:t>
      </w:r>
      <w:r w:rsidRPr="00CB1E1D">
        <w:rPr>
          <w:rStyle w:val="StyleUnderline"/>
          <w:rFonts w:asciiTheme="majorHAnsi" w:hAnsiTheme="majorHAnsi" w:cstheme="majorHAnsi"/>
        </w:rPr>
        <w:t>have the additional benefit of</w:t>
      </w:r>
      <w:r w:rsidRPr="00CB1E1D">
        <w:rPr>
          <w:rFonts w:asciiTheme="majorHAnsi" w:hAnsiTheme="majorHAnsi" w:cstheme="majorHAnsi"/>
        </w:rPr>
        <w:t xml:space="preserve"> </w:t>
      </w:r>
      <w:r w:rsidRPr="00CB1E1D">
        <w:rPr>
          <w:rStyle w:val="BoldUnderline"/>
          <w:rFonts w:asciiTheme="majorHAnsi" w:hAnsiTheme="majorHAnsi" w:cstheme="majorHAnsi"/>
          <w:sz w:val="22"/>
          <w:highlight w:val="green"/>
        </w:rPr>
        <w:t>reduc</w:t>
      </w:r>
      <w:r w:rsidRPr="00CB1E1D">
        <w:rPr>
          <w:rStyle w:val="BoldUnderline"/>
          <w:rFonts w:asciiTheme="majorHAnsi" w:hAnsiTheme="majorHAnsi" w:cstheme="majorHAnsi"/>
          <w:sz w:val="22"/>
        </w:rPr>
        <w:t xml:space="preserve">ing </w:t>
      </w:r>
      <w:r w:rsidRPr="00CB1E1D">
        <w:rPr>
          <w:rStyle w:val="BoldUnderline"/>
          <w:rFonts w:asciiTheme="majorHAnsi" w:hAnsiTheme="majorHAnsi" w:cstheme="majorHAnsi"/>
          <w:sz w:val="22"/>
          <w:highlight w:val="green"/>
        </w:rPr>
        <w:t>the danger of human extinction due</w:t>
      </w:r>
      <w:r w:rsidRPr="00CB1E1D">
        <w:rPr>
          <w:rStyle w:val="BoldUnderline"/>
          <w:rFonts w:asciiTheme="majorHAnsi" w:hAnsiTheme="majorHAnsi" w:cstheme="majorHAnsi"/>
          <w:sz w:val="22"/>
        </w:rPr>
        <w:t xml:space="preserve"> to </w:t>
      </w:r>
      <w:r w:rsidRPr="00CB1E1D">
        <w:rPr>
          <w:rStyle w:val="BoldUnderline"/>
          <w:rFonts w:asciiTheme="majorHAnsi" w:hAnsiTheme="majorHAnsi" w:cstheme="majorHAnsi"/>
          <w:sz w:val="22"/>
          <w:highlight w:val="green"/>
        </w:rPr>
        <w:t>planet-wide</w:t>
      </w:r>
      <w:r w:rsidRPr="00CB1E1D">
        <w:rPr>
          <w:rStyle w:val="BoldUnderline"/>
          <w:rFonts w:asciiTheme="majorHAnsi" w:hAnsiTheme="majorHAnsi" w:cstheme="majorHAnsi"/>
          <w:sz w:val="22"/>
        </w:rPr>
        <w:t xml:space="preserve"> or cosmic </w:t>
      </w:r>
      <w:r w:rsidRPr="00CB1E1D">
        <w:rPr>
          <w:rStyle w:val="BoldUnderline"/>
          <w:rFonts w:asciiTheme="majorHAnsi" w:hAnsiTheme="majorHAnsi" w:cstheme="majorHAnsi"/>
          <w:sz w:val="22"/>
          <w:highlight w:val="green"/>
        </w:rPr>
        <w:t>accidents</w:t>
      </w:r>
      <w:r w:rsidRPr="00CB1E1D">
        <w:rPr>
          <w:rFonts w:asciiTheme="majorHAnsi" w:hAnsiTheme="majorHAnsi" w:cstheme="majorHAnsi"/>
        </w:rPr>
        <w:t xml:space="preserve"> [27]. These </w:t>
      </w:r>
      <w:r w:rsidRPr="00CB1E1D">
        <w:rPr>
          <w:rStyle w:val="StyleUnderline"/>
          <w:rFonts w:asciiTheme="majorHAnsi" w:hAnsiTheme="majorHAnsi" w:cstheme="majorHAnsi"/>
          <w:highlight w:val="green"/>
        </w:rPr>
        <w:t>horrors include</w:t>
      </w:r>
      <w:r w:rsidRPr="00CB1E1D">
        <w:rPr>
          <w:rFonts w:asciiTheme="majorHAnsi" w:hAnsiTheme="majorHAnsi" w:cstheme="majorHAnsi"/>
        </w:rPr>
        <w:t xml:space="preserve"> both man-made disasters such as </w:t>
      </w:r>
      <w:r w:rsidRPr="00CB1E1D">
        <w:rPr>
          <w:rStyle w:val="Emphasis"/>
          <w:rFonts w:asciiTheme="majorHAnsi" w:hAnsiTheme="majorHAnsi" w:cstheme="majorHAnsi"/>
          <w:highlight w:val="green"/>
        </w:rPr>
        <w:t>nuclear war</w:t>
      </w:r>
      <w:r w:rsidRPr="00CB1E1D">
        <w:rPr>
          <w:rFonts w:asciiTheme="majorHAnsi" w:hAnsiTheme="majorHAnsi" w:cstheme="majorHAnsi"/>
        </w:rPr>
        <w:t xml:space="preserve">, </w:t>
      </w:r>
      <w:r w:rsidRPr="00CB1E1D">
        <w:rPr>
          <w:rStyle w:val="Emphasis"/>
          <w:rFonts w:asciiTheme="majorHAnsi" w:hAnsiTheme="majorHAnsi" w:cstheme="majorHAnsi"/>
          <w:highlight w:val="green"/>
        </w:rPr>
        <w:t>plagues</w:t>
      </w:r>
      <w:r w:rsidRPr="00CB1E1D">
        <w:rPr>
          <w:rFonts w:asciiTheme="majorHAnsi" w:hAnsiTheme="majorHAnsi" w:cstheme="majorHAnsi"/>
        </w:rPr>
        <w:t xml:space="preserve"> or growing </w:t>
      </w:r>
      <w:r w:rsidRPr="00CB1E1D">
        <w:rPr>
          <w:rStyle w:val="Emphasis"/>
          <w:rFonts w:asciiTheme="majorHAnsi" w:hAnsiTheme="majorHAnsi" w:cstheme="majorHAnsi"/>
          <w:highlight w:val="green"/>
        </w:rPr>
        <w:t>pollution</w:t>
      </w:r>
      <w:r w:rsidRPr="00CB1E1D">
        <w:rPr>
          <w:rFonts w:asciiTheme="majorHAnsi" w:hAnsiTheme="majorHAnsi" w:cstheme="majorHAnsi"/>
        </w:rPr>
        <w:t>, and natural disasters such as super-</w:t>
      </w:r>
      <w:r w:rsidRPr="00CB1E1D">
        <w:rPr>
          <w:rStyle w:val="Emphasis"/>
          <w:rFonts w:asciiTheme="majorHAnsi" w:hAnsiTheme="majorHAnsi" w:cstheme="majorHAnsi"/>
          <w:highlight w:val="green"/>
        </w:rPr>
        <w:t>volcanoes</w:t>
      </w:r>
      <w:r w:rsidRPr="00CB1E1D">
        <w:rPr>
          <w:rFonts w:asciiTheme="majorHAnsi" w:hAnsiTheme="majorHAnsi" w:cstheme="majorHAnsi"/>
        </w:rPr>
        <w:t xml:space="preserve"> </w:t>
      </w:r>
      <w:r w:rsidRPr="00CB1E1D">
        <w:rPr>
          <w:rStyle w:val="BoldUnderline"/>
          <w:rFonts w:asciiTheme="majorHAnsi" w:hAnsiTheme="majorHAnsi" w:cstheme="majorHAnsi"/>
          <w:sz w:val="22"/>
        </w:rPr>
        <w:t>or</w:t>
      </w:r>
      <w:r w:rsidRPr="00CB1E1D">
        <w:rPr>
          <w:rFonts w:asciiTheme="majorHAnsi" w:hAnsiTheme="majorHAnsi" w:cstheme="majorHAnsi"/>
        </w:rPr>
        <w:t xml:space="preserve"> </w:t>
      </w:r>
      <w:r w:rsidRPr="00CB1E1D">
        <w:rPr>
          <w:rStyle w:val="Emphasis"/>
          <w:rFonts w:asciiTheme="majorHAnsi" w:hAnsiTheme="majorHAnsi" w:cstheme="majorHAnsi"/>
          <w:highlight w:val="green"/>
        </w:rPr>
        <w:t>asteroid impact</w:t>
      </w:r>
      <w:r w:rsidRPr="00CB1E1D">
        <w:rPr>
          <w:rFonts w:asciiTheme="majorHAnsi" w:hAnsiTheme="majorHAnsi" w:cstheme="majorHAnsi"/>
        </w:rPr>
        <w:t xml:space="preserve">. </w:t>
      </w:r>
      <w:r w:rsidRPr="00CB1E1D">
        <w:rPr>
          <w:rStyle w:val="BoldUnderline"/>
          <w:rFonts w:asciiTheme="majorHAnsi" w:hAnsiTheme="majorHAnsi" w:cstheme="majorHAnsi"/>
          <w:sz w:val="22"/>
        </w:rPr>
        <w:t>It is hard to think of any objective</w:t>
      </w:r>
      <w:r w:rsidRPr="00CB1E1D">
        <w:rPr>
          <w:rFonts w:asciiTheme="majorHAnsi" w:hAnsiTheme="majorHAnsi" w:cstheme="majorHAnsi"/>
        </w:rPr>
        <w:t xml:space="preserve"> that is </w:t>
      </w:r>
      <w:r w:rsidRPr="00CB1E1D">
        <w:rPr>
          <w:rStyle w:val="BoldUnderline"/>
          <w:rFonts w:asciiTheme="majorHAnsi" w:hAnsiTheme="majorHAnsi" w:cstheme="majorHAnsi"/>
          <w:sz w:val="22"/>
        </w:rPr>
        <w:t>more important than preserving peace.</w:t>
      </w:r>
      <w:r w:rsidRPr="00CB1E1D">
        <w:rPr>
          <w:rFonts w:asciiTheme="majorHAnsi" w:hAnsiTheme="majorHAnsi" w:cstheme="majorHAnsi"/>
        </w:rPr>
        <w:t xml:space="preserve"> </w:t>
      </w:r>
      <w:r w:rsidRPr="00CB1E1D">
        <w:rPr>
          <w:rStyle w:val="StyleUnderline"/>
          <w:rFonts w:asciiTheme="majorHAnsi" w:hAnsiTheme="majorHAnsi" w:cstheme="majorHAnsi"/>
        </w:rPr>
        <w:t>Weapons developed in recent decades are</w:t>
      </w:r>
      <w:r w:rsidRPr="00CB1E1D">
        <w:rPr>
          <w:rFonts w:asciiTheme="majorHAnsi" w:hAnsiTheme="majorHAnsi" w:cstheme="majorHAnsi"/>
        </w:rPr>
        <w:t xml:space="preserve"> so </w:t>
      </w:r>
      <w:r w:rsidRPr="00CB1E1D">
        <w:rPr>
          <w:rStyle w:val="BoldUnderline"/>
          <w:rFonts w:asciiTheme="majorHAnsi" w:hAnsiTheme="majorHAnsi" w:cstheme="majorHAnsi"/>
          <w:sz w:val="22"/>
        </w:rPr>
        <w:t>destructive</w:t>
      </w:r>
      <w:r w:rsidRPr="00CB1E1D">
        <w:rPr>
          <w:rFonts w:asciiTheme="majorHAnsi" w:hAnsiTheme="majorHAnsi" w:cstheme="maj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CB1E1D">
        <w:rPr>
          <w:rStyle w:val="StyleUnderline"/>
          <w:rFonts w:asciiTheme="majorHAnsi" w:hAnsiTheme="majorHAnsi" w:cstheme="majorHAnsi"/>
        </w:rPr>
        <w:t>The achievement of this</w:t>
      </w:r>
      <w:r w:rsidRPr="00CB1E1D">
        <w:rPr>
          <w:rFonts w:asciiTheme="majorHAnsi" w:hAnsiTheme="majorHAnsi" w:cstheme="majorHAnsi"/>
        </w:rPr>
        <w:t xml:space="preserve"> </w:t>
      </w:r>
      <w:r w:rsidRPr="00CB1E1D">
        <w:rPr>
          <w:rStyle w:val="BoldUnderline"/>
          <w:rFonts w:asciiTheme="majorHAnsi" w:hAnsiTheme="majorHAnsi" w:cstheme="majorHAnsi"/>
          <w:sz w:val="22"/>
        </w:rPr>
        <w:t>depends on low space travel costs</w:t>
      </w:r>
      <w:r w:rsidRPr="00CB1E1D">
        <w:rPr>
          <w:rFonts w:asciiTheme="majorHAnsi" w:hAnsiTheme="majorHAnsi" w:cstheme="majorHAnsi"/>
        </w:rPr>
        <w:t xml:space="preserve"> which, at the present time, appear to be achievable only through the development of a vigorous space tourism industry.</w:t>
      </w:r>
    </w:p>
    <w:p w14:paraId="05B70C95" w14:textId="3A8B3163" w:rsidR="00CE7316" w:rsidRDefault="00CE7316" w:rsidP="00CE7316">
      <w:pPr>
        <w:rPr>
          <w:b/>
          <w:u w:val="single"/>
        </w:rPr>
      </w:pPr>
    </w:p>
    <w:p w14:paraId="481BB0AD" w14:textId="15F2AAC5" w:rsidR="00157EFA" w:rsidRDefault="00157EFA" w:rsidP="00157EFA">
      <w:pPr>
        <w:pStyle w:val="Heading3"/>
      </w:pPr>
      <w:r>
        <w:lastRenderedPageBreak/>
        <w:t>2</w:t>
      </w:r>
    </w:p>
    <w:p w14:paraId="08F278C3" w14:textId="590F837D" w:rsidR="00157EFA" w:rsidRDefault="00157EFA" w:rsidP="00CE7316">
      <w:pPr>
        <w:rPr>
          <w:b/>
          <w:u w:val="single"/>
        </w:rPr>
      </w:pPr>
    </w:p>
    <w:p w14:paraId="5268E6F0" w14:textId="77777777" w:rsidR="00157EFA" w:rsidRDefault="00157EFA" w:rsidP="00157EFA">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1D707655" w14:textId="77777777" w:rsidR="00157EFA" w:rsidRDefault="00157EFA" w:rsidP="00157EFA">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7E7858FE" w14:textId="77777777" w:rsidR="00157EFA" w:rsidRPr="008A4586" w:rsidRDefault="00157EFA" w:rsidP="00157EFA">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w:t>
      </w:r>
      <w:r w:rsidRPr="007A7B1F">
        <w:rPr>
          <w:sz w:val="16"/>
        </w:rPr>
        <w:t xml:space="preserve">against a vanished Soviet empire. </w:t>
      </w:r>
      <w:r w:rsidRPr="007A7B1F">
        <w:rPr>
          <w:rStyle w:val="Emphasis"/>
        </w:rPr>
        <w:t>Meanwhile, China is executing a winning strategy</w:t>
      </w:r>
      <w:r w:rsidRPr="007A7B1F">
        <w:rPr>
          <w:rStyle w:val="StyleUnderline"/>
        </w:rPr>
        <w:t xml:space="preserve"> in the world of today. It is burning hard toward domination of the future space markets that will define the next century. They are </w:t>
      </w:r>
      <w:r w:rsidRPr="007A7B1F">
        <w:rPr>
          <w:rStyle w:val="Emphasis"/>
        </w:rPr>
        <w:t>planning infrastructure</w:t>
      </w:r>
      <w:r w:rsidRPr="007A7B1F">
        <w:rPr>
          <w:rStyle w:val="StyleUnderline"/>
        </w:rPr>
        <w:t xml:space="preserve"> </w:t>
      </w:r>
      <w:r w:rsidRPr="007A7B1F">
        <w:rPr>
          <w:rStyle w:val="Emphasis"/>
        </w:rPr>
        <w:t>in space that will control</w:t>
      </w:r>
      <w:r w:rsidRPr="007A7B1F">
        <w:rPr>
          <w:rStyle w:val="StyleUnderline"/>
        </w:rPr>
        <w:t xml:space="preserve"> 21st-century </w:t>
      </w:r>
      <w:r w:rsidRPr="007A7B1F">
        <w:rPr>
          <w:rStyle w:val="Emphasis"/>
          <w:bdr w:val="single" w:sz="18" w:space="0" w:color="auto"/>
        </w:rPr>
        <w:t>telecommunications, energy, transportation, and manufacturing</w:t>
      </w:r>
      <w:r w:rsidRPr="007A7B1F">
        <w:rPr>
          <w:rStyle w:val="StyleUnderline"/>
        </w:rPr>
        <w:t xml:space="preserve">. In doing so, they will acquire trillion-dollar revenues as well as the deep capabilities that come from continuous operational experience in space. This will </w:t>
      </w:r>
      <w:r w:rsidRPr="007A7B1F">
        <w:rPr>
          <w:rStyle w:val="Emphasis"/>
        </w:rPr>
        <w:t>deliver</w:t>
      </w:r>
      <w:r w:rsidRPr="007A7B1F">
        <w:rPr>
          <w:rStyle w:val="StyleUnderline"/>
        </w:rPr>
        <w:t xml:space="preserve"> space dominance and </w:t>
      </w:r>
      <w:r w:rsidRPr="007A7B1F">
        <w:rPr>
          <w:rStyle w:val="Emphasis"/>
        </w:rPr>
        <w:t>global hegemony to China’s</w:t>
      </w:r>
      <w:r w:rsidRPr="007A7B1F">
        <w:rPr>
          <w:rStyle w:val="StyleUnderline"/>
        </w:rPr>
        <w:t xml:space="preserve"> authoritarian </w:t>
      </w:r>
      <w:r w:rsidRPr="007A7B1F">
        <w:rPr>
          <w:rStyle w:val="Emphasis"/>
        </w:rPr>
        <w:t>rulers</w:t>
      </w:r>
      <w:r w:rsidRPr="007A7B1F">
        <w:rPr>
          <w:sz w:val="16"/>
        </w:rPr>
        <w:t xml:space="preserve">. </w:t>
      </w:r>
      <w:proofErr w:type="gramStart"/>
      <w:r w:rsidRPr="007A7B1F">
        <w:rPr>
          <w:sz w:val="16"/>
        </w:rPr>
        <w:t>Despite the fact that</w:t>
      </w:r>
      <w:proofErr w:type="gramEnd"/>
      <w:r w:rsidRPr="007A7B1F">
        <w:rPr>
          <w:sz w:val="16"/>
        </w:rPr>
        <w:t xml:space="preserve"> many in the policy and intelligence communities understand exactly what China is doing and have been trying to alert leadership, </w:t>
      </w:r>
      <w:r w:rsidRPr="007A7B1F">
        <w:rPr>
          <w:rStyle w:val="Emphasis"/>
        </w:rPr>
        <w:t>Air Force leadership</w:t>
      </w:r>
      <w:r w:rsidRPr="007A7B1F">
        <w:rPr>
          <w:rStyle w:val="StyleUnderline"/>
        </w:rPr>
        <w:t xml:space="preserve"> has </w:t>
      </w:r>
      <w:r w:rsidRPr="007A7B1F">
        <w:rPr>
          <w:rStyle w:val="Emphasis"/>
        </w:rPr>
        <w:t>convinced</w:t>
      </w:r>
      <w:r w:rsidRPr="007A7B1F">
        <w:rPr>
          <w:rStyle w:val="StyleUnderline"/>
        </w:rPr>
        <w:t xml:space="preserve"> the </w:t>
      </w:r>
      <w:r w:rsidRPr="007A7B1F">
        <w:rPr>
          <w:rStyle w:val="Emphasis"/>
        </w:rPr>
        <w:t>White House to fund</w:t>
      </w:r>
      <w:r w:rsidRPr="007A7B1F">
        <w:rPr>
          <w:rStyle w:val="StyleUnderline"/>
        </w:rPr>
        <w:t xml:space="preserve"> only a slightly better satellite command with the same leadership, while sticking a new label onto </w:t>
      </w:r>
      <w:r w:rsidRPr="007A7B1F">
        <w:rPr>
          <w:rStyle w:val="Emphasis"/>
          <w:bdr w:val="single" w:sz="18" w:space="0" w:color="auto"/>
        </w:rPr>
        <w:t>their outmoded thinking</w:t>
      </w:r>
      <w:r w:rsidRPr="007A7B1F">
        <w:rPr>
          <w:sz w:val="16"/>
        </w:rPr>
        <w:t xml:space="preserve">. </w:t>
      </w:r>
      <w:r w:rsidRPr="007A7B1F">
        <w:rPr>
          <w:rStyle w:val="StyleUnderline"/>
        </w:rPr>
        <w:t>A U.S. Space Force or Corps with a satellite command will never fulfill Trump’s call to dominate space.</w:t>
      </w:r>
      <w:r w:rsidRPr="007A7B1F">
        <w:rPr>
          <w:sz w:val="16"/>
        </w:rPr>
        <w:t xml:space="preserve"> </w:t>
      </w:r>
      <w:r w:rsidRPr="007A7B1F">
        <w:rPr>
          <w:rStyle w:val="Emphasis"/>
        </w:rPr>
        <w:t xml:space="preserve">Air Force leadership is </w:t>
      </w:r>
      <w:r w:rsidRPr="007A7B1F">
        <w:rPr>
          <w:rStyle w:val="Emphasis"/>
          <w:bdr w:val="single" w:sz="18" w:space="0" w:color="auto"/>
        </w:rPr>
        <w:t>demonstrating the same hubris</w:t>
      </w:r>
      <w:r w:rsidRPr="007A7B1F">
        <w:rPr>
          <w:rStyle w:val="Emphasis"/>
        </w:rPr>
        <w:t xml:space="preserve"> that Gen. George Custer used in convincing Congress, over President Ulysses S. Grant’s better experience intuition, that he could overtake the Black Hills with repeating rifles and artillery</w:t>
      </w:r>
      <w:r w:rsidRPr="007A7B1F">
        <w:rPr>
          <w:sz w:val="16"/>
        </w:rPr>
        <w:t xml:space="preserve">. That strategy of technological overconfidence inflamed conflict rather than subduing it, and the 7th Cavalry were wiped out at the Battle of the Little Bighorn. The West was </w:t>
      </w:r>
      <w:proofErr w:type="gramStart"/>
      <w:r w:rsidRPr="007A7B1F">
        <w:rPr>
          <w:sz w:val="16"/>
        </w:rPr>
        <w:t>actually won</w:t>
      </w:r>
      <w:proofErr w:type="gramEnd"/>
      <w:r w:rsidRPr="007A7B1F">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t>
      </w:r>
      <w:r w:rsidRPr="007A7B1F">
        <w:rPr>
          <w:sz w:val="16"/>
        </w:rPr>
        <w:lastRenderedPageBreak/>
        <w:t xml:space="preserve">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7A7B1F">
        <w:rPr>
          <w:rStyle w:val="StyleUnderline"/>
        </w:rPr>
        <w:t xml:space="preserve">The </w:t>
      </w:r>
      <w:r w:rsidRPr="007A7B1F">
        <w:rPr>
          <w:rStyle w:val="Emphasis"/>
          <w:highlight w:val="green"/>
        </w:rPr>
        <w:t xml:space="preserve">outcome of this competition will </w:t>
      </w:r>
      <w:r w:rsidRPr="007A7B1F">
        <w:rPr>
          <w:rStyle w:val="Emphasis"/>
          <w:highlight w:val="green"/>
          <w:bdr w:val="single" w:sz="18" w:space="0" w:color="auto"/>
        </w:rPr>
        <w:t>determine the fate of humanity</w:t>
      </w:r>
      <w:r w:rsidRPr="007A7B1F">
        <w:rPr>
          <w:rStyle w:val="StyleUnderline"/>
        </w:rPr>
        <w:t xml:space="preserve"> in the next century</w:t>
      </w:r>
      <w:r w:rsidRPr="007A7B1F">
        <w:rPr>
          <w:rStyle w:val="StyleUnderline"/>
          <w:bdr w:val="single" w:sz="18" w:space="0" w:color="auto"/>
        </w:rPr>
        <w:t xml:space="preserve">. </w:t>
      </w:r>
      <w:r w:rsidRPr="007A7B1F">
        <w:rPr>
          <w:rStyle w:val="Emphasis"/>
          <w:bdr w:val="single" w:sz="18" w:space="0" w:color="auto"/>
        </w:rPr>
        <w:t xml:space="preserve">China’s impending dominance will neutralize U.S. geopolitical power </w:t>
      </w:r>
      <w:r w:rsidRPr="007A7B1F">
        <w:rPr>
          <w:rStyle w:val="Emphasis"/>
        </w:rPr>
        <w:t>by allowing Beijing to control global information flows from the high ground of space</w:t>
      </w:r>
      <w:r w:rsidRPr="007A7B1F">
        <w:rPr>
          <w:sz w:val="16"/>
        </w:rPr>
        <w:t xml:space="preserve">. </w:t>
      </w:r>
      <w:r w:rsidRPr="007A7B1F">
        <w:rPr>
          <w:rStyle w:val="StyleUnderline"/>
        </w:rPr>
        <w:t>Imagine a school in Bolivia or a farmer in Kenya choosing between paying for a U.S. satellite internet or image provider or receiving those services for free as a “gift of the Chinese people.” It</w:t>
      </w:r>
      <w:r w:rsidRPr="007A7B1F">
        <w:rPr>
          <w:sz w:val="16"/>
        </w:rPr>
        <w:t xml:space="preserve"> will be of little concern to global consumers that the news they receive is slanted or that searches for “free speech” link to articles about corruption in Western democracies</w:t>
      </w:r>
      <w:r w:rsidRPr="007A7B1F">
        <w:rPr>
          <w:rStyle w:val="StyleUnderline"/>
        </w:rPr>
        <w:t>. Nor will they care if concentration camps in Tibet and the Uighur areas of western China are obscured, or if U.S. military action is presented as tyranny and Chinese expansion is described as peacekeeping or liberation</w:t>
      </w:r>
      <w:r w:rsidRPr="007A7B1F">
        <w:rPr>
          <w:sz w:val="16"/>
        </w:rPr>
        <w:t xml:space="preserve">. </w:t>
      </w:r>
      <w:r w:rsidRPr="007A7B1F">
        <w:rPr>
          <w:rStyle w:val="StyleUnderline"/>
        </w:rPr>
        <w:t xml:space="preserve">China’s aggressive </w:t>
      </w:r>
      <w:r w:rsidRPr="007A7B1F">
        <w:rPr>
          <w:rStyle w:val="Emphasis"/>
        </w:rPr>
        <w:t>investment in space solar power</w:t>
      </w:r>
      <w:r w:rsidRPr="007A7B1F">
        <w:rPr>
          <w:rStyle w:val="StyleUnderline"/>
        </w:rPr>
        <w:t xml:space="preserve"> will allow it to provide cheap, clean power to the world, displacing U.S. energy firms while placing a second yoke around the developing world. Significantly, such </w:t>
      </w:r>
      <w:r w:rsidRPr="007A7B1F">
        <w:rPr>
          <w:rStyle w:val="Emphasis"/>
        </w:rPr>
        <w:t>orbital power stations</w:t>
      </w:r>
      <w:r w:rsidRPr="007A7B1F">
        <w:rPr>
          <w:rStyle w:val="StyleUnderline"/>
        </w:rPr>
        <w:t xml:space="preserve"> have dual use potential and, if properly designed, could serve as powerful offensive weapons platforms. China’s first step in this process is to conquer the growing small space launch market. </w:t>
      </w:r>
      <w:r w:rsidRPr="007A7B1F">
        <w:rPr>
          <w:sz w:val="16"/>
        </w:rPr>
        <w:t>Beijing is providing nominally commercial firms with government-manufactured, mobile intercontinental ballistic missiles they can use to dump launch services on the market</w:t>
      </w:r>
      <w:r w:rsidRPr="008A4586">
        <w:rPr>
          <w:sz w:val="16"/>
        </w:rPr>
        <w:t xml:space="preserve">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w:t>
      </w:r>
      <w:r w:rsidRPr="00D00C24">
        <w:rPr>
          <w:rStyle w:val="StyleUnderline"/>
        </w:rPr>
        <w:lastRenderedPageBreak/>
        <w:t xml:space="preserve">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9FAF85D" w14:textId="77777777" w:rsidR="00157EFA" w:rsidRDefault="00157EFA" w:rsidP="00157EFA">
      <w:pPr>
        <w:pStyle w:val="Heading4"/>
      </w:pPr>
      <w:r>
        <w:t>Public sector space growth undermines innovation necessary to maintain U.S space dominance.</w:t>
      </w:r>
    </w:p>
    <w:p w14:paraId="5C16FDCC" w14:textId="77777777" w:rsidR="00157EFA" w:rsidRDefault="00157EFA" w:rsidP="00157EFA">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9"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7913582B" w14:textId="77777777" w:rsidR="00157EFA" w:rsidRDefault="00157EFA" w:rsidP="00157EFA">
      <w:pPr>
        <w:pStyle w:val="ListParagraph"/>
        <w:numPr>
          <w:ilvl w:val="0"/>
          <w:numId w:val="20"/>
        </w:numPr>
      </w:pPr>
      <w:r>
        <w:t>A2 Public sector fill in</w:t>
      </w:r>
    </w:p>
    <w:p w14:paraId="762A5A63" w14:textId="77777777" w:rsidR="00157EFA" w:rsidRPr="004E5281" w:rsidRDefault="00157EFA" w:rsidP="00157EFA">
      <w:pPr>
        <w:pStyle w:val="ListParagraph"/>
        <w:numPr>
          <w:ilvl w:val="0"/>
          <w:numId w:val="20"/>
        </w:numPr>
      </w:pPr>
      <w:r>
        <w:t>Also works as a link for the innovation DA</w:t>
      </w:r>
    </w:p>
    <w:p w14:paraId="51DA700A" w14:textId="77777777" w:rsidR="00157EFA" w:rsidRPr="009203BD" w:rsidRDefault="00157EFA" w:rsidP="00157EFA">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44091503" w14:textId="77777777" w:rsidR="00157EFA" w:rsidRPr="009203BD" w:rsidRDefault="00157EFA" w:rsidP="00157EFA">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2B77E4B7" w14:textId="77777777" w:rsidR="00157EFA" w:rsidRPr="004E5281" w:rsidRDefault="00157EFA" w:rsidP="00157EFA">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w:t>
      </w:r>
      <w:r w:rsidRPr="004E5281">
        <w:rPr>
          <w:rStyle w:val="StyleUnderline"/>
        </w:rPr>
        <w:lastRenderedPageBreak/>
        <w:t>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318E050B" w14:textId="77777777" w:rsidR="00157EFA" w:rsidRPr="004E5281" w:rsidRDefault="00157EFA" w:rsidP="00157EFA">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30643231" w14:textId="77777777" w:rsidR="00157EFA" w:rsidRPr="0030323A" w:rsidRDefault="00157EFA" w:rsidP="00157EFA">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10"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0EE64850" w14:textId="77777777" w:rsidR="00157EFA" w:rsidRDefault="00157EFA" w:rsidP="00157EFA">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3370D59E" w14:textId="77777777" w:rsidR="00157EFA" w:rsidRPr="008A4586" w:rsidRDefault="00157EFA" w:rsidP="00157EFA">
      <w:pPr>
        <w:pStyle w:val="Heading4"/>
      </w:pPr>
      <w:r>
        <w:t xml:space="preserve">Hegemony solves </w:t>
      </w:r>
      <w:r>
        <w:rPr>
          <w:u w:val="single"/>
        </w:rPr>
        <w:t>Extinction</w:t>
      </w:r>
      <w:r>
        <w:t>.</w:t>
      </w:r>
    </w:p>
    <w:p w14:paraId="0ABFDCDA" w14:textId="77777777" w:rsidR="00157EFA" w:rsidRPr="005761B6" w:rsidRDefault="00157EFA" w:rsidP="00157EFA">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0F1C7D1F" w14:textId="52F8C841" w:rsidR="00AE0ABB" w:rsidRPr="00AE0ABB" w:rsidRDefault="00157EFA" w:rsidP="00AE0ABB">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w:t>
      </w:r>
      <w:r w:rsidRPr="00F20FFF">
        <w:rPr>
          <w:rStyle w:val="StyleUnderline"/>
          <w:highlight w:val="green"/>
        </w:rPr>
        <w:lastRenderedPageBreak/>
        <w:t xml:space="preserve">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w:t>
      </w:r>
      <w:r w:rsidRPr="007A7B1F">
        <w:rPr>
          <w:rStyle w:val="StyleUnderline"/>
        </w:rPr>
        <w:t xml:space="preserve">the liberal order’s shortcomings may be, </w:t>
      </w:r>
      <w:r w:rsidRPr="007A7B1F">
        <w:rPr>
          <w:rStyle w:val="Emphasis"/>
        </w:rPr>
        <w:t>they pale in comparison to its achievements</w:t>
      </w:r>
      <w:r w:rsidRPr="007A7B1F">
        <w:rPr>
          <w:sz w:val="16"/>
        </w:rPr>
        <w:t xml:space="preserve">. Over seven decades, </w:t>
      </w:r>
      <w:r w:rsidRPr="007A7B1F">
        <w:rPr>
          <w:rStyle w:val="StyleUnderline"/>
        </w:rPr>
        <w:t xml:space="preserve">it has lifted more boats—manifest in economic growth and rising incomes—than </w:t>
      </w:r>
      <w:r w:rsidRPr="007A7B1F">
        <w:rPr>
          <w:rStyle w:val="Emphasis"/>
        </w:rPr>
        <w:t>any other order</w:t>
      </w:r>
      <w:r w:rsidRPr="007A7B1F">
        <w:rPr>
          <w:rStyle w:val="StyleUnderline"/>
        </w:rPr>
        <w:t xml:space="preserve"> in world history</w:t>
      </w:r>
      <w:r w:rsidRPr="007A7B1F">
        <w:rPr>
          <w:sz w:val="16"/>
        </w:rPr>
        <w:t xml:space="preserve">. </w:t>
      </w:r>
      <w:r w:rsidRPr="007A7B1F">
        <w:rPr>
          <w:rStyle w:val="StyleUnderline"/>
        </w:rPr>
        <w:t xml:space="preserve">It provided a framework for struggling industrial societies in Europe and elsewhere to transform themselves into modern social democracies. Japan and West Germany were integrated into a common security community and went on to fashion distinctive national identities as peaceful great powers. Western Europe </w:t>
      </w:r>
      <w:r w:rsidRPr="007A7B1F">
        <w:rPr>
          <w:rStyle w:val="Emphasis"/>
        </w:rPr>
        <w:t>subdued old hatreds</w:t>
      </w:r>
      <w:r w:rsidRPr="007A7B1F">
        <w:rPr>
          <w:rStyle w:val="StyleUnderline"/>
        </w:rPr>
        <w:t xml:space="preserve"> and launched a grand project of union. European </w:t>
      </w:r>
      <w:r w:rsidRPr="007A7B1F">
        <w:rPr>
          <w:rStyle w:val="Emphasis"/>
        </w:rPr>
        <w:t>colonial rule in Africa and Asia largely came to an end</w:t>
      </w:r>
      <w:r w:rsidRPr="007A7B1F">
        <w:rPr>
          <w:rStyle w:val="StyleUnderline"/>
        </w:rPr>
        <w:t>. The G-7 system of cooperation among Japan, Europe, and North America fostered growth and managed a sequence of trade and financial crises.</w:t>
      </w:r>
      <w:r w:rsidRPr="007A7B1F">
        <w:rPr>
          <w:sz w:val="16"/>
        </w:rPr>
        <w:t xml:space="preserve"> Beginning in the 1980s, countries across </w:t>
      </w:r>
      <w:r w:rsidRPr="007A7B1F">
        <w:rPr>
          <w:sz w:val="16"/>
        </w:rPr>
        <w:lastRenderedPageBreak/>
        <w:t xml:space="preserve">East Asia, Latin America, and eastern Europe </w:t>
      </w:r>
      <w:proofErr w:type="gramStart"/>
      <w:r w:rsidRPr="007A7B1F">
        <w:rPr>
          <w:sz w:val="16"/>
        </w:rPr>
        <w:t>opened up</w:t>
      </w:r>
      <w:proofErr w:type="gramEnd"/>
      <w:r w:rsidRPr="007A7B1F">
        <w:rPr>
          <w:sz w:val="16"/>
        </w:rPr>
        <w:t xml:space="preserve"> their political and economic systems and joined the broader order. </w:t>
      </w:r>
      <w:r w:rsidRPr="007A7B1F">
        <w:rPr>
          <w:rStyle w:val="StyleUnderline"/>
        </w:rPr>
        <w:t xml:space="preserve">The United States experienced its greatest successes as a world power, </w:t>
      </w:r>
      <w:r w:rsidRPr="007A7B1F">
        <w:rPr>
          <w:rStyle w:val="Emphasis"/>
        </w:rPr>
        <w:t>culminating in the peaceful end to the Cold War</w:t>
      </w:r>
      <w:r w:rsidRPr="007A7B1F">
        <w:rPr>
          <w:sz w:val="16"/>
        </w:rPr>
        <w:t xml:space="preserve">, and countries around the globe wanted more, not less, U.S. leadership. This is not an order that one should eagerly escort off the stage. Any alternative is worse and causes </w:t>
      </w:r>
      <w:r w:rsidRPr="007A7B1F">
        <w:rPr>
          <w:u w:val="single"/>
        </w:rPr>
        <w:t>great power war.</w:t>
      </w:r>
      <w:r w:rsidRPr="007A7B1F">
        <w:rPr>
          <w:sz w:val="16"/>
        </w:rPr>
        <w:t xml:space="preserve"> The major </w:t>
      </w:r>
      <w:r w:rsidRPr="007A7B1F">
        <w:rPr>
          <w:rStyle w:val="Emphasis"/>
        </w:rPr>
        <w:t>alternatives</w:t>
      </w:r>
      <w:r w:rsidRPr="007A7B1F">
        <w:rPr>
          <w:rStyle w:val="StyleUnderline"/>
        </w:rPr>
        <w:t xml:space="preserve"> to a modernized world order supported by the United States appear </w:t>
      </w:r>
      <w:r w:rsidRPr="007A7B1F">
        <w:rPr>
          <w:rStyle w:val="Emphasis"/>
        </w:rPr>
        <w:t>unlikely, unappealing, or both</w:t>
      </w:r>
      <w:r w:rsidRPr="007A7B1F">
        <w:rPr>
          <w:sz w:val="16"/>
        </w:rPr>
        <w:t xml:space="preserve">. </w:t>
      </w:r>
      <w:r w:rsidRPr="007A7B1F">
        <w:rPr>
          <w:rStyle w:val="StyleUnderline"/>
        </w:rPr>
        <w:t>A Chinese-led order, for example, would be an illiberal one, characterized by authoritarian domestic political systems and statist economies that place a premium on maintaining domestic stability</w:t>
      </w:r>
      <w:r w:rsidRPr="007A7B1F">
        <w:rPr>
          <w:sz w:val="16"/>
        </w:rPr>
        <w:t xml:space="preserve">. There would be a </w:t>
      </w:r>
      <w:r w:rsidRPr="007A7B1F">
        <w:rPr>
          <w:rStyle w:val="StyleUnderline"/>
        </w:rPr>
        <w:t xml:space="preserve">return to </w:t>
      </w:r>
      <w:r w:rsidRPr="007A7B1F">
        <w:rPr>
          <w:rStyle w:val="Emphasis"/>
        </w:rPr>
        <w:t>spheres of influence</w:t>
      </w:r>
      <w:r w:rsidRPr="007A7B1F">
        <w:rPr>
          <w:rStyle w:val="StyleUnderline"/>
        </w:rPr>
        <w:t xml:space="preserve">, with China attempting to </w:t>
      </w:r>
      <w:proofErr w:type="spellStart"/>
      <w:r w:rsidRPr="007A7B1F">
        <w:rPr>
          <w:rStyle w:val="StyleUnderline"/>
        </w:rPr>
        <w:t>domi-nate</w:t>
      </w:r>
      <w:proofErr w:type="spellEnd"/>
      <w:r w:rsidRPr="007A7B1F">
        <w:rPr>
          <w:rStyle w:val="StyleUnderline"/>
        </w:rPr>
        <w:t xml:space="preserve"> its region, likely resulting in </w:t>
      </w:r>
      <w:r w:rsidRPr="007A7B1F">
        <w:rPr>
          <w:rStyle w:val="Emphasis"/>
        </w:rPr>
        <w:t>clashes with other regional powers</w:t>
      </w:r>
      <w:r w:rsidRPr="007A7B1F">
        <w:rPr>
          <w:rStyle w:val="StyleUnderline"/>
        </w:rPr>
        <w:t xml:space="preserve">, such as India, </w:t>
      </w:r>
      <w:r w:rsidRPr="007A7B1F">
        <w:rPr>
          <w:rStyle w:val="Emphasis"/>
        </w:rPr>
        <w:t>Japan</w:t>
      </w:r>
      <w:r w:rsidRPr="007A7B1F">
        <w:rPr>
          <w:rStyle w:val="StyleUnderline"/>
        </w:rPr>
        <w:t xml:space="preserve">, and Vietnam, which would probably build up their conventional or even </w:t>
      </w:r>
      <w:r w:rsidRPr="007A7B1F">
        <w:rPr>
          <w:rStyle w:val="Emphasis"/>
        </w:rPr>
        <w:t xml:space="preserve">nuclear forces. </w:t>
      </w:r>
      <w:r w:rsidRPr="007A7B1F">
        <w:rPr>
          <w:rStyle w:val="StyleUnderline"/>
        </w:rPr>
        <w:t xml:space="preserve">A new democratic, rules-based order fashioned and led by medium powers in Europe and Asia, as well as Canada, however attractive a concept, would simply </w:t>
      </w:r>
      <w:r w:rsidRPr="007A7B1F">
        <w:rPr>
          <w:rStyle w:val="Emphasis"/>
        </w:rPr>
        <w:t>lack the military capacity and domestic political will to get very far</w:t>
      </w:r>
      <w:r w:rsidRPr="007A7B1F">
        <w:rPr>
          <w:sz w:val="16"/>
        </w:rPr>
        <w:t xml:space="preserve">. A more </w:t>
      </w:r>
      <w:r w:rsidRPr="007A7B1F">
        <w:rPr>
          <w:rStyle w:val="StyleUnderline"/>
        </w:rPr>
        <w:t>likel</w:t>
      </w:r>
      <w:r w:rsidRPr="005761B6">
        <w:rPr>
          <w:rStyle w:val="StyleUnderline"/>
        </w:rPr>
        <w:t xml:space="preserve">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71AB0E63" w14:textId="056F04EC" w:rsidR="00157EFA" w:rsidRDefault="00157EFA" w:rsidP="00157EFA">
      <w:pPr>
        <w:pStyle w:val="Heading4"/>
      </w:pPr>
      <w:r>
        <w:t>Specifically, solves Nuclear War – shift causes Transition Wars.</w:t>
      </w:r>
    </w:p>
    <w:p w14:paraId="4A53CE0C" w14:textId="77777777" w:rsidR="00157EFA" w:rsidRPr="0027722A" w:rsidRDefault="00157EFA" w:rsidP="00157EFA">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4A763B7F" w14:textId="47AD16EA" w:rsidR="00157EFA" w:rsidRDefault="00157EFA" w:rsidP="00157EFA">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lastRenderedPageBreak/>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5654E9D2" w14:textId="204792FC" w:rsidR="00157EFA" w:rsidRDefault="00157EFA" w:rsidP="00157EFA">
      <w:pPr>
        <w:rPr>
          <w:sz w:val="16"/>
        </w:rPr>
      </w:pPr>
    </w:p>
    <w:p w14:paraId="2D275615" w14:textId="699A5275" w:rsidR="00AE0ABB" w:rsidRDefault="00AE0ABB" w:rsidP="00AE0ABB">
      <w:pPr>
        <w:pStyle w:val="Heading3"/>
      </w:pPr>
      <w:r>
        <w:lastRenderedPageBreak/>
        <w:t>3</w:t>
      </w:r>
    </w:p>
    <w:p w14:paraId="74DE8524" w14:textId="22C11B30" w:rsidR="00AE0ABB" w:rsidRDefault="00AE0ABB" w:rsidP="00AE0ABB">
      <w:pPr>
        <w:pStyle w:val="Heading4"/>
      </w:pPr>
      <w:r>
        <w:t xml:space="preserve">Loss of </w:t>
      </w:r>
      <w:proofErr w:type="spellStart"/>
      <w:r>
        <w:t>sats</w:t>
      </w:r>
      <w:proofErr w:type="spellEnd"/>
      <w:r>
        <w:t xml:space="preserve"> leads to </w:t>
      </w:r>
      <w:proofErr w:type="spellStart"/>
      <w:r>
        <w:t>ecoonomic</w:t>
      </w:r>
      <w:proofErr w:type="spellEnd"/>
      <w:r>
        <w:t xml:space="preserve"> collapse</w:t>
      </w:r>
    </w:p>
    <w:p w14:paraId="48AC8BBD" w14:textId="77777777" w:rsidR="00AE0ABB" w:rsidRPr="003617E6" w:rsidRDefault="00AE0ABB" w:rsidP="00AE0ABB">
      <w:r w:rsidRPr="003617E6">
        <w:rPr>
          <w:rStyle w:val="Style13ptBold"/>
        </w:rPr>
        <w:t>Graff 18</w:t>
      </w:r>
      <w:r w:rsidRPr="003617E6">
        <w:t xml:space="preserve"> (Garrett M., former editor of Politico Magazine, editor-in-chief of Washingtonian magazine in Washington, D.C., and instructor at Georgetown University in the Masters in Professional Studies Journalism and Public Relations program, WIRED contributing editor, “The New Arms Race Threatening to Explode in Space,” WIRED, August 26, 2018, </w:t>
      </w:r>
      <w:hyperlink r:id="rId12" w:history="1">
        <w:r w:rsidRPr="00E90EFC">
          <w:rPr>
            <w:rStyle w:val="Hyperlink"/>
          </w:rPr>
          <w:t>https://www.wired.com/story/new-arms-race-threatening-to-explode-in-space</w:t>
        </w:r>
      </w:hyperlink>
      <w:r w:rsidRPr="003617E6">
        <w:t>)</w:t>
      </w:r>
      <w:r>
        <w:t xml:space="preserve"> | Recut MU</w:t>
      </w:r>
    </w:p>
    <w:p w14:paraId="1E79BDC9" w14:textId="77777777" w:rsidR="00AE0ABB" w:rsidRPr="00230789" w:rsidRDefault="00AE0ABB" w:rsidP="00AE0ABB">
      <w:pPr>
        <w:rPr>
          <w:sz w:val="12"/>
        </w:rPr>
      </w:pPr>
      <w:r w:rsidRPr="003617E6">
        <w:rPr>
          <w:rStyle w:val="StyleUnderline"/>
        </w:rPr>
        <w:t>For decades, America’s satellites had circled Earth at a largely safe remove</w:t>
      </w:r>
      <w:r w:rsidRPr="003617E6">
        <w:rPr>
          <w:sz w:val="12"/>
        </w:rPr>
        <w:t xml:space="preserve"> from the vicissitudes of geopolitics. </w:t>
      </w:r>
      <w:r w:rsidRPr="003617E6">
        <w:rPr>
          <w:rStyle w:val="StyleUnderline"/>
        </w:rPr>
        <w:t xml:space="preserve">An informal global moratorium on the testing of </w:t>
      </w:r>
      <w:r w:rsidRPr="003617E6">
        <w:rPr>
          <w:rStyle w:val="Emphasis"/>
        </w:rPr>
        <w:t>a</w:t>
      </w:r>
      <w:r w:rsidRPr="003617E6">
        <w:rPr>
          <w:sz w:val="12"/>
        </w:rPr>
        <w:t>nti</w:t>
      </w:r>
      <w:r w:rsidRPr="003617E6">
        <w:rPr>
          <w:rStyle w:val="Emphasis"/>
        </w:rPr>
        <w:t>-sat</w:t>
      </w:r>
      <w:r w:rsidRPr="003617E6">
        <w:rPr>
          <w:sz w:val="12"/>
        </w:rPr>
        <w:t xml:space="preserve">ellite weapons </w:t>
      </w:r>
      <w:r w:rsidRPr="003617E6">
        <w:rPr>
          <w:rStyle w:val="StyleUnderline"/>
        </w:rPr>
        <w:t>had held since 1985</w:t>
      </w:r>
      <w:r w:rsidRPr="003617E6">
        <w:rPr>
          <w:sz w:val="12"/>
        </w:rPr>
        <w:t xml:space="preserve">; the intervening decades had been a period of post–Cold War peace—and unquestioned American supremacy—high overhead. </w:t>
      </w:r>
      <w:r w:rsidRPr="003617E6">
        <w:rPr>
          <w:rStyle w:val="StyleUnderline"/>
        </w:rPr>
        <w:t xml:space="preserve">During those decades, </w:t>
      </w:r>
      <w:r w:rsidRPr="00C536FE">
        <w:rPr>
          <w:rStyle w:val="StyleUnderline"/>
          <w:highlight w:val="green"/>
        </w:rPr>
        <w:t xml:space="preserve">satellites had become </w:t>
      </w:r>
      <w:r w:rsidRPr="00C536FE">
        <w:rPr>
          <w:rStyle w:val="Emphasis"/>
          <w:highlight w:val="green"/>
        </w:rPr>
        <w:t>linchpins</w:t>
      </w:r>
      <w:r w:rsidRPr="00C536FE">
        <w:rPr>
          <w:rStyle w:val="StyleUnderline"/>
          <w:highlight w:val="green"/>
        </w:rPr>
        <w:t xml:space="preserve"> of the</w:t>
      </w:r>
      <w:r w:rsidRPr="003617E6">
        <w:rPr>
          <w:sz w:val="12"/>
        </w:rPr>
        <w:t xml:space="preserve"> American military apparatus and the </w:t>
      </w:r>
      <w:r w:rsidRPr="00C536FE">
        <w:rPr>
          <w:rStyle w:val="Emphasis"/>
          <w:highlight w:val="green"/>
        </w:rPr>
        <w:t>global economy</w:t>
      </w:r>
      <w:r w:rsidRPr="003617E6">
        <w:rPr>
          <w:sz w:val="12"/>
        </w:rPr>
        <w:t xml:space="preserve">. By 2007, ships at sea and warplanes in the air had grown reliant on instant satellite communications with ground stations thousands of miles away. </w:t>
      </w:r>
      <w:r w:rsidRPr="003617E6">
        <w:rPr>
          <w:rStyle w:val="StyleUnderline"/>
        </w:rPr>
        <w:t>Government forecasters relied on weather satellites</w:t>
      </w:r>
      <w:r w:rsidRPr="003617E6">
        <w:rPr>
          <w:sz w:val="12"/>
        </w:rPr>
        <w:t xml:space="preserve">; intelligence analysts relied on high-­resolution imagery to anticipate and track adversaries the world over. </w:t>
      </w:r>
      <w:r w:rsidRPr="00C536FE">
        <w:rPr>
          <w:rStyle w:val="StyleUnderline"/>
          <w:highlight w:val="green"/>
        </w:rPr>
        <w:t>GPS had become</w:t>
      </w:r>
      <w:r w:rsidRPr="003617E6">
        <w:rPr>
          <w:sz w:val="12"/>
        </w:rPr>
        <w:t xml:space="preserve"> perhaps </w:t>
      </w:r>
      <w:r w:rsidRPr="00C536FE">
        <w:rPr>
          <w:rStyle w:val="StyleUnderline"/>
          <w:highlight w:val="green"/>
        </w:rPr>
        <w:t>the single most indispensable global system ever designed</w:t>
      </w:r>
      <w:r w:rsidRPr="003617E6">
        <w:rPr>
          <w:rStyle w:val="StyleUnderline"/>
        </w:rPr>
        <w:t xml:space="preserve"> by humans—the infrastructure upon which the rest of the world’s infrastructure is based.</w:t>
      </w:r>
      <w:r w:rsidRPr="003617E6">
        <w:rPr>
          <w:sz w:val="12"/>
        </w:rPr>
        <w:t xml:space="preserve"> (Fourteen of the 16 infrastructure sectors designated as critical by the Department of Homeland Security, like energy and financial services, rely on GPS for their operation.) </w:t>
      </w:r>
      <w:r w:rsidRPr="003617E6">
        <w:rPr>
          <w:rStyle w:val="StyleUnderline"/>
        </w:rPr>
        <w:t>Now</w:t>
      </w:r>
      <w:r w:rsidRPr="003617E6">
        <w:rPr>
          <w:sz w:val="12"/>
        </w:rPr>
        <w:t xml:space="preserve">, Shelton feared, all those </w:t>
      </w:r>
      <w:r w:rsidRPr="00C536FE">
        <w:rPr>
          <w:rStyle w:val="StyleUnderline"/>
          <w:highlight w:val="green"/>
        </w:rPr>
        <w:t>satellites</w:t>
      </w:r>
      <w:r w:rsidRPr="003617E6">
        <w:rPr>
          <w:sz w:val="12"/>
        </w:rPr>
        <w:t xml:space="preserve"> overhead </w:t>
      </w:r>
      <w:r w:rsidRPr="00C536FE">
        <w:rPr>
          <w:rStyle w:val="StyleUnderline"/>
          <w:highlight w:val="green"/>
        </w:rPr>
        <w:t>had become</w:t>
      </w:r>
      <w:r w:rsidRPr="003617E6">
        <w:rPr>
          <w:sz w:val="12"/>
        </w:rPr>
        <w:t xml:space="preserve"> so many huge, </w:t>
      </w:r>
      <w:r w:rsidRPr="00C536FE">
        <w:rPr>
          <w:rStyle w:val="StyleUnderline"/>
          <w:highlight w:val="green"/>
        </w:rPr>
        <w:t>unarmored</w:t>
      </w:r>
      <w:r w:rsidRPr="00C536FE">
        <w:rPr>
          <w:sz w:val="12"/>
          <w:highlight w:val="green"/>
        </w:rPr>
        <w:t xml:space="preserve">, </w:t>
      </w:r>
      <w:r w:rsidRPr="00C536FE">
        <w:rPr>
          <w:rStyle w:val="Emphasis"/>
          <w:highlight w:val="green"/>
        </w:rPr>
        <w:t>billion-dollar sitting ducks</w:t>
      </w:r>
      <w:r w:rsidRPr="003617E6">
        <w:rPr>
          <w:rStyle w:val="StyleUnderline"/>
        </w:rPr>
        <w:t xml:space="preserve">. </w:t>
      </w:r>
      <w:r w:rsidRPr="003617E6">
        <w:rPr>
          <w:sz w:val="12"/>
        </w:rPr>
        <w:t xml:space="preserve">In the decade since China’s first successful anti-satellite missile test, Shelton’s premonition has largely come true: Everything has changed in space. A secretive, pitched arms race has </w:t>
      </w:r>
      <w:proofErr w:type="gramStart"/>
      <w:r w:rsidRPr="003617E6">
        <w:rPr>
          <w:sz w:val="12"/>
        </w:rPr>
        <w:t>opened up</w:t>
      </w:r>
      <w:proofErr w:type="gramEnd"/>
      <w:r w:rsidRPr="003617E6">
        <w:rPr>
          <w:sz w:val="12"/>
        </w:rPr>
        <w:t xml:space="preserve"> between the US, China, Russia, and, to a lesser extent, North Korea. The object of the race: to devise more and better ways to quickly cripple your adversary’s satellites. After decades of uncontested US supremacy, multinational cooperation, and a diplomatic consensus on reserving space for peaceful uses, </w:t>
      </w:r>
      <w:r w:rsidRPr="003617E6">
        <w:rPr>
          <w:rStyle w:val="StyleUnderline"/>
        </w:rPr>
        <w:t xml:space="preserve">military officials have begun referring to Earth’s orbit as a new “warfighting domain.” </w:t>
      </w:r>
      <w:r w:rsidRPr="003617E6">
        <w:rPr>
          <w:sz w:val="12"/>
        </w:rPr>
        <w:t xml:space="preserve">On the ground, the military is starting to retrain pilots, ship captains, and ground troops in fail-safe forms of navigation that don’t rely on GPS—like celestial navigation. The US military must relearn how to fight “unwired” and defend itself in space. “We knew how to do that, and somehow we forgot,” General John E. </w:t>
      </w:r>
      <w:proofErr w:type="spellStart"/>
      <w:r w:rsidRPr="003617E6">
        <w:rPr>
          <w:sz w:val="12"/>
        </w:rPr>
        <w:t>Hyten</w:t>
      </w:r>
      <w:proofErr w:type="spellEnd"/>
      <w:r w:rsidRPr="003617E6">
        <w:rPr>
          <w:sz w:val="12"/>
        </w:rPr>
        <w:t xml:space="preserve">, the head of US Strategic Command, said in 2015. When former director of national intelligence James Clapper left office at the end of the Obama administration, he told me that the </w:t>
      </w:r>
      <w:r w:rsidRPr="003617E6">
        <w:rPr>
          <w:rStyle w:val="StyleUnderline"/>
        </w:rPr>
        <w:t>increasing sophistication of America’s adversaries in space was one of the top three strategic threats he worried about.</w:t>
      </w:r>
      <w:r w:rsidRPr="003617E6">
        <w:rPr>
          <w:sz w:val="12"/>
        </w:rPr>
        <w:t xml:space="preserve"> Clapper’s successor, Dan Coats, warned last spring that “Russia and China remain committed to developing capabilities to challenge perceived adversaries in space, especially the United States.” Since he took office, President Trump has dropped numerous hints of the warnings he’s evidently getting from military and intelligence leaders. During a spring livestream with astronauts aboard the International Space Station, he alluded, obliquely and without context, to the “tremendous military applications in space.” And he has repeatedly floated the idea of creating a new branch of the armed forces specifically for celestial combat—culminating last week with a speech out-and-out ordering the Joint Chiefs of Staff to begin developing plans for a new “Space Force.” But </w:t>
      </w:r>
      <w:r w:rsidRPr="003617E6">
        <w:rPr>
          <w:rStyle w:val="StyleUnderline"/>
        </w:rPr>
        <w:t>if space is indeed becoming a war-­fighting domain, it’s important to understand the stakes</w:t>
      </w:r>
      <w:r w:rsidRPr="003617E6">
        <w:rPr>
          <w:sz w:val="12"/>
        </w:rPr>
        <w:t xml:space="preserve">, not just for America’s strategic standing but for </w:t>
      </w:r>
      <w:r w:rsidRPr="00F844FF">
        <w:rPr>
          <w:sz w:val="12"/>
        </w:rPr>
        <w:t xml:space="preserve">the species. </w:t>
      </w:r>
      <w:r w:rsidRPr="00F844FF">
        <w:rPr>
          <w:rStyle w:val="StyleUnderline"/>
        </w:rPr>
        <w:t>A Russo-Sino-American space war could very well end with a [</w:t>
      </w:r>
      <w:r w:rsidRPr="00F844FF">
        <w:rPr>
          <w:rStyle w:val="Emphasis"/>
        </w:rPr>
        <w:t>destroyed</w:t>
      </w:r>
      <w:r w:rsidRPr="00F844FF">
        <w:rPr>
          <w:rStyle w:val="StyleUnderline"/>
        </w:rPr>
        <w:t>]</w:t>
      </w:r>
      <w:r w:rsidRPr="00F844FF">
        <w:rPr>
          <w:sz w:val="12"/>
        </w:rPr>
        <w:t xml:space="preserve"> crippled </w:t>
      </w:r>
      <w:r w:rsidRPr="00F844FF">
        <w:rPr>
          <w:rStyle w:val="Emphasis"/>
        </w:rPr>
        <w:t>global economy</w:t>
      </w:r>
      <w:r w:rsidRPr="00F844FF">
        <w:rPr>
          <w:rStyle w:val="StyleUnderline"/>
        </w:rPr>
        <w:t xml:space="preserve">, </w:t>
      </w:r>
      <w:r w:rsidRPr="00F844FF">
        <w:rPr>
          <w:rStyle w:val="Emphasis"/>
        </w:rPr>
        <w:t>inoperable infrastructure</w:t>
      </w:r>
      <w:r w:rsidRPr="00F844FF">
        <w:rPr>
          <w:rStyle w:val="StyleUnderline"/>
        </w:rPr>
        <w:t>, and</w:t>
      </w:r>
      <w:r w:rsidRPr="00F844FF">
        <w:rPr>
          <w:sz w:val="12"/>
        </w:rPr>
        <w:t xml:space="preserve"> a planet shrouded by the orbiting fragments of </w:t>
      </w:r>
      <w:r w:rsidRPr="00F844FF">
        <w:rPr>
          <w:rStyle w:val="StyleUnderline"/>
        </w:rPr>
        <w:t>pulverized satellites</w:t>
      </w:r>
      <w:r w:rsidRPr="00F844FF">
        <w:rPr>
          <w:sz w:val="12"/>
        </w:rPr>
        <w:t>—</w:t>
      </w:r>
      <w:r w:rsidRPr="00F844FF">
        <w:rPr>
          <w:rStyle w:val="StyleUnderline"/>
        </w:rPr>
        <w:t>which</w:t>
      </w:r>
      <w:r w:rsidRPr="00F844FF">
        <w:rPr>
          <w:sz w:val="12"/>
        </w:rPr>
        <w:t xml:space="preserve">, by the way, </w:t>
      </w:r>
      <w:r w:rsidRPr="00F844FF">
        <w:rPr>
          <w:rStyle w:val="StyleUnderline"/>
        </w:rPr>
        <w:t>could hinder us</w:t>
      </w:r>
      <w:r w:rsidRPr="00F844FF">
        <w:rPr>
          <w:sz w:val="12"/>
        </w:rPr>
        <w:t xml:space="preserve"> all </w:t>
      </w:r>
      <w:r w:rsidRPr="00F844FF">
        <w:rPr>
          <w:rStyle w:val="StyleUnderline"/>
        </w:rPr>
        <w:t>on Earth until we figured out a way of cleaning them up.</w:t>
      </w:r>
      <w:r w:rsidRPr="00F844FF">
        <w:rPr>
          <w:sz w:val="12"/>
        </w:rPr>
        <w:t xml:space="preserve"> In the aftermath of such a conflict, </w:t>
      </w:r>
      <w:r w:rsidRPr="00F844FF">
        <w:rPr>
          <w:rStyle w:val="Emphasis"/>
        </w:rPr>
        <w:t>it might be years</w:t>
      </w:r>
      <w:r w:rsidRPr="00F844FF">
        <w:rPr>
          <w:rStyle w:val="StyleUnderline"/>
        </w:rPr>
        <w:t xml:space="preserve"> before we could </w:t>
      </w:r>
      <w:r w:rsidRPr="00F844FF">
        <w:rPr>
          <w:rStyle w:val="Emphasis"/>
        </w:rPr>
        <w:t>restore</w:t>
      </w:r>
      <w:r w:rsidRPr="00F844FF">
        <w:rPr>
          <w:rStyle w:val="StyleUnderline"/>
        </w:rPr>
        <w:t xml:space="preserve"> new </w:t>
      </w:r>
      <w:r w:rsidRPr="00F844FF">
        <w:rPr>
          <w:rStyle w:val="Emphasis"/>
        </w:rPr>
        <w:t>constellations</w:t>
      </w:r>
      <w:r w:rsidRPr="00F844FF">
        <w:rPr>
          <w:rStyle w:val="StyleUnderline"/>
        </w:rPr>
        <w:t xml:space="preserve"> of satellites to </w:t>
      </w:r>
      <w:r w:rsidRPr="00F844FF">
        <w:rPr>
          <w:rStyle w:val="Emphasis"/>
        </w:rPr>
        <w:t>orbit</w:t>
      </w:r>
      <w:r w:rsidRPr="00F844FF">
        <w:rPr>
          <w:sz w:val="12"/>
        </w:rPr>
        <w:t xml:space="preserve">. Preparing for orbital war has fast become a priority of the US military, but the more urgent priority is figuring out how to prevent it. Growing up in Oklahoma City, William Shelton dreamed of becoming a pilot. He got as far as the Air Force Academy before he discovered his eyes weren’t good enough. So </w:t>
      </w:r>
      <w:proofErr w:type="gramStart"/>
      <w:r w:rsidRPr="00F844FF">
        <w:rPr>
          <w:sz w:val="12"/>
        </w:rPr>
        <w:t>instead</w:t>
      </w:r>
      <w:proofErr w:type="gramEnd"/>
      <w:r w:rsidRPr="00F844FF">
        <w:rPr>
          <w:sz w:val="12"/>
        </w:rPr>
        <w:t xml:space="preserve"> he became an astronomical engineer. In 1976 he began serving as a launch facility manager at Vandenberg Air Force Base, the military’s oldest space and missile launch base, perched on the California coast north of Santa Barbara. He arrived just as the Air Force was beginning to understand how crucial space would be to its future: The nation’s first early-warning satellites had been put in orbit with the intention of tracking Soviet missile launches, and satellite imagery was becoming increasingly critical to intelligence gathering. Shelton’s poor eyesight, it turned out, had led him to the center of the Air Force’s new frontier. In August 1990, Shelton, then</w:t>
      </w:r>
      <w:r w:rsidRPr="003617E6">
        <w:rPr>
          <w:sz w:val="12"/>
        </w:rPr>
        <w:t xml:space="preserve"> a young lieutenant colonel, took command of the 2nd Space Operations Squadron in Colorado. When he arrived at his post, the Air Force was busy building a new constellation of satellites—launching new ones from Cape Canaveral in Florida every few months to help fill out what he was told would ultimately be a global system aimed at helping the US improve its navigation and increase the precision of its </w:t>
      </w:r>
      <w:r w:rsidRPr="003617E6">
        <w:rPr>
          <w:sz w:val="12"/>
        </w:rPr>
        <w:lastRenderedPageBreak/>
        <w:t xml:space="preserve">bombs and missiles. This was the new Global Positioning System, and one of Shelton’s first duties at “2Sops” was to build support and enthusiasm for the new effort. To impress visitors (including the brass), he carried around a demo GPS unit that weighed 10 pounds, cost $3,000, and could tell America’s soldiers, sailors, airmen, and Marines exactly where they were on the surface of the planet. The power of the new system that 2Sops ran was proven faster than anyone imagined. The Gulf War caused a rush of final preparations to get GPS ready for battle. Around 2:30 am on January 17, 1991, GPS-equipped helicopters snuck into Iraq, using the technology to guide themselves through the darkened desert and knock out air defense radars. The first bombing campaign of the war had begun. Reporters marveled at precision-­guided bombs zeroing in on their targets and cruise missiles appearing to turn street corners to hit the right buildings. Shelton had a front-row seat to this transformation. </w:t>
      </w:r>
      <w:r w:rsidRPr="003617E6">
        <w:rPr>
          <w:rStyle w:val="StyleUnderline"/>
        </w:rPr>
        <w:t>As the technology has improved, so has the precision of GPS.</w:t>
      </w:r>
      <w:r w:rsidRPr="003617E6">
        <w:rPr>
          <w:sz w:val="12"/>
        </w:rPr>
        <w:t xml:space="preserve"> The system originally provided accuracy to within 17 yards; with it, you could pinpoint a specific </w:t>
      </w:r>
      <w:proofErr w:type="spellStart"/>
      <w:r w:rsidRPr="003617E6">
        <w:rPr>
          <w:sz w:val="12"/>
        </w:rPr>
        <w:t>copse</w:t>
      </w:r>
      <w:proofErr w:type="spellEnd"/>
      <w:r w:rsidRPr="003617E6">
        <w:rPr>
          <w:sz w:val="12"/>
        </w:rPr>
        <w:t xml:space="preserve"> of pine trees. Today, if you’re using a smartphone, it can generally locate an object to within five yards—a resolution fine enough to locate a pair of pine trees within that </w:t>
      </w:r>
      <w:proofErr w:type="spellStart"/>
      <w:r w:rsidRPr="003617E6">
        <w:rPr>
          <w:sz w:val="12"/>
        </w:rPr>
        <w:t>copse</w:t>
      </w:r>
      <w:proofErr w:type="spellEnd"/>
      <w:r w:rsidRPr="003617E6">
        <w:rPr>
          <w:sz w:val="12"/>
        </w:rPr>
        <w:t xml:space="preserve">. Soon it could be able to zero in on a </w:t>
      </w:r>
      <w:proofErr w:type="gramStart"/>
      <w:r w:rsidRPr="003617E6">
        <w:rPr>
          <w:sz w:val="12"/>
        </w:rPr>
        <w:t>pine cone</w:t>
      </w:r>
      <w:proofErr w:type="gramEnd"/>
      <w:r w:rsidRPr="003617E6">
        <w:rPr>
          <w:sz w:val="12"/>
        </w:rPr>
        <w:t xml:space="preserve">: Research from UC Riverside has demonstrated that the latest tech is reliable to within an inch. And research has shown that 1-millimeter accuracy might be eventually possible—which means that the system could locate an individual seed inside that </w:t>
      </w:r>
      <w:proofErr w:type="gramStart"/>
      <w:r w:rsidRPr="003617E6">
        <w:rPr>
          <w:sz w:val="12"/>
        </w:rPr>
        <w:t>pine cone</w:t>
      </w:r>
      <w:proofErr w:type="gramEnd"/>
      <w:r w:rsidRPr="003617E6">
        <w:rPr>
          <w:sz w:val="12"/>
        </w:rPr>
        <w:t xml:space="preserve">. Today, troops on the ground use GPS to navigate foreign streets; drone pilots can program a flight plan from thousands of miles away. And because GPS satellites also house America’s detection system for nuclear detonations, we rely on them to tell us if North Korea launches a nuclear weapon, and to tell our missiles and bombs where to find their targets. “When you look at our American way of war, the strategy is largely underpinned by space assets—navigation, early warning, timing,” Shelton says. And that’s just the military. </w:t>
      </w:r>
      <w:r w:rsidRPr="003617E6">
        <w:rPr>
          <w:rStyle w:val="StyleUnderline"/>
        </w:rPr>
        <w:t xml:space="preserve">The creators of GPS probably never intended for the system to become the </w:t>
      </w:r>
      <w:r w:rsidRPr="003617E6">
        <w:rPr>
          <w:rStyle w:val="Emphasis"/>
        </w:rPr>
        <w:t>backbone of daily life</w:t>
      </w:r>
      <w:r w:rsidRPr="003617E6">
        <w:rPr>
          <w:rStyle w:val="StyleUnderline"/>
        </w:rPr>
        <w:t>, but it has.</w:t>
      </w:r>
      <w:r w:rsidRPr="003617E6">
        <w:rPr>
          <w:sz w:val="12"/>
        </w:rPr>
        <w:t xml:space="preserve"> I visited Colorado while reporting this story and tried to keep tabs on everything I did that relied on GPS. </w:t>
      </w:r>
      <w:r w:rsidRPr="003617E6">
        <w:rPr>
          <w:rStyle w:val="StyleUnderline"/>
        </w:rPr>
        <w:t>There were the obvious navigational moments</w:t>
      </w:r>
      <w:r w:rsidRPr="003617E6">
        <w:rPr>
          <w:sz w:val="12"/>
        </w:rPr>
        <w:t>—my Uber ride to the airport, my American Airlines flight to Denver, my own Google Maps–guided drive in a rental car to Schriever Air Force Base, outside Colorado Springs. But there were also less obvious instances, like the phone calls I made along the way (</w:t>
      </w:r>
      <w:r w:rsidRPr="00C536FE">
        <w:rPr>
          <w:rStyle w:val="Emphasis"/>
          <w:highlight w:val="green"/>
        </w:rPr>
        <w:t>cellular networks</w:t>
      </w:r>
      <w:r w:rsidRPr="00C536FE">
        <w:rPr>
          <w:rStyle w:val="StyleUnderline"/>
          <w:highlight w:val="green"/>
        </w:rPr>
        <w:t xml:space="preserve"> rely on GPS</w:t>
      </w:r>
      <w:r w:rsidRPr="003617E6">
        <w:rPr>
          <w:rStyle w:val="StyleUnderline"/>
        </w:rPr>
        <w:t xml:space="preserve"> data to keep their stations synchronized</w:t>
      </w:r>
      <w:r w:rsidRPr="003617E6">
        <w:rPr>
          <w:sz w:val="12"/>
        </w:rPr>
        <w:t>), my stop at the ATM (</w:t>
      </w:r>
      <w:r w:rsidRPr="00C536FE">
        <w:rPr>
          <w:rStyle w:val="Emphasis"/>
          <w:highlight w:val="green"/>
        </w:rPr>
        <w:t>banks</w:t>
      </w:r>
      <w:r w:rsidRPr="00C536FE">
        <w:rPr>
          <w:rStyle w:val="StyleUnderline"/>
          <w:highlight w:val="green"/>
        </w:rPr>
        <w:t xml:space="preserve"> use GPS</w:t>
      </w:r>
      <w:r w:rsidRPr="003617E6">
        <w:rPr>
          <w:rStyle w:val="StyleUnderline"/>
        </w:rPr>
        <w:t xml:space="preserve"> to track deposits and withdrawals</w:t>
      </w:r>
      <w:r w:rsidRPr="003617E6">
        <w:rPr>
          <w:sz w:val="12"/>
        </w:rPr>
        <w:t xml:space="preserve">), </w:t>
      </w:r>
      <w:r w:rsidRPr="003617E6">
        <w:rPr>
          <w:rStyle w:val="StyleUnderline"/>
        </w:rPr>
        <w:t>and</w:t>
      </w:r>
      <w:r w:rsidRPr="003617E6">
        <w:rPr>
          <w:sz w:val="12"/>
        </w:rPr>
        <w:t xml:space="preserve"> the fill-up at the gas station (</w:t>
      </w:r>
      <w:r w:rsidRPr="00C536FE">
        <w:rPr>
          <w:rStyle w:val="StyleUnderline"/>
          <w:highlight w:val="green"/>
        </w:rPr>
        <w:t xml:space="preserve">the </w:t>
      </w:r>
      <w:r w:rsidRPr="00C536FE">
        <w:rPr>
          <w:rStyle w:val="Emphasis"/>
          <w:highlight w:val="green"/>
        </w:rPr>
        <w:t>credit card</w:t>
      </w:r>
      <w:r w:rsidRPr="00C536FE">
        <w:rPr>
          <w:rStyle w:val="StyleUnderline"/>
          <w:highlight w:val="green"/>
        </w:rPr>
        <w:t xml:space="preserve"> system also</w:t>
      </w:r>
      <w:r w:rsidRPr="003617E6">
        <w:rPr>
          <w:rStyle w:val="StyleUnderline"/>
        </w:rPr>
        <w:t xml:space="preserve"> relies on GPS</w:t>
      </w:r>
      <w:r w:rsidRPr="003617E6">
        <w:rPr>
          <w:sz w:val="12"/>
        </w:rPr>
        <w:t xml:space="preserve">). Moreover, GPS is no longer the world’s sole geolocating mechanism. Russia, China, and the European Union have now all either deployed or begun working on their own full constellations of navigation satellites, ensuring that they won’t have to rely on the US system. It also means that, in the early moments of a war, it’s a fair bet that satellites—the other guy’s satellites—could be among the first targets. During the Cold War, a US army mountain outpost in the Fulda Gap, the shortest route between East and West Germany, served as an early warning trip wire for a Soviet invasion of Europe. If Russian tanks ever made a surprise attack, NATO planners knew that the soldiers there would likely be the first to find out. Today, the members of 2Sops play a similar role. Deep inside the squat, beige, windowless Building 400 at Schriever Air Force Base—the destination I had plugged into Google Maps during my trip to Colorado—10 people at a time remotely operate the heavenly constellation of GPS satellites that guide Tomahawk cruise missiles to their targets, deliver Lyft passengers to their destinations, and help farmers cultivate their crops. They also watch out for any shocks or attacks on the system. The average GPS operators are in their mid-twenties. During one recent shift, the entire Global Positioning System was being operated by two 19-year-old airmen (who, the Air Force emphasizes, are rigorously trained). Their commander, US Air Force lieutenant colonel Peter Norsky, is in his mid-thirties. Together, they watch over the roughly three dozen GPS satellites, troubleshooting the geolocation system and minding the quirks of each orbiting craft—this one’s damaged solar panels, that one’s balky communications links—as if they were remotely tending a stable full of temperamental horses. </w:t>
      </w:r>
      <w:r w:rsidRPr="003617E6">
        <w:rPr>
          <w:rStyle w:val="StyleUnderline"/>
        </w:rPr>
        <w:t xml:space="preserve">As integral as GPS is to daily life, the way it </w:t>
      </w:r>
      <w:proofErr w:type="gramStart"/>
      <w:r w:rsidRPr="003617E6">
        <w:rPr>
          <w:rStyle w:val="StyleUnderline"/>
        </w:rPr>
        <w:t>actually works</w:t>
      </w:r>
      <w:proofErr w:type="gramEnd"/>
      <w:r w:rsidRPr="003617E6">
        <w:rPr>
          <w:rStyle w:val="StyleUnderline"/>
        </w:rPr>
        <w:t xml:space="preserve"> is little understood</w:t>
      </w:r>
      <w:r w:rsidRPr="003617E6">
        <w:rPr>
          <w:sz w:val="12"/>
        </w:rPr>
        <w:t xml:space="preserve"> by most people outside of Schriever Air Force Base. Fundamentally, </w:t>
      </w:r>
      <w:r w:rsidRPr="003617E6">
        <w:rPr>
          <w:rStyle w:val="StyleUnderline"/>
        </w:rPr>
        <w:t>the function of GPS is to provide the globe with a shared clock.</w:t>
      </w:r>
      <w:r w:rsidRPr="003617E6">
        <w:rPr>
          <w:sz w:val="12"/>
        </w:rPr>
        <w:t xml:space="preserve"> GPS satellites allow phone companies to keep their systems in sync, battleships to chart open waters, and ATMs to time-stamp their transactions by triangulating signals from overhead and measuring how long it takes those signals from different satellites to reach a GPS receiver. </w:t>
      </w:r>
      <w:r w:rsidRPr="003617E6">
        <w:rPr>
          <w:rStyle w:val="StyleUnderline"/>
        </w:rPr>
        <w:t>The system works by making daily calculations, employing Newtonian physics and Einsteinian relativity, to minutely tweak the time broadcast from each GPS satellite as it moves through space</w:t>
      </w:r>
      <w:r w:rsidRPr="003617E6">
        <w:rPr>
          <w:sz w:val="12"/>
        </w:rPr>
        <w:t xml:space="preserve">—the high-tech version of tuning your grandfather clock to within 100-­billionths of a second. Time is, after all, relative; as of January, the time in space was 18 seconds ahead of Earth’s “Coordinated Universal Time,” since space doesn’t recognize the leap seconds that scientists add to terrestrial time to account for the planet’s slowing rotation. Additionally, the time-keeping device on each satellite gives a subtly different reading, the result of variations in their atomic clocks, which tell time by measuring the precise oscillations of an atom. (Some GPS satellites use rubidium atoms, which are highly accurate day to day; some use cesium, which is more accurate over long stretches.) </w:t>
      </w:r>
      <w:r w:rsidRPr="00C536FE">
        <w:rPr>
          <w:rStyle w:val="Emphasis"/>
          <w:highlight w:val="green"/>
        </w:rPr>
        <w:t>Any malfunction in the GPS system threatens to plunge the global economy into chao</w:t>
      </w:r>
      <w:r w:rsidRPr="00F140C4">
        <w:rPr>
          <w:rStyle w:val="Emphasis"/>
          <w:highlight w:val="yellow"/>
        </w:rPr>
        <w:t>s</w:t>
      </w:r>
      <w:r w:rsidRPr="003617E6">
        <w:rPr>
          <w:sz w:val="12"/>
        </w:rPr>
        <w:t xml:space="preserve">. </w:t>
      </w:r>
      <w:proofErr w:type="gramStart"/>
      <w:r w:rsidRPr="003617E6">
        <w:rPr>
          <w:sz w:val="12"/>
        </w:rPr>
        <w:t>Fortunately</w:t>
      </w:r>
      <w:proofErr w:type="gramEnd"/>
      <w:r w:rsidRPr="003617E6">
        <w:rPr>
          <w:sz w:val="12"/>
        </w:rPr>
        <w:t xml:space="preserve"> those glitches are rare, but they’re not unheard of. On January 25, 2016, one of 2Sops’ flight commanders, Captain Aaron Blain, was awoken by a call from work in the middle of the night. User reports from around the country suggested that the system’s precision had “wobbled,” making measurements increasingly inaccurate. Blain raced to Schriever in his Ford pickup and found that the constellation’s timing was off by about 13 microseconds. It was </w:t>
      </w:r>
      <w:r w:rsidRPr="00C536FE">
        <w:rPr>
          <w:rStyle w:val="StyleUnderline"/>
          <w:highlight w:val="green"/>
        </w:rPr>
        <w:t xml:space="preserve">an </w:t>
      </w:r>
      <w:r w:rsidRPr="00C536FE">
        <w:rPr>
          <w:rStyle w:val="Emphasis"/>
          <w:highlight w:val="green"/>
        </w:rPr>
        <w:t>infinitesimal</w:t>
      </w:r>
      <w:r w:rsidRPr="003617E6">
        <w:rPr>
          <w:sz w:val="12"/>
        </w:rPr>
        <w:t xml:space="preserve"> number—over 25,000 times shorter than the blink of an eye—but for the finely tuned GPS it was a yawning crevice. Left uncorrected, the </w:t>
      </w:r>
      <w:r w:rsidRPr="00C536FE">
        <w:rPr>
          <w:rStyle w:val="Emphasis"/>
          <w:highlight w:val="green"/>
        </w:rPr>
        <w:t>glitch</w:t>
      </w:r>
      <w:r w:rsidRPr="00C536FE">
        <w:rPr>
          <w:rStyle w:val="StyleUnderline"/>
          <w:highlight w:val="green"/>
        </w:rPr>
        <w:t xml:space="preserve"> could</w:t>
      </w:r>
      <w:r w:rsidRPr="00C536FE">
        <w:rPr>
          <w:sz w:val="12"/>
          <w:highlight w:val="green"/>
        </w:rPr>
        <w:t xml:space="preserve"> have </w:t>
      </w:r>
      <w:r w:rsidRPr="00C536FE">
        <w:rPr>
          <w:rStyle w:val="StyleUnderline"/>
          <w:highlight w:val="green"/>
        </w:rPr>
        <w:t>ricochet</w:t>
      </w:r>
      <w:r w:rsidRPr="00F140C4">
        <w:rPr>
          <w:sz w:val="12"/>
          <w:highlight w:val="yellow"/>
        </w:rPr>
        <w:t>e</w:t>
      </w:r>
      <w:r w:rsidRPr="00C536FE">
        <w:rPr>
          <w:sz w:val="12"/>
        </w:rPr>
        <w:t>d</w:t>
      </w:r>
      <w:r w:rsidRPr="003617E6">
        <w:rPr>
          <w:sz w:val="12"/>
        </w:rPr>
        <w:t xml:space="preserve"> </w:t>
      </w:r>
      <w:r w:rsidRPr="003617E6">
        <w:rPr>
          <w:rStyle w:val="StyleUnderline"/>
        </w:rPr>
        <w:t xml:space="preserve">through the global economy, </w:t>
      </w:r>
      <w:r w:rsidRPr="00C536FE">
        <w:rPr>
          <w:rStyle w:val="Emphasis"/>
          <w:highlight w:val="green"/>
        </w:rPr>
        <w:t>corrupting</w:t>
      </w:r>
      <w:r w:rsidRPr="003617E6">
        <w:rPr>
          <w:sz w:val="12"/>
        </w:rPr>
        <w:t xml:space="preserve"> not just driving directions but </w:t>
      </w:r>
      <w:r w:rsidRPr="00C536FE">
        <w:rPr>
          <w:rStyle w:val="Emphasis"/>
          <w:highlight w:val="green"/>
        </w:rPr>
        <w:t>stock trades</w:t>
      </w:r>
      <w:r w:rsidRPr="003617E6">
        <w:rPr>
          <w:sz w:val="12"/>
        </w:rPr>
        <w:t xml:space="preserve"> too. Alongside the rest of his team, Blain worked through the night, chugging Mountain Dew. It took about six hours to locate the problem—a single corrupted measurement—and then individually reset the affected satellites. (Russia’s GPS equivalent, known as </w:t>
      </w:r>
      <w:proofErr w:type="spellStart"/>
      <w:r w:rsidRPr="003617E6">
        <w:rPr>
          <w:sz w:val="12"/>
        </w:rPr>
        <w:t>Glonass</w:t>
      </w:r>
      <w:proofErr w:type="spellEnd"/>
      <w:r w:rsidRPr="003617E6">
        <w:rPr>
          <w:sz w:val="12"/>
        </w:rPr>
        <w:t xml:space="preserve">, has suffered even more serious issues. In 2014 it went down for 10 hours, but many </w:t>
      </w:r>
      <w:proofErr w:type="spellStart"/>
      <w:r w:rsidRPr="003617E6">
        <w:rPr>
          <w:sz w:val="12"/>
        </w:rPr>
        <w:t>Glonass</w:t>
      </w:r>
      <w:proofErr w:type="spellEnd"/>
      <w:r w:rsidRPr="003617E6">
        <w:rPr>
          <w:sz w:val="12"/>
        </w:rPr>
        <w:t xml:space="preserve"> receivers can also use GPS as a backup, so the systemic chaos was limited.) 2Sops averted a benign catastrophe that night, but it seems increasingly worried about what China and Russia are doing up in the heavens, out of sight. It recently doubled the number of airmen who oversee the satellites, so one team can run the GPS constellation while another trains to face worst-case scenarios—what the Pentagon refers to as “a contested, degraded, and ­operationally limited </w:t>
      </w:r>
      <w:r w:rsidRPr="003617E6">
        <w:rPr>
          <w:sz w:val="12"/>
        </w:rPr>
        <w:lastRenderedPageBreak/>
        <w:t xml:space="preserve">environment.” That is, a space war. The New Satellite Arms Race Threatening to Explode in Space </w:t>
      </w:r>
      <w:r w:rsidRPr="003617E6">
        <w:rPr>
          <w:rStyle w:val="StyleUnderline"/>
        </w:rPr>
        <w:t>In one respect, space is already like a war zone: It’s increasingly shot through with flying shrapnel.</w:t>
      </w:r>
      <w:r w:rsidRPr="003617E6">
        <w:rPr>
          <w:sz w:val="12"/>
        </w:rPr>
        <w:t xml:space="preserve"> By some estimates, there are more than 100 million pieces of debris zipping around in Earth’s orbit. China’s 2007 anti-satellite test is estimated to have created some 150,000 new ones, many too small to be tracked. In 2013, some of those fragments hit a Russian satellite—threatening to add still more debris to the orbital mix. And as commercial ventures like SpaceX and Blue Origin ramp up their space tourism </w:t>
      </w:r>
      <w:proofErr w:type="gramStart"/>
      <w:r w:rsidRPr="003617E6">
        <w:rPr>
          <w:sz w:val="12"/>
        </w:rPr>
        <w:t>plans,</w:t>
      </w:r>
      <w:proofErr w:type="gramEnd"/>
      <w:r w:rsidRPr="003617E6">
        <w:rPr>
          <w:sz w:val="12"/>
        </w:rPr>
        <w:t xml:space="preserve"> Earth’s orbit is about to get even more crowded with both junk and spacecraft. Scientists say there could be a point at which the density of objects spinning around the planet reaches a threshold—called the Kessler effect—that triggers a runaway cascade of collisions: an entire orbit, in other words, set to Blend. Another tricky thing about space debris is that </w:t>
      </w:r>
      <w:r w:rsidRPr="003617E6">
        <w:rPr>
          <w:rStyle w:val="Emphasis"/>
        </w:rPr>
        <w:t>sometimes it isn’t just debris</w:t>
      </w:r>
      <w:r w:rsidRPr="003617E6">
        <w:rPr>
          <w:sz w:val="12"/>
        </w:rPr>
        <w:t xml:space="preserve">. A US military program called the Space Surveillance Network carefully tracks and monitors every piece of space junk that’s larger than a softball. That currently amounts to some 20,000 objects—everything from old satellite parts to discarded rocket boosters to a pair of pliers lost during an astronaut’s spacewalk. In 2014, a piece of presumptive space junk known to the US military as Object 2014-28E began to behave strangely. The object, known to be of Russian origin, started to perform complicated maneuvers. “That’s concerning—when you see something that appears to be debris come to life,” Shelton says. Object 2014-28E was, in fact, an autonomous spacecraft capable of veering off course and sidling up to other objects, including American commercial communications satellites. In the years since, Object 2014-28E has been joined by similar space objects of Russian provenance. Analysts fear that they might mark the revival of a Russian program known as Satellite Killer, which was shut down after the Cold War. But it’s difficult, even for US government analysts, to know for certain whether that fear is warranted. The secrecy that surrounds nearly everything space-related makes it hard to assess any adversary’s capabilities. Discerning intentions is especially difficult. “If I wanted to build a satellite that looked very different from its actual mission, that’s not hard to do,” Shelton says. </w:t>
      </w:r>
      <w:r w:rsidRPr="003617E6">
        <w:rPr>
          <w:rStyle w:val="StyleUnderline"/>
        </w:rPr>
        <w:t>A satellite that maneuvers close to another could be doing a repair job or squaring up for an attack</w:t>
      </w:r>
      <w:r w:rsidRPr="003617E6">
        <w:rPr>
          <w:sz w:val="12"/>
        </w:rPr>
        <w:t xml:space="preserve">—and it might use the same tools for both. “Small satellites with small grappling arms—they have both military and nonmilitary uses,” says Dean Cheng, who studies China’s military capabilities at the Heritage Foundation. “If I manipulate a satellite’s bits and pieces, I can also rip something out.” The US has also been secretive in developing what may or may not be weapons in space. Last May, the Air Force announced that an unmanned space-shuttle-like vehicle that appears to be classified had completed 718 days orbiting Earth, doing who knows what. As of this May, another OTV was circling the globe, more than 200 days into its mostly classified mission. Todd Harrison, director of the Aerospace Security Project at the Center for Strategic and International Studies in Washington, explains that there are effectively four categories of space weapons: kinetic (aimed at destroying a satellite), </w:t>
      </w:r>
      <w:proofErr w:type="spellStart"/>
      <w:r w:rsidRPr="003617E6">
        <w:rPr>
          <w:sz w:val="12"/>
        </w:rPr>
        <w:t>nonkinetic</w:t>
      </w:r>
      <w:proofErr w:type="spellEnd"/>
      <w:r w:rsidRPr="003617E6">
        <w:rPr>
          <w:sz w:val="12"/>
        </w:rPr>
        <w:t xml:space="preserve"> (aimed at disabling a satellite without touching it), electromagnetic (aimed at interfering with a satellite’s signals), and cyber (aimed at corrupting the data sent to a satellite). </w:t>
      </w:r>
      <w:r w:rsidRPr="003617E6">
        <w:rPr>
          <w:rStyle w:val="StyleUnderline"/>
        </w:rPr>
        <w:t xml:space="preserve">The US tested its own </w:t>
      </w:r>
      <w:r w:rsidRPr="003617E6">
        <w:rPr>
          <w:rStyle w:val="Emphasis"/>
        </w:rPr>
        <w:t>a</w:t>
      </w:r>
      <w:r w:rsidRPr="003617E6">
        <w:rPr>
          <w:sz w:val="12"/>
        </w:rPr>
        <w:t>nti</w:t>
      </w:r>
      <w:r w:rsidRPr="003617E6">
        <w:rPr>
          <w:rStyle w:val="Emphasis"/>
        </w:rPr>
        <w:t>-sat</w:t>
      </w:r>
      <w:r w:rsidRPr="003617E6">
        <w:rPr>
          <w:sz w:val="12"/>
        </w:rPr>
        <w:t xml:space="preserve">ellite missile </w:t>
      </w:r>
      <w:r w:rsidRPr="003617E6">
        <w:rPr>
          <w:rStyle w:val="StyleUnderline"/>
        </w:rPr>
        <w:t>in 2008</w:t>
      </w:r>
      <w:r w:rsidRPr="003617E6">
        <w:rPr>
          <w:sz w:val="12"/>
        </w:rPr>
        <w:t xml:space="preserve">, shooting down an errant spy satellite as it was falling out of orbit. </w:t>
      </w:r>
      <w:r w:rsidRPr="003617E6">
        <w:rPr>
          <w:rStyle w:val="StyleUnderline"/>
        </w:rPr>
        <w:t>Russia has repeatedly flight-tested</w:t>
      </w:r>
      <w:r w:rsidRPr="003617E6">
        <w:rPr>
          <w:sz w:val="12"/>
        </w:rPr>
        <w:t xml:space="preserve"> a so-called direct ascent weapon, </w:t>
      </w:r>
      <w:r w:rsidRPr="003617E6">
        <w:rPr>
          <w:rStyle w:val="StyleUnderline"/>
        </w:rPr>
        <w:t>the</w:t>
      </w:r>
      <w:r w:rsidRPr="003617E6">
        <w:rPr>
          <w:sz w:val="12"/>
        </w:rPr>
        <w:t xml:space="preserve"> PL-19 </w:t>
      </w:r>
      <w:proofErr w:type="spellStart"/>
      <w:r w:rsidRPr="003617E6">
        <w:rPr>
          <w:rStyle w:val="StyleUnderline"/>
        </w:rPr>
        <w:t>Nudol</w:t>
      </w:r>
      <w:proofErr w:type="spellEnd"/>
      <w:r w:rsidRPr="003617E6">
        <w:rPr>
          <w:sz w:val="12"/>
        </w:rPr>
        <w:t xml:space="preserve"> ballistic missile, which could strike objects in orbit, </w:t>
      </w:r>
      <w:r w:rsidRPr="003617E6">
        <w:rPr>
          <w:rStyle w:val="StyleUnderline"/>
        </w:rPr>
        <w:t>although it hasn’t conducted a live attack</w:t>
      </w:r>
      <w:r w:rsidRPr="003617E6">
        <w:rPr>
          <w:sz w:val="12"/>
        </w:rPr>
        <w:t xml:space="preserve"> on an orbiting satellite. And </w:t>
      </w:r>
      <w:r w:rsidRPr="003617E6">
        <w:rPr>
          <w:rStyle w:val="StyleUnderline"/>
        </w:rPr>
        <w:t>in the decade since China shot down its weather satellite in 2007, Beijing has launched multiple</w:t>
      </w:r>
      <w:r w:rsidRPr="003617E6">
        <w:rPr>
          <w:sz w:val="12"/>
        </w:rPr>
        <w:t xml:space="preserve"> ballistic missile </w:t>
      </w:r>
      <w:r w:rsidRPr="003617E6">
        <w:rPr>
          <w:rStyle w:val="StyleUnderline"/>
        </w:rPr>
        <w:t>tests</w:t>
      </w:r>
      <w:r w:rsidRPr="003617E6">
        <w:rPr>
          <w:sz w:val="12"/>
        </w:rPr>
        <w:t xml:space="preserve"> that extended </w:t>
      </w:r>
      <w:r w:rsidRPr="003617E6">
        <w:rPr>
          <w:rStyle w:val="StyleUnderline"/>
        </w:rPr>
        <w:t>into orbit.</w:t>
      </w:r>
      <w:r w:rsidRPr="003617E6">
        <w:rPr>
          <w:sz w:val="12"/>
        </w:rPr>
        <w:t xml:space="preserve"> In addition, a trio of Chinese satellites have practiced “close-proximity operations,” similar to those performed by the Russian Object 2014-28E. Anti-satellite weapons form just one part of what China calls </w:t>
      </w:r>
      <w:proofErr w:type="spellStart"/>
      <w:r w:rsidRPr="003617E6">
        <w:rPr>
          <w:sz w:val="12"/>
        </w:rPr>
        <w:t>shashoujian</w:t>
      </w:r>
      <w:proofErr w:type="spellEnd"/>
      <w:r w:rsidRPr="003617E6">
        <w:rPr>
          <w:sz w:val="12"/>
        </w:rPr>
        <w:t xml:space="preserve">, or “assassin’s mace” systems, which can be used at the start of an attack to achieve a surprise, decisive advantage over a technologically superior foe. There’s also the growing challenge of cyberattacks on satellites: Chinese hackers have reportedly infiltrated the US weather satellite system, and a Romanian hacker announced that he had accessed the server of one of NASA’s space flight centers. In the past decade, at least two nonmilitary US satellite systems have experienced brief, unattributed glitches tied to hacking attacks. Some actors have begun to exploit the fragility not of satellites themselves, but of the signals they broadcast. By the time the radio signals from a GPS satellite reach Earth from thousands of miles up, they can be easily overridden by a stronger signal broadcast on the same frequency. Simple GPS jammers sell online for $119, but they have a short reach. Militaries appear to be acquiring much more powerful jamming technologies. In 2016, roughly 1,000 planes and 700 vessels at sea reportedly experienced problems with their GPS signals near North Korea, which is believed to have purchased Russian jammers that can be mounted on trucks. Those devices have an effective radius of 30 to 60 miles. The US seems to possess similar technology; a test that went awry near a Navy base in San Diego in 2007 knocked out GPS signals to cell phone network operators for at least two hours. More troubling than simple jamming, though, is the rise of “spoofing,” which overrides correct GPS data with a more powerful localized signal that delivers false information to a receiver. In 2013 a team of researchers from the University of Texas at Austin successfully led astray an $80 million yacht in the Mediterranean, overpowering its GPS receivers and sending it onto a new course. The dirty truth about spoofing is that secure channels are no defense against it. “Even our encrypted military GPS receivers can be spoofed,” Harrison says. Shelton, who retired in 2014 after 38 years in the Air Force, lives not far from 2Sops in Colorado; these days he chairs an educational and advocacy nonprofit called the Space Foundation. He still expends a lot of energy worrying about what is happening in the heavens. “We as a nation have been too slow to respond to this threat,” he says. He’s particularly troubled by the failure of the US to procure new space systems. Some </w:t>
      </w:r>
      <w:r w:rsidRPr="003617E6">
        <w:rPr>
          <w:rStyle w:val="StyleUnderline"/>
        </w:rPr>
        <w:t>GPS</w:t>
      </w:r>
      <w:r w:rsidRPr="003617E6">
        <w:rPr>
          <w:sz w:val="12"/>
        </w:rPr>
        <w:t xml:space="preserve"> satellites are older than the people running them. “Our </w:t>
      </w:r>
      <w:r w:rsidRPr="003617E6">
        <w:rPr>
          <w:rStyle w:val="StyleUnderline"/>
        </w:rPr>
        <w:t>systems are archaic</w:t>
      </w:r>
      <w:r w:rsidRPr="003617E6">
        <w:rPr>
          <w:sz w:val="12"/>
        </w:rPr>
        <w:t>,” Shelton says. “</w:t>
      </w:r>
      <w:r w:rsidRPr="00C536FE">
        <w:rPr>
          <w:rStyle w:val="StyleUnderline"/>
          <w:highlight w:val="green"/>
        </w:rPr>
        <w:t xml:space="preserve">Because space assets are so expensive, we deploy ‘just enough’; </w:t>
      </w:r>
      <w:r w:rsidRPr="00C536FE">
        <w:rPr>
          <w:rStyle w:val="Emphasis"/>
          <w:highlight w:val="green"/>
        </w:rPr>
        <w:t>there’s no backup or excess capability</w:t>
      </w:r>
      <w:r w:rsidRPr="003617E6">
        <w:rPr>
          <w:sz w:val="12"/>
        </w:rPr>
        <w:t xml:space="preserve">.” (The Air Force noted that the GPS constellation consists of more than 30 satellites, which provides some redundancy.) </w:t>
      </w:r>
      <w:r w:rsidRPr="003617E6">
        <w:rPr>
          <w:rStyle w:val="StyleUnderline"/>
        </w:rPr>
        <w:t>China</w:t>
      </w:r>
      <w:r w:rsidRPr="003617E6">
        <w:rPr>
          <w:sz w:val="12"/>
        </w:rPr>
        <w:t xml:space="preserve">, by contrast, </w:t>
      </w:r>
      <w:r w:rsidRPr="003617E6">
        <w:rPr>
          <w:rStyle w:val="StyleUnderline"/>
        </w:rPr>
        <w:t>is investing heavily in its space program, seeing it as a symbol of its growing prominence.</w:t>
      </w:r>
      <w:r w:rsidRPr="003617E6">
        <w:rPr>
          <w:sz w:val="12"/>
        </w:rPr>
        <w:t xml:space="preserve"> As soon as this year, it could land a craft on the never-before-touched far side of the moon. And China’s global navigation satellite system, known as </w:t>
      </w:r>
      <w:proofErr w:type="spellStart"/>
      <w:r w:rsidRPr="003617E6">
        <w:rPr>
          <w:sz w:val="12"/>
        </w:rPr>
        <w:t>BeiDou</w:t>
      </w:r>
      <w:proofErr w:type="spellEnd"/>
      <w:r w:rsidRPr="003617E6">
        <w:rPr>
          <w:sz w:val="12"/>
        </w:rPr>
        <w:t xml:space="preserve">, has some capabilities that outmatch even the United States’ GPS. In 2015, China created a new space-­focused military service, known as the People’s Liberation Army Strategic Support Force. </w:t>
      </w:r>
      <w:r w:rsidRPr="003617E6">
        <w:rPr>
          <w:rStyle w:val="StyleUnderline"/>
        </w:rPr>
        <w:t>Meanwhile, the US relies entirely on Russian rockets to get its astronauts to the Space Station</w:t>
      </w:r>
      <w:r w:rsidRPr="003617E6">
        <w:rPr>
          <w:sz w:val="12"/>
        </w:rPr>
        <w:t xml:space="preserve"> (although NASA has awarded contracts to Boeing and SpaceX to fix that). As Cheng says, “Today China is one of two countries that can put a person into space—and the other country isn’t the United States.” Many of America’s space warriors, as they call themselves, share Shelton’s sense that the US isn’t responding nearly quickly enough to the threat of orbital war. “We needed to be marching faster,” says Deborah Lee James, who served as President Obama’s secretary of the Air Force. “Why aren’t there more space and cyber officers at the top of the Air Force?” Addressing these issues, as James’ question suggests, is not just about throwing money at the space-industrial complex. It involves organizational changes too. The Air Force is building what it calls the nation’s first Space Mission Force, made up of airmen trained to respond to the demands of an orbital war. On the same base as the 2Sops command center, the military has established the National Space Defense Center, which puts representatives from various military and intelligence offices focused on space under a single roof. And the defense authorization bill is full of upgrades to the Air Force’s space-­fighting capabilities, including the creation of an additional Air Force unit responsible for space warfighting operations. Not content to tinker with the Air Force, a growing number of people in Washington—including the commander in chief—</w:t>
      </w:r>
      <w:proofErr w:type="gramStart"/>
      <w:r w:rsidRPr="003617E6">
        <w:rPr>
          <w:sz w:val="12"/>
        </w:rPr>
        <w:t>have to</w:t>
      </w:r>
      <w:proofErr w:type="gramEnd"/>
      <w:r w:rsidRPr="003617E6">
        <w:rPr>
          <w:sz w:val="12"/>
        </w:rPr>
        <w:t xml:space="preserve"> come to favor creating an entire new military branch dedicated to space operations. In May, during a ceremony honoring West Point’s football team, President Trump told his audience, “We’re getting very big in space, both militarily and for other reasons, and we are seriously thinking of the Space Force.” The comment sounded to many listeners like yet another oddball Trumpian tangent. But then, after reportedly meeting resistance from the Air Force, Trump escalated. At a mid-June meeting of the newly constituted US Space Council, he announced—</w:t>
      </w:r>
      <w:r w:rsidRPr="003617E6">
        <w:rPr>
          <w:sz w:val="12"/>
        </w:rPr>
        <w:lastRenderedPageBreak/>
        <w:t xml:space="preserve">much to the surprise of his own advisors and the military itself—that he was ordering the Pentagon to move forward. As he said, “I’m hereby directing the Department of Defense and Pentagon to immediately begin the process necessary to establish a Space Force as the sixth branch of the Armed Forces. That’s a big statement. We are going to have the Air Force and we are going to have the Space Force—separate but equal. It’s going to be something.” The Space Force is, of course, not a fait accompli. Any military reorganization </w:t>
      </w:r>
      <w:proofErr w:type="gramStart"/>
      <w:r w:rsidRPr="003617E6">
        <w:rPr>
          <w:sz w:val="12"/>
        </w:rPr>
        <w:t>has to</w:t>
      </w:r>
      <w:proofErr w:type="gramEnd"/>
      <w:r w:rsidRPr="003617E6">
        <w:rPr>
          <w:sz w:val="12"/>
        </w:rPr>
        <w:t xml:space="preserve"> be approved by Congress—which is not necessarily an easy path. (Last year, a bill that included the creation of just such a new branch of the military passed the US House of Representatives, but that provision was taken out of the Senate version.) And the establishment of a new branch of the military involves a vast set of logistical and structural questions. Yet Trump’s push may speed up a natural evolution toward an independent space branch by years, if not a decade. Space, the president said, was “going to be important monetarily and militarily. We don’t want China and Russia and other countries leading us. We’ve always led.” But where—and to what—are we leading? Part of the challenge in figuring out how to think about space conflict is the sheer complexity of the orbital environment—an arena that has long belonged to nation-states, but that is increasingly becoming a domain of commerce and tourism. How do countries protect their interests up above—and down here? </w:t>
      </w:r>
      <w:r w:rsidRPr="003617E6">
        <w:rPr>
          <w:rStyle w:val="StyleUnderline"/>
        </w:rPr>
        <w:t xml:space="preserve">Right now, countries appear to be racing to build their military capabilities—but an arms race isn’t the only answer. </w:t>
      </w:r>
      <w:r w:rsidRPr="003617E6">
        <w:rPr>
          <w:sz w:val="12"/>
        </w:rPr>
        <w:t xml:space="preserve">The last time an arms race appeared poised to overtake space, the world’s superpowers banded together to sign the 1967 Outer Space Treaty, which banned weapons of mass destruction in space and held that “the moon and other celestial bodies” should be reserved for peaceful purposes. The Outer Space Treaty is still in force, but it is by now full of holes. Legal scholars had a hard time proving that China’s 2007 anti-­satellite test, for instance, violated the agreement. That’s because the missile that China fired was not technically addressed in the 50-year-old treaty. </w:t>
      </w:r>
      <w:r w:rsidRPr="003617E6">
        <w:rPr>
          <w:rStyle w:val="StyleUnderline"/>
        </w:rPr>
        <w:t>Part of what makes space such volatile terrain right now is that it’s hard even to apply the existing laws of war to it.</w:t>
      </w:r>
      <w:r w:rsidRPr="003617E6">
        <w:rPr>
          <w:sz w:val="12"/>
        </w:rPr>
        <w:t xml:space="preserve"> No country can claim sovereignty in orbit, and it’s impossible to occupy territory there. </w:t>
      </w:r>
      <w:proofErr w:type="gramStart"/>
      <w:r w:rsidRPr="003617E6">
        <w:rPr>
          <w:sz w:val="12"/>
        </w:rPr>
        <w:t>So</w:t>
      </w:r>
      <w:proofErr w:type="gramEnd"/>
      <w:r w:rsidRPr="003617E6">
        <w:rPr>
          <w:sz w:val="12"/>
        </w:rPr>
        <w:t xml:space="preserve"> what counts as an act of territorial aggression? What qualifies as a proportional response? </w:t>
      </w:r>
      <w:r w:rsidRPr="003617E6">
        <w:rPr>
          <w:rStyle w:val="StyleUnderline"/>
        </w:rPr>
        <w:t>It’s</w:t>
      </w:r>
      <w:r w:rsidRPr="003617E6">
        <w:rPr>
          <w:sz w:val="12"/>
        </w:rPr>
        <w:t xml:space="preserve"> even </w:t>
      </w:r>
      <w:r w:rsidRPr="003617E6">
        <w:rPr>
          <w:rStyle w:val="StyleUnderline"/>
        </w:rPr>
        <w:t>difficult to say, with certainty, what</w:t>
      </w:r>
      <w:r w:rsidRPr="003617E6">
        <w:rPr>
          <w:sz w:val="12"/>
        </w:rPr>
        <w:t xml:space="preserve"> the </w:t>
      </w:r>
      <w:r w:rsidRPr="003617E6">
        <w:rPr>
          <w:rStyle w:val="StyleUnderline"/>
        </w:rPr>
        <w:t>physics of war in space will look like. We don’t well understand</w:t>
      </w:r>
      <w:r w:rsidRPr="003617E6">
        <w:rPr>
          <w:sz w:val="12"/>
        </w:rPr>
        <w:t xml:space="preserve">, for instance, </w:t>
      </w:r>
      <w:r w:rsidRPr="00F844FF">
        <w:rPr>
          <w:rStyle w:val="StyleUnderline"/>
        </w:rPr>
        <w:t xml:space="preserve">how a </w:t>
      </w:r>
      <w:r w:rsidRPr="00F844FF">
        <w:rPr>
          <w:rStyle w:val="Emphasis"/>
        </w:rPr>
        <w:t>kinetic attack</w:t>
      </w:r>
      <w:r w:rsidRPr="00F844FF">
        <w:rPr>
          <w:rStyle w:val="StyleUnderline"/>
        </w:rPr>
        <w:t xml:space="preserve"> on a satellite constellation might spill over into a </w:t>
      </w:r>
      <w:r w:rsidRPr="00F844FF">
        <w:rPr>
          <w:rStyle w:val="Emphasis"/>
        </w:rPr>
        <w:t>spiraling Kessler effect</w:t>
      </w:r>
      <w:r w:rsidRPr="003617E6">
        <w:rPr>
          <w:rStyle w:val="StyleUnderline"/>
        </w:rPr>
        <w:t xml:space="preserve">. </w:t>
      </w:r>
      <w:r w:rsidRPr="003617E6">
        <w:rPr>
          <w:sz w:val="12"/>
        </w:rPr>
        <w:t>Humans have “millennia of experience in blowing up things on land,” says Laurie Blank, a law professor at Emory University and a specialist in the laws of armed conflict. “</w:t>
      </w:r>
      <w:r w:rsidRPr="003617E6">
        <w:rPr>
          <w:rStyle w:val="StyleUnderline"/>
        </w:rPr>
        <w:t>We’re still learning the consequences of all these things in space.</w:t>
      </w:r>
      <w:r w:rsidRPr="003617E6">
        <w:rPr>
          <w:sz w:val="12"/>
        </w:rPr>
        <w:t>”</w:t>
      </w:r>
    </w:p>
    <w:p w14:paraId="3F727F9E" w14:textId="77777777" w:rsidR="00AE0ABB" w:rsidRPr="003617E6" w:rsidRDefault="00AE0ABB" w:rsidP="00AE0ABB">
      <w:pPr>
        <w:pStyle w:val="Heading4"/>
      </w:pPr>
      <w:r w:rsidRPr="003617E6">
        <w:t>Economic crash leads to diversionary global nuclear war.</w:t>
      </w:r>
    </w:p>
    <w:p w14:paraId="2696A1B3" w14:textId="77777777" w:rsidR="00AE0ABB" w:rsidRPr="003617E6" w:rsidRDefault="00AE0ABB" w:rsidP="00AE0ABB">
      <w:pPr>
        <w:spacing w:line="256" w:lineRule="auto"/>
        <w:rPr>
          <w:rFonts w:eastAsia="Calibri"/>
        </w:rPr>
      </w:pPr>
      <w:proofErr w:type="spellStart"/>
      <w:r w:rsidRPr="003617E6">
        <w:rPr>
          <w:rFonts w:eastAsia="Calibri"/>
          <w:b/>
          <w:sz w:val="26"/>
        </w:rPr>
        <w:t>Tønnesson</w:t>
      </w:r>
      <w:proofErr w:type="spellEnd"/>
      <w:r w:rsidRPr="003617E6">
        <w:rPr>
          <w:rFonts w:eastAsia="Calibri"/>
          <w:b/>
          <w:sz w:val="26"/>
        </w:rPr>
        <w:t xml:space="preserve"> 15</w:t>
      </w:r>
      <w:r w:rsidRPr="003617E6">
        <w:rPr>
          <w:rFonts w:eastAsia="Calibri"/>
        </w:rPr>
        <w:t xml:space="preserve"> (Stein, research professor at Peace Research Institute Oslo, leader of East Asia Peace program at Uppsala University, “Deterrence, interdependence and Sino–US peace,” </w:t>
      </w:r>
      <w:r w:rsidRPr="003617E6">
        <w:rPr>
          <w:rFonts w:eastAsia="Calibri"/>
          <w:i/>
        </w:rPr>
        <w:t>International Area Studies Review</w:t>
      </w:r>
      <w:r w:rsidRPr="003617E6">
        <w:rPr>
          <w:rFonts w:eastAsia="Calibri"/>
        </w:rPr>
        <w:t>, Vol. 18, No. 3, 2015, p. 297-311)</w:t>
      </w:r>
    </w:p>
    <w:p w14:paraId="7BC60692" w14:textId="77777777" w:rsidR="00AE0ABB" w:rsidRPr="003617E6" w:rsidRDefault="00AE0ABB" w:rsidP="00AE0ABB">
      <w:pPr>
        <w:spacing w:line="256" w:lineRule="auto"/>
        <w:rPr>
          <w:rFonts w:eastAsia="Calibri"/>
          <w:sz w:val="16"/>
          <w:szCs w:val="16"/>
        </w:rPr>
      </w:pPr>
      <w:r w:rsidRPr="0092601E">
        <w:rPr>
          <w:rFonts w:eastAsia="Calibri"/>
          <w:sz w:val="16"/>
          <w:szCs w:val="16"/>
        </w:rPr>
        <w:t xml:space="preserve">Several </w:t>
      </w:r>
      <w:r w:rsidRPr="00A761B9">
        <w:rPr>
          <w:rStyle w:val="StyleUnderline"/>
        </w:rPr>
        <w:t>recent works</w:t>
      </w:r>
      <w:r w:rsidRPr="0092601E">
        <w:rPr>
          <w:rFonts w:eastAsia="Calibri"/>
          <w:sz w:val="16"/>
          <w:szCs w:val="16"/>
        </w:rPr>
        <w:t xml:space="preserve"> on China and Sino–US relations </w:t>
      </w:r>
      <w:r w:rsidRPr="00A761B9">
        <w:rPr>
          <w:rStyle w:val="StyleUnderline"/>
        </w:rPr>
        <w:t>have made</w:t>
      </w:r>
      <w:r w:rsidRPr="0092601E">
        <w:rPr>
          <w:rFonts w:eastAsia="Calibri"/>
          <w:sz w:val="16"/>
          <w:szCs w:val="16"/>
        </w:rPr>
        <w:t xml:space="preserve"> substantial </w:t>
      </w:r>
      <w:r w:rsidRPr="00A761B9">
        <w:rPr>
          <w:rStyle w:val="StyleUnderline"/>
        </w:rPr>
        <w:t>contributions to the current understanding of how and under what circumstances</w:t>
      </w:r>
      <w:r w:rsidRPr="0092601E">
        <w:rPr>
          <w:rFonts w:eastAsia="Calibri"/>
          <w:sz w:val="16"/>
          <w:szCs w:val="16"/>
        </w:rPr>
        <w:t xml:space="preserve"> a combination of </w:t>
      </w:r>
      <w:r w:rsidRPr="00A761B9">
        <w:rPr>
          <w:rStyle w:val="StyleUnderline"/>
        </w:rPr>
        <w:t>nuclear deterrence and economic interdependence may reduce the risk of war between major powers</w:t>
      </w:r>
      <w:r w:rsidRPr="0092601E">
        <w:rPr>
          <w:rFonts w:eastAsia="Calibri"/>
          <w:sz w:val="16"/>
          <w:szCs w:val="16"/>
        </w:rPr>
        <w:t xml:space="preserve">. At least four conclusions can be drawn from the review above: first, those who say that </w:t>
      </w:r>
      <w:r w:rsidRPr="00A761B9">
        <w:rPr>
          <w:rStyle w:val="StyleUnderline"/>
        </w:rPr>
        <w:t xml:space="preserve">interdependence may </w:t>
      </w:r>
      <w:r w:rsidRPr="0092601E">
        <w:rPr>
          <w:rFonts w:eastAsia="Calibri"/>
          <w:b/>
          <w:u w:val="single"/>
        </w:rPr>
        <w:t>both inhibit and drive conflict</w:t>
      </w:r>
      <w:r w:rsidRPr="0092601E">
        <w:rPr>
          <w:rFonts w:eastAsia="Calibri"/>
          <w:sz w:val="16"/>
          <w:szCs w:val="16"/>
        </w:rPr>
        <w:t xml:space="preserve"> are right. </w:t>
      </w:r>
      <w:r w:rsidRPr="00C536FE">
        <w:rPr>
          <w:rStyle w:val="StyleUnderline"/>
          <w:highlight w:val="green"/>
        </w:rPr>
        <w:t>Interdependence raises the cost of conflict</w:t>
      </w:r>
      <w:r w:rsidRPr="0092601E">
        <w:rPr>
          <w:rFonts w:eastAsia="Calibri"/>
          <w:sz w:val="16"/>
          <w:szCs w:val="16"/>
        </w:rPr>
        <w:t xml:space="preserve"> for all </w:t>
      </w:r>
      <w:proofErr w:type="gramStart"/>
      <w:r w:rsidRPr="0092601E">
        <w:rPr>
          <w:rFonts w:eastAsia="Calibri"/>
          <w:sz w:val="16"/>
          <w:szCs w:val="16"/>
        </w:rPr>
        <w:t>sides</w:t>
      </w:r>
      <w:proofErr w:type="gramEnd"/>
      <w:r w:rsidRPr="0092601E">
        <w:rPr>
          <w:rFonts w:eastAsia="Calibri"/>
          <w:sz w:val="16"/>
          <w:szCs w:val="16"/>
        </w:rPr>
        <w:t xml:space="preserve"> </w:t>
      </w:r>
      <w:r w:rsidRPr="00A761B9">
        <w:rPr>
          <w:rStyle w:val="StyleUnderline"/>
        </w:rPr>
        <w:t>but</w:t>
      </w:r>
      <w:r w:rsidRPr="0092601E">
        <w:rPr>
          <w:rFonts w:eastAsia="Calibri"/>
          <w:sz w:val="16"/>
          <w:szCs w:val="16"/>
        </w:rPr>
        <w:t xml:space="preserve"> </w:t>
      </w:r>
      <w:r w:rsidRPr="00A761B9">
        <w:rPr>
          <w:rStyle w:val="StyleUnderline"/>
        </w:rPr>
        <w:t xml:space="preserve">asymmetrical or unbalanced dependencies and </w:t>
      </w:r>
      <w:r w:rsidRPr="00C536FE">
        <w:rPr>
          <w:rStyle w:val="Emphasis"/>
          <w:highlight w:val="green"/>
        </w:rPr>
        <w:t>negative trade expectations</w:t>
      </w:r>
      <w:r w:rsidRPr="0092601E">
        <w:rPr>
          <w:rFonts w:eastAsia="Calibri"/>
          <w:sz w:val="16"/>
          <w:szCs w:val="16"/>
        </w:rPr>
        <w:t xml:space="preserve"> may </w:t>
      </w:r>
      <w:r w:rsidRPr="00A761B9">
        <w:rPr>
          <w:rStyle w:val="StyleUnderline"/>
        </w:rPr>
        <w:t>generate tensions leading to trade wars among inter-dependent states that</w:t>
      </w:r>
      <w:r w:rsidRPr="0092601E">
        <w:rPr>
          <w:rFonts w:eastAsia="Calibri"/>
          <w:sz w:val="16"/>
          <w:szCs w:val="16"/>
        </w:rPr>
        <w:t xml:space="preserve"> in turn </w:t>
      </w:r>
      <w:r w:rsidRPr="00C536FE">
        <w:rPr>
          <w:rStyle w:val="StyleUnderline"/>
          <w:highlight w:val="green"/>
        </w:rPr>
        <w:t>increase</w:t>
      </w:r>
      <w:r w:rsidRPr="00A761B9">
        <w:rPr>
          <w:rStyle w:val="StyleUnderline"/>
        </w:rPr>
        <w:t xml:space="preserve"> the risk of </w:t>
      </w:r>
      <w:r w:rsidRPr="00C536FE">
        <w:rPr>
          <w:rStyle w:val="Emphasis"/>
          <w:highlight w:val="green"/>
        </w:rPr>
        <w:t>military conflict</w:t>
      </w:r>
      <w:r w:rsidRPr="0092601E">
        <w:rPr>
          <w:rFonts w:eastAsia="Calibri"/>
          <w:sz w:val="16"/>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2601E">
        <w:rPr>
          <w:rFonts w:eastAsia="Calibri"/>
          <w:sz w:val="16"/>
          <w:szCs w:val="16"/>
        </w:rPr>
        <w:t>analysed</w:t>
      </w:r>
      <w:proofErr w:type="spellEnd"/>
      <w:r w:rsidRPr="0092601E">
        <w:rPr>
          <w:rFonts w:eastAsia="Calibri"/>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761B9">
        <w:rPr>
          <w:rStyle w:val="StyleUnderline"/>
        </w:rPr>
        <w:t>decisions for war</w:t>
      </w:r>
      <w:r w:rsidRPr="0092601E">
        <w:rPr>
          <w:rFonts w:eastAsia="Calibri"/>
          <w:sz w:val="16"/>
          <w:szCs w:val="16"/>
        </w:rPr>
        <w:t xml:space="preserve"> and peace </w:t>
      </w:r>
      <w:r w:rsidRPr="00A761B9">
        <w:rPr>
          <w:rStyle w:val="StyleUnderline"/>
        </w:rPr>
        <w:t>are taken by very few people, who act on the basis of their future expectations</w:t>
      </w:r>
      <w:r w:rsidRPr="0092601E">
        <w:rPr>
          <w:rFonts w:eastAsia="Calibri"/>
          <w:sz w:val="16"/>
          <w:szCs w:val="16"/>
        </w:rPr>
        <w:t xml:space="preserve">. International relations theory must be supplemented by foreign policy analysis </w:t>
      </w:r>
      <w:proofErr w:type="gramStart"/>
      <w:r w:rsidRPr="0092601E">
        <w:rPr>
          <w:rFonts w:eastAsia="Calibri"/>
          <w:sz w:val="16"/>
          <w:szCs w:val="16"/>
        </w:rPr>
        <w:t>in order to</w:t>
      </w:r>
      <w:proofErr w:type="gramEnd"/>
      <w:r w:rsidRPr="0092601E">
        <w:rPr>
          <w:rFonts w:eastAsia="Calibri"/>
          <w:sz w:val="16"/>
          <w:szCs w:val="16"/>
        </w:rPr>
        <w:t xml:space="preserve"> assess the value attributed by national decision-makers to economic development and their assessments of risks and opportunities. </w:t>
      </w:r>
      <w:r w:rsidRPr="00C536FE">
        <w:rPr>
          <w:rStyle w:val="StyleUnderline"/>
          <w:highlight w:val="green"/>
        </w:rPr>
        <w:t>If leaders</w:t>
      </w:r>
      <w:r w:rsidRPr="0092601E">
        <w:rPr>
          <w:rFonts w:eastAsia="Calibri"/>
          <w:sz w:val="16"/>
          <w:szCs w:val="16"/>
        </w:rPr>
        <w:t xml:space="preserve"> on either side of the Atlantic </w:t>
      </w:r>
      <w:r w:rsidRPr="00A761B9">
        <w:rPr>
          <w:rStyle w:val="StyleUnderline"/>
        </w:rPr>
        <w:t xml:space="preserve">begin to seriously </w:t>
      </w:r>
      <w:r w:rsidRPr="0092601E">
        <w:rPr>
          <w:rFonts w:eastAsia="Calibri"/>
          <w:b/>
          <w:u w:val="single"/>
        </w:rPr>
        <w:t xml:space="preserve">fear or </w:t>
      </w:r>
      <w:r w:rsidRPr="00C536FE">
        <w:rPr>
          <w:rStyle w:val="Emphasis"/>
          <w:highlight w:val="green"/>
        </w:rPr>
        <w:t>anticipate</w:t>
      </w:r>
      <w:r w:rsidRPr="0092601E">
        <w:rPr>
          <w:rFonts w:eastAsia="Calibri"/>
          <w:b/>
          <w:u w:val="single"/>
        </w:rPr>
        <w:t xml:space="preserve"> their own nation’s </w:t>
      </w:r>
      <w:r w:rsidRPr="00C536FE">
        <w:rPr>
          <w:rStyle w:val="Emphasis"/>
          <w:highlight w:val="green"/>
        </w:rPr>
        <w:t>decline</w:t>
      </w:r>
      <w:r w:rsidRPr="0092601E">
        <w:rPr>
          <w:rFonts w:eastAsia="Calibri"/>
          <w:sz w:val="16"/>
          <w:szCs w:val="16"/>
        </w:rPr>
        <w:t xml:space="preserve"> then </w:t>
      </w:r>
      <w:r w:rsidRPr="00C536FE">
        <w:rPr>
          <w:rStyle w:val="StyleUnderline"/>
          <w:highlight w:val="green"/>
        </w:rPr>
        <w:t xml:space="preserve">they </w:t>
      </w:r>
      <w:r w:rsidRPr="00A761B9">
        <w:rPr>
          <w:rStyle w:val="StyleUnderline"/>
        </w:rPr>
        <w:t xml:space="preserve">may </w:t>
      </w:r>
      <w:r w:rsidRPr="00C536FE">
        <w:rPr>
          <w:rStyle w:val="StyleUnderline"/>
          <w:highlight w:val="green"/>
        </w:rPr>
        <w:t>blame</w:t>
      </w:r>
      <w:r w:rsidRPr="0092601E">
        <w:rPr>
          <w:rFonts w:eastAsia="Calibri"/>
          <w:sz w:val="16"/>
          <w:szCs w:val="16"/>
        </w:rPr>
        <w:t xml:space="preserve"> this on </w:t>
      </w:r>
      <w:r w:rsidRPr="00C536FE">
        <w:rPr>
          <w:rStyle w:val="StyleUnderline"/>
          <w:highlight w:val="green"/>
        </w:rPr>
        <w:t>external dependence</w:t>
      </w:r>
      <w:r w:rsidRPr="00A761B9">
        <w:rPr>
          <w:rStyle w:val="StyleUnderline"/>
        </w:rPr>
        <w:t>, appeal to anti-foreign sentiments, contemplate the use of force to gain</w:t>
      </w:r>
      <w:r w:rsidRPr="0092601E">
        <w:rPr>
          <w:rFonts w:eastAsia="Calibri"/>
          <w:sz w:val="16"/>
          <w:szCs w:val="16"/>
        </w:rPr>
        <w:t xml:space="preserve"> respect or </w:t>
      </w:r>
      <w:r w:rsidRPr="00A761B9">
        <w:rPr>
          <w:rStyle w:val="StyleUnderline"/>
        </w:rPr>
        <w:t xml:space="preserve">credibility, adopt </w:t>
      </w:r>
      <w:r w:rsidRPr="00A761B9">
        <w:rPr>
          <w:rStyle w:val="StyleUnderline"/>
        </w:rPr>
        <w:lastRenderedPageBreak/>
        <w:t xml:space="preserve">protectionist policies, </w:t>
      </w:r>
      <w:r w:rsidRPr="00C536FE">
        <w:rPr>
          <w:rStyle w:val="StyleUnderline"/>
          <w:highlight w:val="green"/>
        </w:rPr>
        <w:t>and</w:t>
      </w:r>
      <w:r w:rsidRPr="0092601E">
        <w:rPr>
          <w:rFonts w:eastAsia="Calibri"/>
          <w:sz w:val="16"/>
          <w:szCs w:val="16"/>
        </w:rPr>
        <w:t xml:space="preserve"> ultimately </w:t>
      </w:r>
      <w:r w:rsidRPr="00C536FE">
        <w:rPr>
          <w:rStyle w:val="Emphasis"/>
          <w:highlight w:val="green"/>
        </w:rPr>
        <w:t>refuse to be deterred</w:t>
      </w:r>
      <w:r w:rsidRPr="00C536FE">
        <w:rPr>
          <w:rFonts w:eastAsia="Calibri"/>
          <w:b/>
          <w:highlight w:val="green"/>
          <w:u w:val="single"/>
        </w:rPr>
        <w:t xml:space="preserve"> by</w:t>
      </w:r>
      <w:r w:rsidRPr="0092601E">
        <w:rPr>
          <w:rFonts w:eastAsia="Calibri"/>
          <w:sz w:val="16"/>
          <w:szCs w:val="16"/>
        </w:rPr>
        <w:t xml:space="preserve"> either </w:t>
      </w:r>
      <w:r w:rsidRPr="00C536FE">
        <w:rPr>
          <w:rStyle w:val="Emphasis"/>
          <w:highlight w:val="green"/>
        </w:rPr>
        <w:t>nuclear arms</w:t>
      </w:r>
      <w:r w:rsidRPr="00A761B9">
        <w:rPr>
          <w:rStyle w:val="StyleUnderline"/>
        </w:rPr>
        <w:t xml:space="preserve"> or prospects of socioeconomic calamities. Such a dangerous </w:t>
      </w:r>
      <w:r w:rsidRPr="00C536FE">
        <w:rPr>
          <w:rStyle w:val="StyleUnderline"/>
          <w:highlight w:val="green"/>
        </w:rPr>
        <w:t xml:space="preserve">shift could happen </w:t>
      </w:r>
      <w:r w:rsidRPr="00C536FE">
        <w:rPr>
          <w:rStyle w:val="Emphasis"/>
          <w:highlight w:val="green"/>
        </w:rPr>
        <w:t>abruptly</w:t>
      </w:r>
      <w:r w:rsidRPr="0092601E">
        <w:rPr>
          <w:rFonts w:eastAsia="Calibri"/>
          <w:sz w:val="16"/>
          <w:szCs w:val="16"/>
        </w:rPr>
        <w:t xml:space="preserve">, </w:t>
      </w:r>
      <w:proofErr w:type="gramStart"/>
      <w:r w:rsidRPr="0092601E">
        <w:rPr>
          <w:rFonts w:eastAsia="Calibri"/>
          <w:sz w:val="16"/>
          <w:szCs w:val="16"/>
        </w:rPr>
        <w:t>i.e.</w:t>
      </w:r>
      <w:proofErr w:type="gramEnd"/>
      <w:r w:rsidRPr="0092601E">
        <w:rPr>
          <w:rFonts w:eastAsia="Calibri"/>
          <w:sz w:val="16"/>
          <w:szCs w:val="16"/>
        </w:rPr>
        <w:t xml:space="preserve"> under the instigation of actions by a third party – or against a third party.</w:t>
      </w:r>
      <w:r>
        <w:rPr>
          <w:rFonts w:eastAsia="Calibri"/>
          <w:sz w:val="16"/>
          <w:szCs w:val="16"/>
        </w:rPr>
        <w:t xml:space="preserve"> </w:t>
      </w:r>
      <w:r w:rsidRPr="0092601E">
        <w:rPr>
          <w:rFonts w:eastAsia="Calibri"/>
          <w:sz w:val="16"/>
          <w:szCs w:val="16"/>
        </w:rPr>
        <w:t xml:space="preserve">Yet </w:t>
      </w:r>
      <w:proofErr w:type="gramStart"/>
      <w:r w:rsidRPr="0092601E">
        <w:rPr>
          <w:rFonts w:eastAsia="Calibri"/>
          <w:sz w:val="16"/>
          <w:szCs w:val="16"/>
        </w:rPr>
        <w:t>as long as</w:t>
      </w:r>
      <w:proofErr w:type="gramEnd"/>
      <w:r w:rsidRPr="0092601E">
        <w:rPr>
          <w:rFonts w:eastAsia="Calibri"/>
          <w:sz w:val="16"/>
          <w:szCs w:val="16"/>
        </w:rPr>
        <w:t xml:space="preserve"> there is both nuclear deterrence and interdependence, the tensions </w:t>
      </w:r>
      <w:r w:rsidRPr="00A761B9">
        <w:rPr>
          <w:rStyle w:val="StyleUnderline"/>
        </w:rPr>
        <w:t>in East Asia</w:t>
      </w:r>
      <w:r w:rsidRPr="0092601E">
        <w:rPr>
          <w:rFonts w:eastAsia="Calibri"/>
          <w:sz w:val="16"/>
          <w:szCs w:val="16"/>
        </w:rPr>
        <w:t xml:space="preserve"> are unlikely to escalate to war. As Chan (2013) says, all states in the region are aware that they cannot count on support from either China or the US if they make provocative moves. </w:t>
      </w:r>
      <w:r w:rsidRPr="00C536FE">
        <w:rPr>
          <w:rStyle w:val="Emphasis"/>
          <w:highlight w:val="green"/>
        </w:rPr>
        <w:t>The greatest risk is</w:t>
      </w:r>
      <w:r w:rsidRPr="00A761B9">
        <w:rPr>
          <w:rStyle w:val="StyleUnderline"/>
        </w:rPr>
        <w:t xml:space="preserve"> </w:t>
      </w:r>
      <w:r w:rsidRPr="0092601E">
        <w:rPr>
          <w:rFonts w:eastAsia="Calibri"/>
          <w:b/>
          <w:u w:val="single"/>
        </w:rPr>
        <w:t>not</w:t>
      </w:r>
      <w:r w:rsidRPr="0092601E">
        <w:rPr>
          <w:rFonts w:eastAsia="Calibri"/>
          <w:sz w:val="16"/>
          <w:szCs w:val="16"/>
        </w:rPr>
        <w:t xml:space="preserve"> that </w:t>
      </w:r>
      <w:r w:rsidRPr="0092601E">
        <w:rPr>
          <w:rFonts w:eastAsia="Calibri"/>
          <w:b/>
          <w:u w:val="single"/>
        </w:rPr>
        <w:t>a territorial dispute</w:t>
      </w:r>
      <w:r w:rsidRPr="0092601E">
        <w:rPr>
          <w:rFonts w:eastAsia="Calibri"/>
          <w:sz w:val="16"/>
          <w:szCs w:val="16"/>
        </w:rPr>
        <w:t xml:space="preserve"> leads to war under present circumstances </w:t>
      </w:r>
      <w:r w:rsidRPr="00A761B9">
        <w:rPr>
          <w:rStyle w:val="StyleUnderline"/>
        </w:rPr>
        <w:t xml:space="preserve">but that </w:t>
      </w:r>
      <w:r w:rsidRPr="00C536FE">
        <w:rPr>
          <w:rStyle w:val="Emphasis"/>
          <w:highlight w:val="green"/>
        </w:rPr>
        <w:t>changes in the world economy</w:t>
      </w:r>
      <w:r w:rsidRPr="00A761B9">
        <w:rPr>
          <w:rStyle w:val="StyleUnderline"/>
        </w:rPr>
        <w:t xml:space="preserve"> alter those circumstances in ways that render inter-state peace more precarious</w:t>
      </w:r>
      <w:r w:rsidRPr="0092601E">
        <w:rPr>
          <w:rFonts w:eastAsia="Calibri"/>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A761B9">
        <w:rPr>
          <w:rStyle w:val="StyleUnderline"/>
        </w:rPr>
        <w:t xml:space="preserve">This could have unforeseen consequences in the field of security, </w:t>
      </w:r>
      <w:r w:rsidRPr="00C536FE">
        <w:rPr>
          <w:rStyle w:val="StyleUnderline"/>
          <w:highlight w:val="green"/>
        </w:rPr>
        <w:t xml:space="preserve">with </w:t>
      </w:r>
      <w:r w:rsidRPr="00C536FE">
        <w:rPr>
          <w:rStyle w:val="Emphasis"/>
          <w:highlight w:val="green"/>
        </w:rPr>
        <w:t>nuclear deterrence</w:t>
      </w:r>
      <w:r w:rsidRPr="00A761B9">
        <w:rPr>
          <w:rStyle w:val="StyleUnderline"/>
        </w:rPr>
        <w:t xml:space="preserve"> remaining </w:t>
      </w:r>
      <w:r w:rsidRPr="00C536FE">
        <w:rPr>
          <w:rStyle w:val="StyleUnderline"/>
          <w:highlight w:val="green"/>
        </w:rPr>
        <w:t xml:space="preserve">the </w:t>
      </w:r>
      <w:r w:rsidRPr="00C536FE">
        <w:rPr>
          <w:rStyle w:val="Emphasis"/>
          <w:highlight w:val="green"/>
        </w:rPr>
        <w:t>only factor</w:t>
      </w:r>
      <w:r w:rsidRPr="00C536FE">
        <w:rPr>
          <w:rStyle w:val="StyleUnderline"/>
          <w:highlight w:val="green"/>
        </w:rPr>
        <w:t xml:space="preserve"> to </w:t>
      </w:r>
      <w:r w:rsidRPr="00C536FE">
        <w:rPr>
          <w:rFonts w:eastAsia="Calibri"/>
          <w:b/>
          <w:highlight w:val="green"/>
          <w:u w:val="single"/>
        </w:rPr>
        <w:t>protect</w:t>
      </w:r>
      <w:r w:rsidRPr="0092601E">
        <w:rPr>
          <w:rFonts w:eastAsia="Calibri"/>
          <w:b/>
          <w:u w:val="single"/>
        </w:rPr>
        <w:t xml:space="preserve"> the world </w:t>
      </w:r>
      <w:r w:rsidRPr="00C536FE">
        <w:rPr>
          <w:rFonts w:eastAsia="Calibri"/>
          <w:b/>
          <w:highlight w:val="green"/>
          <w:u w:val="single"/>
        </w:rPr>
        <w:t xml:space="preserve">from </w:t>
      </w:r>
      <w:r w:rsidRPr="00C536FE">
        <w:rPr>
          <w:rStyle w:val="Emphasis"/>
          <w:highlight w:val="green"/>
        </w:rPr>
        <w:t>Armageddon</w:t>
      </w:r>
      <w:r w:rsidRPr="00A761B9">
        <w:rPr>
          <w:rStyle w:val="StyleUnderline"/>
        </w:rPr>
        <w:t xml:space="preserve">, and </w:t>
      </w:r>
      <w:r w:rsidRPr="0092601E">
        <w:rPr>
          <w:rFonts w:eastAsia="Calibri"/>
          <w:b/>
          <w:u w:val="single"/>
        </w:rPr>
        <w:t>unreliably so</w:t>
      </w:r>
      <w:r w:rsidRPr="0092601E">
        <w:rPr>
          <w:rFonts w:eastAsia="Calibri"/>
          <w:sz w:val="16"/>
          <w:szCs w:val="16"/>
        </w:rPr>
        <w:t xml:space="preserve">. </w:t>
      </w:r>
      <w:r w:rsidRPr="00C536FE">
        <w:rPr>
          <w:rStyle w:val="StyleUnderline"/>
          <w:highlight w:val="green"/>
        </w:rPr>
        <w:t xml:space="preserve">Deterrence could </w:t>
      </w:r>
      <w:r w:rsidRPr="00C536FE">
        <w:rPr>
          <w:rStyle w:val="Emphasis"/>
          <w:highlight w:val="green"/>
        </w:rPr>
        <w:t>lose</w:t>
      </w:r>
      <w:r w:rsidRPr="0092601E">
        <w:rPr>
          <w:rFonts w:eastAsia="Calibri"/>
          <w:b/>
          <w:u w:val="single"/>
        </w:rPr>
        <w:t xml:space="preserve"> its </w:t>
      </w:r>
      <w:r w:rsidRPr="00C536FE">
        <w:rPr>
          <w:rStyle w:val="Emphasis"/>
          <w:highlight w:val="green"/>
        </w:rPr>
        <w:t>credibility</w:t>
      </w:r>
      <w:r w:rsidRPr="0092601E">
        <w:rPr>
          <w:rFonts w:eastAsia="Calibri"/>
          <w:sz w:val="16"/>
          <w:szCs w:val="16"/>
        </w:rPr>
        <w:t xml:space="preserve">: one of the two </w:t>
      </w:r>
      <w:r w:rsidRPr="00C536FE">
        <w:rPr>
          <w:rStyle w:val="StyleUnderline"/>
          <w:highlight w:val="green"/>
        </w:rPr>
        <w:t xml:space="preserve">great powers might </w:t>
      </w:r>
      <w:r w:rsidRPr="00C536FE">
        <w:rPr>
          <w:rStyle w:val="Emphasis"/>
          <w:highlight w:val="green"/>
        </w:rPr>
        <w:t>gamble</w:t>
      </w:r>
      <w:r w:rsidRPr="00A761B9">
        <w:rPr>
          <w:rStyle w:val="StyleUnderline"/>
        </w:rPr>
        <w:t xml:space="preserve"> that </w:t>
      </w:r>
      <w:r w:rsidRPr="00C536FE">
        <w:rPr>
          <w:rStyle w:val="Emphasis"/>
          <w:highlight w:val="green"/>
        </w:rPr>
        <w:t>the other yield</w:t>
      </w:r>
      <w:r w:rsidRPr="00A761B9">
        <w:rPr>
          <w:rStyle w:val="StyleUnderline"/>
        </w:rPr>
        <w:t xml:space="preserve"> in a cyber-war or conventional</w:t>
      </w:r>
      <w:r w:rsidRPr="0092601E">
        <w:rPr>
          <w:rFonts w:eastAsia="Calibri"/>
          <w:sz w:val="16"/>
          <w:szCs w:val="16"/>
        </w:rPr>
        <w:t xml:space="preserve"> limited </w:t>
      </w:r>
      <w:r w:rsidRPr="00A761B9">
        <w:rPr>
          <w:rStyle w:val="StyleUnderline"/>
        </w:rPr>
        <w:t>war</w:t>
      </w:r>
      <w:r w:rsidRPr="0092601E">
        <w:rPr>
          <w:rFonts w:eastAsia="Calibri"/>
          <w:sz w:val="16"/>
          <w:szCs w:val="16"/>
        </w:rPr>
        <w:t xml:space="preserve">, or </w:t>
      </w:r>
      <w:proofErr w:type="gramStart"/>
      <w:r w:rsidRPr="0092601E">
        <w:rPr>
          <w:rFonts w:eastAsia="Calibri"/>
          <w:sz w:val="16"/>
          <w:szCs w:val="16"/>
        </w:rPr>
        <w:t>third party</w:t>
      </w:r>
      <w:proofErr w:type="gramEnd"/>
      <w:r w:rsidRPr="0092601E">
        <w:rPr>
          <w:rFonts w:eastAsia="Calibri"/>
          <w:sz w:val="16"/>
          <w:szCs w:val="16"/>
        </w:rPr>
        <w:t xml:space="preserve"> countries might engage in conflict with each other, with a view to obliging Washington or Beijing to intervene.</w:t>
      </w:r>
      <w:r>
        <w:rPr>
          <w:rFonts w:eastAsia="Calibri"/>
          <w:sz w:val="16"/>
          <w:szCs w:val="16"/>
        </w:rPr>
        <w:t xml:space="preserve"> </w:t>
      </w:r>
      <w:r w:rsidRPr="003617E6">
        <w:rPr>
          <w:rFonts w:eastAsia="Calibri"/>
          <w:sz w:val="16"/>
          <w:szCs w:val="16"/>
        </w:rPr>
        <w:t xml:space="preserve">Yet </w:t>
      </w:r>
      <w:proofErr w:type="gramStart"/>
      <w:r w:rsidRPr="003617E6">
        <w:rPr>
          <w:rFonts w:eastAsia="Calibri"/>
          <w:sz w:val="16"/>
          <w:szCs w:val="16"/>
        </w:rPr>
        <w:t>as long as</w:t>
      </w:r>
      <w:proofErr w:type="gramEnd"/>
      <w:r w:rsidRPr="003617E6">
        <w:rPr>
          <w:rFonts w:eastAsia="Calibri"/>
          <w:sz w:val="16"/>
          <w:szCs w:val="16"/>
        </w:rPr>
        <w:t xml:space="preserve"> there is both nuclear deterrence and interdependence, the tensions </w:t>
      </w:r>
      <w:r w:rsidRPr="003617E6">
        <w:rPr>
          <w:rStyle w:val="StyleUnderline"/>
        </w:rPr>
        <w:t>in East Asia</w:t>
      </w:r>
      <w:r w:rsidRPr="003617E6">
        <w:rPr>
          <w:rFonts w:eastAsia="Calibri"/>
          <w:sz w:val="16"/>
          <w:szCs w:val="16"/>
        </w:rPr>
        <w:t xml:space="preserve"> are unlikely to escalate to war. As Chan (2013) says, all states in the region are aware that they cannot count on support from either China or the US if they make provocative moves. </w:t>
      </w:r>
      <w:r w:rsidRPr="003617E6">
        <w:rPr>
          <w:rStyle w:val="StyleUnderline"/>
        </w:rPr>
        <w:t xml:space="preserve">The greatest risk is </w:t>
      </w:r>
      <w:r w:rsidRPr="003617E6">
        <w:rPr>
          <w:rFonts w:eastAsia="Calibri"/>
          <w:b/>
          <w:u w:val="single"/>
        </w:rPr>
        <w:t>not</w:t>
      </w:r>
      <w:r w:rsidRPr="003617E6">
        <w:rPr>
          <w:rFonts w:eastAsia="Calibri"/>
          <w:sz w:val="16"/>
          <w:szCs w:val="16"/>
        </w:rPr>
        <w:t xml:space="preserve"> that </w:t>
      </w:r>
      <w:r w:rsidRPr="003617E6">
        <w:rPr>
          <w:rFonts w:eastAsia="Calibri"/>
          <w:b/>
          <w:u w:val="single"/>
        </w:rPr>
        <w:t>a territorial dispute</w:t>
      </w:r>
      <w:r w:rsidRPr="003617E6">
        <w:rPr>
          <w:rFonts w:eastAsia="Calibri"/>
          <w:sz w:val="16"/>
          <w:szCs w:val="16"/>
        </w:rPr>
        <w:t xml:space="preserve"> leads to war under present circumstances </w:t>
      </w:r>
      <w:r w:rsidRPr="003617E6">
        <w:rPr>
          <w:rStyle w:val="StyleUnderline"/>
        </w:rPr>
        <w:t xml:space="preserve">but that </w:t>
      </w:r>
      <w:r w:rsidRPr="003617E6">
        <w:rPr>
          <w:rStyle w:val="Emphasis"/>
        </w:rPr>
        <w:t>changes in the world economy</w:t>
      </w:r>
      <w:r w:rsidRPr="003617E6">
        <w:rPr>
          <w:rStyle w:val="StyleUnderline"/>
        </w:rPr>
        <w:t xml:space="preserve"> alter those circumstances in ways that render inter-state peace more precarious</w:t>
      </w:r>
      <w:r w:rsidRPr="003617E6">
        <w:rPr>
          <w:rFonts w:eastAsia="Calibri"/>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3617E6">
        <w:rPr>
          <w:rStyle w:val="StyleUnderline"/>
        </w:rPr>
        <w:t xml:space="preserve">This could have unforeseen consequences in the field of security, with </w:t>
      </w:r>
      <w:r w:rsidRPr="003617E6">
        <w:rPr>
          <w:rStyle w:val="Emphasis"/>
        </w:rPr>
        <w:t>nuclear deterrence</w:t>
      </w:r>
      <w:r w:rsidRPr="003617E6">
        <w:rPr>
          <w:rStyle w:val="StyleUnderline"/>
        </w:rPr>
        <w:t xml:space="preserve"> remaining the </w:t>
      </w:r>
      <w:r w:rsidRPr="003617E6">
        <w:rPr>
          <w:rStyle w:val="Emphasis"/>
        </w:rPr>
        <w:t>only factor</w:t>
      </w:r>
      <w:r w:rsidRPr="003617E6">
        <w:rPr>
          <w:rStyle w:val="StyleUnderline"/>
        </w:rPr>
        <w:t xml:space="preserve"> to </w:t>
      </w:r>
      <w:r w:rsidRPr="003617E6">
        <w:rPr>
          <w:rFonts w:eastAsia="Calibri"/>
          <w:b/>
          <w:u w:val="single"/>
        </w:rPr>
        <w:t xml:space="preserve">protect the world from </w:t>
      </w:r>
      <w:r w:rsidRPr="003617E6">
        <w:rPr>
          <w:rStyle w:val="Emphasis"/>
        </w:rPr>
        <w:t>Armageddon</w:t>
      </w:r>
      <w:r w:rsidRPr="003617E6">
        <w:rPr>
          <w:rStyle w:val="StyleUnderline"/>
        </w:rPr>
        <w:t xml:space="preserve">, and </w:t>
      </w:r>
      <w:r w:rsidRPr="003617E6">
        <w:rPr>
          <w:rFonts w:eastAsia="Calibri"/>
          <w:b/>
          <w:u w:val="single"/>
        </w:rPr>
        <w:t>unreliably so</w:t>
      </w:r>
      <w:r w:rsidRPr="003617E6">
        <w:rPr>
          <w:rFonts w:eastAsia="Calibri"/>
          <w:sz w:val="16"/>
          <w:szCs w:val="16"/>
        </w:rPr>
        <w:t xml:space="preserve">. </w:t>
      </w:r>
      <w:r w:rsidRPr="003617E6">
        <w:rPr>
          <w:rStyle w:val="StyleUnderline"/>
        </w:rPr>
        <w:t xml:space="preserve">Deterrence could </w:t>
      </w:r>
      <w:r w:rsidRPr="003617E6">
        <w:rPr>
          <w:rStyle w:val="Emphasis"/>
        </w:rPr>
        <w:t>lose</w:t>
      </w:r>
      <w:r w:rsidRPr="003617E6">
        <w:rPr>
          <w:rFonts w:eastAsia="Calibri"/>
          <w:b/>
          <w:u w:val="single"/>
        </w:rPr>
        <w:t xml:space="preserve"> its </w:t>
      </w:r>
      <w:r w:rsidRPr="003617E6">
        <w:rPr>
          <w:rStyle w:val="Emphasis"/>
        </w:rPr>
        <w:t>credibility</w:t>
      </w:r>
      <w:r w:rsidRPr="003617E6">
        <w:rPr>
          <w:rFonts w:eastAsia="Calibri"/>
          <w:sz w:val="16"/>
          <w:szCs w:val="16"/>
        </w:rPr>
        <w:t xml:space="preserve">: one of the two </w:t>
      </w:r>
      <w:r w:rsidRPr="003617E6">
        <w:rPr>
          <w:rStyle w:val="StyleUnderline"/>
        </w:rPr>
        <w:t xml:space="preserve">great powers might </w:t>
      </w:r>
      <w:r w:rsidRPr="003617E6">
        <w:rPr>
          <w:rStyle w:val="Emphasis"/>
        </w:rPr>
        <w:t>gamble</w:t>
      </w:r>
      <w:r w:rsidRPr="003617E6">
        <w:rPr>
          <w:rStyle w:val="StyleUnderline"/>
        </w:rPr>
        <w:t xml:space="preserve"> that </w:t>
      </w:r>
      <w:r w:rsidRPr="003617E6">
        <w:rPr>
          <w:rStyle w:val="Emphasis"/>
        </w:rPr>
        <w:t>the other yield</w:t>
      </w:r>
      <w:r w:rsidRPr="003617E6">
        <w:rPr>
          <w:rStyle w:val="StyleUnderline"/>
        </w:rPr>
        <w:t xml:space="preserve"> in a cyber-war or conventional</w:t>
      </w:r>
      <w:r w:rsidRPr="003617E6">
        <w:rPr>
          <w:rFonts w:eastAsia="Calibri"/>
          <w:sz w:val="16"/>
          <w:szCs w:val="16"/>
        </w:rPr>
        <w:t xml:space="preserve"> limited </w:t>
      </w:r>
      <w:r w:rsidRPr="003617E6">
        <w:rPr>
          <w:rStyle w:val="StyleUnderline"/>
        </w:rPr>
        <w:t>war</w:t>
      </w:r>
      <w:r w:rsidRPr="003617E6">
        <w:rPr>
          <w:rFonts w:eastAsia="Calibri"/>
          <w:sz w:val="16"/>
          <w:szCs w:val="16"/>
        </w:rPr>
        <w:t xml:space="preserve">, or </w:t>
      </w:r>
      <w:proofErr w:type="gramStart"/>
      <w:r w:rsidRPr="003617E6">
        <w:rPr>
          <w:rFonts w:eastAsia="Calibri"/>
          <w:sz w:val="16"/>
          <w:szCs w:val="16"/>
        </w:rPr>
        <w:t>third party</w:t>
      </w:r>
      <w:proofErr w:type="gramEnd"/>
      <w:r w:rsidRPr="003617E6">
        <w:rPr>
          <w:rFonts w:eastAsia="Calibri"/>
          <w:sz w:val="16"/>
          <w:szCs w:val="16"/>
        </w:rPr>
        <w:t xml:space="preserve"> countries might engage in conflict with each other, with a view to obliging Washington or Beijing to intervene.</w:t>
      </w:r>
    </w:p>
    <w:p w14:paraId="706408A5" w14:textId="77777777" w:rsidR="00AE0ABB" w:rsidRPr="00157EFA" w:rsidRDefault="00AE0ABB" w:rsidP="00157EFA">
      <w:pPr>
        <w:rPr>
          <w:sz w:val="16"/>
        </w:rPr>
      </w:pPr>
    </w:p>
    <w:p w14:paraId="7BC1FD7B" w14:textId="057FE21F" w:rsidR="00CF5F61" w:rsidRDefault="00CF5F61" w:rsidP="00CF5F61">
      <w:pPr>
        <w:pStyle w:val="Heading3"/>
      </w:pPr>
      <w:r>
        <w:lastRenderedPageBreak/>
        <w:t>Collisions</w:t>
      </w:r>
    </w:p>
    <w:p w14:paraId="161265C7" w14:textId="77777777" w:rsidR="00CF5F61" w:rsidRPr="00CF5F61" w:rsidRDefault="00CF5F61" w:rsidP="00CF5F61"/>
    <w:p w14:paraId="1ACAEFED" w14:textId="77777777" w:rsidR="00A93742" w:rsidRDefault="00A93742" w:rsidP="00A93742">
      <w:pPr>
        <w:pStyle w:val="Heading4"/>
      </w:pPr>
      <w:proofErr w:type="spellStart"/>
      <w:r>
        <w:t>Squo</w:t>
      </w:r>
      <w:proofErr w:type="spellEnd"/>
      <w:r>
        <w:t xml:space="preserve"> debris thumps</w:t>
      </w:r>
    </w:p>
    <w:p w14:paraId="766314C3" w14:textId="77777777" w:rsidR="00A93742" w:rsidRPr="00BB72E3" w:rsidRDefault="00A93742" w:rsidP="00A93742">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5220697C" w14:textId="77777777" w:rsidR="00A93742" w:rsidRDefault="00A93742" w:rsidP="00A93742">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xml:space="preserve">, though a cataclysm of "Gravity" </w:t>
      </w:r>
      <w:r w:rsidRPr="0027205C">
        <w:lastRenderedPageBreak/>
        <w:t>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r w:rsidRPr="0027205C">
        <w:t>.</w:t>
      </w:r>
    </w:p>
    <w:p w14:paraId="1A7C3EFC" w14:textId="77777777" w:rsidR="00A804A3" w:rsidRPr="00BB6B55" w:rsidRDefault="00A804A3" w:rsidP="00A804A3">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2B8905DE" w14:textId="77777777" w:rsidR="00A804A3" w:rsidRDefault="00A804A3" w:rsidP="00A804A3">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42B2D197" w14:textId="77777777" w:rsidR="00A804A3" w:rsidRPr="00FA1819" w:rsidRDefault="00A804A3" w:rsidP="00A804A3">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11F73AE" w14:textId="77777777" w:rsidR="00A804A3" w:rsidRPr="00FA1819" w:rsidRDefault="00A804A3" w:rsidP="00A804A3">
      <w:pPr>
        <w:rPr>
          <w:sz w:val="16"/>
        </w:rPr>
      </w:pPr>
      <w:r w:rsidRPr="00FA1819">
        <w:rPr>
          <w:sz w:val="16"/>
        </w:rPr>
        <w:t>What is Kessler Syndrome?</w:t>
      </w:r>
    </w:p>
    <w:p w14:paraId="0EA5D4A6" w14:textId="77777777" w:rsidR="00A804A3" w:rsidRPr="00FA1819" w:rsidRDefault="00A804A3" w:rsidP="00A804A3">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ADB9024" w14:textId="77777777" w:rsidR="00A804A3" w:rsidRPr="00FA1819" w:rsidRDefault="00A804A3" w:rsidP="00A804A3">
      <w:pPr>
        <w:rPr>
          <w:sz w:val="16"/>
        </w:rPr>
      </w:pPr>
      <w:r w:rsidRPr="00FA1819">
        <w:rPr>
          <w:sz w:val="16"/>
        </w:rPr>
        <w:t>It is a dark picture.</w:t>
      </w:r>
    </w:p>
    <w:p w14:paraId="24357285" w14:textId="77777777" w:rsidR="00A804A3" w:rsidRPr="00AB73EE" w:rsidRDefault="00A804A3" w:rsidP="00A804A3">
      <w:pPr>
        <w:rPr>
          <w:rStyle w:val="StyleUnderline"/>
        </w:rPr>
      </w:pPr>
      <w:r w:rsidRPr="00AB73EE">
        <w:rPr>
          <w:rStyle w:val="StyleUnderline"/>
        </w:rPr>
        <w:t>Is Kessler Syndrome likely to happen?</w:t>
      </w:r>
    </w:p>
    <w:p w14:paraId="3177300F" w14:textId="77777777" w:rsidR="00A804A3" w:rsidRPr="00FA1819" w:rsidRDefault="00A804A3" w:rsidP="00A804A3">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447B7DD3" w14:textId="77777777" w:rsidR="00A804A3" w:rsidRPr="00AB73EE" w:rsidRDefault="00A804A3" w:rsidP="00A804A3">
      <w:pPr>
        <w:rPr>
          <w:rStyle w:val="StyleUnderline"/>
        </w:rPr>
      </w:pPr>
      <w:r w:rsidRPr="00AB73EE">
        <w:rPr>
          <w:rStyle w:val="StyleUnderline"/>
        </w:rPr>
        <w:t xml:space="preserve">The </w:t>
      </w:r>
      <w:r w:rsidRPr="00E90FD1">
        <w:rPr>
          <w:rStyle w:val="StyleUnderline"/>
        </w:rPr>
        <w:t>orbital area around earth can be broken down into four regions.</w:t>
      </w:r>
    </w:p>
    <w:p w14:paraId="5096E157" w14:textId="77777777" w:rsidR="00A804A3" w:rsidRPr="00FA1819" w:rsidRDefault="00A804A3" w:rsidP="00A804A3">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74FB0B4" w14:textId="77777777" w:rsidR="00A804A3" w:rsidRPr="00FA1819" w:rsidRDefault="00A804A3" w:rsidP="00A804A3">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73ACB05" w14:textId="77777777" w:rsidR="00A804A3" w:rsidRPr="00FA1819" w:rsidRDefault="00A804A3" w:rsidP="00A804A3">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058B72A9" w14:textId="77777777" w:rsidR="00A804A3" w:rsidRPr="00FA1819" w:rsidRDefault="00A804A3" w:rsidP="00A804A3">
      <w:pPr>
        <w:rPr>
          <w:sz w:val="16"/>
        </w:rPr>
      </w:pPr>
      <w:r w:rsidRPr="00AB73EE">
        <w:rPr>
          <w:rStyle w:val="Emphasis"/>
        </w:rPr>
        <w:lastRenderedPageBreak/>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51BA69D4" w14:textId="77777777" w:rsidR="00A804A3" w:rsidRPr="00FA1819" w:rsidRDefault="00A804A3" w:rsidP="00A804A3">
      <w:pPr>
        <w:rPr>
          <w:sz w:val="16"/>
        </w:rPr>
      </w:pPr>
      <w:r w:rsidRPr="00FA1819">
        <w:rPr>
          <w:sz w:val="16"/>
        </w:rPr>
        <w:t>How bad could Kessler Syndrome in High LEO be?</w:t>
      </w:r>
    </w:p>
    <w:p w14:paraId="777AB8D6" w14:textId="77777777" w:rsidR="00A804A3" w:rsidRPr="00FA1819" w:rsidRDefault="00A804A3" w:rsidP="00A804A3">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3A11ED3E" w14:textId="77777777" w:rsidR="00A804A3" w:rsidRPr="00AB73EE" w:rsidRDefault="00A804A3" w:rsidP="00A804A3">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5CC734F8" w14:textId="77777777" w:rsidR="00A804A3" w:rsidRPr="00FA1819" w:rsidRDefault="00A804A3" w:rsidP="00A804A3">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147F8F1" w14:textId="77777777" w:rsidR="00A804A3" w:rsidRPr="00FA1819" w:rsidRDefault="00A804A3" w:rsidP="00A804A3">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21261024" w14:textId="77777777" w:rsidR="00A804A3" w:rsidRPr="00FA1819" w:rsidRDefault="00A804A3" w:rsidP="00A804A3">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C45FFB5" w14:textId="77777777" w:rsidR="00A804A3" w:rsidRPr="00FA1819" w:rsidRDefault="00A804A3" w:rsidP="00A804A3">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346F994C" w14:textId="77777777" w:rsidR="00A804A3" w:rsidRPr="00FA1819" w:rsidRDefault="00A804A3" w:rsidP="00A804A3">
      <w:pPr>
        <w:pStyle w:val="ListParagraph"/>
        <w:numPr>
          <w:ilvl w:val="0"/>
          <w:numId w:val="22"/>
        </w:numPr>
        <w:spacing w:after="0" w:line="240" w:lineRule="auto"/>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3858CA95" w14:textId="77777777" w:rsidR="00A804A3" w:rsidRPr="00FA1819" w:rsidRDefault="00A804A3" w:rsidP="00A804A3">
      <w:pPr>
        <w:pStyle w:val="ListParagraph"/>
        <w:numPr>
          <w:ilvl w:val="0"/>
          <w:numId w:val="22"/>
        </w:numPr>
        <w:spacing w:after="0" w:line="240" w:lineRule="auto"/>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41608507" w14:textId="77777777" w:rsidR="00A804A3" w:rsidRPr="00FA1819" w:rsidRDefault="00A804A3" w:rsidP="00A804A3">
      <w:pPr>
        <w:pStyle w:val="ListParagraph"/>
        <w:numPr>
          <w:ilvl w:val="0"/>
          <w:numId w:val="22"/>
        </w:numPr>
        <w:spacing w:after="0" w:line="240" w:lineRule="auto"/>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lastRenderedPageBreak/>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2EDC41A6" w14:textId="77777777" w:rsidR="00A804A3" w:rsidRPr="00FA1819" w:rsidRDefault="00A804A3" w:rsidP="00A804A3">
      <w:pPr>
        <w:pStyle w:val="ListParagraph"/>
        <w:numPr>
          <w:ilvl w:val="0"/>
          <w:numId w:val="22"/>
        </w:numPr>
        <w:spacing w:after="0" w:line="240" w:lineRule="auto"/>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2CF4A8E" w14:textId="77777777" w:rsidR="00A804A3" w:rsidRPr="00FA1819" w:rsidRDefault="00A804A3" w:rsidP="00A804A3">
      <w:pPr>
        <w:pStyle w:val="ListParagraph"/>
        <w:numPr>
          <w:ilvl w:val="0"/>
          <w:numId w:val="22"/>
        </w:numPr>
        <w:spacing w:after="0" w:line="240" w:lineRule="auto"/>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756C0DD6" w14:textId="77777777" w:rsidR="00A804A3" w:rsidRPr="00FA1819" w:rsidRDefault="00A804A3" w:rsidP="00A804A3">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D5BCC4B" w14:textId="77777777" w:rsidR="00A804A3" w:rsidRPr="009D7328" w:rsidRDefault="00A804A3" w:rsidP="00A804A3">
      <w:pPr>
        <w:rPr>
          <w:sz w:val="16"/>
        </w:rPr>
      </w:pPr>
      <w:r w:rsidRPr="00FA1819">
        <w:rPr>
          <w:sz w:val="16"/>
        </w:rPr>
        <w:t>I’m removing Kessler Syndrome from my list of things to worry about.</w:t>
      </w:r>
    </w:p>
    <w:p w14:paraId="54DF07B0" w14:textId="77777777" w:rsidR="00A93742" w:rsidRPr="007C10E1" w:rsidRDefault="00A93742" w:rsidP="00A93742">
      <w:pPr>
        <w:pStyle w:val="Heading4"/>
      </w:pPr>
      <w:r>
        <w:t xml:space="preserve">Collision risk is </w:t>
      </w:r>
      <w:r>
        <w:rPr>
          <w:u w:val="single"/>
        </w:rPr>
        <w:t>tiny</w:t>
      </w:r>
    </w:p>
    <w:p w14:paraId="0B36C0F5" w14:textId="77777777" w:rsidR="00A93742" w:rsidRPr="00942AE8" w:rsidRDefault="00A93742" w:rsidP="00A93742">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4E953E8F" w14:textId="77777777" w:rsidR="00A93742" w:rsidRDefault="00A93742" w:rsidP="00A93742">
      <w:pPr>
        <w:rPr>
          <w:sz w:val="16"/>
        </w:rPr>
      </w:pPr>
      <w:r w:rsidRPr="007C10E1">
        <w:rPr>
          <w:sz w:val="16"/>
        </w:rPr>
        <w:t xml:space="preserve">More importantly, </w:t>
      </w:r>
      <w:r w:rsidRPr="00630060">
        <w:rPr>
          <w:rStyle w:val="TitleChar"/>
        </w:rPr>
        <w:t xml:space="preserve">while </w:t>
      </w:r>
      <w:r w:rsidRPr="00A53BF8">
        <w:rPr>
          <w:rStyle w:val="TitleChar"/>
          <w:highlight w:val="green"/>
        </w:rPr>
        <w:t xml:space="preserve">our </w:t>
      </w:r>
      <w:r w:rsidRPr="00A53BF8">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A53BF8">
        <w:rPr>
          <w:rStyle w:val="Emphasis"/>
          <w:highlight w:val="green"/>
        </w:rPr>
        <w:t>do not</w:t>
      </w:r>
      <w:r w:rsidRPr="007C10E1">
        <w:rPr>
          <w:sz w:val="16"/>
        </w:rPr>
        <w:t xml:space="preserve"> necessarily </w:t>
      </w:r>
      <w:r w:rsidRPr="00A53BF8">
        <w:rPr>
          <w:rStyle w:val="Emphasis"/>
          <w:highlight w:val="green"/>
        </w:rPr>
        <w:t>agree</w:t>
      </w:r>
      <w:r w:rsidRPr="00BE1A43">
        <w:rPr>
          <w:rStyle w:val="Emphasis"/>
        </w:rPr>
        <w:t xml:space="preserve"> with the claim</w:t>
      </w:r>
      <w:r w:rsidRPr="007C10E1">
        <w:rPr>
          <w:sz w:val="16"/>
        </w:rPr>
        <w:t xml:space="preserve"> </w:t>
      </w:r>
      <w:r w:rsidRPr="00A53BF8">
        <w:rPr>
          <w:rStyle w:val="TitleChar"/>
          <w:highlight w:val="green"/>
        </w:rPr>
        <w:t>that the only way to</w:t>
      </w:r>
      <w:r w:rsidRPr="00BE1A43">
        <w:rPr>
          <w:rStyle w:val="TitleChar"/>
        </w:rPr>
        <w:t xml:space="preserve"> </w:t>
      </w:r>
      <w:r w:rsidRPr="00A53BF8">
        <w:rPr>
          <w:rStyle w:val="TitleChar"/>
          <w:highlight w:val="green"/>
        </w:rPr>
        <w:t>prevent</w:t>
      </w:r>
      <w:r w:rsidRPr="00BE1A43">
        <w:rPr>
          <w:rStyle w:val="TitleChar"/>
        </w:rPr>
        <w:t xml:space="preserve"> future </w:t>
      </w:r>
      <w:r w:rsidRPr="00A53BF8">
        <w:rPr>
          <w:rStyle w:val="TitleChar"/>
          <w:highlight w:val="green"/>
        </w:rPr>
        <w:t xml:space="preserve">problems is to </w:t>
      </w:r>
      <w:r w:rsidRPr="00A53BF8">
        <w:rPr>
          <w:rStyle w:val="Emphasis"/>
          <w:highlight w:val="green"/>
        </w:rPr>
        <w:t>remove</w:t>
      </w:r>
      <w:r w:rsidRPr="00BE1A43">
        <w:rPr>
          <w:rStyle w:val="Emphasis"/>
        </w:rPr>
        <w:t xml:space="preserve"> existing large </w:t>
      </w:r>
      <w:proofErr w:type="spellStart"/>
      <w:r w:rsidRPr="00A53BF8">
        <w:rPr>
          <w:rStyle w:val="Emphasis"/>
          <w:highlight w:val="green"/>
        </w:rPr>
        <w:t>intacts</w:t>
      </w:r>
      <w:proofErr w:type="spellEnd"/>
      <w:r w:rsidRPr="00A53BF8">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A53BF8">
        <w:rPr>
          <w:rStyle w:val="Emphasis"/>
          <w:highlight w:val="green"/>
        </w:rPr>
        <w:t>the great majority of</w:t>
      </w:r>
      <w:r w:rsidRPr="00BE1A43">
        <w:rPr>
          <w:rStyle w:val="Emphasis"/>
        </w:rPr>
        <w:t xml:space="preserve"> catastrophic </w:t>
      </w:r>
      <w:r w:rsidRPr="00A53BF8">
        <w:rPr>
          <w:rStyle w:val="Emphasis"/>
          <w:highlight w:val="green"/>
        </w:rPr>
        <w:t>collisions</w:t>
      </w:r>
      <w:r w:rsidRPr="007C10E1">
        <w:rPr>
          <w:sz w:val="16"/>
        </w:rPr>
        <w:t xml:space="preserve"> </w:t>
      </w:r>
      <w:r w:rsidRPr="00BE1A43">
        <w:rPr>
          <w:rStyle w:val="TitleChar"/>
        </w:rPr>
        <w:t xml:space="preserve">in the SOI </w:t>
      </w:r>
      <w:r w:rsidRPr="00A53BF8">
        <w:rPr>
          <w:rStyle w:val="Emphasis"/>
          <w:highlight w:val="green"/>
        </w:rPr>
        <w:t>do not involve</w:t>
      </w:r>
      <w:r w:rsidRPr="00BE1A43">
        <w:rPr>
          <w:rStyle w:val="Emphasis"/>
        </w:rPr>
        <w:t xml:space="preserve"> operational </w:t>
      </w:r>
      <w:proofErr w:type="gramStart"/>
      <w:r w:rsidRPr="00A53BF8">
        <w:rPr>
          <w:rStyle w:val="Emphasis"/>
          <w:highlight w:val="gree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A53BF8">
        <w:rPr>
          <w:rStyle w:val="Emphasis"/>
          <w:highlight w:val="green"/>
        </w:rPr>
        <w:t>Our model predicts</w:t>
      </w:r>
      <w:r w:rsidRPr="00446357">
        <w:rPr>
          <w:rStyle w:val="TitleChar"/>
        </w:rPr>
        <w:t xml:space="preserve"> that the </w:t>
      </w:r>
      <w:r w:rsidRPr="00A53BF8">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A53BF8">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A53BF8">
        <w:rPr>
          <w:rStyle w:val="Emphasis"/>
          <w:highlight w:val="green"/>
        </w:rPr>
        <w:t>low</w:t>
      </w:r>
      <w:r w:rsidRPr="00A53BF8">
        <w:rPr>
          <w:rStyle w:val="TitleChar"/>
          <w:highlight w:val="green"/>
        </w:rPr>
        <w:t xml:space="preserve"> relative to</w:t>
      </w:r>
      <w:r w:rsidRPr="00446357">
        <w:rPr>
          <w:rStyle w:val="TitleChar"/>
        </w:rPr>
        <w:t xml:space="preserve"> the </w:t>
      </w:r>
      <w:r w:rsidRPr="00A53BF8">
        <w:rPr>
          <w:rStyle w:val="Emphasis"/>
          <w:highlight w:val="green"/>
        </w:rPr>
        <w:t>immense cost</w:t>
      </w:r>
      <w:r w:rsidRPr="00446357">
        <w:rPr>
          <w:rStyle w:val="TitleChar"/>
        </w:rPr>
        <w:t xml:space="preserve"> and </w:t>
      </w:r>
      <w:r w:rsidRPr="00446357">
        <w:rPr>
          <w:rStyle w:val="Emphasis"/>
        </w:rPr>
        <w:lastRenderedPageBreak/>
        <w:t xml:space="preserve">considerable technological uncertainty </w:t>
      </w:r>
      <w:r w:rsidRPr="00A53BF8">
        <w:rPr>
          <w:rStyle w:val="Emphasis"/>
          <w:highlight w:val="green"/>
        </w:rPr>
        <w:t>involved</w:t>
      </w:r>
      <w:r w:rsidRPr="00A53BF8">
        <w:rPr>
          <w:rStyle w:val="TitleChar"/>
          <w:highlight w:val="green"/>
        </w:rPr>
        <w:t xml:space="preserve"> in removing</w:t>
      </w:r>
      <w:r w:rsidRPr="00446357">
        <w:rPr>
          <w:rStyle w:val="TitleChar"/>
        </w:rPr>
        <w:t xml:space="preserve"> large </w:t>
      </w:r>
      <w:r w:rsidRPr="00A53BF8">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A53BF8">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A53BF8">
        <w:rPr>
          <w:rStyle w:val="Emphasis"/>
          <w:highlight w:val="green"/>
        </w:rPr>
        <w:t>not</w:t>
      </w:r>
      <w:r w:rsidRPr="007C10E1">
        <w:rPr>
          <w:sz w:val="16"/>
        </w:rPr>
        <w:t xml:space="preserve"> necessarily </w:t>
      </w:r>
      <w:r w:rsidRPr="00A53BF8">
        <w:rPr>
          <w:rStyle w:val="Emphasis"/>
          <w:highlight w:val="green"/>
        </w:rPr>
        <w:t>mission-ending</w:t>
      </w:r>
      <w:r w:rsidRPr="00A53BF8">
        <w:rPr>
          <w:rStyle w:val="TitleChar"/>
          <w:highlight w:val="green"/>
        </w:rPr>
        <w:t xml:space="preserve">) </w:t>
      </w:r>
      <w:r w:rsidRPr="00A53BF8">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422094C3" w14:textId="08E046BB" w:rsidR="00CF5F61" w:rsidRDefault="00CF5F61" w:rsidP="00CF5F61">
      <w:pPr>
        <w:pStyle w:val="Heading4"/>
      </w:pPr>
      <w:r>
        <w:t xml:space="preserve">Mining internal link is wrong – </w:t>
      </w:r>
      <w:r w:rsidR="00A804A3">
        <w:t xml:space="preserve">no </w:t>
      </w:r>
      <w:proofErr w:type="spellStart"/>
      <w:r w:rsidR="00A804A3">
        <w:t>uq</w:t>
      </w:r>
      <w:proofErr w:type="spellEnd"/>
      <w:r w:rsidR="00A804A3">
        <w:t xml:space="preserve"> for </w:t>
      </w:r>
      <w:proofErr w:type="gramStart"/>
      <w:r w:rsidR="00A804A3">
        <w:t>amount</w:t>
      </w:r>
      <w:proofErr w:type="gramEnd"/>
      <w:r w:rsidR="00A804A3">
        <w:t xml:space="preserve"> of debris caused by mining which is small compared to exploration and </w:t>
      </w:r>
      <w:proofErr w:type="spellStart"/>
      <w:r w:rsidR="00A804A3">
        <w:t>sats</w:t>
      </w:r>
      <w:proofErr w:type="spellEnd"/>
      <w:r w:rsidR="00A804A3">
        <w:t xml:space="preserve"> </w:t>
      </w:r>
      <w:proofErr w:type="spellStart"/>
      <w:r w:rsidR="00A804A3">
        <w:t>cuz</w:t>
      </w:r>
      <w:proofErr w:type="spellEnd"/>
      <w:r w:rsidR="00A804A3">
        <w:t xml:space="preserve"> its barely happening</w:t>
      </w:r>
      <w:r>
        <w:t xml:space="preserve">, there </w:t>
      </w:r>
      <w:proofErr w:type="spellStart"/>
      <w:r>
        <w:t>ev</w:t>
      </w:r>
      <w:proofErr w:type="spellEnd"/>
      <w:r>
        <w:t xml:space="preserve"> says it would take till 2033 for debris to reach earth and </w:t>
      </w:r>
      <w:r w:rsidR="00A804A3">
        <w:t xml:space="preserve">the last line says it’s a small risk. </w:t>
      </w:r>
    </w:p>
    <w:p w14:paraId="1F062AA2" w14:textId="6509B47D" w:rsidR="00A804A3" w:rsidRDefault="00A804A3" w:rsidP="00A804A3">
      <w:pPr>
        <w:pStyle w:val="Heading4"/>
      </w:pPr>
      <w:r>
        <w:t xml:space="preserve">Warming internal link just says </w:t>
      </w:r>
      <w:proofErr w:type="spellStart"/>
      <w:r>
        <w:t>sats</w:t>
      </w:r>
      <w:proofErr w:type="spellEnd"/>
      <w:r>
        <w:t xml:space="preserve"> collect data – we already have data on how to prevent climate change the problem is complacency.</w:t>
      </w:r>
    </w:p>
    <w:p w14:paraId="405E0324" w14:textId="6721A80C" w:rsidR="0031301F" w:rsidRDefault="0031301F" w:rsidP="0031301F">
      <w:pPr>
        <w:pStyle w:val="Heading4"/>
      </w:pPr>
      <w:r>
        <w:t>Asteroid deflection is</w:t>
      </w:r>
      <w:r w:rsidR="00BF2638">
        <w:t xml:space="preserve">n’t happening and even if it </w:t>
      </w:r>
      <w:proofErr w:type="gramStart"/>
      <w:r w:rsidR="00BF2638">
        <w:t>does</w:t>
      </w:r>
      <w:proofErr w:type="gramEnd"/>
      <w:r w:rsidR="00BF2638">
        <w:t xml:space="preserve"> we have asteroid deflection capabilities. </w:t>
      </w:r>
      <w:proofErr w:type="gramStart"/>
      <w:r w:rsidR="00BF2638">
        <w:t>Also</w:t>
      </w:r>
      <w:proofErr w:type="gramEnd"/>
      <w:r w:rsidR="00BF2638">
        <w:t xml:space="preserve"> they get rid of private </w:t>
      </w:r>
      <w:proofErr w:type="spellStart"/>
      <w:r w:rsidR="00BF2638">
        <w:t>sats</w:t>
      </w:r>
      <w:proofErr w:type="spellEnd"/>
      <w:r w:rsidR="00BF2638">
        <w:t xml:space="preserve"> and telescopes which makes it way harder to find incoming ones.</w:t>
      </w:r>
    </w:p>
    <w:p w14:paraId="1138D2C4" w14:textId="4BFA6D16" w:rsidR="00AE0ABB" w:rsidRDefault="00AE0ABB" w:rsidP="00AE0ABB"/>
    <w:p w14:paraId="6137D48F" w14:textId="77777777" w:rsidR="00AE0ABB" w:rsidRPr="00AE0ABB" w:rsidRDefault="00AE0ABB" w:rsidP="00AE0ABB"/>
    <w:p w14:paraId="6E1BF8B1" w14:textId="77777777" w:rsidR="00CF5F61" w:rsidRPr="00A93742" w:rsidRDefault="00CF5F61" w:rsidP="00A93742"/>
    <w:p w14:paraId="0F739D30" w14:textId="686061D6" w:rsidR="00CF5F61" w:rsidRDefault="00CF5F61" w:rsidP="00CF5F61">
      <w:pPr>
        <w:pStyle w:val="Heading3"/>
      </w:pPr>
      <w:r>
        <w:lastRenderedPageBreak/>
        <w:t>Escalation</w:t>
      </w:r>
    </w:p>
    <w:p w14:paraId="3FB55A86" w14:textId="7B9201A9" w:rsidR="002A4177" w:rsidRDefault="002D2156" w:rsidP="002D2156">
      <w:pPr>
        <w:pStyle w:val="Heading4"/>
      </w:pPr>
      <w:r>
        <w:t xml:space="preserve">This advantage says nothing – the </w:t>
      </w:r>
      <w:proofErr w:type="spellStart"/>
      <w:r>
        <w:t>Jamasmie</w:t>
      </w:r>
      <w:proofErr w:type="spellEnd"/>
      <w:r>
        <w:t xml:space="preserve"> </w:t>
      </w:r>
      <w:proofErr w:type="spellStart"/>
      <w:r>
        <w:t>ev</w:t>
      </w:r>
      <w:proofErr w:type="spellEnd"/>
      <w:r>
        <w:t xml:space="preserve"> just says China and Russia are collaborating on appropriation. That doesn’t mean that they are </w:t>
      </w:r>
      <w:proofErr w:type="spellStart"/>
      <w:r>
        <w:t>gonna</w:t>
      </w:r>
      <w:proofErr w:type="spellEnd"/>
      <w:r>
        <w:t xml:space="preserve"> start an intentional nuke war against the US. It also thumps because it means Russia and China are already working together. </w:t>
      </w:r>
    </w:p>
    <w:p w14:paraId="7F1320F3" w14:textId="77777777" w:rsidR="002D2156" w:rsidRPr="002D2156" w:rsidRDefault="002D2156" w:rsidP="002D2156"/>
    <w:p w14:paraId="13B68FD2" w14:textId="77777777" w:rsidR="00CF5F61" w:rsidRPr="006435F8" w:rsidRDefault="00CF5F61" w:rsidP="00CF5F61">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5DB81D44" w14:textId="77777777" w:rsidR="00CF5F61" w:rsidRPr="00826A97" w:rsidRDefault="00CF5F61" w:rsidP="00CF5F61">
      <w:pPr>
        <w:pStyle w:val="Heading4"/>
        <w:rPr>
          <w:b w:val="0"/>
          <w:u w:val="single"/>
        </w:rPr>
      </w:pPr>
      <w:r>
        <w:t xml:space="preserve">No space wars </w:t>
      </w:r>
      <w:r w:rsidRPr="00826A97">
        <w:rPr>
          <w:b w:val="0"/>
        </w:rPr>
        <w:t xml:space="preserve">--- </w:t>
      </w:r>
      <w:r w:rsidRPr="00826A97">
        <w:rPr>
          <w:b w:val="0"/>
          <w:u w:val="single"/>
        </w:rPr>
        <w:t>dependence on space</w:t>
      </w:r>
      <w:r w:rsidRPr="00826A97">
        <w:rPr>
          <w:b w:val="0"/>
        </w:rPr>
        <w:t xml:space="preserve"> creates a </w:t>
      </w:r>
      <w:r w:rsidRPr="00826A97">
        <w:rPr>
          <w:b w:val="0"/>
          <w:u w:val="single"/>
        </w:rPr>
        <w:t xml:space="preserve">de facto taboo </w:t>
      </w:r>
    </w:p>
    <w:p w14:paraId="7B479975" w14:textId="77777777" w:rsidR="00CF5F61" w:rsidRPr="00CC2A6A" w:rsidRDefault="00CF5F61" w:rsidP="00CF5F61">
      <w:pPr>
        <w:rPr>
          <w:rStyle w:val="Style13ptBold"/>
        </w:rPr>
      </w:pPr>
      <w:proofErr w:type="spellStart"/>
      <w:r w:rsidRPr="00CC2A6A">
        <w:rPr>
          <w:rStyle w:val="Style13ptBold"/>
        </w:rPr>
        <w:t>Triezenberg</w:t>
      </w:r>
      <w:proofErr w:type="spellEnd"/>
      <w:r w:rsidRPr="00CC2A6A">
        <w:rPr>
          <w:rStyle w:val="Style13ptBold"/>
        </w:rPr>
        <w:t>, 17</w:t>
      </w:r>
    </w:p>
    <w:p w14:paraId="04D722F5" w14:textId="77777777" w:rsidR="00CF5F61" w:rsidRPr="00CC2A6A" w:rsidRDefault="00CF5F61" w:rsidP="00CF5F61">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1" w:history="1">
        <w:r>
          <w:rPr>
            <w:rStyle w:val="Hyperlink"/>
          </w:rPr>
          <w:t>https://www.rand.org/pubs/rgs_dissertations/RGSD400.html</w:t>
        </w:r>
      </w:hyperlink>
    </w:p>
    <w:p w14:paraId="4C64B173" w14:textId="77777777" w:rsidR="00CF5F61" w:rsidRPr="00AE5088" w:rsidRDefault="00CF5F61" w:rsidP="00CF5F61">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2000D3">
        <w:rPr>
          <w:rStyle w:val="TitleChar"/>
          <w:highlight w:val="green"/>
        </w:rPr>
        <w:t>if everyone</w:t>
      </w:r>
      <w:r w:rsidRPr="00D26192">
        <w:rPr>
          <w:rStyle w:val="TitleChar"/>
        </w:rPr>
        <w:t xml:space="preserve"> on earth </w:t>
      </w:r>
      <w:r w:rsidRPr="002000D3">
        <w:rPr>
          <w:rStyle w:val="TitleChar"/>
          <w:highlight w:val="green"/>
        </w:rPr>
        <w:t>is</w:t>
      </w:r>
      <w:r w:rsidRPr="00D26192">
        <w:rPr>
          <w:rStyle w:val="TitleChar"/>
        </w:rPr>
        <w:t xml:space="preserve"> equally </w:t>
      </w:r>
      <w:r w:rsidRPr="002000D3">
        <w:rPr>
          <w:rStyle w:val="TitleChar"/>
          <w:highlight w:val="green"/>
        </w:rPr>
        <w:t>dependent</w:t>
      </w:r>
      <w:r w:rsidRPr="00D26192">
        <w:rPr>
          <w:rStyle w:val="TitleChar"/>
        </w:rPr>
        <w:t xml:space="preserve"> on space, </w:t>
      </w:r>
      <w:r w:rsidRPr="002000D3">
        <w:rPr>
          <w:rStyle w:val="Emphasis"/>
          <w:highlight w:val="green"/>
        </w:rPr>
        <w:t>no one has</w:t>
      </w:r>
      <w:r w:rsidRPr="00D26192">
        <w:rPr>
          <w:rStyle w:val="Emphasis"/>
        </w:rPr>
        <w:t xml:space="preserve"> an </w:t>
      </w:r>
      <w:r w:rsidRPr="002000D3">
        <w:rPr>
          <w:rStyle w:val="Emphasis"/>
          <w:highlight w:val="green"/>
        </w:rPr>
        <w:t>incentive to destroy space</w:t>
      </w:r>
      <w:r>
        <w:t xml:space="preserve">. Largely by accident, </w:t>
      </w:r>
      <w:r w:rsidRPr="002000D3">
        <w:rPr>
          <w:rStyle w:val="Emphasis"/>
          <w:highlight w:val="green"/>
        </w:rPr>
        <w:t>this dependence</w:t>
      </w:r>
      <w:r w:rsidRPr="00D26192">
        <w:rPr>
          <w:rStyle w:val="Emphasis"/>
        </w:rPr>
        <w:t xml:space="preserve"> appears to have</w:t>
      </w:r>
      <w:r>
        <w:t xml:space="preserve">, in fact, </w:t>
      </w:r>
      <w:r w:rsidRPr="002000D3">
        <w:rPr>
          <w:rStyle w:val="Emphasis"/>
          <w:highlight w:val="gree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2000D3">
        <w:rPr>
          <w:rStyle w:val="TitleChar"/>
          <w:highlight w:val="green"/>
        </w:rPr>
        <w:t>in an age of</w:t>
      </w:r>
      <w:r>
        <w:t xml:space="preserve"> affluence and </w:t>
      </w:r>
      <w:r w:rsidRPr="002000D3">
        <w:rPr>
          <w:rStyle w:val="TitleChar"/>
          <w:highlight w:val="green"/>
        </w:rPr>
        <w:t>rapid economic expansion</w:t>
      </w:r>
      <w:r>
        <w:t xml:space="preserve">; </w:t>
      </w:r>
      <w:r w:rsidRPr="002000D3">
        <w:rPr>
          <w:rStyle w:val="TitleChar"/>
          <w:highlight w:val="green"/>
        </w:rPr>
        <w:t>space</w:t>
      </w:r>
      <w:r w:rsidRPr="00D26192">
        <w:rPr>
          <w:rStyle w:val="TitleChar"/>
        </w:rPr>
        <w:t xml:space="preserve"> quickly </w:t>
      </w:r>
      <w:r w:rsidRPr="002000D3">
        <w:rPr>
          <w:rStyle w:val="TitleChar"/>
          <w:highlight w:val="green"/>
        </w:rPr>
        <w:t>became a domain of</w:t>
      </w:r>
      <w:r w:rsidRPr="00D26192">
        <w:rPr>
          <w:rStyle w:val="TitleChar"/>
        </w:rPr>
        <w:t xml:space="preserve"> international </w:t>
      </w:r>
      <w:r w:rsidRPr="002000D3">
        <w:rPr>
          <w:rStyle w:val="TitleChar"/>
          <w:highlight w:val="green"/>
        </w:rPr>
        <w:t>commerce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2000D3">
        <w:rPr>
          <w:rStyle w:val="TitleChar"/>
          <w:highlight w:val="green"/>
        </w:rPr>
        <w:t>of</w:t>
      </w:r>
      <w:r w:rsidRPr="00D26192">
        <w:rPr>
          <w:rStyle w:val="TitleChar"/>
        </w:rPr>
        <w:t xml:space="preserve"> the 1461 </w:t>
      </w:r>
      <w:r w:rsidRPr="002000D3">
        <w:rPr>
          <w:rStyle w:val="TitleChar"/>
          <w:highlight w:val="green"/>
        </w:rPr>
        <w:t>sat</w:t>
      </w:r>
      <w:r w:rsidRPr="00D26192">
        <w:rPr>
          <w:rStyle w:val="TitleChar"/>
        </w:rPr>
        <w:t>ellite</w:t>
      </w:r>
      <w:r w:rsidRPr="002000D3">
        <w:rPr>
          <w:rStyle w:val="TitleChar"/>
          <w:highlight w:val="green"/>
        </w:rPr>
        <w:t>s</w:t>
      </w:r>
      <w:r w:rsidRPr="00D26192">
        <w:rPr>
          <w:rStyle w:val="TitleChar"/>
        </w:rPr>
        <w:t xml:space="preserve"> in orbit </w:t>
      </w:r>
      <w:r w:rsidRPr="002000D3">
        <w:rPr>
          <w:rStyle w:val="TitleChar"/>
          <w:highlight w:val="green"/>
        </w:rPr>
        <w:t>40% support</w:t>
      </w:r>
      <w:r w:rsidRPr="00D26192">
        <w:rPr>
          <w:rStyle w:val="TitleChar"/>
        </w:rPr>
        <w:t xml:space="preserve"> purely </w:t>
      </w:r>
      <w:r w:rsidRPr="002000D3">
        <w:rPr>
          <w:rStyle w:val="TitleChar"/>
          <w:highlight w:val="green"/>
        </w:rPr>
        <w:t>commercial ventures</w:t>
      </w:r>
      <w:r w:rsidRPr="00D26192">
        <w:rPr>
          <w:rStyle w:val="TitleChar"/>
        </w:rPr>
        <w:t xml:space="preserve">, while </w:t>
      </w:r>
      <w:r w:rsidRPr="002000D3">
        <w:rPr>
          <w:rStyle w:val="TitleChar"/>
          <w:highlight w:val="green"/>
        </w:rPr>
        <w:t>only 16% have</w:t>
      </w:r>
      <w:r w:rsidRPr="00D26192">
        <w:rPr>
          <w:rStyle w:val="TitleChar"/>
        </w:rPr>
        <w:t xml:space="preserve"> a strictly </w:t>
      </w:r>
      <w:r w:rsidRPr="002000D3">
        <w:rPr>
          <w:rStyle w:val="TitleChar"/>
          <w:highlight w:val="gree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2000D3">
        <w:rPr>
          <w:rStyle w:val="Emphasis"/>
          <w:highlight w:val="green"/>
        </w:rPr>
        <w:t>All of us use space every day</w:t>
      </w:r>
      <w:r>
        <w:t xml:space="preserve">.49 </w:t>
      </w:r>
      <w:r w:rsidRPr="005C441A">
        <w:rPr>
          <w:rStyle w:val="TitleChar"/>
        </w:rPr>
        <w:t xml:space="preserve">These unrestricted economic and </w:t>
      </w:r>
      <w:r w:rsidRPr="005C441A">
        <w:rPr>
          <w:rStyle w:val="Emphasis"/>
          <w:sz w:val="24"/>
        </w:rPr>
        <w:t xml:space="preserve">social uses of space may be </w:t>
      </w:r>
      <w:r w:rsidRPr="002000D3">
        <w:rPr>
          <w:rStyle w:val="Emphasis"/>
          <w:sz w:val="24"/>
          <w:highlight w:val="green"/>
        </w:rPr>
        <w:t>the best deterrent</w:t>
      </w:r>
      <w:r w:rsidRPr="00D26192">
        <w:rPr>
          <w:rStyle w:val="TitleChar"/>
        </w:rPr>
        <w:t>,</w:t>
      </w:r>
      <w:r>
        <w:t xml:space="preserve"> </w:t>
      </w:r>
      <w:r w:rsidRPr="002000D3">
        <w:rPr>
          <w:rStyle w:val="TitleChar"/>
          <w:highlight w:val="green"/>
        </w:rPr>
        <w:t>making</w:t>
      </w:r>
      <w:r w:rsidRPr="00D26192">
        <w:rPr>
          <w:rStyle w:val="TitleChar"/>
        </w:rPr>
        <w:t xml:space="preserve"> everyone on </w:t>
      </w:r>
      <w:r w:rsidRPr="002000D3">
        <w:rPr>
          <w:rStyle w:val="TitleChar"/>
          <w:highlight w:val="green"/>
        </w:rPr>
        <w:t xml:space="preserve">all sides of combat </w:t>
      </w:r>
      <w:r w:rsidRPr="002000D3">
        <w:rPr>
          <w:rStyle w:val="Emphasis"/>
          <w:highlight w:val="green"/>
        </w:rPr>
        <w:t>equally dependent</w:t>
      </w:r>
      <w:r w:rsidRPr="00D26192">
        <w:rPr>
          <w:rStyle w:val="TitleChar"/>
        </w:rPr>
        <w:t xml:space="preserve"> on space and </w:t>
      </w:r>
      <w:r w:rsidRPr="002000D3">
        <w:rPr>
          <w:rStyle w:val="TitleChar"/>
          <w:highlight w:val="green"/>
        </w:rPr>
        <w:t xml:space="preserve">heightening the </w:t>
      </w:r>
      <w:r w:rsidRPr="002000D3">
        <w:rPr>
          <w:rStyle w:val="Emphasis"/>
          <w:highlight w:val="green"/>
        </w:rPr>
        <w:t>taboo</w:t>
      </w:r>
      <w:r w:rsidRPr="00D26192">
        <w:rPr>
          <w:rStyle w:val="TitleChar"/>
        </w:rPr>
        <w:t xml:space="preserve"> against weaponizing space or threatening space assets with weapons</w:t>
      </w:r>
      <w:r>
        <w:t>.</w:t>
      </w:r>
    </w:p>
    <w:p w14:paraId="4DF85534" w14:textId="77777777" w:rsidR="00CF5F61" w:rsidRPr="00250537" w:rsidRDefault="00CF5F61" w:rsidP="00CF5F61">
      <w:pPr>
        <w:pStyle w:val="Heading4"/>
      </w:pPr>
      <w:r>
        <w:lastRenderedPageBreak/>
        <w:t xml:space="preserve">Transparency </w:t>
      </w:r>
      <w:r w:rsidRPr="00250537">
        <w:rPr>
          <w:u w:val="single"/>
        </w:rPr>
        <w:t>inevitable</w:t>
      </w:r>
      <w:r>
        <w:t xml:space="preserve"> ---Nothing slips by in space </w:t>
      </w:r>
    </w:p>
    <w:p w14:paraId="4AE99038" w14:textId="77777777" w:rsidR="00CF5F61" w:rsidRPr="00F0758E" w:rsidRDefault="00CF5F61" w:rsidP="00CF5F61">
      <w:pPr>
        <w:rPr>
          <w:sz w:val="16"/>
          <w:szCs w:val="16"/>
        </w:rPr>
      </w:pPr>
      <w:r w:rsidRPr="00F0758E">
        <w:rPr>
          <w:sz w:val="16"/>
          <w:szCs w:val="16"/>
        </w:rPr>
        <w:t xml:space="preserve">--Surprise attacks either fail </w:t>
      </w:r>
      <w:proofErr w:type="spellStart"/>
      <w:r w:rsidRPr="00F0758E">
        <w:rPr>
          <w:sz w:val="16"/>
          <w:szCs w:val="16"/>
        </w:rPr>
        <w:t>bc</w:t>
      </w:r>
      <w:proofErr w:type="spellEnd"/>
      <w:r w:rsidRPr="00F0758E">
        <w:rPr>
          <w:sz w:val="16"/>
          <w:szCs w:val="16"/>
        </w:rPr>
        <w:t xml:space="preserve"> they’re ragged, or are detected </w:t>
      </w:r>
      <w:proofErr w:type="spellStart"/>
      <w:r w:rsidRPr="00F0758E">
        <w:rPr>
          <w:sz w:val="16"/>
          <w:szCs w:val="16"/>
        </w:rPr>
        <w:t>bc</w:t>
      </w:r>
      <w:proofErr w:type="spellEnd"/>
      <w:r w:rsidRPr="00F0758E">
        <w:rPr>
          <w:sz w:val="16"/>
          <w:szCs w:val="16"/>
        </w:rPr>
        <w:t xml:space="preserve"> the enemy </w:t>
      </w:r>
      <w:proofErr w:type="gramStart"/>
      <w:r w:rsidRPr="00F0758E">
        <w:rPr>
          <w:sz w:val="16"/>
          <w:szCs w:val="16"/>
        </w:rPr>
        <w:t>has to</w:t>
      </w:r>
      <w:proofErr w:type="gramEnd"/>
      <w:r w:rsidRPr="00F0758E">
        <w:rPr>
          <w:sz w:val="16"/>
          <w:szCs w:val="16"/>
        </w:rPr>
        <w:t xml:space="preserve"> load a ton of stuff into space</w:t>
      </w:r>
    </w:p>
    <w:p w14:paraId="7D4E967F" w14:textId="77777777" w:rsidR="00CF5F61" w:rsidRPr="00F0758E" w:rsidRDefault="00CF5F61" w:rsidP="00CF5F61">
      <w:pPr>
        <w:rPr>
          <w:sz w:val="16"/>
          <w:szCs w:val="16"/>
        </w:rPr>
      </w:pPr>
      <w:r w:rsidRPr="00F0758E">
        <w:rPr>
          <w:sz w:val="16"/>
          <w:szCs w:val="16"/>
        </w:rPr>
        <w:t xml:space="preserve">--Launch capacity is international – would have to ask to do it </w:t>
      </w:r>
    </w:p>
    <w:p w14:paraId="4AF08464" w14:textId="77777777" w:rsidR="00CF5F61" w:rsidRPr="00F0758E" w:rsidRDefault="00CF5F61" w:rsidP="00CF5F61">
      <w:pPr>
        <w:rPr>
          <w:sz w:val="16"/>
          <w:szCs w:val="16"/>
        </w:rPr>
      </w:pPr>
      <w:r w:rsidRPr="00F0758E">
        <w:rPr>
          <w:sz w:val="16"/>
          <w:szCs w:val="16"/>
        </w:rPr>
        <w:t>--Monitoring satellites is easy – as early as 50s elementary school classes saw stuff – remote sensing means we see everything in space or on the ground</w:t>
      </w:r>
    </w:p>
    <w:p w14:paraId="0813CCB8" w14:textId="77777777" w:rsidR="00CF5F61" w:rsidRPr="00F0758E" w:rsidRDefault="00CF5F61" w:rsidP="00CF5F61">
      <w:pPr>
        <w:rPr>
          <w:sz w:val="16"/>
          <w:szCs w:val="16"/>
        </w:rPr>
      </w:pPr>
      <w:r w:rsidRPr="00F0758E">
        <w:rPr>
          <w:sz w:val="16"/>
          <w:szCs w:val="16"/>
        </w:rPr>
        <w:t xml:space="preserve">--International nonproliferation agreements democratized site monitoring – we can see states interior regions </w:t>
      </w:r>
    </w:p>
    <w:p w14:paraId="7AA160E5" w14:textId="77777777" w:rsidR="00CF5F61" w:rsidRPr="00F670A8" w:rsidRDefault="00CF5F61" w:rsidP="00CF5F61">
      <w:pPr>
        <w:rPr>
          <w:sz w:val="16"/>
          <w:szCs w:val="16"/>
        </w:rPr>
      </w:pPr>
      <w:r w:rsidRPr="00F0758E">
        <w:rPr>
          <w:sz w:val="16"/>
          <w:szCs w:val="16"/>
        </w:rPr>
        <w:t xml:space="preserve">--Even if no guarantee, </w:t>
      </w:r>
      <w:proofErr w:type="spellStart"/>
      <w:r w:rsidRPr="00F0758E">
        <w:rPr>
          <w:sz w:val="16"/>
          <w:szCs w:val="16"/>
        </w:rPr>
        <w:t>uncertainy</w:t>
      </w:r>
      <w:proofErr w:type="spellEnd"/>
      <w:r w:rsidRPr="00F0758E">
        <w:rPr>
          <w:sz w:val="16"/>
          <w:szCs w:val="16"/>
        </w:rPr>
        <w:t xml:space="preserve"> means no state would risk it </w:t>
      </w:r>
    </w:p>
    <w:p w14:paraId="1C0F17EC" w14:textId="77777777" w:rsidR="00CF5F61" w:rsidRDefault="00CF5F61" w:rsidP="00CF5F61">
      <w:proofErr w:type="spellStart"/>
      <w:r w:rsidRPr="00ED6270">
        <w:rPr>
          <w:rStyle w:val="Style13ptBold"/>
        </w:rPr>
        <w:t>Handberg</w:t>
      </w:r>
      <w:proofErr w:type="spellEnd"/>
      <w:r w:rsidRPr="00ED6270">
        <w:rPr>
          <w:rStyle w:val="Style13ptBold"/>
        </w:rPr>
        <w:t>, 17</w:t>
      </w:r>
      <w:r>
        <w:t xml:space="preserve"> –</w:t>
      </w:r>
      <w:r w:rsidRPr="00ED6270">
        <w:t xml:space="preserve"> </w:t>
      </w:r>
      <w:r>
        <w:t>Faculty and Research, School of Politics, Security, and International Affairs, UCF</w:t>
      </w:r>
    </w:p>
    <w:p w14:paraId="0A156D6A" w14:textId="77777777" w:rsidR="00CF5F61" w:rsidRDefault="00CF5F61" w:rsidP="00CF5F61">
      <w:r>
        <w:t xml:space="preserve">Roger </w:t>
      </w:r>
      <w:proofErr w:type="spellStart"/>
      <w:r>
        <w:t>Handberg</w:t>
      </w:r>
      <w:proofErr w:type="spellEnd"/>
      <w:r>
        <w:t xml:space="preserve">, “Is space war imminent? Exploring the possibility,” Comparative Strategy. 2017. </w:t>
      </w:r>
      <w:hyperlink r:id="rId22" w:history="1">
        <w:r>
          <w:rPr>
            <w:rStyle w:val="Hyperlink"/>
          </w:rPr>
          <w:t>https://www.tandfonline.com/doi/pdf/10.1080/01495933.2017.1379832?needAccess=true</w:t>
        </w:r>
      </w:hyperlink>
    </w:p>
    <w:p w14:paraId="73132338" w14:textId="77777777" w:rsidR="00CF5F61" w:rsidRPr="00ED6270" w:rsidRDefault="00CF5F61" w:rsidP="00CF5F61"/>
    <w:p w14:paraId="403AFF86" w14:textId="77777777" w:rsidR="00CF5F61" w:rsidRDefault="00CF5F61" w:rsidP="00CF5F61">
      <w:r>
        <w:t xml:space="preserve">Second, </w:t>
      </w:r>
      <w:r w:rsidRPr="002000D3">
        <w:rPr>
          <w:rStyle w:val="TitleChar"/>
          <w:highlight w:val="green"/>
        </w:rPr>
        <w:t>surprise requires</w:t>
      </w:r>
      <w:r>
        <w:t xml:space="preserve"> that </w:t>
      </w:r>
      <w:r w:rsidRPr="00F0758E">
        <w:rPr>
          <w:rStyle w:val="TitleChar"/>
        </w:rPr>
        <w:t xml:space="preserve">sufficient </w:t>
      </w:r>
      <w:r w:rsidRPr="002000D3">
        <w:rPr>
          <w:rStyle w:val="TitleChar"/>
          <w:highlight w:val="green"/>
        </w:rPr>
        <w:t>offensive</w:t>
      </w:r>
      <w:r w:rsidRPr="00F0758E">
        <w:rPr>
          <w:rStyle w:val="TitleChar"/>
        </w:rPr>
        <w:t xml:space="preserve"> space </w:t>
      </w:r>
      <w:r w:rsidRPr="002000D3">
        <w:rPr>
          <w:rStyle w:val="TitleChar"/>
          <w:highlight w:val="green"/>
        </w:rPr>
        <w:t>assets be</w:t>
      </w:r>
      <w:r w:rsidRPr="00F0758E">
        <w:rPr>
          <w:rStyle w:val="TitleChar"/>
        </w:rPr>
        <w:t xml:space="preserve"> placed </w:t>
      </w:r>
      <w:r w:rsidRPr="002000D3">
        <w:rPr>
          <w:rStyle w:val="TitleChar"/>
          <w:highlight w:val="green"/>
        </w:rPr>
        <w:t xml:space="preserve">in orbit </w:t>
      </w:r>
      <w:r w:rsidRPr="002000D3">
        <w:rPr>
          <w:rStyle w:val="Emphasis"/>
          <w:highlight w:val="green"/>
        </w:rPr>
        <w:t>without triggering</w:t>
      </w:r>
      <w:r w:rsidRPr="00F670A8">
        <w:rPr>
          <w:rStyle w:val="Emphasis"/>
        </w:rPr>
        <w:t xml:space="preserve"> a </w:t>
      </w:r>
      <w:r w:rsidRPr="002000D3">
        <w:rPr>
          <w:rStyle w:val="Emphasis"/>
          <w:highlight w:val="green"/>
        </w:rPr>
        <w:t>response</w:t>
      </w:r>
      <w:r w:rsidRPr="00F670A8">
        <w:rPr>
          <w:rStyle w:val="TitleChar"/>
        </w:rPr>
        <w:t xml:space="preserve"> by other states</w:t>
      </w:r>
      <w:r w:rsidRPr="00F670A8">
        <w:t>—</w:t>
      </w:r>
      <w:r w:rsidRPr="00F670A8">
        <w:rPr>
          <w:rStyle w:val="TitleChar"/>
        </w:rPr>
        <w:t>the scale of such tech</w:t>
      </w:r>
      <w:r w:rsidRPr="00F670A8">
        <w:t xml:space="preserve">nology </w:t>
      </w:r>
      <w:r w:rsidRPr="00F670A8">
        <w:rPr>
          <w:rStyle w:val="TitleChar"/>
        </w:rPr>
        <w:t>deployment</w:t>
      </w:r>
      <w:r w:rsidRPr="00F670A8">
        <w:t xml:space="preserve"> </w:t>
      </w:r>
      <w:r w:rsidRPr="00F670A8">
        <w:rPr>
          <w:rStyle w:val="TitleChar"/>
        </w:rPr>
        <w:t>is</w:t>
      </w:r>
      <w:r w:rsidRPr="00F670A8">
        <w:t xml:space="preserve"> </w:t>
      </w:r>
      <w:proofErr w:type="gramStart"/>
      <w:r w:rsidRPr="00F670A8">
        <w:t xml:space="preserve">in </w:t>
      </w:r>
      <w:r w:rsidRPr="00F670A8">
        <w:rPr>
          <w:rStyle w:val="Emphasis"/>
        </w:rPr>
        <w:t>itself</w:t>
      </w:r>
      <w:r w:rsidRPr="00F670A8">
        <w:t xml:space="preserve"> possibly</w:t>
      </w:r>
      <w:proofErr w:type="gramEnd"/>
      <w:r w:rsidRPr="00F670A8">
        <w:t xml:space="preserve"> </w:t>
      </w:r>
      <w:r w:rsidRPr="002000D3">
        <w:rPr>
          <w:rStyle w:val="Emphasis"/>
          <w:highlight w:val="green"/>
        </w:rPr>
        <w:t>self-defeating given high costs and</w:t>
      </w:r>
      <w:r w:rsidRPr="00F0758E">
        <w:rPr>
          <w:rStyle w:val="Emphasis"/>
        </w:rPr>
        <w:t xml:space="preserve"> a likely </w:t>
      </w:r>
      <w:r w:rsidRPr="002000D3">
        <w:rPr>
          <w:rStyle w:val="Emphasis"/>
          <w:highlight w:val="green"/>
        </w:rPr>
        <w:t>lack</w:t>
      </w:r>
      <w:r w:rsidRPr="00F0758E">
        <w:rPr>
          <w:rStyle w:val="Emphasis"/>
        </w:rPr>
        <w:t xml:space="preserve"> </w:t>
      </w:r>
      <w:r w:rsidRPr="002000D3">
        <w:rPr>
          <w:rStyle w:val="Emphasis"/>
          <w:highlight w:val="green"/>
        </w:rPr>
        <w:t>of launch capacity</w:t>
      </w:r>
      <w:r>
        <w:t xml:space="preserve">. In </w:t>
      </w:r>
      <w:r w:rsidRPr="00F0758E">
        <w:rPr>
          <w:rStyle w:val="TitleChar"/>
        </w:rPr>
        <w:t xml:space="preserve">addition, much </w:t>
      </w:r>
      <w:r w:rsidRPr="002000D3">
        <w:rPr>
          <w:rStyle w:val="TitleChar"/>
          <w:highlight w:val="green"/>
        </w:rPr>
        <w:t>launch capacity is</w:t>
      </w:r>
      <w:r w:rsidRPr="00F0758E">
        <w:rPr>
          <w:rStyle w:val="TitleChar"/>
        </w:rPr>
        <w:t xml:space="preserve"> now </w:t>
      </w:r>
      <w:r w:rsidRPr="002000D3">
        <w:rPr>
          <w:rStyle w:val="Emphasis"/>
          <w:highlight w:val="green"/>
        </w:rPr>
        <w:t>international</w:t>
      </w:r>
      <w:r>
        <w:t xml:space="preserve"> </w:t>
      </w:r>
      <w:r w:rsidRPr="00F0758E">
        <w:rPr>
          <w:rStyle w:val="TitleChar"/>
        </w:rPr>
        <w:t xml:space="preserve">rather than </w:t>
      </w:r>
      <w:r w:rsidRPr="00D8112F">
        <w:rPr>
          <w:rStyle w:val="TitleChar"/>
        </w:rPr>
        <w:t>national</w:t>
      </w:r>
      <w:r w:rsidRPr="00D8112F">
        <w:t xml:space="preserve">, </w:t>
      </w:r>
      <w:r w:rsidRPr="00D8112F">
        <w:rPr>
          <w:rStyle w:val="TitleChar"/>
        </w:rPr>
        <w:t xml:space="preserve">so </w:t>
      </w:r>
      <w:r w:rsidRPr="00D8112F">
        <w:rPr>
          <w:rStyle w:val="Emphasis"/>
        </w:rPr>
        <w:t>maintaining secrecy becomes even more difficult</w:t>
      </w:r>
      <w:r w:rsidRPr="00D8112F">
        <w:t>.</w:t>
      </w:r>
      <w:r>
        <w:t xml:space="preserve"> </w:t>
      </w:r>
      <w:r w:rsidRPr="002000D3">
        <w:rPr>
          <w:rStyle w:val="TitleChar"/>
          <w:highlight w:val="green"/>
        </w:rPr>
        <w:t>Space</w:t>
      </w:r>
      <w:r w:rsidRPr="00F0758E">
        <w:rPr>
          <w:rStyle w:val="TitleChar"/>
        </w:rPr>
        <w:t xml:space="preserve"> as an operational environment </w:t>
      </w:r>
      <w:r w:rsidRPr="002000D3">
        <w:rPr>
          <w:rStyle w:val="TitleChar"/>
          <w:highlight w:val="green"/>
        </w:rPr>
        <w:t xml:space="preserve">suffers from </w:t>
      </w:r>
      <w:r w:rsidRPr="002000D3">
        <w:rPr>
          <w:rStyle w:val="Emphasis"/>
          <w:highlight w:val="green"/>
        </w:rPr>
        <w:t>excessive transparency</w:t>
      </w:r>
      <w:r>
        <w:t xml:space="preserve">, </w:t>
      </w:r>
      <w:r w:rsidRPr="00F0758E">
        <w:rPr>
          <w:rStyle w:val="TitleChar"/>
        </w:rPr>
        <w:t xml:space="preserve">meaning any launches can be monitored and tracked by others with </w:t>
      </w:r>
      <w:r w:rsidRPr="00F0758E">
        <w:rPr>
          <w:rStyle w:val="Emphasis"/>
        </w:rPr>
        <w:t>strong evidence</w:t>
      </w:r>
      <w:r w:rsidRPr="00F0758E">
        <w:rPr>
          <w:rStyle w:val="TitleChar"/>
        </w:rPr>
        <w:t xml:space="preserve"> as to what is being deployed</w:t>
      </w:r>
      <w:r>
        <w:t xml:space="preserve">. One must remember that </w:t>
      </w:r>
      <w:r w:rsidRPr="00F0758E">
        <w:rPr>
          <w:rStyle w:val="TitleChar"/>
        </w:rPr>
        <w:t xml:space="preserve">the original </w:t>
      </w:r>
      <w:r w:rsidRPr="002000D3">
        <w:rPr>
          <w:rStyle w:val="TitleChar"/>
          <w:highlight w:val="green"/>
        </w:rPr>
        <w:t>sat</w:t>
      </w:r>
      <w:r w:rsidRPr="00F0758E">
        <w:rPr>
          <w:rStyle w:val="TitleChar"/>
        </w:rPr>
        <w:t xml:space="preserve">ellite </w:t>
      </w:r>
      <w:r w:rsidRPr="002000D3">
        <w:rPr>
          <w:rStyle w:val="TitleChar"/>
          <w:highlight w:val="green"/>
        </w:rPr>
        <w:t>launches in the</w:t>
      </w:r>
      <w:r w:rsidRPr="00F0758E">
        <w:rPr>
          <w:rStyle w:val="TitleChar"/>
        </w:rPr>
        <w:t xml:space="preserve"> 19</w:t>
      </w:r>
      <w:r w:rsidRPr="002000D3">
        <w:rPr>
          <w:rStyle w:val="TitleChar"/>
          <w:highlight w:val="green"/>
        </w:rPr>
        <w:t>50s</w:t>
      </w:r>
      <w:r w:rsidRPr="00F0758E">
        <w:rPr>
          <w:rStyle w:val="TitleChar"/>
        </w:rPr>
        <w:t xml:space="preserve"> </w:t>
      </w:r>
      <w:r w:rsidRPr="002000D3">
        <w:rPr>
          <w:rStyle w:val="TitleChar"/>
          <w:highlight w:val="green"/>
        </w:rPr>
        <w:t>were</w:t>
      </w:r>
      <w:r>
        <w:t xml:space="preserve"> accurately </w:t>
      </w:r>
      <w:r w:rsidRPr="002000D3">
        <w:rPr>
          <w:rStyle w:val="TitleChar"/>
          <w:highlight w:val="green"/>
        </w:rPr>
        <w:t>tracked by a British grade-school</w:t>
      </w:r>
      <w:r w:rsidRPr="00F0758E">
        <w:rPr>
          <w:rStyle w:val="TitleChar"/>
        </w:rPr>
        <w:t xml:space="preserve"> class as a science project.</w:t>
      </w:r>
      <w:r>
        <w:t xml:space="preserve"> In addition, at least </w:t>
      </w:r>
      <w:r w:rsidRPr="002000D3">
        <w:rPr>
          <w:rStyle w:val="TitleChar"/>
          <w:highlight w:val="green"/>
        </w:rPr>
        <w:t>since</w:t>
      </w:r>
      <w:r w:rsidRPr="00F0758E">
        <w:rPr>
          <w:rStyle w:val="TitleChar"/>
        </w:rPr>
        <w:t xml:space="preserve"> the</w:t>
      </w:r>
      <w:r>
        <w:t xml:space="preserve"> early 19</w:t>
      </w:r>
      <w:r w:rsidRPr="00F0758E">
        <w:rPr>
          <w:rStyle w:val="TitleChar"/>
        </w:rPr>
        <w:t>60s</w:t>
      </w:r>
      <w:r>
        <w:t xml:space="preserve">, </w:t>
      </w:r>
      <w:r w:rsidRPr="002000D3">
        <w:rPr>
          <w:rStyle w:val="TitleChar"/>
          <w:highlight w:val="green"/>
        </w:rPr>
        <w:t xml:space="preserve">remote sensing has </w:t>
      </w:r>
      <w:r w:rsidRPr="002000D3">
        <w:rPr>
          <w:rStyle w:val="Emphasis"/>
          <w:highlight w:val="green"/>
        </w:rPr>
        <w:t>increased exponentially</w:t>
      </w:r>
      <w:r w:rsidRPr="00F0758E">
        <w:rPr>
          <w:rStyle w:val="TitleChar"/>
        </w:rPr>
        <w:t xml:space="preserve"> the global capability to detect buildup of military assets of differing types</w:t>
      </w:r>
      <w:r>
        <w:t xml:space="preserve">, whether </w:t>
      </w:r>
      <w:r w:rsidRPr="00F0758E">
        <w:rPr>
          <w:rStyle w:val="Emphasis"/>
        </w:rPr>
        <w:t>in space or on the ground</w:t>
      </w:r>
      <w:r>
        <w:t xml:space="preserve">. </w:t>
      </w:r>
      <w:r w:rsidRPr="00F0758E">
        <w:rPr>
          <w:rStyle w:val="TitleChar"/>
        </w:rPr>
        <w:t>Commercial remote-sensing capabilities</w:t>
      </w:r>
      <w:r>
        <w:t xml:space="preserve"> further </w:t>
      </w:r>
      <w:r w:rsidRPr="00F0758E">
        <w:rPr>
          <w:rStyle w:val="TitleChar"/>
        </w:rPr>
        <w:t>enhance the capacity to detect militarily relevant actions</w:t>
      </w:r>
      <w:r>
        <w:t xml:space="preserve">. For example, </w:t>
      </w:r>
      <w:r w:rsidRPr="00F0758E">
        <w:rPr>
          <w:rStyle w:val="TitleChar"/>
        </w:rPr>
        <w:t xml:space="preserve">commercial imagery is accessed by </w:t>
      </w:r>
      <w:r w:rsidRPr="00F0758E">
        <w:rPr>
          <w:rStyle w:val="Emphasis"/>
        </w:rPr>
        <w:t>private parties</w:t>
      </w:r>
      <w:r w:rsidRPr="00F0758E">
        <w:rPr>
          <w:rStyle w:val="TitleChar"/>
        </w:rPr>
        <w:t xml:space="preserve"> to monitor the North Korean missile</w:t>
      </w:r>
      <w:r>
        <w:t xml:space="preserve"> and nuclear weapons </w:t>
      </w:r>
      <w:r w:rsidRPr="00F0758E">
        <w:rPr>
          <w:rStyle w:val="TitleChar"/>
        </w:rPr>
        <w:t>programs</w:t>
      </w:r>
      <w:r>
        <w:t xml:space="preserve">, in effect </w:t>
      </w:r>
      <w:r w:rsidRPr="002000D3">
        <w:rPr>
          <w:rStyle w:val="TitleChar"/>
          <w:highlight w:val="green"/>
        </w:rPr>
        <w:t>expanding</w:t>
      </w:r>
      <w:r w:rsidRPr="00F0758E">
        <w:rPr>
          <w:rStyle w:val="TitleChar"/>
        </w:rPr>
        <w:t xml:space="preserve"> the </w:t>
      </w:r>
      <w:r w:rsidRPr="002000D3">
        <w:rPr>
          <w:rStyle w:val="TitleChar"/>
          <w:highlight w:val="green"/>
        </w:rPr>
        <w:t>capacity</w:t>
      </w:r>
      <w:r w:rsidRPr="00F0758E">
        <w:rPr>
          <w:rStyle w:val="TitleChar"/>
        </w:rPr>
        <w:t xml:space="preserve"> of the world </w:t>
      </w:r>
      <w:r w:rsidRPr="002000D3">
        <w:rPr>
          <w:rStyle w:val="TitleChar"/>
          <w:highlight w:val="green"/>
        </w:rPr>
        <w:t xml:space="preserve">to </w:t>
      </w:r>
      <w:r w:rsidRPr="002000D3">
        <w:rPr>
          <w:rStyle w:val="Emphasis"/>
          <w:highlight w:val="green"/>
        </w:rPr>
        <w:t>look in on</w:t>
      </w:r>
      <w:r w:rsidRPr="00F0758E">
        <w:rPr>
          <w:rStyle w:val="Emphasis"/>
        </w:rPr>
        <w:t xml:space="preserve"> various </w:t>
      </w:r>
      <w:r w:rsidRPr="002000D3">
        <w:rPr>
          <w:rStyle w:val="Emphasis"/>
          <w:highlight w:val="green"/>
        </w:rPr>
        <w:t>states’ interior regions</w:t>
      </w:r>
      <w:r>
        <w:t xml:space="preserve">, </w:t>
      </w:r>
      <w:r w:rsidRPr="00F0758E">
        <w:rPr>
          <w:rStyle w:val="TitleChar"/>
        </w:rPr>
        <w:t>scanning for</w:t>
      </w:r>
      <w:r>
        <w:t xml:space="preserve"> relevant information, including </w:t>
      </w:r>
      <w:r w:rsidRPr="00F0758E">
        <w:rPr>
          <w:rStyle w:val="TitleChar"/>
        </w:rPr>
        <w:t>weapons</w:t>
      </w:r>
      <w:r>
        <w:t xml:space="preserve"> </w:t>
      </w:r>
      <w:r w:rsidRPr="00F0758E">
        <w:rPr>
          <w:rStyle w:val="TitleChar"/>
        </w:rPr>
        <w:t>buildup and launch capabilities</w:t>
      </w:r>
      <w:r>
        <w:t xml:space="preserve">. </w:t>
      </w:r>
      <w:r w:rsidRPr="002000D3">
        <w:rPr>
          <w:rStyle w:val="TitleChar"/>
          <w:highlight w:val="green"/>
        </w:rPr>
        <w:t>Even construction of physical facilities for</w:t>
      </w:r>
      <w:r w:rsidRPr="00F0758E">
        <w:rPr>
          <w:rStyle w:val="TitleChar"/>
        </w:rPr>
        <w:t xml:space="preserve"> </w:t>
      </w:r>
      <w:r>
        <w:t xml:space="preserve">production of </w:t>
      </w:r>
      <w:r w:rsidRPr="002000D3">
        <w:rPr>
          <w:rStyle w:val="TitleChar"/>
          <w:highlight w:val="green"/>
        </w:rPr>
        <w:t>space assets</w:t>
      </w:r>
      <w:r>
        <w:t xml:space="preserve"> or for other weaponry </w:t>
      </w:r>
      <w:r w:rsidRPr="002000D3">
        <w:rPr>
          <w:rStyle w:val="TitleChar"/>
          <w:highlight w:val="green"/>
        </w:rPr>
        <w:t>can be monitored</w:t>
      </w:r>
      <w:r>
        <w:t xml:space="preserve">, </w:t>
      </w:r>
      <w:r w:rsidRPr="00F0758E">
        <w:rPr>
          <w:rStyle w:val="Emphasis"/>
        </w:rPr>
        <w:t>making surprise more difficult</w:t>
      </w:r>
      <w:r>
        <w:t xml:space="preserve"> but not impossible, as demonstrated in earlier monitoring of North Korea and, in 1998, the nuclear tests by both Pakistan and India. That me</w:t>
      </w:r>
      <w:r w:rsidRPr="00D8112F">
        <w:t xml:space="preserve">ans </w:t>
      </w:r>
      <w:r w:rsidRPr="00D8112F">
        <w:rPr>
          <w:rStyle w:val="TitleChar"/>
        </w:rPr>
        <w:t>if</w:t>
      </w:r>
      <w:r w:rsidRPr="00D8112F">
        <w:t xml:space="preserve"> the </w:t>
      </w:r>
      <w:r w:rsidRPr="00D8112F">
        <w:rPr>
          <w:rStyle w:val="TitleChar"/>
        </w:rPr>
        <w:t>ASAT weapons come from ground</w:t>
      </w:r>
      <w:r w:rsidRPr="00D8112F">
        <w:t xml:space="preserve"> </w:t>
      </w:r>
      <w:r w:rsidRPr="00D8112F">
        <w:rPr>
          <w:rStyle w:val="TitleChar"/>
        </w:rPr>
        <w:t>locations</w:t>
      </w:r>
      <w:r w:rsidRPr="00D8112F">
        <w:t xml:space="preserve">, </w:t>
      </w:r>
      <w:r w:rsidRPr="00D8112F">
        <w:rPr>
          <w:rStyle w:val="Emphasis"/>
        </w:rPr>
        <w:t>there is a high probability that they can be detected</w:t>
      </w:r>
      <w:r w:rsidRPr="00D8112F">
        <w:t xml:space="preserve"> but no guarantee exists that detection will in fact occur. </w:t>
      </w:r>
      <w:r w:rsidRPr="00D8112F">
        <w:rPr>
          <w:rStyle w:val="Emphasis"/>
        </w:rPr>
        <w:t xml:space="preserve">The </w:t>
      </w:r>
      <w:r w:rsidRPr="002000D3">
        <w:rPr>
          <w:rStyle w:val="Emphasis"/>
          <w:highlight w:val="green"/>
        </w:rPr>
        <w:t>uncertainty will impact calculations of attack success</w:t>
      </w:r>
      <w:r w:rsidRPr="00D8112F">
        <w:t>.</w:t>
      </w:r>
    </w:p>
    <w:p w14:paraId="32698BFA" w14:textId="77777777" w:rsidR="00CF5F61" w:rsidRDefault="00CF5F61" w:rsidP="00CF5F61">
      <w:pPr>
        <w:pStyle w:val="Heading4"/>
      </w:pPr>
      <w:r>
        <w:lastRenderedPageBreak/>
        <w:t>Space Wars are not that dangerous—they’ll be robotized and end as soon as communication satellites are taken out. Corporations are specifically key to this peaceful outcome</w:t>
      </w:r>
    </w:p>
    <w:p w14:paraId="162BB690" w14:textId="77777777" w:rsidR="00CF5F61" w:rsidRPr="00C82829" w:rsidRDefault="00CF5F61" w:rsidP="00CF5F61">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26076364" w14:textId="77777777" w:rsidR="00CF5F61" w:rsidRPr="00C82829" w:rsidRDefault="00CF5F61" w:rsidP="00CF5F61">
      <w:pPr>
        <w:rPr>
          <w:rStyle w:val="Hyperlink"/>
          <w:sz w:val="16"/>
          <w:szCs w:val="16"/>
        </w:rPr>
      </w:pPr>
      <w:r w:rsidRPr="00C82829">
        <w:rPr>
          <w:rStyle w:val="Hyperlink"/>
          <w:sz w:val="16"/>
          <w:szCs w:val="16"/>
        </w:rPr>
        <w:t>--</w:t>
      </w:r>
      <w:r>
        <w:rPr>
          <w:rStyle w:val="Hyperlink"/>
          <w:sz w:val="16"/>
          <w:szCs w:val="16"/>
        </w:rPr>
        <w:t>mostly robotized means few lives lost</w:t>
      </w:r>
    </w:p>
    <w:p w14:paraId="047CCC32" w14:textId="77777777" w:rsidR="00CF5F61" w:rsidRPr="00B844F9" w:rsidRDefault="00CF5F61" w:rsidP="00CF5F61">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42B25DF9" w14:textId="77777777" w:rsidR="00CF5F61" w:rsidRPr="00635A2F" w:rsidRDefault="00CF5F61" w:rsidP="00CF5F61">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23"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4FCC020E" w14:textId="77777777" w:rsidR="00CF5F61" w:rsidRPr="00635A2F" w:rsidRDefault="00CF5F61" w:rsidP="00CF5F61">
      <w:pPr>
        <w:rPr>
          <w:rStyle w:val="Emphasis"/>
        </w:rPr>
      </w:pPr>
      <w:r w:rsidRPr="002000D3">
        <w:rPr>
          <w:rStyle w:val="Emphasis"/>
          <w:highlight w:val="gree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2000D3">
        <w:rPr>
          <w:rStyle w:val="Emphasis"/>
          <w:highlight w:val="green"/>
        </w:rPr>
        <w:t>need to secure</w:t>
      </w:r>
      <w:r w:rsidRPr="00635A2F">
        <w:rPr>
          <w:rStyle w:val="Emphasis"/>
        </w:rPr>
        <w:t xml:space="preserve"> such </w:t>
      </w:r>
      <w:r w:rsidRPr="002000D3">
        <w:rPr>
          <w:rStyle w:val="Emphasis"/>
          <w:highlight w:val="green"/>
        </w:rPr>
        <w:t>exorbitant funds virtually excludes</w:t>
      </w:r>
      <w:r w:rsidRPr="00635A2F">
        <w:rPr>
          <w:rStyle w:val="Emphasis"/>
        </w:rPr>
        <w:t xml:space="preserve"> any entities other than states and international corporations (</w:t>
      </w:r>
      <w:r w:rsidRPr="002000D3">
        <w:rPr>
          <w:rStyle w:val="Emphasis"/>
          <w:highlight w:val="gree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2000D3">
        <w:rPr>
          <w:rStyle w:val="Emphasis"/>
          <w:highlight w:val="green"/>
        </w:rPr>
        <w:t>or failed states</w:t>
      </w:r>
      <w:r w:rsidRPr="00635A2F">
        <w:rPr>
          <w:rStyle w:val="Emphasis"/>
        </w:rPr>
        <w:t xml:space="preserve">) from participating in space wars. It should be expected that the </w:t>
      </w:r>
      <w:r w:rsidRPr="002000D3">
        <w:rPr>
          <w:rStyle w:val="Emphasis"/>
          <w:highlight w:val="green"/>
        </w:rPr>
        <w:t xml:space="preserve">future space wars will entail an advanced process of conflict </w:t>
      </w:r>
      <w:proofErr w:type="spellStart"/>
      <w:r w:rsidRPr="002000D3">
        <w:rPr>
          <w:rStyle w:val="Emphasis"/>
          <w:highlight w:val="green"/>
        </w:rPr>
        <w:t>robotisation</w:t>
      </w:r>
      <w:proofErr w:type="spellEnd"/>
      <w:r w:rsidRPr="002000D3">
        <w:rPr>
          <w:rStyle w:val="Emphasis"/>
          <w:highlight w:val="gree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by the strategic culture of western countries (the United States) whose societies show limited tolerance to human loss during military </w:t>
      </w:r>
      <w:r w:rsidRPr="00635A2F">
        <w:rPr>
          <w:rStyle w:val="Emphasis"/>
        </w:rPr>
        <w:lastRenderedPageBreak/>
        <w:t>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2000D3">
        <w:rPr>
          <w:rStyle w:val="Emphasis"/>
          <w:highlight w:val="green"/>
        </w:rPr>
        <w:t>future space wars should also be expected to be brief</w:t>
      </w:r>
      <w:r w:rsidRPr="00635A2F">
        <w:rPr>
          <w:rStyle w:val="Emphasis"/>
        </w:rPr>
        <w:t xml:space="preserve">. Unless the dispute escalating between the global powers evolves into military activities located in the Earth, the </w:t>
      </w:r>
      <w:r w:rsidRPr="002000D3">
        <w:rPr>
          <w:rStyle w:val="Emphasis"/>
          <w:highlight w:val="green"/>
        </w:rPr>
        <w:t>conflict may end soon after the communication satellites of one of the parties are destroyed</w:t>
      </w:r>
      <w:r w:rsidRPr="00635A2F">
        <w:rPr>
          <w:rStyle w:val="Emphasis"/>
        </w:rPr>
        <w:t xml:space="preserve">, or its space station is damaged. Considering the above, the </w:t>
      </w:r>
      <w:r w:rsidRPr="002000D3">
        <w:rPr>
          <w:rStyle w:val="Emphasis"/>
          <w:highlight w:val="green"/>
        </w:rPr>
        <w:t>technological arms race between</w:t>
      </w:r>
      <w:r w:rsidRPr="00635A2F">
        <w:rPr>
          <w:rStyle w:val="Emphasis"/>
        </w:rPr>
        <w:t xml:space="preserve"> the competing States, </w:t>
      </w:r>
      <w:r w:rsidRPr="002000D3">
        <w:rPr>
          <w:rStyle w:val="Emphasis"/>
          <w:highlight w:val="green"/>
        </w:rPr>
        <w:t>aimed at designing</w:t>
      </w:r>
      <w:r w:rsidRPr="00635A2F">
        <w:rPr>
          <w:rStyle w:val="Emphasis"/>
        </w:rPr>
        <w:t xml:space="preserve">, as fast as possible, </w:t>
      </w:r>
      <w:r w:rsidRPr="002000D3">
        <w:rPr>
          <w:rStyle w:val="Emphasis"/>
          <w:highlight w:val="green"/>
        </w:rPr>
        <w:t>a weapon which will enable defeating the enemy in the first attack,</w:t>
      </w:r>
      <w:r w:rsidRPr="00635A2F">
        <w:rPr>
          <w:rStyle w:val="Emphasis"/>
        </w:rPr>
        <w:t xml:space="preserve"> </w:t>
      </w:r>
      <w:r w:rsidRPr="002000D3">
        <w:rPr>
          <w:rStyle w:val="Emphasis"/>
          <w:highlight w:val="green"/>
        </w:rPr>
        <w:t>without</w:t>
      </w:r>
      <w:r w:rsidRPr="00635A2F">
        <w:rPr>
          <w:rStyle w:val="Emphasis"/>
        </w:rPr>
        <w:t xml:space="preserve"> any </w:t>
      </w:r>
      <w:r w:rsidRPr="002000D3">
        <w:rPr>
          <w:rStyle w:val="Emphasis"/>
          <w:highlight w:val="green"/>
        </w:rPr>
        <w:t xml:space="preserve">possibility of re- </w:t>
      </w:r>
      <w:proofErr w:type="spellStart"/>
      <w:r w:rsidRPr="002000D3">
        <w:rPr>
          <w:rStyle w:val="Emphasis"/>
          <w:highlight w:val="green"/>
        </w:rPr>
        <w:t>taliation</w:t>
      </w:r>
      <w:proofErr w:type="spellEnd"/>
      <w:r w:rsidRPr="00635A2F">
        <w:rPr>
          <w:rStyle w:val="Emphasis"/>
        </w:rPr>
        <w:t>, will prove crucial.</w:t>
      </w:r>
    </w:p>
    <w:p w14:paraId="6077C2CD" w14:textId="77777777" w:rsidR="00CF5F61" w:rsidRDefault="00CF5F61" w:rsidP="00CF5F61">
      <w:pPr>
        <w:rPr>
          <w:rStyle w:val="TitleChar"/>
        </w:rPr>
      </w:pPr>
    </w:p>
    <w:p w14:paraId="6D792C01" w14:textId="77777777" w:rsidR="00CF5F61" w:rsidRDefault="00CF5F61" w:rsidP="00CF5F61"/>
    <w:p w14:paraId="5C9A1407" w14:textId="77777777" w:rsidR="00CF5F61" w:rsidRDefault="00CF5F61" w:rsidP="00CF5F61"/>
    <w:p w14:paraId="1DFF3F84" w14:textId="77777777" w:rsidR="00CF5F61" w:rsidRPr="00B55AD5" w:rsidRDefault="00CF5F61" w:rsidP="00CF5F61"/>
    <w:p w14:paraId="1B27DECF" w14:textId="1C6454AE" w:rsidR="00EF1E83" w:rsidRPr="00DC5050" w:rsidRDefault="00EF1E83" w:rsidP="00EF1E83"/>
    <w:p w14:paraId="4148430D" w14:textId="77777777" w:rsidR="002A4177" w:rsidRPr="00887977" w:rsidRDefault="002A4177" w:rsidP="00887977"/>
    <w:sectPr w:rsidR="002A4177" w:rsidRPr="008879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127FA"/>
    <w:multiLevelType w:val="hybridMultilevel"/>
    <w:tmpl w:val="D924EAA4"/>
    <w:lvl w:ilvl="0" w:tplc="1A3E1486">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095F"/>
    <w:multiLevelType w:val="multilevel"/>
    <w:tmpl w:val="642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58585E"/>
    <w:multiLevelType w:val="hybridMultilevel"/>
    <w:tmpl w:val="DDDE1000"/>
    <w:lvl w:ilvl="0" w:tplc="F640936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37DB2"/>
    <w:multiLevelType w:val="hybridMultilevel"/>
    <w:tmpl w:val="B7327EEA"/>
    <w:lvl w:ilvl="0" w:tplc="24AAF8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3581D"/>
    <w:multiLevelType w:val="hybridMultilevel"/>
    <w:tmpl w:val="EA74FE94"/>
    <w:lvl w:ilvl="0" w:tplc="DF30C5FC">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312184"/>
    <w:multiLevelType w:val="hybridMultilevel"/>
    <w:tmpl w:val="F04E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1775C3"/>
    <w:multiLevelType w:val="hybridMultilevel"/>
    <w:tmpl w:val="5758614E"/>
    <w:lvl w:ilvl="0" w:tplc="85A697C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061B5F"/>
    <w:multiLevelType w:val="hybridMultilevel"/>
    <w:tmpl w:val="4418D0E8"/>
    <w:lvl w:ilvl="0" w:tplc="EE8E5834">
      <w:start w:val="176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21"/>
  </w:num>
  <w:num w:numId="15">
    <w:abstractNumId w:val="16"/>
  </w:num>
  <w:num w:numId="16">
    <w:abstractNumId w:val="17"/>
  </w:num>
  <w:num w:numId="17">
    <w:abstractNumId w:val="15"/>
  </w:num>
  <w:num w:numId="18">
    <w:abstractNumId w:val="20"/>
  </w:num>
  <w:num w:numId="19">
    <w:abstractNumId w:val="19"/>
  </w:num>
  <w:num w:numId="20">
    <w:abstractNumId w:val="18"/>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A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AE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DB5"/>
    <w:rsid w:val="000B4316"/>
    <w:rsid w:val="000D26A6"/>
    <w:rsid w:val="000D2B90"/>
    <w:rsid w:val="000D6ED8"/>
    <w:rsid w:val="000D717B"/>
    <w:rsid w:val="000E3D01"/>
    <w:rsid w:val="00100B28"/>
    <w:rsid w:val="00117316"/>
    <w:rsid w:val="001209B4"/>
    <w:rsid w:val="00135B08"/>
    <w:rsid w:val="00157EFA"/>
    <w:rsid w:val="001761FC"/>
    <w:rsid w:val="00177D5B"/>
    <w:rsid w:val="00182655"/>
    <w:rsid w:val="001840F2"/>
    <w:rsid w:val="00185134"/>
    <w:rsid w:val="001856C6"/>
    <w:rsid w:val="00191B5F"/>
    <w:rsid w:val="00192487"/>
    <w:rsid w:val="00193416"/>
    <w:rsid w:val="00195073"/>
    <w:rsid w:val="0019668D"/>
    <w:rsid w:val="001A25FD"/>
    <w:rsid w:val="001A5371"/>
    <w:rsid w:val="001A72C7"/>
    <w:rsid w:val="001B73E3"/>
    <w:rsid w:val="001C07A0"/>
    <w:rsid w:val="001C316D"/>
    <w:rsid w:val="001D1A0D"/>
    <w:rsid w:val="001D36BF"/>
    <w:rsid w:val="001D4C28"/>
    <w:rsid w:val="001E0B1F"/>
    <w:rsid w:val="001E0C0F"/>
    <w:rsid w:val="001E1E0B"/>
    <w:rsid w:val="001F1173"/>
    <w:rsid w:val="002005A8"/>
    <w:rsid w:val="00203DD8"/>
    <w:rsid w:val="00204E1D"/>
    <w:rsid w:val="002059BD"/>
    <w:rsid w:val="00207FD8"/>
    <w:rsid w:val="002100FA"/>
    <w:rsid w:val="00210FAF"/>
    <w:rsid w:val="00213B1E"/>
    <w:rsid w:val="00215284"/>
    <w:rsid w:val="002168F2"/>
    <w:rsid w:val="0022589F"/>
    <w:rsid w:val="002302D7"/>
    <w:rsid w:val="002343FE"/>
    <w:rsid w:val="00235F7B"/>
    <w:rsid w:val="002502CF"/>
    <w:rsid w:val="00267EBB"/>
    <w:rsid w:val="0027023B"/>
    <w:rsid w:val="00272F3F"/>
    <w:rsid w:val="00274EDB"/>
    <w:rsid w:val="0027729E"/>
    <w:rsid w:val="0027764A"/>
    <w:rsid w:val="002843B2"/>
    <w:rsid w:val="00284ED6"/>
    <w:rsid w:val="00290C5A"/>
    <w:rsid w:val="00290C92"/>
    <w:rsid w:val="0029647A"/>
    <w:rsid w:val="00296504"/>
    <w:rsid w:val="002A4177"/>
    <w:rsid w:val="002B5511"/>
    <w:rsid w:val="002B7ACF"/>
    <w:rsid w:val="002D2156"/>
    <w:rsid w:val="002E0643"/>
    <w:rsid w:val="002E392E"/>
    <w:rsid w:val="002E6BBC"/>
    <w:rsid w:val="002F1BA9"/>
    <w:rsid w:val="002F65A7"/>
    <w:rsid w:val="002F6E74"/>
    <w:rsid w:val="003106B3"/>
    <w:rsid w:val="0031301F"/>
    <w:rsid w:val="0031385D"/>
    <w:rsid w:val="003171AB"/>
    <w:rsid w:val="003223B2"/>
    <w:rsid w:val="00322A67"/>
    <w:rsid w:val="00330E13"/>
    <w:rsid w:val="00335A23"/>
    <w:rsid w:val="00340707"/>
    <w:rsid w:val="00341C61"/>
    <w:rsid w:val="00351841"/>
    <w:rsid w:val="00354A88"/>
    <w:rsid w:val="003624A6"/>
    <w:rsid w:val="00364ADF"/>
    <w:rsid w:val="00365C8D"/>
    <w:rsid w:val="003670D9"/>
    <w:rsid w:val="00370B41"/>
    <w:rsid w:val="00371B27"/>
    <w:rsid w:val="003726C3"/>
    <w:rsid w:val="00375D2E"/>
    <w:rsid w:val="00383071"/>
    <w:rsid w:val="00383B19"/>
    <w:rsid w:val="00384380"/>
    <w:rsid w:val="00384CBC"/>
    <w:rsid w:val="003933F9"/>
    <w:rsid w:val="00395864"/>
    <w:rsid w:val="00396557"/>
    <w:rsid w:val="00397316"/>
    <w:rsid w:val="003A0E3A"/>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7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A3"/>
    <w:rsid w:val="00496BB2"/>
    <w:rsid w:val="004B37B4"/>
    <w:rsid w:val="004B72B4"/>
    <w:rsid w:val="004C0314"/>
    <w:rsid w:val="004C0D3D"/>
    <w:rsid w:val="004C213E"/>
    <w:rsid w:val="004C376C"/>
    <w:rsid w:val="004C657F"/>
    <w:rsid w:val="004D17D8"/>
    <w:rsid w:val="004D52D8"/>
    <w:rsid w:val="004E355B"/>
    <w:rsid w:val="005028E5"/>
    <w:rsid w:val="00503735"/>
    <w:rsid w:val="005104D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D4A"/>
    <w:rsid w:val="005B3244"/>
    <w:rsid w:val="005B464B"/>
    <w:rsid w:val="005B6EE8"/>
    <w:rsid w:val="005B7731"/>
    <w:rsid w:val="005C4515"/>
    <w:rsid w:val="005C5602"/>
    <w:rsid w:val="005C5654"/>
    <w:rsid w:val="005C74A6"/>
    <w:rsid w:val="005D3B4D"/>
    <w:rsid w:val="005D615C"/>
    <w:rsid w:val="005E1860"/>
    <w:rsid w:val="005F063B"/>
    <w:rsid w:val="005F192D"/>
    <w:rsid w:val="005F24C8"/>
    <w:rsid w:val="005F26AF"/>
    <w:rsid w:val="00607D6C"/>
    <w:rsid w:val="0061383D"/>
    <w:rsid w:val="00613EC3"/>
    <w:rsid w:val="00614D69"/>
    <w:rsid w:val="00617030"/>
    <w:rsid w:val="00621301"/>
    <w:rsid w:val="0062173F"/>
    <w:rsid w:val="006235FB"/>
    <w:rsid w:val="00626A15"/>
    <w:rsid w:val="006320A3"/>
    <w:rsid w:val="006379E9"/>
    <w:rsid w:val="006438CB"/>
    <w:rsid w:val="006529B9"/>
    <w:rsid w:val="00654695"/>
    <w:rsid w:val="0065500A"/>
    <w:rsid w:val="00655217"/>
    <w:rsid w:val="0065727C"/>
    <w:rsid w:val="00674A78"/>
    <w:rsid w:val="00696A16"/>
    <w:rsid w:val="006A16BB"/>
    <w:rsid w:val="006A4840"/>
    <w:rsid w:val="006A52A0"/>
    <w:rsid w:val="006A6C1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132"/>
    <w:rsid w:val="00753A84"/>
    <w:rsid w:val="007611F5"/>
    <w:rsid w:val="007619E4"/>
    <w:rsid w:val="00761E75"/>
    <w:rsid w:val="0076495E"/>
    <w:rsid w:val="007652AB"/>
    <w:rsid w:val="00765FC8"/>
    <w:rsid w:val="00775694"/>
    <w:rsid w:val="0078563E"/>
    <w:rsid w:val="00793F46"/>
    <w:rsid w:val="007A1325"/>
    <w:rsid w:val="007A1A18"/>
    <w:rsid w:val="007A3BAF"/>
    <w:rsid w:val="007A7B1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077"/>
    <w:rsid w:val="00872581"/>
    <w:rsid w:val="0087459D"/>
    <w:rsid w:val="0087680F"/>
    <w:rsid w:val="00876D81"/>
    <w:rsid w:val="00881D86"/>
    <w:rsid w:val="00883306"/>
    <w:rsid w:val="00887977"/>
    <w:rsid w:val="008904F9"/>
    <w:rsid w:val="00890E4C"/>
    <w:rsid w:val="00890E74"/>
    <w:rsid w:val="00892798"/>
    <w:rsid w:val="0089418F"/>
    <w:rsid w:val="00897C29"/>
    <w:rsid w:val="008A1A9C"/>
    <w:rsid w:val="008A4633"/>
    <w:rsid w:val="008B032E"/>
    <w:rsid w:val="008B55CF"/>
    <w:rsid w:val="008C0FA2"/>
    <w:rsid w:val="008C2342"/>
    <w:rsid w:val="008C77B6"/>
    <w:rsid w:val="008D1B91"/>
    <w:rsid w:val="008D724A"/>
    <w:rsid w:val="008E7A3E"/>
    <w:rsid w:val="008F41FD"/>
    <w:rsid w:val="008F4479"/>
    <w:rsid w:val="008F4BA0"/>
    <w:rsid w:val="00901726"/>
    <w:rsid w:val="00920E6A"/>
    <w:rsid w:val="00930883"/>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6B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B14"/>
    <w:rsid w:val="00A60FBC"/>
    <w:rsid w:val="00A65C0B"/>
    <w:rsid w:val="00A776BA"/>
    <w:rsid w:val="00A804A3"/>
    <w:rsid w:val="00A81FD2"/>
    <w:rsid w:val="00A8441A"/>
    <w:rsid w:val="00A8674A"/>
    <w:rsid w:val="00A875FF"/>
    <w:rsid w:val="00A93742"/>
    <w:rsid w:val="00A96E24"/>
    <w:rsid w:val="00AA6F6E"/>
    <w:rsid w:val="00AB122B"/>
    <w:rsid w:val="00AB21B0"/>
    <w:rsid w:val="00AB48D3"/>
    <w:rsid w:val="00AE0243"/>
    <w:rsid w:val="00AE0ABB"/>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00"/>
    <w:rsid w:val="00B43676"/>
    <w:rsid w:val="00B5602D"/>
    <w:rsid w:val="00B60125"/>
    <w:rsid w:val="00B6656B"/>
    <w:rsid w:val="00B71625"/>
    <w:rsid w:val="00B75C54"/>
    <w:rsid w:val="00B75FED"/>
    <w:rsid w:val="00B8710E"/>
    <w:rsid w:val="00B92A93"/>
    <w:rsid w:val="00BA17A8"/>
    <w:rsid w:val="00BA3C33"/>
    <w:rsid w:val="00BB0878"/>
    <w:rsid w:val="00BB1879"/>
    <w:rsid w:val="00BB7439"/>
    <w:rsid w:val="00BC0ABE"/>
    <w:rsid w:val="00BC111A"/>
    <w:rsid w:val="00BC30DB"/>
    <w:rsid w:val="00BC64FF"/>
    <w:rsid w:val="00BC7C37"/>
    <w:rsid w:val="00BD2244"/>
    <w:rsid w:val="00BE6472"/>
    <w:rsid w:val="00BF2638"/>
    <w:rsid w:val="00BF29B8"/>
    <w:rsid w:val="00BF46EA"/>
    <w:rsid w:val="00C07769"/>
    <w:rsid w:val="00C07D05"/>
    <w:rsid w:val="00C10856"/>
    <w:rsid w:val="00C203FA"/>
    <w:rsid w:val="00C244F5"/>
    <w:rsid w:val="00C3164F"/>
    <w:rsid w:val="00C31B5E"/>
    <w:rsid w:val="00C3477F"/>
    <w:rsid w:val="00C34D3E"/>
    <w:rsid w:val="00C35B37"/>
    <w:rsid w:val="00C3747A"/>
    <w:rsid w:val="00C37F29"/>
    <w:rsid w:val="00C56DCC"/>
    <w:rsid w:val="00C57075"/>
    <w:rsid w:val="00C72AFE"/>
    <w:rsid w:val="00C81619"/>
    <w:rsid w:val="00CA013C"/>
    <w:rsid w:val="00CA0463"/>
    <w:rsid w:val="00CA6D6D"/>
    <w:rsid w:val="00CB1E1D"/>
    <w:rsid w:val="00CB54CF"/>
    <w:rsid w:val="00CB7B6D"/>
    <w:rsid w:val="00CC7A4E"/>
    <w:rsid w:val="00CD1359"/>
    <w:rsid w:val="00CD204B"/>
    <w:rsid w:val="00CD4C83"/>
    <w:rsid w:val="00CE7316"/>
    <w:rsid w:val="00CF5F61"/>
    <w:rsid w:val="00D01EDC"/>
    <w:rsid w:val="00D078AA"/>
    <w:rsid w:val="00D10058"/>
    <w:rsid w:val="00D11978"/>
    <w:rsid w:val="00D13250"/>
    <w:rsid w:val="00D15E30"/>
    <w:rsid w:val="00D16129"/>
    <w:rsid w:val="00D2456C"/>
    <w:rsid w:val="00D25DBD"/>
    <w:rsid w:val="00D26929"/>
    <w:rsid w:val="00D30CBD"/>
    <w:rsid w:val="00D30D9E"/>
    <w:rsid w:val="00D33908"/>
    <w:rsid w:val="00D33D84"/>
    <w:rsid w:val="00D354F2"/>
    <w:rsid w:val="00D36C30"/>
    <w:rsid w:val="00D37C90"/>
    <w:rsid w:val="00D43A8C"/>
    <w:rsid w:val="00D44E2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0B4"/>
    <w:rsid w:val="00DC2BE5"/>
    <w:rsid w:val="00DD4CD4"/>
    <w:rsid w:val="00DD65A2"/>
    <w:rsid w:val="00DD6770"/>
    <w:rsid w:val="00DD74B5"/>
    <w:rsid w:val="00DE0749"/>
    <w:rsid w:val="00DE1CE2"/>
    <w:rsid w:val="00DF1210"/>
    <w:rsid w:val="00DF31E9"/>
    <w:rsid w:val="00DF400D"/>
    <w:rsid w:val="00DF5C23"/>
    <w:rsid w:val="00E01DAD"/>
    <w:rsid w:val="00E021DC"/>
    <w:rsid w:val="00E03F91"/>
    <w:rsid w:val="00E04AFE"/>
    <w:rsid w:val="00E064EF"/>
    <w:rsid w:val="00E064F2"/>
    <w:rsid w:val="00E0717B"/>
    <w:rsid w:val="00E15598"/>
    <w:rsid w:val="00E20D65"/>
    <w:rsid w:val="00E353A2"/>
    <w:rsid w:val="00E36881"/>
    <w:rsid w:val="00E42E4C"/>
    <w:rsid w:val="00E47013"/>
    <w:rsid w:val="00E477AD"/>
    <w:rsid w:val="00E541F9"/>
    <w:rsid w:val="00E57B79"/>
    <w:rsid w:val="00E63419"/>
    <w:rsid w:val="00E64496"/>
    <w:rsid w:val="00E72115"/>
    <w:rsid w:val="00E8322E"/>
    <w:rsid w:val="00E903E0"/>
    <w:rsid w:val="00EA1115"/>
    <w:rsid w:val="00EA39EB"/>
    <w:rsid w:val="00EA58CE"/>
    <w:rsid w:val="00EB33FF"/>
    <w:rsid w:val="00EB3D1A"/>
    <w:rsid w:val="00EC2759"/>
    <w:rsid w:val="00EC4D93"/>
    <w:rsid w:val="00EC7106"/>
    <w:rsid w:val="00ED0120"/>
    <w:rsid w:val="00ED3BBA"/>
    <w:rsid w:val="00ED4E12"/>
    <w:rsid w:val="00EE051B"/>
    <w:rsid w:val="00EE54B4"/>
    <w:rsid w:val="00EF1AD8"/>
    <w:rsid w:val="00EF1E83"/>
    <w:rsid w:val="00EF2B5C"/>
    <w:rsid w:val="00EF4593"/>
    <w:rsid w:val="00EF7794"/>
    <w:rsid w:val="00F02046"/>
    <w:rsid w:val="00F053D8"/>
    <w:rsid w:val="00F07888"/>
    <w:rsid w:val="00F11A9D"/>
    <w:rsid w:val="00F1313D"/>
    <w:rsid w:val="00F201E7"/>
    <w:rsid w:val="00F204E0"/>
    <w:rsid w:val="00F20B16"/>
    <w:rsid w:val="00F21C79"/>
    <w:rsid w:val="00F238C9"/>
    <w:rsid w:val="00F23CA5"/>
    <w:rsid w:val="00F272F2"/>
    <w:rsid w:val="00F277AA"/>
    <w:rsid w:val="00F31955"/>
    <w:rsid w:val="00F34C06"/>
    <w:rsid w:val="00F43EA3"/>
    <w:rsid w:val="00F47546"/>
    <w:rsid w:val="00F50C55"/>
    <w:rsid w:val="00F57FFB"/>
    <w:rsid w:val="00F601E6"/>
    <w:rsid w:val="00F73954"/>
    <w:rsid w:val="00F844F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03C30"/>
  <w14:defaultImageDpi w14:val="300"/>
  <w15:docId w15:val="{B3935E4B-1D6A-9A4E-97AB-4398BC10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04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04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04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No Underline,Text 7,unread card,Char1,Char,Char1 Char"/>
    <w:basedOn w:val="Normal"/>
    <w:next w:val="Normal"/>
    <w:link w:val="Heading3Char"/>
    <w:uiPriority w:val="9"/>
    <w:unhideWhenUsed/>
    <w:qFormat/>
    <w:rsid w:val="00CA04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9"/>
    <w:unhideWhenUsed/>
    <w:qFormat/>
    <w:rsid w:val="00CA04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04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0463"/>
  </w:style>
  <w:style w:type="character" w:customStyle="1" w:styleId="Heading1Char">
    <w:name w:val="Heading 1 Char"/>
    <w:aliases w:val="Pocket Char"/>
    <w:basedOn w:val="DefaultParagraphFont"/>
    <w:link w:val="Heading1"/>
    <w:uiPriority w:val="9"/>
    <w:rsid w:val="00CA04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04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A04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9"/>
    <w:rsid w:val="00CA04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0463"/>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CA0463"/>
    <w:rPr>
      <w:b w:val="0"/>
      <w:sz w:val="26"/>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CA046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A046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uiPriority w:val="99"/>
    <w:unhideWhenUsed/>
    <w:rsid w:val="00CA0463"/>
    <w:rPr>
      <w:color w:val="auto"/>
      <w:u w:val="none"/>
    </w:rPr>
  </w:style>
  <w:style w:type="paragraph" w:styleId="DocumentMap">
    <w:name w:val="Document Map"/>
    <w:basedOn w:val="Normal"/>
    <w:link w:val="DocumentMapChar"/>
    <w:uiPriority w:val="99"/>
    <w:semiHidden/>
    <w:unhideWhenUsed/>
    <w:rsid w:val="00CA04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0463"/>
    <w:rPr>
      <w:rFonts w:ascii="Lucida Grande" w:hAnsi="Lucida Grande" w:cs="Lucida Grande"/>
    </w:rPr>
  </w:style>
  <w:style w:type="paragraph" w:styleId="ListParagraph">
    <w:name w:val="List Paragraph"/>
    <w:basedOn w:val="Normal"/>
    <w:uiPriority w:val="99"/>
    <w:qFormat/>
    <w:rsid w:val="00B42A00"/>
    <w:pPr>
      <w:ind w:left="720"/>
      <w:contextualSpacing/>
    </w:pPr>
  </w:style>
  <w:style w:type="paragraph" w:styleId="NormalWeb">
    <w:name w:val="Normal (Web)"/>
    <w:basedOn w:val="Normal"/>
    <w:uiPriority w:val="99"/>
    <w:semiHidden/>
    <w:unhideWhenUsed/>
    <w:rsid w:val="00B42A0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42A00"/>
    <w:rPr>
      <w:b/>
      <w:bCs/>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Small Text"/>
    <w:uiPriority w:val="99"/>
    <w:qFormat/>
    <w:rsid w:val="00B42A00"/>
    <w:rPr>
      <w:rFonts w:ascii="Calibri" w:hAnsi="Calibri" w:cs="Calibri"/>
      <w:sz w:val="22"/>
    </w:rPr>
  </w:style>
  <w:style w:type="paragraph" w:styleId="z-TopofForm">
    <w:name w:val="HTML Top of Form"/>
    <w:basedOn w:val="Normal"/>
    <w:next w:val="Normal"/>
    <w:link w:val="z-TopofFormChar"/>
    <w:hidden/>
    <w:uiPriority w:val="99"/>
    <w:semiHidden/>
    <w:unhideWhenUsed/>
    <w:rsid w:val="00B42A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2A00"/>
    <w:rPr>
      <w:rFonts w:ascii="Arial" w:eastAsia="Times New Roman" w:hAnsi="Arial" w:cs="Arial"/>
      <w:vanish/>
      <w:sz w:val="16"/>
      <w:szCs w:val="16"/>
    </w:rPr>
  </w:style>
  <w:style w:type="character" w:customStyle="1" w:styleId="newsletterbold">
    <w:name w:val="newsletter__bold"/>
    <w:basedOn w:val="DefaultParagraphFont"/>
    <w:rsid w:val="00B42A00"/>
  </w:style>
  <w:style w:type="character" w:customStyle="1" w:styleId="newsletterdescription">
    <w:name w:val="newsletter_description"/>
    <w:basedOn w:val="DefaultParagraphFont"/>
    <w:rsid w:val="00B42A00"/>
  </w:style>
  <w:style w:type="paragraph" w:styleId="z-BottomofForm">
    <w:name w:val="HTML Bottom of Form"/>
    <w:basedOn w:val="Normal"/>
    <w:next w:val="Normal"/>
    <w:link w:val="z-BottomofFormChar"/>
    <w:hidden/>
    <w:uiPriority w:val="99"/>
    <w:semiHidden/>
    <w:unhideWhenUsed/>
    <w:rsid w:val="00B42A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2A00"/>
    <w:rPr>
      <w:rFonts w:ascii="Arial" w:eastAsia="Times New Roman" w:hAnsi="Arial" w:cs="Arial"/>
      <w:vanish/>
      <w:sz w:val="16"/>
      <w:szCs w:val="16"/>
    </w:rPr>
  </w:style>
  <w:style w:type="paragraph" w:customStyle="1" w:styleId="textbold">
    <w:name w:val="text bold"/>
    <w:basedOn w:val="Normal"/>
    <w:link w:val="Emphasis"/>
    <w:uiPriority w:val="20"/>
    <w:qFormat/>
    <w:rsid w:val="00B42A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12" w:space="0" w:color="auto"/>
    </w:rPr>
  </w:style>
  <w:style w:type="paragraph" w:customStyle="1" w:styleId="Emphasis1">
    <w:name w:val="Emphasis1"/>
    <w:basedOn w:val="Normal"/>
    <w:uiPriority w:val="7"/>
    <w:qFormat/>
    <w:rsid w:val="005C5654"/>
    <w:pPr>
      <w:pBdr>
        <w:top w:val="single" w:sz="4" w:space="1" w:color="auto"/>
        <w:left w:val="single" w:sz="4" w:space="4" w:color="auto"/>
        <w:bottom w:val="single" w:sz="4" w:space="1" w:color="auto"/>
        <w:right w:val="single" w:sz="4" w:space="4" w:color="auto"/>
      </w:pBdr>
      <w:spacing w:after="0" w:line="240" w:lineRule="auto"/>
      <w:ind w:left="720"/>
      <w:jc w:val="both"/>
    </w:pPr>
    <w:rPr>
      <w:rFonts w:cstheme="minorBidi"/>
      <w:b/>
      <w:iCs/>
      <w:u w:val="single"/>
    </w:rPr>
  </w:style>
  <w:style w:type="paragraph" w:styleId="Title">
    <w:name w:val="Title"/>
    <w:aliases w:val="Cites and Cards,UNDERLINE,Bold Underlined,Read This,title,Block Heading,Debate Normal"/>
    <w:basedOn w:val="Normal"/>
    <w:next w:val="Normal"/>
    <w:link w:val="TitleChar"/>
    <w:uiPriority w:val="10"/>
    <w:qFormat/>
    <w:rsid w:val="00EF1E83"/>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Debate Normal Char"/>
    <w:basedOn w:val="DefaultParagraphFont"/>
    <w:link w:val="Title"/>
    <w:uiPriority w:val="10"/>
    <w:qFormat/>
    <w:rsid w:val="00EF1E83"/>
    <w:rPr>
      <w:rFonts w:cs="Calibri"/>
      <w:sz w:val="22"/>
      <w:u w:val="single"/>
    </w:rPr>
  </w:style>
  <w:style w:type="character" w:customStyle="1" w:styleId="BoldUnderline">
    <w:name w:val="Bold Underline"/>
    <w:basedOn w:val="DefaultParagraphFont"/>
    <w:uiPriority w:val="1"/>
    <w:qFormat/>
    <w:rsid w:val="00CB1E1D"/>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196">
      <w:bodyDiv w:val="1"/>
      <w:marLeft w:val="0"/>
      <w:marRight w:val="0"/>
      <w:marTop w:val="0"/>
      <w:marBottom w:val="0"/>
      <w:divBdr>
        <w:top w:val="none" w:sz="0" w:space="0" w:color="auto"/>
        <w:left w:val="none" w:sz="0" w:space="0" w:color="auto"/>
        <w:bottom w:val="none" w:sz="0" w:space="0" w:color="auto"/>
        <w:right w:val="none" w:sz="0" w:space="0" w:color="auto"/>
      </w:divBdr>
    </w:div>
    <w:div w:id="790713443">
      <w:bodyDiv w:val="1"/>
      <w:marLeft w:val="0"/>
      <w:marRight w:val="0"/>
      <w:marTop w:val="0"/>
      <w:marBottom w:val="0"/>
      <w:divBdr>
        <w:top w:val="none" w:sz="0" w:space="0" w:color="auto"/>
        <w:left w:val="none" w:sz="0" w:space="0" w:color="auto"/>
        <w:bottom w:val="none" w:sz="0" w:space="0" w:color="auto"/>
        <w:right w:val="none" w:sz="0" w:space="0" w:color="auto"/>
      </w:divBdr>
    </w:div>
    <w:div w:id="809716209">
      <w:bodyDiv w:val="1"/>
      <w:marLeft w:val="0"/>
      <w:marRight w:val="0"/>
      <w:marTop w:val="0"/>
      <w:marBottom w:val="0"/>
      <w:divBdr>
        <w:top w:val="none" w:sz="0" w:space="0" w:color="auto"/>
        <w:left w:val="none" w:sz="0" w:space="0" w:color="auto"/>
        <w:bottom w:val="none" w:sz="0" w:space="0" w:color="auto"/>
        <w:right w:val="none" w:sz="0" w:space="0" w:color="auto"/>
      </w:divBdr>
      <w:divsChild>
        <w:div w:id="1255480506">
          <w:marLeft w:val="0"/>
          <w:marRight w:val="0"/>
          <w:marTop w:val="0"/>
          <w:marBottom w:val="0"/>
          <w:divBdr>
            <w:top w:val="none" w:sz="0" w:space="0" w:color="auto"/>
            <w:left w:val="none" w:sz="0" w:space="0" w:color="auto"/>
            <w:bottom w:val="none" w:sz="0" w:space="0" w:color="auto"/>
            <w:right w:val="none" w:sz="0" w:space="0" w:color="auto"/>
          </w:divBdr>
          <w:divsChild>
            <w:div w:id="529345911">
              <w:marLeft w:val="0"/>
              <w:marRight w:val="0"/>
              <w:marTop w:val="0"/>
              <w:marBottom w:val="0"/>
              <w:divBdr>
                <w:top w:val="none" w:sz="0" w:space="0" w:color="auto"/>
                <w:left w:val="none" w:sz="0" w:space="0" w:color="auto"/>
                <w:bottom w:val="none" w:sz="0" w:space="0" w:color="auto"/>
                <w:right w:val="none" w:sz="0" w:space="0" w:color="auto"/>
              </w:divBdr>
            </w:div>
          </w:divsChild>
        </w:div>
        <w:div w:id="593712539">
          <w:marLeft w:val="0"/>
          <w:marRight w:val="0"/>
          <w:marTop w:val="0"/>
          <w:marBottom w:val="0"/>
          <w:divBdr>
            <w:top w:val="none" w:sz="0" w:space="0" w:color="auto"/>
            <w:left w:val="none" w:sz="0" w:space="0" w:color="auto"/>
            <w:bottom w:val="none" w:sz="0" w:space="0" w:color="auto"/>
            <w:right w:val="none" w:sz="0" w:space="0" w:color="auto"/>
          </w:divBdr>
          <w:divsChild>
            <w:div w:id="1686639775">
              <w:marLeft w:val="0"/>
              <w:marRight w:val="0"/>
              <w:marTop w:val="0"/>
              <w:marBottom w:val="0"/>
              <w:divBdr>
                <w:top w:val="none" w:sz="0" w:space="0" w:color="auto"/>
                <w:left w:val="none" w:sz="0" w:space="0" w:color="auto"/>
                <w:bottom w:val="none" w:sz="0" w:space="0" w:color="auto"/>
                <w:right w:val="none" w:sz="0" w:space="0" w:color="auto"/>
              </w:divBdr>
              <w:divsChild>
                <w:div w:id="1083381090">
                  <w:marLeft w:val="0"/>
                  <w:marRight w:val="0"/>
                  <w:marTop w:val="0"/>
                  <w:marBottom w:val="0"/>
                  <w:divBdr>
                    <w:top w:val="none" w:sz="0" w:space="0" w:color="auto"/>
                    <w:left w:val="none" w:sz="0" w:space="0" w:color="auto"/>
                    <w:bottom w:val="none" w:sz="0" w:space="0" w:color="auto"/>
                    <w:right w:val="none" w:sz="0" w:space="0" w:color="auto"/>
                  </w:divBdr>
                </w:div>
                <w:div w:id="175015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00798">
          <w:marLeft w:val="0"/>
          <w:marRight w:val="0"/>
          <w:marTop w:val="0"/>
          <w:marBottom w:val="0"/>
          <w:divBdr>
            <w:top w:val="none" w:sz="0" w:space="0" w:color="auto"/>
            <w:left w:val="none" w:sz="0" w:space="0" w:color="auto"/>
            <w:bottom w:val="none" w:sz="0" w:space="0" w:color="auto"/>
            <w:right w:val="none" w:sz="0" w:space="0" w:color="auto"/>
          </w:divBdr>
          <w:divsChild>
            <w:div w:id="1325275845">
              <w:marLeft w:val="0"/>
              <w:marRight w:val="0"/>
              <w:marTop w:val="0"/>
              <w:marBottom w:val="0"/>
              <w:divBdr>
                <w:top w:val="none" w:sz="0" w:space="0" w:color="auto"/>
                <w:left w:val="none" w:sz="0" w:space="0" w:color="auto"/>
                <w:bottom w:val="none" w:sz="0" w:space="0" w:color="auto"/>
                <w:right w:val="none" w:sz="0" w:space="0" w:color="auto"/>
              </w:divBdr>
            </w:div>
          </w:divsChild>
        </w:div>
        <w:div w:id="1493763133">
          <w:marLeft w:val="0"/>
          <w:marRight w:val="0"/>
          <w:marTop w:val="0"/>
          <w:marBottom w:val="0"/>
          <w:divBdr>
            <w:top w:val="none" w:sz="0" w:space="0" w:color="auto"/>
            <w:left w:val="none" w:sz="0" w:space="0" w:color="auto"/>
            <w:bottom w:val="none" w:sz="0" w:space="0" w:color="auto"/>
            <w:right w:val="none" w:sz="0" w:space="0" w:color="auto"/>
          </w:divBdr>
        </w:div>
        <w:div w:id="1931962751">
          <w:marLeft w:val="0"/>
          <w:marRight w:val="0"/>
          <w:marTop w:val="0"/>
          <w:marBottom w:val="0"/>
          <w:divBdr>
            <w:top w:val="none" w:sz="0" w:space="0" w:color="auto"/>
            <w:left w:val="none" w:sz="0" w:space="0" w:color="auto"/>
            <w:bottom w:val="none" w:sz="0" w:space="0" w:color="auto"/>
            <w:right w:val="none" w:sz="0" w:space="0" w:color="auto"/>
          </w:divBdr>
          <w:divsChild>
            <w:div w:id="593248859">
              <w:marLeft w:val="0"/>
              <w:marRight w:val="0"/>
              <w:marTop w:val="0"/>
              <w:marBottom w:val="0"/>
              <w:divBdr>
                <w:top w:val="none" w:sz="0" w:space="0" w:color="auto"/>
                <w:left w:val="none" w:sz="0" w:space="0" w:color="auto"/>
                <w:bottom w:val="none" w:sz="0" w:space="0" w:color="auto"/>
                <w:right w:val="none" w:sz="0" w:space="0" w:color="auto"/>
              </w:divBdr>
            </w:div>
            <w:div w:id="78257988">
              <w:marLeft w:val="0"/>
              <w:marRight w:val="0"/>
              <w:marTop w:val="0"/>
              <w:marBottom w:val="0"/>
              <w:divBdr>
                <w:top w:val="none" w:sz="0" w:space="0" w:color="auto"/>
                <w:left w:val="none" w:sz="0" w:space="0" w:color="auto"/>
                <w:bottom w:val="none" w:sz="0" w:space="0" w:color="auto"/>
                <w:right w:val="none" w:sz="0" w:space="0" w:color="auto"/>
              </w:divBdr>
              <w:divsChild>
                <w:div w:id="9107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503">
          <w:marLeft w:val="0"/>
          <w:marRight w:val="0"/>
          <w:marTop w:val="0"/>
          <w:marBottom w:val="0"/>
          <w:divBdr>
            <w:top w:val="none" w:sz="0" w:space="0" w:color="auto"/>
            <w:left w:val="none" w:sz="0" w:space="0" w:color="auto"/>
            <w:bottom w:val="none" w:sz="0" w:space="0" w:color="auto"/>
            <w:right w:val="none" w:sz="0" w:space="0" w:color="auto"/>
          </w:divBdr>
          <w:divsChild>
            <w:div w:id="1609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1147">
      <w:bodyDiv w:val="1"/>
      <w:marLeft w:val="0"/>
      <w:marRight w:val="0"/>
      <w:marTop w:val="0"/>
      <w:marBottom w:val="0"/>
      <w:divBdr>
        <w:top w:val="none" w:sz="0" w:space="0" w:color="auto"/>
        <w:left w:val="none" w:sz="0" w:space="0" w:color="auto"/>
        <w:bottom w:val="none" w:sz="0" w:space="0" w:color="auto"/>
        <w:right w:val="none" w:sz="0" w:space="0" w:color="auto"/>
      </w:divBdr>
    </w:div>
    <w:div w:id="1822966729">
      <w:bodyDiv w:val="1"/>
      <w:marLeft w:val="0"/>
      <w:marRight w:val="0"/>
      <w:marTop w:val="0"/>
      <w:marBottom w:val="0"/>
      <w:divBdr>
        <w:top w:val="none" w:sz="0" w:space="0" w:color="auto"/>
        <w:left w:val="none" w:sz="0" w:space="0" w:color="auto"/>
        <w:bottom w:val="none" w:sz="0" w:space="0" w:color="auto"/>
        <w:right w:val="none" w:sz="0" w:space="0" w:color="auto"/>
      </w:divBdr>
    </w:div>
    <w:div w:id="1857033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customXml" Target="../customXml/item3.xml"/><Relationship Id="rId21" Type="http://schemas.openxmlformats.org/officeDocument/2006/relationships/hyperlink" Target="https://www.rand.org/pubs/rgs_dissertations/RGSD400.html" TargetMode="External"/><Relationship Id="rId7" Type="http://schemas.openxmlformats.org/officeDocument/2006/relationships/settings" Target="settings.xml"/><Relationship Id="rId12" Type="http://schemas.openxmlformats.org/officeDocument/2006/relationships/hyperlink" Target="https://www.wired.com/story/new-arms-race-threatening-to-explode-in-space" TargetMode="External"/><Relationship Id="rId17" Type="http://schemas.openxmlformats.org/officeDocument/2006/relationships/hyperlink" Target="https://www.space.com/space-station-dodging-chinese-space-junk-spacex-crew-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0-06-09/next-liberal-orde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sa.int/Safety_Security/Space_Debris/Space_debris_by_the_numbers" TargetMode="External"/><Relationship Id="rId23" Type="http://schemas.openxmlformats.org/officeDocument/2006/relationships/hyperlink" Target="https://doi.org/10.1016/j.spacepol.2017.10.002" TargetMode="External"/><Relationship Id="rId10" Type="http://schemas.openxmlformats.org/officeDocument/2006/relationships/hyperlink" Target="https://www.forbes.com/sites/charlesbeames/2020/10/14/the-dragon-is-breathing-down-our-neck-action-is-americas-best-weapon/?sh=67a437724cb5"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customXml" Target="../customXml/item4.xml"/><Relationship Id="rId9" Type="http://schemas.openxmlformats.org/officeDocument/2006/relationships/hyperlink" Target="https://www.forbes.com/sites/charlesbeames/2021/09/30/it-is-time-our-government-stops-competing-against-the-commercial-space-industry/"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hyperlink" Target="https://www.tandfonline.com/doi/pdf/10.1080/01495933.2017.1379832?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hir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174</TotalTime>
  <Pages>28</Pages>
  <Words>13432</Words>
  <Characters>76566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UBEROI, MIHIR</cp:lastModifiedBy>
  <cp:revision>24</cp:revision>
  <dcterms:created xsi:type="dcterms:W3CDTF">2022-01-13T00:31:00Z</dcterms:created>
  <dcterms:modified xsi:type="dcterms:W3CDTF">2022-01-29T18:22:00Z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