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3898" w14:textId="40E20618" w:rsidR="00DE36CF" w:rsidRPr="00DE36CF" w:rsidRDefault="00C4605C" w:rsidP="00DE36CF">
      <w:pPr>
        <w:pStyle w:val="Heading2"/>
        <w:rPr>
          <w:rFonts w:asciiTheme="majorHAnsi" w:hAnsiTheme="majorHAnsi" w:cstheme="majorHAnsi"/>
        </w:rPr>
      </w:pPr>
      <w:r>
        <w:rPr>
          <w:rFonts w:asciiTheme="majorHAnsi" w:hAnsiTheme="majorHAnsi" w:cstheme="majorHAnsi"/>
        </w:rPr>
        <w:t>Kansas City</w:t>
      </w:r>
    </w:p>
    <w:p w14:paraId="28E07C7C" w14:textId="6AA496EB" w:rsidR="00C4605C" w:rsidRPr="00DE36CF" w:rsidRDefault="00C4605C" w:rsidP="00DE36CF">
      <w:pPr>
        <w:pStyle w:val="Heading3"/>
        <w:rPr>
          <w:rFonts w:asciiTheme="majorHAnsi" w:hAnsiTheme="majorHAnsi" w:cstheme="majorHAnsi"/>
        </w:rPr>
      </w:pPr>
      <w:r w:rsidRPr="00112DAB">
        <w:rPr>
          <w:rFonts w:asciiTheme="majorHAnsi" w:hAnsiTheme="majorHAnsi" w:cstheme="majorHAnsi"/>
        </w:rPr>
        <w:t>Adv 1 – Collisions</w:t>
      </w:r>
    </w:p>
    <w:p w14:paraId="4714666E"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Private entities are increasing mining now – US is </w:t>
      </w:r>
      <w:r w:rsidRPr="00112DAB">
        <w:rPr>
          <w:rFonts w:asciiTheme="majorHAnsi" w:hAnsiTheme="majorHAnsi" w:cstheme="majorHAnsi"/>
          <w:u w:val="single"/>
        </w:rPr>
        <w:t>key</w:t>
      </w:r>
    </w:p>
    <w:p w14:paraId="48E8B3F4"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Robert </w:t>
      </w:r>
      <w:r w:rsidRPr="00112DAB">
        <w:rPr>
          <w:rStyle w:val="Style13ptBold"/>
          <w:rFonts w:asciiTheme="majorHAnsi" w:hAnsiTheme="majorHAnsi" w:cstheme="majorHAnsi"/>
        </w:rPr>
        <w:t>Garcia 18</w:t>
      </w:r>
      <w:r w:rsidRPr="00112DAB">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224C72AE"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rPr>
        <w:t>In 2015</w:t>
      </w:r>
      <w:r w:rsidRPr="00112DAB">
        <w:rPr>
          <w:rStyle w:val="StyleUnderline"/>
          <w:rFonts w:asciiTheme="majorHAnsi" w:hAnsiTheme="majorHAnsi" w:cstheme="majorHAnsi"/>
          <w:highlight w:val="green"/>
        </w:rPr>
        <w:t>, the U</w:t>
      </w:r>
      <w:r w:rsidRPr="00112DAB">
        <w:rPr>
          <w:rStyle w:val="StyleUnderline"/>
          <w:rFonts w:asciiTheme="majorHAnsi" w:hAnsiTheme="majorHAnsi" w:cstheme="majorHAnsi"/>
        </w:rPr>
        <w:t xml:space="preserve">nited </w:t>
      </w:r>
      <w:r w:rsidRPr="00112DAB">
        <w:rPr>
          <w:rStyle w:val="StyleUnderline"/>
          <w:rFonts w:asciiTheme="majorHAnsi" w:hAnsiTheme="majorHAnsi" w:cstheme="majorHAnsi"/>
          <w:highlight w:val="green"/>
        </w:rPr>
        <w:t>S</w:t>
      </w:r>
      <w:r w:rsidRPr="00112DAB">
        <w:rPr>
          <w:rStyle w:val="StyleUnderline"/>
          <w:rFonts w:asciiTheme="majorHAnsi" w:hAnsiTheme="majorHAnsi" w:cstheme="majorHAnsi"/>
        </w:rPr>
        <w:t xml:space="preserve">tates </w:t>
      </w:r>
      <w:r w:rsidRPr="00112DAB">
        <w:rPr>
          <w:rStyle w:val="StyleUnderline"/>
          <w:rFonts w:asciiTheme="majorHAnsi" w:hAnsiTheme="majorHAnsi" w:cstheme="majorHAnsi"/>
          <w:highlight w:val="green"/>
        </w:rPr>
        <w:t xml:space="preserve">passed the </w:t>
      </w:r>
      <w:r w:rsidRPr="00112DAB">
        <w:rPr>
          <w:rStyle w:val="StyleUnderline"/>
          <w:rFonts w:asciiTheme="majorHAnsi" w:hAnsiTheme="majorHAnsi" w:cstheme="majorHAnsi"/>
        </w:rPr>
        <w:t>U.S</w:t>
      </w:r>
      <w:r w:rsidRPr="00112DAB">
        <w:rPr>
          <w:rStyle w:val="StyleUnderline"/>
          <w:rFonts w:asciiTheme="majorHAnsi" w:hAnsiTheme="majorHAnsi" w:cstheme="majorHAnsi"/>
          <w:highlight w:val="green"/>
        </w:rPr>
        <w:t>. Commercial Space Launch Competitiveness Act</w:t>
      </w:r>
      <w:r w:rsidRPr="00112DAB">
        <w:rPr>
          <w:rFonts w:asciiTheme="majorHAnsi" w:hAnsiTheme="majorHAnsi" w:cstheme="majorHAnsi"/>
          <w:sz w:val="14"/>
          <w:highlight w:val="green"/>
        </w:rPr>
        <w:t>.</w:t>
      </w:r>
      <w:r w:rsidRPr="00112DAB">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112DAB">
        <w:rPr>
          <w:rStyle w:val="StyleUnderline"/>
          <w:rFonts w:asciiTheme="majorHAnsi" w:hAnsiTheme="majorHAnsi" w:cstheme="majorHAnsi"/>
        </w:rPr>
        <w:t>Luxembourg was quick to follow suit</w:t>
      </w:r>
      <w:r w:rsidRPr="00112DAB">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112DAB">
        <w:rPr>
          <w:rStyle w:val="StyleUnderline"/>
          <w:rFonts w:asciiTheme="majorHAnsi" w:hAnsiTheme="majorHAnsi" w:cstheme="majorHAnsi"/>
        </w:rPr>
        <w:t>Critics state that the controlling international law is to be found in the United Nations treaties on space exploration</w:t>
      </w:r>
      <w:r w:rsidRPr="00112DAB">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112DAB">
        <w:rPr>
          <w:rFonts w:asciiTheme="majorHAnsi" w:hAnsiTheme="majorHAnsi" w:cstheme="majorHAnsi"/>
          <w:sz w:val="14"/>
        </w:rPr>
        <w:t>moon</w:t>
      </w:r>
      <w:proofErr w:type="gramEnd"/>
      <w:r w:rsidRPr="00112DAB">
        <w:rPr>
          <w:rFonts w:asciiTheme="majorHAnsi" w:hAnsiTheme="majorHAnsi" w:cstheme="majorHAns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112DAB">
        <w:rPr>
          <w:rStyle w:val="StyleUnderline"/>
          <w:rFonts w:asciiTheme="majorHAnsi" w:hAnsiTheme="majorHAnsi" w:cstheme="majorHAnsi"/>
        </w:rPr>
        <w:t xml:space="preserve">Nonetheless, some legal scholars contend that the United States would be </w:t>
      </w:r>
      <w:r w:rsidRPr="00112DAB">
        <w:rPr>
          <w:rStyle w:val="StyleUnderline"/>
          <w:rFonts w:asciiTheme="majorHAnsi" w:hAnsiTheme="majorHAnsi" w:cstheme="majorHAnsi"/>
          <w:highlight w:val="green"/>
        </w:rPr>
        <w:t xml:space="preserve">in breach of </w:t>
      </w:r>
      <w:r w:rsidRPr="00112DAB">
        <w:rPr>
          <w:rStyle w:val="StyleUnderline"/>
          <w:rFonts w:asciiTheme="majorHAnsi" w:hAnsiTheme="majorHAnsi" w:cstheme="majorHAnsi"/>
        </w:rPr>
        <w:t xml:space="preserve">its </w:t>
      </w:r>
      <w:r w:rsidRPr="00112DAB">
        <w:rPr>
          <w:rStyle w:val="StyleUnderline"/>
          <w:rFonts w:asciiTheme="majorHAnsi" w:hAnsiTheme="majorHAnsi" w:cstheme="majorHAnsi"/>
          <w:highlight w:val="green"/>
        </w:rPr>
        <w:t xml:space="preserve">international obligations </w:t>
      </w:r>
      <w:r w:rsidRPr="00112DAB">
        <w:rPr>
          <w:rStyle w:val="StyleUnderline"/>
          <w:rFonts w:asciiTheme="majorHAnsi" w:hAnsiTheme="majorHAnsi" w:cstheme="majorHAnsi"/>
        </w:rPr>
        <w:t xml:space="preserve">if it were to "unilaterally pretend" that its citizens may exercise ownership over extracted space resources, </w:t>
      </w:r>
      <w:r w:rsidRPr="00112DAB">
        <w:rPr>
          <w:rStyle w:val="StyleUnderline"/>
          <w:rFonts w:asciiTheme="majorHAnsi" w:hAnsiTheme="majorHAnsi" w:cstheme="majorHAnsi"/>
          <w:highlight w:val="green"/>
        </w:rPr>
        <w:t>given the</w:t>
      </w:r>
      <w:r w:rsidRPr="00112DAB">
        <w:rPr>
          <w:rStyle w:val="StyleUnderline"/>
          <w:rFonts w:asciiTheme="majorHAnsi" w:hAnsiTheme="majorHAnsi" w:cstheme="majorHAnsi"/>
        </w:rPr>
        <w:t xml:space="preserve"> absence of recognition of such rights under international law. Clearly it is the </w:t>
      </w:r>
      <w:r w:rsidRPr="00112DAB">
        <w:rPr>
          <w:rStyle w:val="StyleUnderline"/>
          <w:rFonts w:asciiTheme="majorHAnsi" w:hAnsiTheme="majorHAnsi" w:cstheme="majorHAnsi"/>
          <w:highlight w:val="green"/>
        </w:rPr>
        <w:t>stated aim</w:t>
      </w:r>
      <w:r w:rsidRPr="00112DAB">
        <w:rPr>
          <w:rStyle w:val="StyleUnderline"/>
          <w:rFonts w:asciiTheme="majorHAnsi" w:hAnsiTheme="majorHAnsi" w:cstheme="majorHAnsi"/>
        </w:rPr>
        <w:t xml:space="preserve"> of both the United States and Luxembourg </w:t>
      </w:r>
      <w:r w:rsidRPr="00112DAB">
        <w:rPr>
          <w:rStyle w:val="StyleUnderline"/>
          <w:rFonts w:asciiTheme="majorHAnsi" w:hAnsiTheme="majorHAnsi" w:cstheme="majorHAnsi"/>
          <w:highlight w:val="green"/>
        </w:rPr>
        <w:t xml:space="preserve">to promote the </w:t>
      </w:r>
      <w:r w:rsidRPr="00112DAB">
        <w:rPr>
          <w:rStyle w:val="StyleUnderline"/>
          <w:rFonts w:asciiTheme="majorHAnsi" w:hAnsiTheme="majorHAnsi" w:cstheme="majorHAnsi"/>
        </w:rPr>
        <w:t xml:space="preserve">commercial </w:t>
      </w:r>
      <w:r w:rsidRPr="00112DAB">
        <w:rPr>
          <w:rStyle w:val="StyleUnderline"/>
          <w:rFonts w:asciiTheme="majorHAnsi" w:hAnsiTheme="majorHAnsi" w:cstheme="majorHAnsi"/>
          <w:highlight w:val="green"/>
        </w:rPr>
        <w:t xml:space="preserve">exploitation of space </w:t>
      </w:r>
      <w:r w:rsidRPr="00112DAB">
        <w:rPr>
          <w:rStyle w:val="StyleUnderline"/>
          <w:rFonts w:asciiTheme="majorHAnsi" w:hAnsiTheme="majorHAnsi" w:cstheme="majorHAnsi"/>
        </w:rPr>
        <w:t xml:space="preserve">resources. The two nations’ respective pieces of legislation attempt to provide a legal basis </w:t>
      </w:r>
      <w:r w:rsidRPr="00112DAB">
        <w:rPr>
          <w:rStyle w:val="StyleUnderline"/>
          <w:rFonts w:asciiTheme="majorHAnsi" w:hAnsiTheme="majorHAnsi" w:cstheme="majorHAnsi"/>
          <w:highlight w:val="green"/>
        </w:rPr>
        <w:t xml:space="preserve">for private citizens </w:t>
      </w:r>
      <w:r w:rsidRPr="00112DAB">
        <w:rPr>
          <w:rStyle w:val="StyleUnderline"/>
          <w:rFonts w:asciiTheme="majorHAnsi" w:hAnsiTheme="majorHAnsi" w:cstheme="majorHAnsi"/>
        </w:rPr>
        <w:t xml:space="preserve">to engage in such activities, </w:t>
      </w:r>
      <w:r w:rsidRPr="00112DAB">
        <w:rPr>
          <w:rStyle w:val="Emphasis"/>
          <w:rFonts w:asciiTheme="majorHAnsi" w:hAnsiTheme="majorHAnsi" w:cstheme="majorHAnsi"/>
        </w:rPr>
        <w:t xml:space="preserve">which some critics would characterize as </w:t>
      </w:r>
      <w:r w:rsidRPr="00112DAB">
        <w:rPr>
          <w:rStyle w:val="Emphasis"/>
          <w:rFonts w:asciiTheme="majorHAnsi" w:hAnsiTheme="majorHAnsi" w:cstheme="majorHAnsi"/>
          <w:highlight w:val="green"/>
        </w:rPr>
        <w:t xml:space="preserve">prohibited "appropriation" </w:t>
      </w:r>
      <w:r w:rsidRPr="00112DAB">
        <w:rPr>
          <w:rStyle w:val="Emphasis"/>
          <w:rFonts w:asciiTheme="majorHAnsi" w:hAnsiTheme="majorHAnsi" w:cstheme="majorHAnsi"/>
        </w:rPr>
        <w:t>under international law</w:t>
      </w:r>
      <w:r w:rsidRPr="00112DAB">
        <w:rPr>
          <w:rStyle w:val="Emphasis"/>
          <w:rFonts w:asciiTheme="majorHAnsi" w:hAnsiTheme="majorHAnsi" w:cstheme="majorHAnsi"/>
          <w:highlight w:val="green"/>
        </w:rPr>
        <w:t xml:space="preserve">. The </w:t>
      </w:r>
      <w:r w:rsidRPr="00112DAB">
        <w:rPr>
          <w:rStyle w:val="Emphasis"/>
          <w:rFonts w:asciiTheme="majorHAnsi" w:hAnsiTheme="majorHAnsi" w:cstheme="majorHAnsi"/>
        </w:rPr>
        <w:t xml:space="preserve">international </w:t>
      </w:r>
      <w:r w:rsidRPr="00112DAB">
        <w:rPr>
          <w:rStyle w:val="Emphasis"/>
          <w:rFonts w:asciiTheme="majorHAnsi" w:hAnsiTheme="majorHAnsi" w:cstheme="majorHAnsi"/>
          <w:highlight w:val="green"/>
        </w:rPr>
        <w:t xml:space="preserve">community would be well-served by </w:t>
      </w:r>
      <w:r w:rsidRPr="00112DAB">
        <w:rPr>
          <w:rStyle w:val="Emphasis"/>
          <w:rFonts w:asciiTheme="majorHAnsi" w:hAnsiTheme="majorHAnsi" w:cstheme="majorHAnsi"/>
        </w:rPr>
        <w:t xml:space="preserve">resolving the issue conclusively with </w:t>
      </w:r>
      <w:r w:rsidRPr="00112DAB">
        <w:rPr>
          <w:rStyle w:val="Emphasis"/>
          <w:rFonts w:asciiTheme="majorHAnsi" w:hAnsiTheme="majorHAnsi" w:cstheme="majorHAnsi"/>
          <w:highlight w:val="green"/>
        </w:rPr>
        <w:t>an appropriate body of rules</w:t>
      </w:r>
      <w:r w:rsidRPr="00112DAB">
        <w:rPr>
          <w:rFonts w:asciiTheme="majorHAnsi" w:hAnsiTheme="majorHAnsi" w:cstheme="majorHAnsi"/>
          <w:sz w:val="14"/>
        </w:rPr>
        <w:t xml:space="preserve">. </w:t>
      </w:r>
      <w:r w:rsidRPr="00112DAB">
        <w:rPr>
          <w:rStyle w:val="StyleUnderline"/>
          <w:rFonts w:asciiTheme="majorHAnsi" w:hAnsiTheme="majorHAnsi" w:cstheme="majorHAnsi"/>
        </w:rPr>
        <w:t xml:space="preserve">As the technologies advance, </w:t>
      </w:r>
      <w:r w:rsidRPr="00112DAB">
        <w:rPr>
          <w:rStyle w:val="StyleUnderline"/>
          <w:rFonts w:asciiTheme="majorHAnsi" w:hAnsiTheme="majorHAnsi" w:cstheme="majorHAnsi"/>
          <w:highlight w:val="green"/>
        </w:rPr>
        <w:t>we are</w:t>
      </w:r>
      <w:r w:rsidRPr="00112DAB">
        <w:rPr>
          <w:rStyle w:val="StyleUnderline"/>
          <w:rFonts w:asciiTheme="majorHAnsi" w:hAnsiTheme="majorHAnsi" w:cstheme="majorHAnsi"/>
        </w:rPr>
        <w:t xml:space="preserve"> inexorably </w:t>
      </w:r>
      <w:r w:rsidRPr="00112DAB">
        <w:rPr>
          <w:rStyle w:val="StyleUnderline"/>
          <w:rFonts w:asciiTheme="majorHAnsi" w:hAnsiTheme="majorHAnsi" w:cstheme="majorHAnsi"/>
          <w:highlight w:val="green"/>
        </w:rPr>
        <w:t>headed toward</w:t>
      </w:r>
      <w:r w:rsidRPr="00112DAB">
        <w:rPr>
          <w:rStyle w:val="StyleUnderline"/>
          <w:rFonts w:asciiTheme="majorHAnsi" w:hAnsiTheme="majorHAnsi" w:cstheme="majorHAnsi"/>
        </w:rPr>
        <w:t xml:space="preserve"> space </w:t>
      </w:r>
      <w:r w:rsidRPr="00112DAB">
        <w:rPr>
          <w:rStyle w:val="StyleUnderline"/>
          <w:rFonts w:asciiTheme="majorHAnsi" w:hAnsiTheme="majorHAnsi" w:cstheme="majorHAnsi"/>
          <w:highlight w:val="green"/>
        </w:rPr>
        <w:t>mining</w:t>
      </w:r>
      <w:r w:rsidRPr="00112DAB">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69D84B49" w14:textId="77777777" w:rsidR="00C4605C" w:rsidRPr="00112DAB" w:rsidRDefault="00C4605C" w:rsidP="00C4605C">
      <w:pPr>
        <w:tabs>
          <w:tab w:val="left" w:pos="10240"/>
        </w:tabs>
        <w:rPr>
          <w:rFonts w:asciiTheme="majorHAnsi" w:hAnsiTheme="majorHAnsi" w:cstheme="majorHAnsi"/>
        </w:rPr>
      </w:pPr>
      <w:r w:rsidRPr="00112DAB">
        <w:rPr>
          <w:rFonts w:asciiTheme="majorHAnsi" w:hAnsiTheme="majorHAnsi" w:cstheme="majorHAnsi"/>
        </w:rPr>
        <w:tab/>
      </w:r>
    </w:p>
    <w:p w14:paraId="29CD13B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It causes dangerous space mining and </w:t>
      </w:r>
      <w:r w:rsidRPr="00112DAB">
        <w:rPr>
          <w:rFonts w:asciiTheme="majorHAnsi" w:hAnsiTheme="majorHAnsi" w:cstheme="majorHAnsi"/>
          <w:u w:val="single"/>
        </w:rPr>
        <w:t>deregulation</w:t>
      </w:r>
      <w:r w:rsidRPr="00112DAB">
        <w:rPr>
          <w:rFonts w:asciiTheme="majorHAnsi" w:hAnsiTheme="majorHAnsi" w:cstheme="majorHAnsi"/>
        </w:rPr>
        <w:t xml:space="preserve"> globally – multilateralism solves. </w:t>
      </w:r>
    </w:p>
    <w:p w14:paraId="3B798E3F" w14:textId="77777777" w:rsidR="00C4605C" w:rsidRDefault="00C4605C" w:rsidP="00C4605C">
      <w:pPr>
        <w:rPr>
          <w:rFonts w:asciiTheme="majorHAnsi" w:hAnsiTheme="majorHAnsi" w:cstheme="majorHAnsi"/>
        </w:rPr>
      </w:pPr>
      <w:proofErr w:type="spellStart"/>
      <w:r w:rsidRPr="00112DAB">
        <w:rPr>
          <w:rFonts w:asciiTheme="majorHAnsi" w:hAnsiTheme="majorHAnsi" w:cstheme="majorHAnsi"/>
        </w:rPr>
        <w:t>Edd</w:t>
      </w:r>
      <w:proofErr w:type="spellEnd"/>
      <w:r w:rsidRPr="00112DAB">
        <w:rPr>
          <w:rFonts w:asciiTheme="majorHAnsi" w:hAnsiTheme="majorHAnsi" w:cstheme="majorHAnsi"/>
        </w:rPr>
        <w:t xml:space="preserve"> </w:t>
      </w:r>
      <w:r w:rsidRPr="00112DAB">
        <w:rPr>
          <w:rStyle w:val="Style13ptBold"/>
          <w:rFonts w:asciiTheme="majorHAnsi" w:hAnsiTheme="majorHAnsi" w:cstheme="majorHAnsi"/>
        </w:rPr>
        <w:t>Gent 20,</w:t>
      </w:r>
      <w:r w:rsidRPr="00112DAB">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D60003">
          <w:rPr>
            <w:rStyle w:val="Hyperlink"/>
            <w:rFonts w:asciiTheme="majorHAnsi" w:hAnsiTheme="majorHAnsi" w:cstheme="majorHAnsi"/>
          </w:rPr>
          <w:t>https://singularityhub.com/2020/10/12/the-us-is-trying-to-hijack-space-mining-and-there-could-be-disastrous-consequences/</w:t>
        </w:r>
      </w:hyperlink>
    </w:p>
    <w:p w14:paraId="4152E705"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US space mining about to happen – sets unchangeable precedent that it is okay to mine at whatever cost and shatters int’l space law </w:t>
      </w:r>
    </w:p>
    <w:p w14:paraId="24758661"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Competitiveness of private companies leads them to eschew safety in all private endeavors and collapse of </w:t>
      </w:r>
      <w:proofErr w:type="spellStart"/>
      <w:r w:rsidRPr="008F0B87">
        <w:rPr>
          <w:rFonts w:asciiTheme="majorHAnsi" w:hAnsiTheme="majorHAnsi" w:cstheme="majorHAnsi"/>
          <w:sz w:val="11"/>
          <w:szCs w:val="11"/>
        </w:rPr>
        <w:t>intl</w:t>
      </w:r>
      <w:proofErr w:type="spellEnd"/>
      <w:r w:rsidRPr="008F0B87">
        <w:rPr>
          <w:rFonts w:asciiTheme="majorHAnsi" w:hAnsiTheme="majorHAnsi" w:cstheme="majorHAnsi"/>
          <w:sz w:val="11"/>
          <w:szCs w:val="11"/>
        </w:rPr>
        <w:t xml:space="preserve"> regulations makes forcing them impossible </w:t>
      </w:r>
      <w:proofErr w:type="spellStart"/>
      <w:r w:rsidRPr="008F0B87">
        <w:rPr>
          <w:rFonts w:asciiTheme="majorHAnsi" w:hAnsiTheme="majorHAnsi" w:cstheme="majorHAnsi"/>
          <w:sz w:val="11"/>
          <w:szCs w:val="11"/>
        </w:rPr>
        <w:t>cuz</w:t>
      </w:r>
      <w:proofErr w:type="spellEnd"/>
      <w:r w:rsidRPr="008F0B87">
        <w:rPr>
          <w:rFonts w:asciiTheme="majorHAnsi" w:hAnsiTheme="majorHAnsi" w:cstheme="majorHAnsi"/>
          <w:sz w:val="11"/>
          <w:szCs w:val="11"/>
        </w:rPr>
        <w:t xml:space="preserve"> countries want domestic industry to win</w:t>
      </w:r>
    </w:p>
    <w:p w14:paraId="4BB10FBA"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International collective debris cleanup would be hindered </w:t>
      </w:r>
      <w:proofErr w:type="spellStart"/>
      <w:r w:rsidRPr="008F0B87">
        <w:rPr>
          <w:rFonts w:asciiTheme="majorHAnsi" w:hAnsiTheme="majorHAnsi" w:cstheme="majorHAnsi"/>
          <w:sz w:val="11"/>
          <w:szCs w:val="11"/>
        </w:rPr>
        <w:t>cuz</w:t>
      </w:r>
      <w:proofErr w:type="spellEnd"/>
      <w:r w:rsidRPr="008F0B87">
        <w:rPr>
          <w:rFonts w:asciiTheme="majorHAnsi" w:hAnsiTheme="majorHAnsi" w:cstheme="majorHAnsi"/>
          <w:sz w:val="11"/>
          <w:szCs w:val="11"/>
        </w:rPr>
        <w:t xml:space="preserve"> of rift between countries from competitiveness and </w:t>
      </w:r>
      <w:proofErr w:type="spellStart"/>
      <w:r w:rsidRPr="008F0B87">
        <w:rPr>
          <w:rFonts w:asciiTheme="majorHAnsi" w:hAnsiTheme="majorHAnsi" w:cstheme="majorHAnsi"/>
          <w:sz w:val="11"/>
          <w:szCs w:val="11"/>
        </w:rPr>
        <w:t>i</w:t>
      </w:r>
      <w:proofErr w:type="spellEnd"/>
      <w:r w:rsidRPr="008F0B87">
        <w:rPr>
          <w:rFonts w:asciiTheme="majorHAnsi" w:hAnsiTheme="majorHAnsi" w:cstheme="majorHAnsi"/>
          <w:sz w:val="11"/>
          <w:szCs w:val="11"/>
        </w:rPr>
        <w:t>-law irrelevant</w:t>
      </w:r>
    </w:p>
    <w:p w14:paraId="62B54043" w14:textId="77777777" w:rsidR="00C4605C" w:rsidRPr="008F0B87" w:rsidRDefault="00C4605C" w:rsidP="00C4605C">
      <w:pPr>
        <w:pStyle w:val="ListParagraph"/>
        <w:numPr>
          <w:ilvl w:val="0"/>
          <w:numId w:val="21"/>
        </w:numPr>
        <w:rPr>
          <w:rFonts w:asciiTheme="majorHAnsi" w:hAnsiTheme="majorHAnsi" w:cstheme="majorHAnsi"/>
          <w:sz w:val="11"/>
          <w:szCs w:val="11"/>
        </w:rPr>
      </w:pPr>
      <w:r w:rsidRPr="008F0B87">
        <w:rPr>
          <w:rFonts w:asciiTheme="majorHAnsi" w:hAnsiTheme="majorHAnsi" w:cstheme="majorHAnsi"/>
          <w:sz w:val="11"/>
          <w:szCs w:val="11"/>
        </w:rPr>
        <w:t xml:space="preserve">Mining will be overwhelming contributor to debris </w:t>
      </w:r>
    </w:p>
    <w:p w14:paraId="5E6F478B" w14:textId="77777777" w:rsidR="00C4605C" w:rsidRPr="00112DAB" w:rsidRDefault="00C4605C" w:rsidP="00C4605C">
      <w:pPr>
        <w:rPr>
          <w:sz w:val="26"/>
          <w:u w:val="single"/>
        </w:rPr>
      </w:pPr>
      <w:r w:rsidRPr="00112DAB">
        <w:t xml:space="preserve">Exploiting the resources of outer space might be key to the future expansion of the human species. But </w:t>
      </w:r>
      <w:r w:rsidRPr="00112DAB">
        <w:rPr>
          <w:rStyle w:val="StyleUnderline"/>
          <w:rFonts w:asciiTheme="majorHAnsi" w:hAnsiTheme="majorHAnsi" w:cstheme="majorHAnsi"/>
        </w:rPr>
        <w:t xml:space="preserve">researchers argue that </w:t>
      </w:r>
      <w:r w:rsidRPr="00112DAB">
        <w:rPr>
          <w:rStyle w:val="StyleUnderline"/>
          <w:rFonts w:asciiTheme="majorHAnsi" w:hAnsiTheme="majorHAnsi" w:cstheme="majorHAnsi"/>
          <w:highlight w:val="green"/>
        </w:rPr>
        <w:t xml:space="preserve">the US is trying to skew the game in its favor, </w:t>
      </w:r>
      <w:r w:rsidRPr="00112DAB">
        <w:rPr>
          <w:rStyle w:val="Emphasis"/>
          <w:rFonts w:asciiTheme="majorHAnsi" w:hAnsiTheme="majorHAnsi" w:cstheme="majorHAnsi"/>
          <w:highlight w:val="green"/>
        </w:rPr>
        <w:t xml:space="preserve">with </w:t>
      </w:r>
      <w:r w:rsidRPr="00112DAB">
        <w:rPr>
          <w:rStyle w:val="Emphasis"/>
          <w:rFonts w:asciiTheme="majorHAnsi" w:hAnsiTheme="majorHAnsi" w:cstheme="majorHAnsi"/>
        </w:rPr>
        <w:t xml:space="preserve">potentially </w:t>
      </w:r>
      <w:r w:rsidRPr="00112DAB">
        <w:rPr>
          <w:rStyle w:val="Emphasis"/>
          <w:rFonts w:asciiTheme="majorHAnsi" w:hAnsiTheme="majorHAnsi" w:cstheme="majorHAnsi"/>
          <w:highlight w:val="green"/>
        </w:rPr>
        <w:t>disastrous consequences.</w:t>
      </w:r>
      <w:r w:rsidRPr="00112DAB">
        <w:rPr>
          <w:rStyle w:val="Emphasis"/>
          <w:rFonts w:asciiTheme="majorHAnsi" w:hAnsiTheme="majorHAnsi" w:cstheme="majorHAnsi"/>
        </w:rPr>
        <w:t xml:space="preserve"> </w:t>
      </w:r>
      <w:r w:rsidRPr="00112DAB">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112DAB">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112DAB">
        <w:rPr>
          <w:rStyle w:val="StyleUnderline"/>
          <w:rFonts w:asciiTheme="majorHAnsi" w:hAnsiTheme="majorHAnsi" w:cstheme="majorHAnsi"/>
          <w:highlight w:val="green"/>
        </w:rPr>
        <w:t xml:space="preserve">moves </w:t>
      </w:r>
      <w:r w:rsidRPr="00112DAB">
        <w:rPr>
          <w:rStyle w:val="StyleUnderline"/>
          <w:rFonts w:asciiTheme="majorHAnsi" w:hAnsiTheme="majorHAnsi" w:cstheme="majorHAnsi"/>
        </w:rPr>
        <w:t xml:space="preserve">by the US </w:t>
      </w:r>
      <w:r w:rsidRPr="00112DAB">
        <w:rPr>
          <w:rStyle w:val="StyleUnderline"/>
          <w:rFonts w:asciiTheme="majorHAnsi" w:hAnsiTheme="majorHAnsi" w:cstheme="majorHAnsi"/>
          <w:highlight w:val="green"/>
        </w:rPr>
        <w:t xml:space="preserve">are </w:t>
      </w:r>
      <w:r w:rsidRPr="00112DAB">
        <w:rPr>
          <w:rStyle w:val="StyleUnderline"/>
          <w:rFonts w:asciiTheme="majorHAnsi" w:hAnsiTheme="majorHAnsi" w:cstheme="majorHAnsi"/>
        </w:rPr>
        <w:t xml:space="preserve">part of </w:t>
      </w:r>
      <w:r w:rsidRPr="00112DAB">
        <w:rPr>
          <w:rStyle w:val="StyleUnderline"/>
          <w:rFonts w:asciiTheme="majorHAnsi" w:hAnsiTheme="majorHAnsi" w:cstheme="majorHAnsi"/>
          <w:highlight w:val="green"/>
        </w:rPr>
        <w:t xml:space="preserve">a concerted effort to refocus </w:t>
      </w:r>
      <w:r w:rsidRPr="00112DAB">
        <w:rPr>
          <w:rStyle w:val="StyleUnderline"/>
          <w:rFonts w:asciiTheme="majorHAnsi" w:hAnsiTheme="majorHAnsi" w:cstheme="majorHAnsi"/>
        </w:rPr>
        <w:t xml:space="preserve">international </w:t>
      </w:r>
      <w:r w:rsidRPr="00112DAB">
        <w:rPr>
          <w:rStyle w:val="StyleUnderline"/>
          <w:rFonts w:asciiTheme="majorHAnsi" w:hAnsiTheme="majorHAnsi" w:cstheme="majorHAnsi"/>
          <w:highlight w:val="green"/>
        </w:rPr>
        <w:t xml:space="preserve">space </w:t>
      </w:r>
      <w:r w:rsidRPr="00112DAB">
        <w:rPr>
          <w:rStyle w:val="StyleUnderline"/>
          <w:rFonts w:asciiTheme="majorHAnsi" w:hAnsiTheme="majorHAnsi" w:cstheme="majorHAnsi"/>
        </w:rPr>
        <w:t>cooperation</w:t>
      </w:r>
      <w:r w:rsidRPr="00112DAB">
        <w:t xml:space="preserve"> </w:t>
      </w:r>
      <w:r w:rsidRPr="00112DAB">
        <w:rPr>
          <w:rStyle w:val="Emphasis"/>
          <w:rFonts w:asciiTheme="majorHAnsi" w:hAnsiTheme="majorHAnsi" w:cstheme="majorHAnsi"/>
          <w:highlight w:val="green"/>
        </w:rPr>
        <w:t xml:space="preserve">towards short-term commercial interests, </w:t>
      </w:r>
      <w:r w:rsidRPr="00112DAB">
        <w:rPr>
          <w:rStyle w:val="Emphasis"/>
          <w:rFonts w:asciiTheme="majorHAnsi" w:hAnsiTheme="majorHAnsi" w:cstheme="majorHAnsi"/>
        </w:rPr>
        <w:t xml:space="preserve">which could precipitate </w:t>
      </w:r>
      <w:r w:rsidRPr="00112DAB">
        <w:rPr>
          <w:rStyle w:val="Emphasis"/>
          <w:rFonts w:asciiTheme="majorHAnsi" w:hAnsiTheme="majorHAnsi" w:cstheme="majorHAnsi"/>
          <w:highlight w:val="green"/>
        </w:rPr>
        <w:t xml:space="preserve">a “race to the bottom” that sabotages efforts to safely manage </w:t>
      </w:r>
      <w:r w:rsidRPr="00112DAB">
        <w:rPr>
          <w:rStyle w:val="Emphasis"/>
          <w:rFonts w:asciiTheme="majorHAnsi" w:hAnsiTheme="majorHAnsi" w:cstheme="majorHAnsi"/>
        </w:rPr>
        <w:t xml:space="preserve">the development of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w:t>
      </w:r>
      <w:r w:rsidRPr="00112DAB">
        <w:t xml:space="preserve"> Aaron </w:t>
      </w:r>
      <w:proofErr w:type="spellStart"/>
      <w:r w:rsidRPr="00112DAB">
        <w:t>Boley</w:t>
      </w:r>
      <w:proofErr w:type="spellEnd"/>
      <w:r w:rsidRPr="00112DAB">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112DAB">
        <w:rPr>
          <w:rStyle w:val="StyleUnderline"/>
          <w:rFonts w:asciiTheme="majorHAnsi" w:hAnsiTheme="majorHAnsi" w:cstheme="majorHAnsi"/>
        </w:rPr>
        <w:t>Space policy designed around the exploitation of resources holds many dangers,</w:t>
      </w:r>
      <w:r w:rsidRPr="00112DAB">
        <w:t xml:space="preserve"> say the paper authors. </w:t>
      </w:r>
      <w:r w:rsidRPr="00112DAB">
        <w:rPr>
          <w:rStyle w:val="StyleUnderline"/>
          <w:rFonts w:asciiTheme="majorHAnsi" w:hAnsiTheme="majorHAnsi" w:cstheme="majorHAnsi"/>
        </w:rPr>
        <w:t xml:space="preserve">For a start, </w:t>
      </w:r>
      <w:r w:rsidRPr="00112DAB">
        <w:rPr>
          <w:rStyle w:val="StyleUnderline"/>
          <w:rFonts w:asciiTheme="majorHAnsi" w:hAnsiTheme="majorHAnsi" w:cstheme="majorHAnsi"/>
          <w:highlight w:val="green"/>
        </w:rPr>
        <w:t>loosely-regulated</w:t>
      </w:r>
      <w:r w:rsidRPr="00112DAB">
        <w:rPr>
          <w:rStyle w:val="StyleUnderline"/>
          <w:rFonts w:asciiTheme="majorHAnsi" w:hAnsiTheme="majorHAnsi" w:cstheme="majorHAnsi"/>
        </w:rPr>
        <w:t xml:space="preserve"> space mining could </w:t>
      </w:r>
      <w:r w:rsidRPr="00112DAB">
        <w:rPr>
          <w:rStyle w:val="StyleUnderline"/>
          <w:rFonts w:asciiTheme="majorHAnsi" w:hAnsiTheme="majorHAnsi" w:cstheme="majorHAnsi"/>
          <w:highlight w:val="green"/>
        </w:rPr>
        <w:t xml:space="preserve">result in the destruction of </w:t>
      </w:r>
      <w:r w:rsidRPr="00112DAB">
        <w:rPr>
          <w:rStyle w:val="StyleUnderline"/>
          <w:rFonts w:asciiTheme="majorHAnsi" w:hAnsiTheme="majorHAnsi" w:cstheme="majorHAnsi"/>
        </w:rPr>
        <w:t xml:space="preserve">deposits that could hold </w:t>
      </w:r>
      <w:r w:rsidRPr="00112DAB">
        <w:rPr>
          <w:rStyle w:val="StyleUnderline"/>
          <w:rFonts w:asciiTheme="majorHAnsi" w:hAnsiTheme="majorHAnsi" w:cstheme="majorHAnsi"/>
          <w:highlight w:val="green"/>
        </w:rPr>
        <w:t>invaluable scientific info</w:t>
      </w:r>
      <w:r w:rsidRPr="00112DAB">
        <w:rPr>
          <w:rStyle w:val="StyleUnderline"/>
          <w:rFonts w:asciiTheme="majorHAnsi" w:hAnsiTheme="majorHAnsi" w:cstheme="majorHAnsi"/>
        </w:rPr>
        <w:t>rmation</w:t>
      </w:r>
      <w:r w:rsidRPr="00112DAB">
        <w:t xml:space="preserve">. </w:t>
      </w:r>
      <w:r w:rsidRPr="00112DAB">
        <w:rPr>
          <w:rStyle w:val="Emphasis"/>
          <w:rFonts w:asciiTheme="majorHAnsi" w:hAnsiTheme="majorHAnsi" w:cstheme="majorHAnsi"/>
        </w:rPr>
        <w:t xml:space="preserve">It could also </w:t>
      </w:r>
      <w:r w:rsidRPr="00112DAB">
        <w:rPr>
          <w:rStyle w:val="Emphasis"/>
          <w:rFonts w:asciiTheme="majorHAnsi" w:hAnsiTheme="majorHAnsi" w:cstheme="majorHAnsi"/>
          <w:highlight w:val="green"/>
        </w:rPr>
        <w:t xml:space="preserve">kick up dangerous </w:t>
      </w:r>
      <w:r w:rsidRPr="00112DAB">
        <w:rPr>
          <w:rStyle w:val="Emphasis"/>
          <w:rFonts w:asciiTheme="majorHAnsi" w:hAnsiTheme="majorHAnsi" w:cstheme="majorHAnsi"/>
        </w:rPr>
        <w:t xml:space="preserve">amounts of lunar </w:t>
      </w:r>
      <w:r w:rsidRPr="00112DAB">
        <w:rPr>
          <w:rStyle w:val="Emphasis"/>
          <w:rFonts w:asciiTheme="majorHAnsi" w:hAnsiTheme="majorHAnsi" w:cstheme="majorHAnsi"/>
          <w:highlight w:val="green"/>
        </w:rPr>
        <w:t xml:space="preserve">dust that </w:t>
      </w:r>
      <w:r w:rsidRPr="00112DAB">
        <w:rPr>
          <w:rStyle w:val="Emphasis"/>
          <w:rFonts w:asciiTheme="majorHAnsi" w:hAnsiTheme="majorHAnsi" w:cstheme="majorHAnsi"/>
        </w:rPr>
        <w:t xml:space="preserve">can cause serious </w:t>
      </w:r>
      <w:r w:rsidRPr="00112DAB">
        <w:rPr>
          <w:rStyle w:val="Emphasis"/>
          <w:rFonts w:asciiTheme="majorHAnsi" w:hAnsiTheme="majorHAnsi" w:cstheme="majorHAnsi"/>
          <w:highlight w:val="green"/>
        </w:rPr>
        <w:t xml:space="preserve">damage </w:t>
      </w:r>
      <w:r w:rsidRPr="00112DAB">
        <w:rPr>
          <w:rStyle w:val="Emphasis"/>
          <w:rFonts w:asciiTheme="majorHAnsi" w:hAnsiTheme="majorHAnsi" w:cstheme="majorHAnsi"/>
        </w:rPr>
        <w:t xml:space="preserve">to space </w:t>
      </w:r>
      <w:r w:rsidRPr="00112DAB">
        <w:rPr>
          <w:rStyle w:val="Emphasis"/>
          <w:rFonts w:asciiTheme="majorHAnsi" w:hAnsiTheme="majorHAnsi" w:cstheme="majorHAnsi"/>
          <w:highlight w:val="green"/>
        </w:rPr>
        <w:t xml:space="preserve">vehicles, increase </w:t>
      </w:r>
      <w:r w:rsidRPr="00112DAB">
        <w:rPr>
          <w:rStyle w:val="Emphasis"/>
          <w:rFonts w:asciiTheme="majorHAnsi" w:hAnsiTheme="majorHAnsi" w:cstheme="majorHAnsi"/>
        </w:rPr>
        <w:t xml:space="preserve">the amount of space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or in a worst-case scenario, </w:t>
      </w:r>
      <w:r w:rsidRPr="00112DAB">
        <w:rPr>
          <w:rStyle w:val="Emphasis"/>
          <w:rFonts w:asciiTheme="majorHAnsi" w:hAnsiTheme="majorHAnsi" w:cstheme="majorHAnsi"/>
          <w:highlight w:val="green"/>
        </w:rPr>
        <w:t xml:space="preserve">create meteorites that </w:t>
      </w:r>
      <w:r w:rsidRPr="00112DAB">
        <w:rPr>
          <w:rStyle w:val="Emphasis"/>
          <w:rFonts w:asciiTheme="majorHAnsi" w:hAnsiTheme="majorHAnsi" w:cstheme="majorHAnsi"/>
        </w:rPr>
        <w:t xml:space="preserve">could </w:t>
      </w:r>
      <w:r w:rsidRPr="00112DAB">
        <w:rPr>
          <w:rStyle w:val="Emphasis"/>
          <w:rFonts w:asciiTheme="majorHAnsi" w:hAnsiTheme="majorHAnsi" w:cstheme="majorHAnsi"/>
          <w:highlight w:val="green"/>
        </w:rPr>
        <w:t xml:space="preserve">threaten satellites or </w:t>
      </w:r>
      <w:r w:rsidRPr="00112DAB">
        <w:rPr>
          <w:rStyle w:val="Emphasis"/>
          <w:rFonts w:asciiTheme="majorHAnsi" w:hAnsiTheme="majorHAnsi" w:cstheme="majorHAnsi"/>
        </w:rPr>
        <w:t xml:space="preserve">even impact </w:t>
      </w:r>
      <w:r w:rsidRPr="00112DAB">
        <w:rPr>
          <w:rStyle w:val="Emphasis"/>
          <w:rFonts w:asciiTheme="majorHAnsi" w:hAnsiTheme="majorHAnsi" w:cstheme="majorHAnsi"/>
          <w:highlight w:val="green"/>
        </w:rPr>
        <w:t xml:space="preserve">Earth. </w:t>
      </w:r>
      <w:r w:rsidRPr="00112DAB">
        <w:rPr>
          <w:rStyle w:val="StyleUnderline"/>
          <w:rFonts w:asciiTheme="majorHAnsi" w:hAnsiTheme="majorHAnsi" w:cstheme="majorHAnsi"/>
          <w:highlight w:val="green"/>
        </w:rPr>
        <w:t xml:space="preserve">By eschewing a multilateral approach </w:t>
      </w:r>
      <w:r w:rsidRPr="00112DAB">
        <w:rPr>
          <w:rStyle w:val="StyleUnderline"/>
          <w:rFonts w:asciiTheme="majorHAnsi" w:hAnsiTheme="majorHAnsi" w:cstheme="majorHAnsi"/>
        </w:rPr>
        <w:t>to setting space policy</w:t>
      </w:r>
      <w:r w:rsidRPr="00112DAB">
        <w:rPr>
          <w:highlight w:val="green"/>
        </w:rPr>
        <w:t xml:space="preserve">, </w:t>
      </w:r>
      <w:r w:rsidRPr="00112DAB">
        <w:rPr>
          <w:rStyle w:val="Emphasis"/>
          <w:rFonts w:asciiTheme="majorHAnsi" w:hAnsiTheme="majorHAnsi" w:cstheme="majorHAnsi"/>
          <w:highlight w:val="green"/>
        </w:rPr>
        <w:t xml:space="preserve">the US </w:t>
      </w:r>
      <w:r w:rsidRPr="00112DAB">
        <w:rPr>
          <w:rStyle w:val="Emphasis"/>
          <w:rFonts w:asciiTheme="majorHAnsi" w:hAnsiTheme="majorHAnsi" w:cstheme="majorHAnsi"/>
        </w:rPr>
        <w:t xml:space="preserve">also </w:t>
      </w:r>
      <w:r w:rsidRPr="00112DAB">
        <w:rPr>
          <w:rStyle w:val="Emphasis"/>
          <w:rFonts w:asciiTheme="majorHAnsi" w:hAnsiTheme="majorHAnsi" w:cstheme="majorHAnsi"/>
          <w:highlight w:val="green"/>
        </w:rPr>
        <w:t xml:space="preserve">opens </w:t>
      </w:r>
      <w:r w:rsidRPr="00112DAB">
        <w:rPr>
          <w:rStyle w:val="Emphasis"/>
          <w:rFonts w:asciiTheme="majorHAnsi" w:hAnsiTheme="majorHAnsi" w:cstheme="majorHAnsi"/>
        </w:rPr>
        <w:t xml:space="preserve">the door to </w:t>
      </w:r>
      <w:r w:rsidRPr="00112DAB">
        <w:rPr>
          <w:rStyle w:val="Emphasis"/>
          <w:rFonts w:asciiTheme="majorHAnsi" w:hAnsiTheme="majorHAnsi" w:cstheme="majorHAnsi"/>
          <w:highlight w:val="green"/>
        </w:rPr>
        <w:t>a free-for-all where every country makes up its own rule</w:t>
      </w:r>
      <w:r w:rsidRPr="00112DAB">
        <w:rPr>
          <w:highlight w:val="green"/>
        </w:rPr>
        <w:t>s</w:t>
      </w:r>
      <w:r w:rsidRPr="00112DAB">
        <w:t xml:space="preserve">. Russia is highly critical of the Artemis Accords process and China appears to be frozen out of it, suggesting that two major space powers will not be bound by the new rules. </w:t>
      </w:r>
      <w:r w:rsidRPr="00112DAB">
        <w:rPr>
          <w:rStyle w:val="Emphasis"/>
          <w:rFonts w:asciiTheme="majorHAnsi" w:hAnsiTheme="majorHAnsi" w:cstheme="majorHAnsi"/>
        </w:rPr>
        <w:t xml:space="preserve">That potentially sets the scene for </w:t>
      </w:r>
      <w:r w:rsidRPr="00112DAB">
        <w:rPr>
          <w:rStyle w:val="Emphasis"/>
          <w:rFonts w:asciiTheme="majorHAnsi" w:hAnsiTheme="majorHAnsi" w:cstheme="majorHAnsi"/>
          <w:highlight w:val="green"/>
        </w:rPr>
        <w:t>a race to the bottom</w:t>
      </w:r>
      <w:r w:rsidRPr="00112DAB">
        <w:rPr>
          <w:rStyle w:val="StyleUnderline"/>
          <w:rFonts w:asciiTheme="majorHAnsi" w:hAnsiTheme="majorHAnsi" w:cstheme="majorHAnsi"/>
          <w:highlight w:val="green"/>
        </w:rPr>
        <w:t xml:space="preserve">, </w:t>
      </w:r>
      <w:r w:rsidRPr="00112DAB">
        <w:rPr>
          <w:rStyle w:val="StyleUnderline"/>
          <w:rFonts w:asciiTheme="majorHAnsi" w:hAnsiTheme="majorHAnsi" w:cstheme="majorHAnsi"/>
        </w:rPr>
        <w:t xml:space="preserve">where countries compete </w:t>
      </w:r>
      <w:r w:rsidRPr="00112DAB">
        <w:rPr>
          <w:rStyle w:val="StyleUnderline"/>
          <w:rFonts w:asciiTheme="majorHAnsi" w:hAnsiTheme="majorHAnsi" w:cstheme="majorHAnsi"/>
          <w:highlight w:val="green"/>
        </w:rPr>
        <w:t>to set the laxest rules</w:t>
      </w:r>
      <w:r w:rsidRPr="00112DAB">
        <w:rPr>
          <w:rStyle w:val="StyleUnderline"/>
          <w:rFonts w:asciiTheme="majorHAnsi" w:hAnsiTheme="majorHAnsi" w:cstheme="majorHAnsi"/>
        </w:rPr>
        <w:t xml:space="preserve"> for space mining</w:t>
      </w:r>
      <w:r w:rsidRPr="00112DAB">
        <w:rPr>
          <w:rStyle w:val="StyleUnderline"/>
          <w:rFonts w:asciiTheme="majorHAnsi" w:hAnsiTheme="majorHAnsi" w:cstheme="majorHAnsi"/>
          <w:highlight w:val="green"/>
        </w:rPr>
        <w:t xml:space="preserve"> to attract investment</w:t>
      </w:r>
      <w:r w:rsidRPr="00112DAB">
        <w:t xml:space="preserve">. </w:t>
      </w:r>
      <w:r w:rsidRPr="00112DAB">
        <w:rPr>
          <w:rStyle w:val="StyleUnderline"/>
          <w:rFonts w:asciiTheme="majorHAnsi" w:hAnsiTheme="majorHAnsi" w:cstheme="majorHAnsi"/>
        </w:rPr>
        <w:t>The authors call on other nations to speak up and attempt to set rules through the UN Committee on the Peaceful Uses of Outer Space</w:t>
      </w:r>
      <w:r w:rsidRPr="00112DAB">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112DAB">
        <w:rPr>
          <w:rStyle w:val="StyleUnderline"/>
          <w:rFonts w:asciiTheme="majorHAnsi" w:hAnsiTheme="majorHAnsi" w:cstheme="majorHAnsi"/>
        </w:rPr>
        <w:t>Boley</w:t>
      </w:r>
      <w:proofErr w:type="spellEnd"/>
      <w:r w:rsidRPr="00112DAB">
        <w:rPr>
          <w:rStyle w:val="StyleUnderline"/>
          <w:rFonts w:asciiTheme="majorHAnsi" w:hAnsiTheme="majorHAnsi" w:cstheme="majorHAnsi"/>
        </w:rPr>
        <w:t xml:space="preserve"> and Byers admit that </w:t>
      </w:r>
      <w:r w:rsidRPr="00112DAB">
        <w:rPr>
          <w:rStyle w:val="StyleUnderline"/>
          <w:rFonts w:asciiTheme="majorHAnsi" w:hAnsiTheme="majorHAnsi" w:cstheme="majorHAnsi"/>
          <w:highlight w:val="green"/>
        </w:rPr>
        <w:t xml:space="preserve">if this went ahead </w:t>
      </w:r>
      <w:r w:rsidRPr="00112DAB">
        <w:rPr>
          <w:u w:val="single"/>
        </w:rPr>
        <w:t>and was</w:t>
      </w:r>
      <w:r w:rsidRPr="00112DAB">
        <w:rPr>
          <w:rStyle w:val="StyleUnderline"/>
          <w:rFonts w:asciiTheme="majorHAnsi" w:hAnsiTheme="majorHAnsi" w:cstheme="majorHAnsi"/>
          <w:highlight w:val="green"/>
        </w:rPr>
        <w:t xml:space="preserve"> not protested </w:t>
      </w:r>
      <w:r w:rsidRPr="00112DAB">
        <w:rPr>
          <w:rStyle w:val="StyleUnderline"/>
          <w:rFonts w:asciiTheme="majorHAnsi" w:hAnsiTheme="majorHAnsi" w:cstheme="majorHAnsi"/>
        </w:rPr>
        <w:t xml:space="preserve">by other nations, </w:t>
      </w:r>
      <w:r w:rsidRPr="00112DAB">
        <w:rPr>
          <w:rStyle w:val="Emphasis"/>
          <w:rFonts w:asciiTheme="majorHAnsi" w:hAnsiTheme="majorHAnsi" w:cstheme="majorHAnsi"/>
        </w:rPr>
        <w:t xml:space="preserve">it could </w:t>
      </w:r>
      <w:r w:rsidRPr="00112DAB">
        <w:rPr>
          <w:rStyle w:val="Emphasis"/>
          <w:rFonts w:asciiTheme="majorHAnsi" w:hAnsiTheme="majorHAnsi" w:cstheme="majorHAnsi"/>
          <w:highlight w:val="green"/>
        </w:rPr>
        <w:t xml:space="preserve">set a precedent </w:t>
      </w:r>
      <w:r w:rsidRPr="00112DAB">
        <w:rPr>
          <w:rStyle w:val="Emphasis"/>
          <w:rFonts w:asciiTheme="majorHAnsi" w:hAnsiTheme="majorHAnsi" w:cstheme="majorHAnsi"/>
        </w:rPr>
        <w:t xml:space="preserve">in international law that would be </w:t>
      </w:r>
      <w:r w:rsidRPr="00112DAB">
        <w:rPr>
          <w:rStyle w:val="Emphasis"/>
          <w:rFonts w:asciiTheme="majorHAnsi" w:hAnsiTheme="majorHAnsi" w:cstheme="majorHAnsi"/>
          <w:highlight w:val="green"/>
        </w:rPr>
        <w:t>hard to overcome.</w:t>
      </w:r>
      <w:r w:rsidRPr="00112DAB">
        <w:rPr>
          <w:rStyle w:val="Emphasis"/>
          <w:rFonts w:asciiTheme="majorHAnsi" w:hAnsiTheme="majorHAnsi" w:cstheme="majorHAnsi"/>
        </w:rPr>
        <w:t xml:space="preserve"> </w:t>
      </w:r>
      <w:r w:rsidRPr="00112DAB">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6E188D57" w14:textId="77777777" w:rsidR="00C4605C" w:rsidRPr="00112DAB" w:rsidRDefault="00C4605C" w:rsidP="00C4605C">
      <w:pPr>
        <w:rPr>
          <w:rFonts w:asciiTheme="majorHAnsi" w:hAnsiTheme="majorHAnsi" w:cstheme="majorHAnsi"/>
        </w:rPr>
      </w:pPr>
    </w:p>
    <w:p w14:paraId="3EF32762"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Dangerous mining greatly increases the risk of space debris. </w:t>
      </w:r>
    </w:p>
    <w:p w14:paraId="113AC048" w14:textId="77777777" w:rsidR="00C4605C" w:rsidRPr="008F0B87" w:rsidRDefault="00C4605C" w:rsidP="00C4605C">
      <w:pPr>
        <w:pStyle w:val="ListParagraph"/>
        <w:numPr>
          <w:ilvl w:val="0"/>
          <w:numId w:val="21"/>
        </w:numPr>
        <w:rPr>
          <w:sz w:val="11"/>
          <w:szCs w:val="11"/>
        </w:rPr>
      </w:pPr>
      <w:r w:rsidRPr="008F0B87">
        <w:rPr>
          <w:sz w:val="11"/>
          <w:szCs w:val="11"/>
        </w:rPr>
        <w:t xml:space="preserve">Any activity (landing, transport, mining) on asteroid surface causes hundreds of small particles </w:t>
      </w:r>
    </w:p>
    <w:p w14:paraId="15EF504B" w14:textId="77777777" w:rsidR="00C4605C" w:rsidRPr="008F0B87" w:rsidRDefault="00C4605C" w:rsidP="00C4605C">
      <w:pPr>
        <w:pStyle w:val="ListParagraph"/>
        <w:numPr>
          <w:ilvl w:val="0"/>
          <w:numId w:val="21"/>
        </w:numPr>
        <w:rPr>
          <w:sz w:val="11"/>
          <w:szCs w:val="11"/>
        </w:rPr>
      </w:pPr>
      <w:r w:rsidRPr="008F0B87">
        <w:rPr>
          <w:sz w:val="11"/>
          <w:szCs w:val="11"/>
        </w:rPr>
        <w:t xml:space="preserve">Larger chunks can break into rubble and could increase risk to satellites by 30% </w:t>
      </w:r>
    </w:p>
    <w:p w14:paraId="18E80153"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Sarah </w:t>
      </w:r>
      <w:proofErr w:type="spellStart"/>
      <w:r w:rsidRPr="00112DAB">
        <w:rPr>
          <w:rStyle w:val="Style13ptBold"/>
          <w:rFonts w:asciiTheme="majorHAnsi" w:hAnsiTheme="majorHAnsi" w:cstheme="majorHAnsi"/>
        </w:rPr>
        <w:t>Scoles</w:t>
      </w:r>
      <w:proofErr w:type="spellEnd"/>
      <w:r w:rsidRPr="00112DAB">
        <w:rPr>
          <w:rStyle w:val="Style13ptBold"/>
          <w:rFonts w:asciiTheme="majorHAnsi" w:hAnsiTheme="majorHAnsi" w:cstheme="majorHAnsi"/>
        </w:rPr>
        <w:t xml:space="preserve"> 15</w:t>
      </w:r>
      <w:r w:rsidRPr="00112DAB">
        <w:rPr>
          <w:rFonts w:asciiTheme="majorHAnsi" w:hAnsiTheme="majorHAnsi" w:cstheme="majorHAnsi"/>
        </w:rPr>
        <w:t>, “Dust from asteroid mining spells danger for satellites,” New Scientist, 5-27-2015, https://www.newscientist.com/article/mg22630235-100-dust-from-asteroid-mining-spells-danger-for-satellites/</w:t>
      </w:r>
    </w:p>
    <w:p w14:paraId="178789D9"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0E1A21">
        <w:rPr>
          <w:rFonts w:asciiTheme="majorHAnsi" w:hAnsiTheme="majorHAnsi" w:cstheme="majorHAnsi"/>
          <w:sz w:val="10"/>
        </w:rPr>
        <w:t xml:space="preserve">. </w:t>
      </w:r>
      <w:r w:rsidRPr="00112DAB">
        <w:rPr>
          <w:rStyle w:val="Emphasis"/>
          <w:rFonts w:asciiTheme="majorHAnsi" w:hAnsiTheme="majorHAnsi" w:cstheme="majorHAnsi"/>
        </w:rPr>
        <w:t xml:space="preserve">Now a new model warns that </w:t>
      </w:r>
      <w:r w:rsidRPr="00112DAB">
        <w:rPr>
          <w:rStyle w:val="Emphasis"/>
          <w:rFonts w:asciiTheme="majorHAnsi" w:hAnsiTheme="majorHAnsi" w:cstheme="majorHAnsi"/>
          <w:highlight w:val="green"/>
        </w:rPr>
        <w:t xml:space="preserve">debris </w:t>
      </w:r>
      <w:r w:rsidRPr="00112DAB">
        <w:rPr>
          <w:rStyle w:val="Emphasis"/>
          <w:rFonts w:asciiTheme="majorHAnsi" w:hAnsiTheme="majorHAnsi" w:cstheme="majorHAnsi"/>
        </w:rPr>
        <w:t xml:space="preserve">shed by such transplanted rocks </w:t>
      </w:r>
      <w:r w:rsidRPr="00112DAB">
        <w:rPr>
          <w:rStyle w:val="Emphasis"/>
          <w:rFonts w:asciiTheme="majorHAnsi" w:hAnsiTheme="majorHAnsi" w:cstheme="majorHAnsi"/>
          <w:highlight w:val="green"/>
        </w:rPr>
        <w:t xml:space="preserve">could intrude </w:t>
      </w:r>
      <w:r w:rsidRPr="00112DAB">
        <w:rPr>
          <w:rStyle w:val="Emphasis"/>
          <w:rFonts w:asciiTheme="majorHAnsi" w:hAnsiTheme="majorHAnsi" w:cstheme="majorHAnsi"/>
        </w:rPr>
        <w:t xml:space="preserve">where many </w:t>
      </w:r>
      <w:proofErr w:type="spellStart"/>
      <w:r w:rsidRPr="00112DAB">
        <w:rPr>
          <w:rStyle w:val="Emphasis"/>
          <w:rFonts w:asciiTheme="majorHAnsi" w:hAnsiTheme="majorHAnsi" w:cstheme="majorHAnsi"/>
          <w:highlight w:val="green"/>
        </w:rPr>
        <w:t>defence</w:t>
      </w:r>
      <w:proofErr w:type="spellEnd"/>
      <w:r w:rsidRPr="00112DAB">
        <w:rPr>
          <w:rStyle w:val="Emphasis"/>
          <w:rFonts w:asciiTheme="majorHAnsi" w:hAnsiTheme="majorHAnsi" w:cstheme="majorHAnsi"/>
          <w:highlight w:val="green"/>
        </w:rPr>
        <w:t xml:space="preserve"> and communication satellites </w:t>
      </w:r>
      <w:r w:rsidRPr="00112DAB">
        <w:rPr>
          <w:rStyle w:val="Emphasis"/>
          <w:rFonts w:asciiTheme="majorHAnsi" w:hAnsiTheme="majorHAnsi" w:cstheme="majorHAnsi"/>
        </w:rPr>
        <w:t>live</w:t>
      </w:r>
      <w:r w:rsidRPr="000E1A21">
        <w:rPr>
          <w:rFonts w:asciiTheme="majorHAnsi" w:hAnsiTheme="majorHAnsi" w:cstheme="majorHAnsi"/>
          <w:sz w:val="10"/>
        </w:rPr>
        <w:t xml:space="preserve"> – in geosynchronous orbit. According to Casey </w:t>
      </w:r>
      <w:proofErr w:type="spellStart"/>
      <w:r w:rsidRPr="000E1A21">
        <w:rPr>
          <w:rFonts w:asciiTheme="majorHAnsi" w:hAnsiTheme="majorHAnsi" w:cstheme="majorHAnsi"/>
          <w:sz w:val="10"/>
        </w:rPr>
        <w:t>Handmer</w:t>
      </w:r>
      <w:proofErr w:type="spellEnd"/>
      <w:r w:rsidRPr="000E1A21">
        <w:rPr>
          <w:rFonts w:asciiTheme="majorHAnsi" w:hAnsiTheme="majorHAnsi" w:cstheme="majorHAnsi"/>
          <w:sz w:val="10"/>
        </w:rPr>
        <w:t xml:space="preserve"> of the California Institute of Technology in Pasadena and Javier </w:t>
      </w:r>
      <w:proofErr w:type="spellStart"/>
      <w:r w:rsidRPr="000E1A21">
        <w:rPr>
          <w:rFonts w:asciiTheme="majorHAnsi" w:hAnsiTheme="majorHAnsi" w:cstheme="majorHAnsi"/>
          <w:sz w:val="10"/>
        </w:rPr>
        <w:t>Roa</w:t>
      </w:r>
      <w:proofErr w:type="spellEnd"/>
      <w:r w:rsidRPr="000E1A21">
        <w:rPr>
          <w:rFonts w:asciiTheme="majorHAnsi" w:hAnsiTheme="majorHAnsi" w:cstheme="majorHAnsi"/>
          <w:sz w:val="10"/>
        </w:rPr>
        <w:t xml:space="preserve"> of the Technical University of Madrid in Spain, </w:t>
      </w:r>
      <w:r w:rsidRPr="00112DAB">
        <w:rPr>
          <w:rStyle w:val="StyleUnderline"/>
          <w:rFonts w:asciiTheme="majorHAnsi" w:hAnsiTheme="majorHAnsi" w:cstheme="majorHAnsi"/>
        </w:rPr>
        <w:t>5 per cent of the escaped debris will end up in regions traversed by satellite</w:t>
      </w:r>
      <w:r w:rsidRPr="000E1A21">
        <w:rPr>
          <w:rFonts w:asciiTheme="majorHAnsi" w:hAnsiTheme="majorHAnsi" w:cstheme="majorHAnsi"/>
          <w:sz w:val="10"/>
        </w:rPr>
        <w:t>s</w:t>
      </w:r>
      <w:r w:rsidRPr="00112DAB">
        <w:rPr>
          <w:rStyle w:val="StyleUnderline"/>
          <w:rFonts w:asciiTheme="majorHAnsi" w:hAnsiTheme="majorHAnsi" w:cstheme="majorHAnsi"/>
        </w:rPr>
        <w:t>. Over 10 years, it would cross geosynchronous orbit 63 times on average</w:t>
      </w:r>
      <w:r w:rsidRPr="000E1A21">
        <w:rPr>
          <w:rFonts w:asciiTheme="majorHAnsi" w:hAnsiTheme="majorHAnsi" w:cstheme="majorHAnsi"/>
          <w:sz w:val="10"/>
          <w:highlight w:val="green"/>
        </w:rPr>
        <w:t xml:space="preserve">. </w:t>
      </w:r>
      <w:r w:rsidRPr="00112DAB">
        <w:rPr>
          <w:rStyle w:val="Emphasis"/>
          <w:rFonts w:asciiTheme="majorHAnsi" w:hAnsiTheme="majorHAnsi" w:cstheme="majorHAnsi"/>
          <w:highlight w:val="green"/>
        </w:rPr>
        <w:t xml:space="preserve">A satellite in the wrong spot at the wrong time will suffer a damaging high-speed collision </w:t>
      </w:r>
      <w:r w:rsidRPr="00112DAB">
        <w:rPr>
          <w:rStyle w:val="Emphasis"/>
          <w:rFonts w:asciiTheme="majorHAnsi" w:hAnsiTheme="majorHAnsi" w:cstheme="majorHAnsi"/>
        </w:rPr>
        <w:t xml:space="preserve">with that dust. </w:t>
      </w:r>
      <w:r w:rsidRPr="00112DAB">
        <w:rPr>
          <w:rStyle w:val="StyleUnderline"/>
          <w:rFonts w:asciiTheme="majorHAnsi" w:hAnsiTheme="majorHAnsi" w:cstheme="majorHAnsi"/>
        </w:rPr>
        <w:t xml:space="preserve">The study also looks at the “catastrophic disruption” of an asteroid 5 </w:t>
      </w:r>
      <w:proofErr w:type="spellStart"/>
      <w:r w:rsidRPr="00112DAB">
        <w:rPr>
          <w:rStyle w:val="StyleUnderline"/>
          <w:rFonts w:asciiTheme="majorHAnsi" w:hAnsiTheme="majorHAnsi" w:cstheme="majorHAnsi"/>
        </w:rPr>
        <w:t>metres</w:t>
      </w:r>
      <w:proofErr w:type="spellEnd"/>
      <w:r w:rsidRPr="00112DAB">
        <w:rPr>
          <w:rStyle w:val="StyleUnderline"/>
          <w:rFonts w:asciiTheme="majorHAnsi" w:hAnsiTheme="majorHAnsi" w:cstheme="majorHAnsi"/>
        </w:rPr>
        <w:t xml:space="preserve"> across or bigger. Its total break-up into a pile of rubble would increase the risk to satellites by more than 30 per cent</w:t>
      </w:r>
      <w:r w:rsidRPr="000E1A21">
        <w:rPr>
          <w:rFonts w:asciiTheme="majorHAnsi" w:hAnsiTheme="majorHAnsi" w:cstheme="majorHAnsi"/>
          <w:sz w:val="10"/>
        </w:rPr>
        <w:t xml:space="preserve"> (arxiv.org/abs/1505.03800). That may not have immediate consequences. But </w:t>
      </w:r>
      <w:r w:rsidRPr="00112DAB">
        <w:rPr>
          <w:rStyle w:val="StyleUnderline"/>
          <w:rFonts w:asciiTheme="majorHAnsi" w:hAnsiTheme="majorHAnsi" w:cstheme="majorHAnsi"/>
        </w:rPr>
        <w:t xml:space="preserve">as Earth orbits get more crowded with spent rocket stages and satellites, </w:t>
      </w:r>
      <w:r w:rsidRPr="00112DAB">
        <w:rPr>
          <w:rStyle w:val="StyleUnderline"/>
          <w:rFonts w:asciiTheme="majorHAnsi" w:hAnsiTheme="majorHAnsi" w:cstheme="majorHAnsi"/>
          <w:highlight w:val="green"/>
        </w:rPr>
        <w:t xml:space="preserve">we will have to worry about cascades </w:t>
      </w:r>
      <w:r w:rsidRPr="00112DAB">
        <w:rPr>
          <w:rStyle w:val="StyleUnderline"/>
          <w:rFonts w:asciiTheme="majorHAnsi" w:hAnsiTheme="majorHAnsi" w:cstheme="majorHAnsi"/>
        </w:rPr>
        <w:t>of collisions like the one depicted in the movie Gravity</w:t>
      </w:r>
      <w:r w:rsidRPr="000E1A21">
        <w:rPr>
          <w:rFonts w:asciiTheme="majorHAnsi" w:hAnsiTheme="majorHAnsi" w:cstheme="majorHAnsi"/>
          <w:sz w:val="10"/>
        </w:rPr>
        <w:t xml:space="preserve">. </w:t>
      </w:r>
      <w:proofErr w:type="spellStart"/>
      <w:r w:rsidRPr="00112DAB">
        <w:rPr>
          <w:rStyle w:val="StyleUnderline"/>
          <w:rFonts w:asciiTheme="majorHAnsi" w:hAnsiTheme="majorHAnsi" w:cstheme="majorHAnsi"/>
        </w:rPr>
        <w:t>Handmer</w:t>
      </w:r>
      <w:proofErr w:type="spellEnd"/>
      <w:r w:rsidRPr="00112DAB">
        <w:rPr>
          <w:rStyle w:val="StyleUnderline"/>
          <w:rFonts w:asciiTheme="majorHAnsi" w:hAnsiTheme="majorHAnsi" w:cstheme="majorHAnsi"/>
        </w:rPr>
        <w:t xml:space="preserve"> and </w:t>
      </w:r>
      <w:proofErr w:type="spellStart"/>
      <w:r w:rsidRPr="00112DAB">
        <w:rPr>
          <w:rStyle w:val="StyleUnderline"/>
          <w:rFonts w:asciiTheme="majorHAnsi" w:hAnsiTheme="majorHAnsi" w:cstheme="majorHAnsi"/>
        </w:rPr>
        <w:t>Roa</w:t>
      </w:r>
      <w:proofErr w:type="spellEnd"/>
      <w:r w:rsidRPr="00112DAB">
        <w:rPr>
          <w:rStyle w:val="StyleUnderline"/>
          <w:rFonts w:asciiTheme="majorHAnsi" w:hAnsiTheme="majorHAnsi" w:cstheme="majorHAnsi"/>
        </w:rPr>
        <w:t xml:space="preserve"> want to point out the problem now so that we can find a solution before any satellites get dinged</w:t>
      </w:r>
      <w:r w:rsidRPr="000E1A21">
        <w:rPr>
          <w:rFonts w:asciiTheme="majorHAnsi" w:hAnsiTheme="majorHAnsi" w:cstheme="majorHAnsi"/>
          <w:sz w:val="10"/>
        </w:rPr>
        <w:t xml:space="preserve">. </w:t>
      </w:r>
      <w:r w:rsidRPr="00112DAB">
        <w:rPr>
          <w:rStyle w:val="Emphasis"/>
          <w:rFonts w:asciiTheme="majorHAnsi" w:hAnsiTheme="majorHAnsi" w:cstheme="majorHAnsi"/>
        </w:rPr>
        <w:t>“</w:t>
      </w:r>
      <w:r w:rsidRPr="00112DAB">
        <w:rPr>
          <w:rStyle w:val="Emphasis"/>
          <w:rFonts w:asciiTheme="majorHAnsi" w:hAnsiTheme="majorHAnsi" w:cstheme="majorHAnsi"/>
          <w:highlight w:val="green"/>
        </w:rPr>
        <w:t xml:space="preserve">It is possible to </w:t>
      </w:r>
      <w:r w:rsidRPr="00112DAB">
        <w:rPr>
          <w:rStyle w:val="Emphasis"/>
          <w:rFonts w:asciiTheme="majorHAnsi" w:hAnsiTheme="majorHAnsi" w:cstheme="majorHAnsi"/>
        </w:rPr>
        <w:t xml:space="preserve">quantify and </w:t>
      </w:r>
      <w:r w:rsidRPr="00112DAB">
        <w:rPr>
          <w:rStyle w:val="Emphasis"/>
          <w:rFonts w:asciiTheme="majorHAnsi" w:hAnsiTheme="majorHAnsi" w:cstheme="majorHAnsi"/>
          <w:highlight w:val="green"/>
        </w:rPr>
        <w:t>manage the risk</w:t>
      </w:r>
      <w:r w:rsidRPr="000E1A21">
        <w:rPr>
          <w:rFonts w:asciiTheme="majorHAnsi" w:hAnsiTheme="majorHAnsi" w:cstheme="majorHAnsi"/>
          <w:sz w:val="10"/>
          <w:highlight w:val="green"/>
        </w:rPr>
        <w:t xml:space="preserve">,” </w:t>
      </w:r>
      <w:r w:rsidRPr="000E1A21">
        <w:rPr>
          <w:rFonts w:asciiTheme="majorHAnsi" w:hAnsiTheme="majorHAnsi" w:cstheme="majorHAnsi"/>
          <w:sz w:val="10"/>
        </w:rPr>
        <w:t xml:space="preserve">says </w:t>
      </w:r>
      <w:proofErr w:type="spellStart"/>
      <w:r w:rsidRPr="000E1A21">
        <w:rPr>
          <w:rFonts w:asciiTheme="majorHAnsi" w:hAnsiTheme="majorHAnsi" w:cstheme="majorHAnsi"/>
          <w:sz w:val="10"/>
        </w:rPr>
        <w:t>Handmer</w:t>
      </w:r>
      <w:proofErr w:type="spellEnd"/>
      <w:r w:rsidRPr="000E1A21">
        <w:rPr>
          <w:rFonts w:asciiTheme="majorHAnsi" w:hAnsiTheme="majorHAnsi" w:cstheme="majorHAnsi"/>
          <w:sz w:val="10"/>
        </w:rPr>
        <w:t>. “</w:t>
      </w:r>
      <w:r w:rsidRPr="00112DAB">
        <w:rPr>
          <w:rStyle w:val="Emphasis"/>
          <w:rFonts w:asciiTheme="majorHAnsi" w:hAnsiTheme="majorHAnsi" w:cstheme="majorHAnsi"/>
        </w:rPr>
        <w:t xml:space="preserve">A few basic </w:t>
      </w:r>
      <w:r w:rsidRPr="00112DAB">
        <w:rPr>
          <w:rStyle w:val="Emphasis"/>
          <w:rFonts w:asciiTheme="majorHAnsi" w:hAnsiTheme="majorHAnsi" w:cstheme="majorHAnsi"/>
          <w:highlight w:val="green"/>
        </w:rPr>
        <w:t>precautions will prevent harm due to stray asteroid material.”</w:t>
      </w:r>
    </w:p>
    <w:p w14:paraId="45C00241" w14:textId="77777777" w:rsidR="00C4605C" w:rsidRPr="00112DAB" w:rsidRDefault="00C4605C" w:rsidP="00C4605C">
      <w:pPr>
        <w:rPr>
          <w:rFonts w:asciiTheme="majorHAnsi" w:hAnsiTheme="majorHAnsi" w:cstheme="majorHAnsi"/>
        </w:rPr>
      </w:pPr>
    </w:p>
    <w:p w14:paraId="722348D5"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Clustering makes the risk of collisions </w:t>
      </w:r>
      <w:r w:rsidRPr="00112DAB">
        <w:rPr>
          <w:rFonts w:asciiTheme="majorHAnsi" w:hAnsiTheme="majorHAnsi" w:cstheme="majorHAnsi"/>
          <w:i/>
          <w:u w:val="single"/>
        </w:rPr>
        <w:t xml:space="preserve">uniquely </w:t>
      </w:r>
      <w:proofErr w:type="gramStart"/>
      <w:r w:rsidRPr="00112DAB">
        <w:rPr>
          <w:rFonts w:asciiTheme="majorHAnsi" w:hAnsiTheme="majorHAnsi" w:cstheme="majorHAnsi"/>
          <w:i/>
          <w:u w:val="single"/>
        </w:rPr>
        <w:t>high</w:t>
      </w:r>
      <w:proofErr w:type="gramEnd"/>
      <w:r w:rsidRPr="00112DAB">
        <w:rPr>
          <w:rFonts w:asciiTheme="majorHAnsi" w:hAnsiTheme="majorHAnsi" w:cstheme="majorHAnsi"/>
          <w:i/>
        </w:rPr>
        <w:t xml:space="preserve"> </w:t>
      </w:r>
      <w:r w:rsidRPr="00112DAB">
        <w:rPr>
          <w:rFonts w:asciiTheme="majorHAnsi" w:hAnsiTheme="majorHAnsi" w:cstheme="majorHAnsi"/>
        </w:rPr>
        <w:t>and the risk is understated</w:t>
      </w:r>
    </w:p>
    <w:p w14:paraId="4EAE0FAF" w14:textId="77777777" w:rsidR="00C4605C" w:rsidRDefault="00C4605C" w:rsidP="00C4605C">
      <w:pPr>
        <w:pStyle w:val="ListParagraph"/>
        <w:numPr>
          <w:ilvl w:val="0"/>
          <w:numId w:val="21"/>
        </w:numPr>
      </w:pPr>
      <w:r>
        <w:t>Models fail to account for clusters which make up 50% of mass in LEO</w:t>
      </w:r>
    </w:p>
    <w:p w14:paraId="069C939B" w14:textId="77777777" w:rsidR="00C4605C" w:rsidRPr="00A07AEC" w:rsidRDefault="00C4605C" w:rsidP="00C4605C">
      <w:pPr>
        <w:pStyle w:val="ListParagraph"/>
        <w:numPr>
          <w:ilvl w:val="0"/>
          <w:numId w:val="21"/>
        </w:numPr>
      </w:pPr>
      <w:r>
        <w:t>Clusters have higher probability of collision because of density and orbital similarity</w:t>
      </w:r>
    </w:p>
    <w:p w14:paraId="3FD74B6B"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Dr. Darren </w:t>
      </w:r>
      <w:r w:rsidRPr="00112DAB">
        <w:rPr>
          <w:rStyle w:val="Style13ptBold"/>
          <w:rFonts w:asciiTheme="majorHAnsi" w:hAnsiTheme="majorHAnsi" w:cstheme="majorHAnsi"/>
        </w:rPr>
        <w:t>McKnight 17</w:t>
      </w:r>
      <w:r w:rsidRPr="00112DAB">
        <w:rPr>
          <w:rFonts w:asciiTheme="majorHAnsi" w:hAnsiTheme="majorHAnsi" w:cstheme="majorHAnsi"/>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w:t>
      </w:r>
      <w:r w:rsidRPr="000D6478">
        <w:rPr>
          <w:rFonts w:asciiTheme="majorHAnsi" w:hAnsiTheme="majorHAnsi" w:cstheme="majorHAnsi"/>
        </w:rPr>
        <w:t>https://conference.sdo.esoc.esa.int/proceedings/sdc7/paper/1/SDC7-paper1.pdf</w:t>
      </w:r>
      <w:r w:rsidRPr="000D6478">
        <w:rPr>
          <w:rStyle w:val="Hyperlink"/>
          <w:rFonts w:asciiTheme="majorHAnsi" w:hAnsiTheme="majorHAnsi" w:cstheme="majorHAnsi"/>
        </w:rPr>
        <w:t xml:space="preserve"> </w:t>
      </w:r>
      <w:r w:rsidRPr="00112DAB">
        <w:rPr>
          <w:rStyle w:val="Hyperlink"/>
          <w:rFonts w:asciiTheme="majorHAnsi" w:hAnsiTheme="majorHAnsi" w:cstheme="majorHAnsi"/>
        </w:rPr>
        <w:t>[</w:t>
      </w:r>
      <w:r w:rsidRPr="00112DAB">
        <w:rPr>
          <w:rFonts w:asciiTheme="majorHAnsi" w:hAnsiTheme="majorHAnsi" w:cstheme="majorHAnsi"/>
        </w:rPr>
        <w:t>graphics omitted]</w:t>
      </w:r>
    </w:p>
    <w:p w14:paraId="417524DB" w14:textId="77777777" w:rsidR="00C4605C" w:rsidRPr="00112DAB" w:rsidRDefault="00C4605C" w:rsidP="00C4605C">
      <w:pPr>
        <w:rPr>
          <w:rFonts w:asciiTheme="majorHAnsi" w:hAnsiTheme="majorHAnsi" w:cstheme="majorHAnsi"/>
          <w:sz w:val="16"/>
        </w:rPr>
      </w:pPr>
      <w:r w:rsidRPr="00112DAB">
        <w:rPr>
          <w:rStyle w:val="StyleUnderline"/>
          <w:rFonts w:asciiTheme="majorHAnsi" w:hAnsiTheme="majorHAnsi" w:cstheme="majorHAnsi"/>
        </w:rPr>
        <w:t xml:space="preserve">In the future, this </w:t>
      </w:r>
      <w:r w:rsidRPr="007C3775">
        <w:rPr>
          <w:rStyle w:val="StyleUnderline"/>
          <w:rFonts w:asciiTheme="majorHAnsi" w:hAnsiTheme="majorHAnsi" w:cstheme="majorHAnsi"/>
        </w:rPr>
        <w:t xml:space="preserve">population will be added to </w:t>
      </w:r>
      <w:r w:rsidRPr="007C3775">
        <w:rPr>
          <w:rStyle w:val="Emphasis"/>
          <w:rFonts w:asciiTheme="majorHAnsi" w:hAnsiTheme="majorHAnsi" w:cstheme="majorHAnsi"/>
        </w:rPr>
        <w:t>primarily</w:t>
      </w:r>
      <w:r w:rsidRPr="007C3775">
        <w:rPr>
          <w:rStyle w:val="StyleUnderline"/>
          <w:rFonts w:asciiTheme="majorHAnsi" w:hAnsiTheme="majorHAnsi" w:cstheme="majorHAnsi"/>
        </w:rPr>
        <w:t xml:space="preserve"> from collisions between large objects in orbit as the number of LNT produced is </w:t>
      </w:r>
      <w:r w:rsidRPr="007C3775">
        <w:rPr>
          <w:rStyle w:val="Emphasis"/>
          <w:rFonts w:asciiTheme="majorHAnsi" w:hAnsiTheme="majorHAnsi" w:cstheme="majorHAnsi"/>
        </w:rPr>
        <w:t>proportional to</w:t>
      </w:r>
      <w:r w:rsidRPr="007C3775">
        <w:rPr>
          <w:rStyle w:val="StyleUnderline"/>
          <w:rFonts w:asciiTheme="majorHAnsi" w:hAnsiTheme="majorHAnsi" w:cstheme="majorHAnsi"/>
        </w:rPr>
        <w:t xml:space="preserve"> the </w:t>
      </w:r>
      <w:r w:rsidRPr="007C3775">
        <w:rPr>
          <w:rStyle w:val="Emphasis"/>
          <w:rFonts w:asciiTheme="majorHAnsi" w:hAnsiTheme="majorHAnsi" w:cstheme="majorHAnsi"/>
        </w:rPr>
        <w:t>mass</w:t>
      </w:r>
      <w:r w:rsidRPr="00112DAB">
        <w:rPr>
          <w:rStyle w:val="StyleUnderline"/>
          <w:rFonts w:asciiTheme="majorHAnsi" w:hAnsiTheme="majorHAnsi" w:cstheme="majorHAnsi"/>
        </w:rPr>
        <w:t xml:space="preserve"> involved in a collision</w:t>
      </w:r>
      <w:r w:rsidRPr="00112DAB">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112DAB">
        <w:rPr>
          <w:rFonts w:asciiTheme="majorHAnsi" w:hAnsiTheme="majorHAnsi" w:cstheme="majorHAnsi"/>
          <w:sz w:val="16"/>
        </w:rPr>
        <w:t>all of</w:t>
      </w:r>
      <w:proofErr w:type="gramEnd"/>
      <w:r w:rsidRPr="00112DAB">
        <w:rPr>
          <w:rFonts w:asciiTheme="majorHAnsi" w:hAnsiTheme="majorHAnsi" w:cstheme="majorHAnsi"/>
          <w:sz w:val="16"/>
        </w:rPr>
        <w:t xml:space="preserve"> the mass being “involved” in the liberated debris.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 xml:space="preserve">it is likely that when two </w:t>
      </w:r>
      <w:r w:rsidRPr="00112DAB">
        <w:rPr>
          <w:rStyle w:val="Emphasis"/>
          <w:rFonts w:asciiTheme="majorHAnsi" w:hAnsiTheme="majorHAnsi" w:cstheme="majorHAnsi"/>
          <w:highlight w:val="green"/>
        </w:rPr>
        <w:t>large derelicts</w:t>
      </w:r>
      <w:r w:rsidRPr="00112DAB">
        <w:rPr>
          <w:rStyle w:val="StyleUnderline"/>
          <w:rFonts w:asciiTheme="majorHAnsi" w:hAnsiTheme="majorHAnsi" w:cstheme="majorHAnsi"/>
        </w:rPr>
        <w:t xml:space="preserve">, either rocket bodies or payloads, </w:t>
      </w:r>
      <w:r w:rsidRPr="00112DAB">
        <w:rPr>
          <w:rStyle w:val="StyleUnderline"/>
          <w:rFonts w:asciiTheme="majorHAnsi" w:hAnsiTheme="majorHAnsi" w:cstheme="majorHAnsi"/>
          <w:highlight w:val="green"/>
        </w:rPr>
        <w:t>collide</w:t>
      </w:r>
      <w:r w:rsidRPr="00112DAB">
        <w:rPr>
          <w:rStyle w:val="StyleUnderline"/>
          <w:rFonts w:asciiTheme="majorHAnsi" w:hAnsiTheme="majorHAnsi" w:cstheme="majorHAnsi"/>
        </w:rPr>
        <w:t xml:space="preserve"> with each other, then </w:t>
      </w:r>
      <w:proofErr w:type="gramStart"/>
      <w:r w:rsidRPr="00112DAB">
        <w:rPr>
          <w:rStyle w:val="Emphasis"/>
          <w:rFonts w:asciiTheme="majorHAnsi" w:hAnsiTheme="majorHAnsi" w:cstheme="majorHAnsi"/>
          <w:highlight w:val="green"/>
        </w:rPr>
        <w:t>all of</w:t>
      </w:r>
      <w:proofErr w:type="gramEnd"/>
      <w:r w:rsidRPr="00112DAB">
        <w:rPr>
          <w:rStyle w:val="Emphasis"/>
          <w:rFonts w:asciiTheme="majorHAnsi" w:hAnsiTheme="majorHAnsi" w:cstheme="majorHAnsi"/>
          <w:highlight w:val="green"/>
        </w:rPr>
        <w:t xml:space="preserve"> the mass</w:t>
      </w:r>
      <w:r w:rsidRPr="00112DAB">
        <w:rPr>
          <w:rStyle w:val="StyleUnderline"/>
          <w:rFonts w:asciiTheme="majorHAnsi" w:hAnsiTheme="majorHAnsi" w:cstheme="majorHAnsi"/>
          <w:highlight w:val="green"/>
        </w:rPr>
        <w:t xml:space="preserve"> will be involved</w:t>
      </w:r>
      <w:r w:rsidRPr="00112DAB">
        <w:rPr>
          <w:rStyle w:val="StyleUnderline"/>
          <w:rFonts w:asciiTheme="majorHAnsi" w:hAnsiTheme="majorHAnsi" w:cstheme="majorHAnsi"/>
        </w:rPr>
        <w:t xml:space="preserve"> due to the likely direct physical interaction between the mass</w:t>
      </w:r>
      <w:r w:rsidRPr="00112DAB">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112DAB">
        <w:rPr>
          <w:rStyle w:val="StyleUnderline"/>
          <w:rFonts w:asciiTheme="majorHAnsi" w:hAnsiTheme="majorHAnsi" w:cstheme="majorHAnsi"/>
        </w:rPr>
        <w:t xml:space="preserve">Our </w:t>
      </w:r>
      <w:r w:rsidRPr="00112DAB">
        <w:rPr>
          <w:rStyle w:val="StyleUnderline"/>
          <w:rFonts w:asciiTheme="majorHAnsi" w:hAnsiTheme="majorHAnsi" w:cstheme="majorHAnsi"/>
          <w:highlight w:val="green"/>
        </w:rPr>
        <w:t>ability to model</w:t>
      </w:r>
      <w:r w:rsidRPr="00112DAB">
        <w:rPr>
          <w:rStyle w:val="StyleUnderline"/>
          <w:rFonts w:asciiTheme="majorHAnsi" w:hAnsiTheme="majorHAnsi" w:cstheme="majorHAnsi"/>
        </w:rPr>
        <w:t xml:space="preserve"> and </w:t>
      </w:r>
      <w:r w:rsidRPr="00112DAB">
        <w:rPr>
          <w:rStyle w:val="StyleUnderline"/>
          <w:rFonts w:asciiTheme="majorHAnsi" w:hAnsiTheme="majorHAnsi" w:cstheme="majorHAnsi"/>
          <w:highlight w:val="green"/>
        </w:rPr>
        <w:t>predict</w:t>
      </w:r>
      <w:r w:rsidRPr="00112DAB">
        <w:rPr>
          <w:rStyle w:val="StyleUnderline"/>
          <w:rFonts w:asciiTheme="majorHAnsi" w:hAnsiTheme="majorHAnsi" w:cstheme="majorHAnsi"/>
        </w:rPr>
        <w:t xml:space="preserve"> the </w:t>
      </w:r>
      <w:r w:rsidRPr="00112DAB">
        <w:rPr>
          <w:rStyle w:val="Emphasis"/>
          <w:rFonts w:asciiTheme="majorHAnsi" w:hAnsiTheme="majorHAnsi" w:cstheme="majorHAnsi"/>
          <w:highlight w:val="green"/>
        </w:rPr>
        <w:t>rate of collisions</w:t>
      </w:r>
      <w:r w:rsidRPr="00112DAB">
        <w:rPr>
          <w:rStyle w:val="StyleUnderline"/>
          <w:rFonts w:asciiTheme="majorHAnsi" w:hAnsiTheme="majorHAnsi" w:cstheme="majorHAnsi"/>
          <w:highlight w:val="green"/>
        </w:rPr>
        <w:t xml:space="preserve"> is based</w:t>
      </w:r>
      <w:r w:rsidRPr="00112DAB">
        <w:rPr>
          <w:rStyle w:val="StyleUnderline"/>
          <w:rFonts w:asciiTheme="majorHAnsi" w:hAnsiTheme="majorHAnsi" w:cstheme="majorHAnsi"/>
        </w:rPr>
        <w:t xml:space="preserve"> empirically </w:t>
      </w:r>
      <w:r w:rsidRPr="00112DAB">
        <w:rPr>
          <w:rFonts w:asciiTheme="majorHAnsi" w:hAnsiTheme="majorHAnsi" w:cstheme="majorHAnsi"/>
          <w:highlight w:val="green"/>
        </w:rPr>
        <w:t>upon</w:t>
      </w:r>
      <w:r w:rsidRPr="00112DAB">
        <w:rPr>
          <w:rStyle w:val="StyleUnderline"/>
          <w:rFonts w:asciiTheme="majorHAnsi" w:hAnsiTheme="majorHAnsi" w:cstheme="majorHAnsi"/>
        </w:rPr>
        <w:t xml:space="preserve"> only </w:t>
      </w:r>
      <w:r w:rsidRPr="00112DAB">
        <w:rPr>
          <w:rStyle w:val="Emphasis"/>
          <w:rFonts w:asciiTheme="majorHAnsi" w:hAnsiTheme="majorHAnsi" w:cstheme="majorHAnsi"/>
          <w:highlight w:val="green"/>
        </w:rPr>
        <w:t>one</w:t>
      </w:r>
      <w:r w:rsidRPr="00112DAB">
        <w:rPr>
          <w:rStyle w:val="StyleUnderline"/>
          <w:rFonts w:asciiTheme="majorHAnsi" w:hAnsiTheme="majorHAnsi" w:cstheme="majorHAnsi"/>
        </w:rPr>
        <w:t xml:space="preserve"> catastrophic accidental collision </w:t>
      </w:r>
      <w:r w:rsidRPr="00112DAB">
        <w:rPr>
          <w:rStyle w:val="Emphasis"/>
          <w:rFonts w:asciiTheme="majorHAnsi" w:hAnsiTheme="majorHAnsi" w:cstheme="majorHAnsi"/>
          <w:highlight w:val="green"/>
        </w:rPr>
        <w:t>event</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a model developed on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kinetic theory of gases (</w:t>
      </w:r>
      <w:r w:rsidRPr="00112DAB">
        <w:rPr>
          <w:rStyle w:val="Emphasis"/>
          <w:rFonts w:asciiTheme="majorHAnsi" w:hAnsiTheme="majorHAnsi" w:cstheme="majorHAnsi"/>
          <w:highlight w:val="green"/>
        </w:rPr>
        <w:t>KTG</w:t>
      </w:r>
      <w:r w:rsidRPr="00112DAB">
        <w:rPr>
          <w:rFonts w:asciiTheme="majorHAnsi" w:hAnsiTheme="majorHAnsi" w:cstheme="majorHAnsi"/>
          <w:sz w:val="16"/>
          <w:highlight w:val="green"/>
        </w:rPr>
        <w:t xml:space="preserve">). </w:t>
      </w:r>
      <w:r w:rsidRPr="00112DAB">
        <w:rPr>
          <w:rStyle w:val="StyleUnderline"/>
          <w:rFonts w:asciiTheme="majorHAnsi" w:hAnsiTheme="majorHAnsi" w:cstheme="majorHAnsi"/>
          <w:highlight w:val="green"/>
        </w:rPr>
        <w:t xml:space="preserve">However, clusters </w:t>
      </w:r>
      <w:r w:rsidRPr="00112DAB">
        <w:rPr>
          <w:rStyle w:val="Emphasis"/>
          <w:rFonts w:asciiTheme="majorHAnsi" w:hAnsiTheme="majorHAnsi" w:cstheme="majorHAnsi"/>
          <w:highlight w:val="green"/>
        </w:rPr>
        <w:t>of massive objects</w:t>
      </w:r>
      <w:r w:rsidRPr="00112DAB">
        <w:rPr>
          <w:rStyle w:val="StyleUnderline"/>
          <w:rFonts w:asciiTheme="majorHAnsi" w:hAnsiTheme="majorHAnsi" w:cstheme="majorHAnsi"/>
        </w:rPr>
        <w:t xml:space="preserve"> that have identical inclinations plus similar and overlapping apogees/perigees may indeed </w:t>
      </w:r>
      <w:r w:rsidRPr="00112DAB">
        <w:rPr>
          <w:rStyle w:val="StyleUnderline"/>
          <w:rFonts w:asciiTheme="majorHAnsi" w:hAnsiTheme="majorHAnsi" w:cstheme="majorHAnsi"/>
          <w:highlight w:val="green"/>
        </w:rPr>
        <w:t xml:space="preserve">have a greater probability of collision </w:t>
      </w:r>
      <w:r w:rsidRPr="00112DAB">
        <w:rPr>
          <w:rStyle w:val="Emphasis"/>
          <w:rFonts w:asciiTheme="majorHAnsi" w:hAnsiTheme="majorHAnsi" w:cstheme="majorHAnsi"/>
          <w:highlight w:val="green"/>
        </w:rPr>
        <w:t>than predicted</w:t>
      </w:r>
      <w:r w:rsidRPr="00112DAB">
        <w:rPr>
          <w:rStyle w:val="StyleUnderline"/>
          <w:rFonts w:asciiTheme="majorHAnsi" w:hAnsiTheme="majorHAnsi" w:cstheme="majorHAnsi"/>
        </w:rPr>
        <w:t xml:space="preserve"> by the KTG-based algorithms as </w:t>
      </w:r>
      <w:r w:rsidRPr="00112DAB">
        <w:rPr>
          <w:rStyle w:val="Emphasis"/>
          <w:rFonts w:asciiTheme="majorHAnsi" w:hAnsiTheme="majorHAnsi" w:cstheme="majorHAnsi"/>
        </w:rPr>
        <w:t xml:space="preserve">they </w:t>
      </w:r>
      <w:r w:rsidRPr="00112DAB">
        <w:rPr>
          <w:rStyle w:val="Emphasis"/>
          <w:rFonts w:asciiTheme="majorHAnsi" w:hAnsiTheme="majorHAnsi" w:cstheme="majorHAnsi"/>
          <w:highlight w:val="green"/>
        </w:rPr>
        <w:t>are not randomly distributed</w:t>
      </w:r>
      <w:r w:rsidRPr="00112DAB">
        <w:rPr>
          <w:rStyle w:val="StyleUnderline"/>
          <w:rFonts w:asciiTheme="majorHAnsi" w:hAnsiTheme="majorHAnsi" w:cstheme="majorHAnsi"/>
          <w:highlight w:val="green"/>
        </w:rPr>
        <w:t xml:space="preserve"> and</w:t>
      </w:r>
      <w:r w:rsidRPr="00112DAB">
        <w:rPr>
          <w:rStyle w:val="StyleUnderline"/>
          <w:rFonts w:asciiTheme="majorHAnsi" w:hAnsiTheme="majorHAnsi" w:cstheme="majorHAnsi"/>
        </w:rPr>
        <w:t xml:space="preserve"> their </w:t>
      </w:r>
      <w:r w:rsidRPr="00112DAB">
        <w:rPr>
          <w:rStyle w:val="Emphasis"/>
          <w:rFonts w:asciiTheme="majorHAnsi" w:hAnsiTheme="majorHAnsi" w:cstheme="majorHAnsi"/>
          <w:highlight w:val="green"/>
        </w:rPr>
        <w:t>orbit</w:t>
      </w:r>
      <w:r w:rsidRPr="00112DAB">
        <w:rPr>
          <w:rStyle w:val="StyleUnderline"/>
          <w:rFonts w:asciiTheme="majorHAnsi" w:hAnsiTheme="majorHAnsi" w:cstheme="majorHAnsi"/>
        </w:rPr>
        <w:t xml:space="preserve">al element evolution (e.g., change in right ascension of ascending node and argument of perigee) </w:t>
      </w:r>
      <w:r w:rsidRPr="00112DAB">
        <w:rPr>
          <w:rStyle w:val="StyleUnderline"/>
          <w:rFonts w:asciiTheme="majorHAnsi" w:hAnsiTheme="majorHAnsi" w:cstheme="majorHAnsi"/>
          <w:highlight w:val="green"/>
        </w:rPr>
        <w:t>is</w:t>
      </w:r>
      <w:r w:rsidRPr="00112DAB">
        <w:rPr>
          <w:rStyle w:val="StyleUnderline"/>
          <w:rFonts w:asciiTheme="majorHAnsi" w:hAnsiTheme="majorHAnsi" w:cstheme="majorHAnsi"/>
        </w:rPr>
        <w:t xml:space="preserve"> also </w:t>
      </w:r>
      <w:r w:rsidRPr="00112DAB">
        <w:rPr>
          <w:rStyle w:val="Emphasis"/>
          <w:rFonts w:asciiTheme="majorHAnsi" w:hAnsiTheme="majorHAnsi" w:cstheme="majorHAnsi"/>
          <w:highlight w:val="green"/>
        </w:rPr>
        <w:t>similar</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It is hypothesized that </w:t>
      </w:r>
      <w:r w:rsidRPr="00112DAB">
        <w:rPr>
          <w:rStyle w:val="StyleUnderline"/>
          <w:rFonts w:asciiTheme="majorHAnsi" w:hAnsiTheme="majorHAnsi" w:cstheme="majorHAnsi"/>
          <w:highlight w:val="green"/>
        </w:rPr>
        <w:t>these similarities</w:t>
      </w:r>
      <w:r w:rsidRPr="00112DAB">
        <w:rPr>
          <w:rStyle w:val="StyleUnderline"/>
          <w:rFonts w:asciiTheme="majorHAnsi" w:hAnsiTheme="majorHAnsi" w:cstheme="majorHAnsi"/>
        </w:rPr>
        <w:t xml:space="preserve"> could </w:t>
      </w:r>
      <w:r w:rsidRPr="00112DAB">
        <w:rPr>
          <w:rStyle w:val="StyleUnderline"/>
          <w:rFonts w:asciiTheme="majorHAnsi" w:hAnsiTheme="majorHAnsi" w:cstheme="majorHAnsi"/>
          <w:highlight w:val="green"/>
        </w:rPr>
        <w:t>result in</w:t>
      </w:r>
      <w:r w:rsidRPr="00112DAB">
        <w:rPr>
          <w:rStyle w:val="StyleUnderline"/>
          <w:rFonts w:asciiTheme="majorHAnsi" w:hAnsiTheme="majorHAnsi" w:cstheme="majorHAnsi"/>
        </w:rPr>
        <w:t xml:space="preserve"> resonances of collision dynamics that may lead to </w:t>
      </w:r>
      <w:r w:rsidRPr="00112DAB">
        <w:rPr>
          <w:rStyle w:val="Emphasis"/>
          <w:rFonts w:asciiTheme="majorHAnsi" w:hAnsiTheme="majorHAnsi" w:cstheme="majorHAnsi"/>
          <w:highlight w:val="green"/>
        </w:rPr>
        <w:t>larger probability of collision</w:t>
      </w:r>
      <w:r w:rsidRPr="00112DAB">
        <w:rPr>
          <w:rStyle w:val="Emphasis"/>
          <w:rFonts w:asciiTheme="majorHAnsi" w:hAnsiTheme="majorHAnsi" w:cstheme="majorHAnsi"/>
        </w:rPr>
        <w:t xml:space="preserve"> values </w:t>
      </w:r>
      <w:r w:rsidRPr="00112DAB">
        <w:rPr>
          <w:rStyle w:val="Emphasis"/>
          <w:rFonts w:asciiTheme="majorHAnsi" w:hAnsiTheme="majorHAnsi" w:cstheme="majorHAnsi"/>
          <w:highlight w:val="green"/>
        </w:rPr>
        <w:t>than predicted with current algorithms</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The not well-known fact is that many of </w:t>
      </w:r>
      <w:r w:rsidRPr="00112DAB">
        <w:rPr>
          <w:rStyle w:val="Emphasis"/>
          <w:rFonts w:asciiTheme="majorHAnsi" w:hAnsiTheme="majorHAnsi" w:cstheme="majorHAnsi"/>
          <w:highlight w:val="green"/>
        </w:rPr>
        <w:t>the most massive</w:t>
      </w:r>
      <w:r w:rsidRPr="00112DAB">
        <w:rPr>
          <w:rStyle w:val="StyleUnderline"/>
          <w:rFonts w:asciiTheme="majorHAnsi" w:hAnsiTheme="majorHAnsi" w:cstheme="majorHAnsi"/>
          <w:highlight w:val="green"/>
        </w:rPr>
        <w:t xml:space="preserve"> objects are in </w:t>
      </w:r>
      <w:r w:rsidRPr="00112DAB">
        <w:rPr>
          <w:rStyle w:val="Emphasis"/>
          <w:rFonts w:asciiTheme="majorHAnsi" w:hAnsiTheme="majorHAnsi" w:cstheme="majorHAnsi"/>
          <w:highlight w:val="green"/>
        </w:rPr>
        <w:t>tightly clumped</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clusters that</w:t>
      </w:r>
      <w:r w:rsidRPr="00112DAB">
        <w:rPr>
          <w:rStyle w:val="StyleUnderline"/>
          <w:rFonts w:asciiTheme="majorHAnsi" w:hAnsiTheme="majorHAnsi" w:cstheme="majorHAnsi"/>
        </w:rPr>
        <w:t xml:space="preserve"> will likely </w:t>
      </w:r>
      <w:r w:rsidRPr="00112DAB">
        <w:rPr>
          <w:rStyle w:val="StyleUnderline"/>
          <w:rFonts w:asciiTheme="majorHAnsi" w:hAnsiTheme="majorHAnsi" w:cstheme="majorHAnsi"/>
          <w:highlight w:val="green"/>
        </w:rPr>
        <w:t xml:space="preserve">produce </w:t>
      </w:r>
      <w:r w:rsidRPr="00112DAB">
        <w:rPr>
          <w:rStyle w:val="Emphasis"/>
          <w:rFonts w:asciiTheme="majorHAnsi" w:hAnsiTheme="majorHAnsi" w:cstheme="majorHAnsi"/>
          <w:highlight w:val="green"/>
        </w:rPr>
        <w:t>greater probability</w:t>
      </w:r>
      <w:r w:rsidRPr="00112DAB">
        <w:rPr>
          <w:rStyle w:val="StyleUnderline"/>
          <w:rFonts w:asciiTheme="majorHAnsi" w:hAnsiTheme="majorHAnsi" w:cstheme="majorHAnsi"/>
        </w:rPr>
        <w:t xml:space="preserve"> of collision than estimated by the KTG approach</w:t>
      </w:r>
      <w:r w:rsidRPr="00112DAB">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112DAB">
        <w:rPr>
          <w:rStyle w:val="StyleUnderline"/>
          <w:rFonts w:asciiTheme="majorHAnsi" w:hAnsiTheme="majorHAnsi" w:cstheme="majorHAnsi"/>
        </w:rPr>
        <w:t xml:space="preserve">This table of </w:t>
      </w:r>
      <w:r w:rsidRPr="00112DAB">
        <w:rPr>
          <w:rStyle w:val="StyleUnderline"/>
          <w:rFonts w:asciiTheme="majorHAnsi" w:hAnsiTheme="majorHAnsi" w:cstheme="majorHAnsi"/>
          <w:highlight w:val="green"/>
        </w:rPr>
        <w:t xml:space="preserve">clusters </w:t>
      </w:r>
      <w:r w:rsidRPr="00112DAB">
        <w:rPr>
          <w:rStyle w:val="Emphasis"/>
          <w:rFonts w:asciiTheme="majorHAnsi" w:hAnsiTheme="majorHAnsi" w:cstheme="majorHAnsi"/>
          <w:highlight w:val="green"/>
        </w:rPr>
        <w:t>represent</w:t>
      </w:r>
      <w:r w:rsidRPr="00112DAB">
        <w:rPr>
          <w:rStyle w:val="StyleUnderline"/>
          <w:rFonts w:asciiTheme="majorHAnsi" w:hAnsiTheme="majorHAnsi" w:cstheme="majorHAnsi"/>
        </w:rPr>
        <w:t xml:space="preserve">s </w:t>
      </w:r>
      <w:r w:rsidRPr="00112DAB">
        <w:rPr>
          <w:rStyle w:val="Emphasis"/>
          <w:rFonts w:asciiTheme="majorHAnsi" w:hAnsiTheme="majorHAnsi" w:cstheme="majorHAnsi"/>
        </w:rPr>
        <w:t>well over</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50% of the total</w:t>
      </w:r>
      <w:r w:rsidRPr="00112DAB">
        <w:rPr>
          <w:rStyle w:val="StyleUnderline"/>
          <w:rFonts w:asciiTheme="majorHAnsi" w:hAnsiTheme="majorHAnsi" w:cstheme="majorHAnsi"/>
        </w:rPr>
        <w:t xml:space="preserve"> derelict </w:t>
      </w:r>
      <w:r w:rsidRPr="00112DAB">
        <w:rPr>
          <w:rStyle w:val="StyleUnderline"/>
          <w:rFonts w:asciiTheme="majorHAnsi" w:hAnsiTheme="majorHAnsi" w:cstheme="majorHAnsi"/>
          <w:highlight w:val="green"/>
        </w:rPr>
        <w:t>mass</w:t>
      </w:r>
      <w:r w:rsidRPr="00112DAB">
        <w:rPr>
          <w:rStyle w:val="StyleUnderline"/>
          <w:rFonts w:asciiTheme="majorHAnsi" w:hAnsiTheme="majorHAnsi" w:cstheme="majorHAnsi"/>
        </w:rPr>
        <w:t xml:space="preserve"> in LEO</w:t>
      </w:r>
      <w:r w:rsidRPr="00112DAB">
        <w:rPr>
          <w:rFonts w:asciiTheme="majorHAnsi" w:hAnsiTheme="majorHAnsi" w:cstheme="majorHAnsi"/>
          <w:sz w:val="16"/>
        </w:rPr>
        <w:t xml:space="preserve">. </w:t>
      </w:r>
      <w:r w:rsidRPr="00112DAB">
        <w:rPr>
          <w:rStyle w:val="StyleUnderline"/>
          <w:rFonts w:asciiTheme="majorHAnsi" w:hAnsiTheme="majorHAnsi" w:cstheme="majorHAnsi"/>
        </w:rPr>
        <w:t xml:space="preserve">However, </w:t>
      </w:r>
      <w:r w:rsidRPr="00112DAB">
        <w:rPr>
          <w:rStyle w:val="StyleUnderline"/>
          <w:rFonts w:asciiTheme="majorHAnsi" w:hAnsiTheme="majorHAnsi" w:cstheme="majorHAnsi"/>
          <w:highlight w:val="green"/>
        </w:rPr>
        <w:t>no one is</w:t>
      </w:r>
      <w:r w:rsidRPr="00112DAB">
        <w:rPr>
          <w:rStyle w:val="StyleUnderline"/>
          <w:rFonts w:asciiTheme="majorHAnsi" w:hAnsiTheme="majorHAnsi" w:cstheme="majorHAnsi"/>
        </w:rPr>
        <w:t xml:space="preserve"> currently </w:t>
      </w:r>
      <w:r w:rsidRPr="00112DAB">
        <w:rPr>
          <w:rStyle w:val="Emphasis"/>
          <w:rFonts w:asciiTheme="majorHAnsi" w:hAnsiTheme="majorHAnsi" w:cstheme="majorHAnsi"/>
          <w:highlight w:val="green"/>
        </w:rPr>
        <w:t>monitoring</w:t>
      </w:r>
      <w:r w:rsidRPr="00112DAB">
        <w:rPr>
          <w:rStyle w:val="StyleUnderline"/>
          <w:rFonts w:asciiTheme="majorHAnsi" w:hAnsiTheme="majorHAnsi" w:cstheme="majorHAnsi"/>
        </w:rPr>
        <w:t xml:space="preserve"> these potential events</w:t>
      </w:r>
      <w:r w:rsidRPr="00112DAB">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112DAB">
        <w:rPr>
          <w:rFonts w:asciiTheme="majorHAnsi" w:hAnsiTheme="majorHAnsi" w:cstheme="majorHAnsi"/>
          <w:sz w:val="16"/>
        </w:rPr>
        <w:t>JSpOC</w:t>
      </w:r>
      <w:proofErr w:type="spellEnd"/>
      <w:r w:rsidRPr="00112DAB">
        <w:rPr>
          <w:rFonts w:asciiTheme="majorHAnsi" w:hAnsiTheme="majorHAnsi" w:cstheme="majorHAnsi"/>
          <w:sz w:val="16"/>
        </w:rPr>
        <w:t xml:space="preserve">. I have been monitoring the interaction dynamics between the SL-16 population in the 820- 865km altitude region for the last nine months. </w:t>
      </w:r>
    </w:p>
    <w:p w14:paraId="4613CF5B" w14:textId="77777777" w:rsidR="00C4605C" w:rsidRPr="00112DAB" w:rsidRDefault="00C4605C" w:rsidP="00C4605C">
      <w:pPr>
        <w:rPr>
          <w:rFonts w:asciiTheme="majorHAnsi" w:hAnsiTheme="majorHAnsi" w:cstheme="majorHAnsi"/>
          <w:sz w:val="16"/>
        </w:rPr>
      </w:pPr>
    </w:p>
    <w:p w14:paraId="0106C22F" w14:textId="77777777" w:rsidR="00C4605C" w:rsidRDefault="00C4605C" w:rsidP="00C4605C">
      <w:pPr>
        <w:pStyle w:val="Heading4"/>
        <w:rPr>
          <w:rFonts w:asciiTheme="majorHAnsi" w:hAnsiTheme="majorHAnsi" w:cstheme="majorHAnsi"/>
        </w:rPr>
      </w:pPr>
      <w:r w:rsidRPr="00112DAB">
        <w:rPr>
          <w:rFonts w:asciiTheme="majorHAnsi" w:hAnsiTheme="majorHAnsi" w:cstheme="majorHAnsi"/>
        </w:rPr>
        <w:t xml:space="preserve">Debris cascades cause </w:t>
      </w:r>
      <w:r w:rsidRPr="00112DAB">
        <w:rPr>
          <w:rFonts w:asciiTheme="majorHAnsi" w:hAnsiTheme="majorHAnsi" w:cstheme="majorHAnsi"/>
          <w:u w:val="single"/>
        </w:rPr>
        <w:t>global</w:t>
      </w:r>
      <w:r w:rsidRPr="00112DAB">
        <w:rPr>
          <w:rFonts w:asciiTheme="majorHAnsi" w:hAnsiTheme="majorHAnsi" w:cstheme="majorHAnsi"/>
        </w:rPr>
        <w:t xml:space="preserve"> nuke war</w:t>
      </w:r>
    </w:p>
    <w:p w14:paraId="7B543CAB" w14:textId="77777777" w:rsidR="00C4605C" w:rsidRDefault="00C4605C" w:rsidP="00C4605C">
      <w:pPr>
        <w:pStyle w:val="ListParagraph"/>
        <w:numPr>
          <w:ilvl w:val="0"/>
          <w:numId w:val="21"/>
        </w:numPr>
      </w:pPr>
      <w:r>
        <w:t xml:space="preserve">Troops movements, arms treaties, bomb tracking impossible to verify </w:t>
      </w:r>
    </w:p>
    <w:p w14:paraId="69A863C8" w14:textId="77777777" w:rsidR="00C4605C" w:rsidRDefault="00C4605C" w:rsidP="00C4605C">
      <w:pPr>
        <w:pStyle w:val="ListParagraph"/>
        <w:numPr>
          <w:ilvl w:val="0"/>
          <w:numId w:val="21"/>
        </w:numPr>
      </w:pPr>
      <w:r>
        <w:t xml:space="preserve">Heightened by economic disaster  </w:t>
      </w:r>
    </w:p>
    <w:p w14:paraId="7C08D82E" w14:textId="77777777" w:rsidR="00C4605C" w:rsidRPr="005E29D0" w:rsidRDefault="00C4605C" w:rsidP="00C4605C">
      <w:pPr>
        <w:pStyle w:val="ListParagraph"/>
        <w:numPr>
          <w:ilvl w:val="0"/>
          <w:numId w:val="21"/>
        </w:numPr>
      </w:pPr>
      <w:r>
        <w:t xml:space="preserve">Debris could be misattributed as an attack causing second-strike </w:t>
      </w:r>
    </w:p>
    <w:p w14:paraId="7A5A4575"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Les </w:t>
      </w:r>
      <w:r w:rsidRPr="00112DAB">
        <w:rPr>
          <w:rStyle w:val="Style13ptBold"/>
          <w:rFonts w:asciiTheme="majorHAnsi" w:hAnsiTheme="majorHAnsi" w:cstheme="majorHAnsi"/>
        </w:rPr>
        <w:t>Johnson 13</w:t>
      </w:r>
      <w:r w:rsidRPr="00112DAB">
        <w:rPr>
          <w:rFonts w:asciiTheme="majorHAnsi" w:hAnsiTheme="majorHAnsi" w:cstheme="majorHAnsi"/>
        </w:rPr>
        <w:t xml:space="preserve">, Deputy Manager for NASA's Advanced Concepts Office at the Marshall Space Flight Center, Co-Investigator for the JAXA T-Rex Space Tether Experiment and PI of NASA's </w:t>
      </w:r>
      <w:proofErr w:type="spellStart"/>
      <w:r w:rsidRPr="00112DAB">
        <w:rPr>
          <w:rFonts w:asciiTheme="majorHAnsi" w:hAnsiTheme="majorHAnsi" w:cstheme="majorHAnsi"/>
        </w:rPr>
        <w:t>ProSEDS</w:t>
      </w:r>
      <w:proofErr w:type="spellEnd"/>
      <w:r w:rsidRPr="00112DAB">
        <w:rPr>
          <w:rFonts w:asciiTheme="majorHAnsi" w:hAnsiTheme="majorHAnsi" w:cstheme="majorHAnsi"/>
        </w:rPr>
        <w:t xml:space="preserve"> Experiment, Master's Degree in Physics from Vanderbilt University, Popular Science Writer, and NASA Technologist, Frequent Contributor to the Journal of the British Interplanetary </w:t>
      </w:r>
      <w:proofErr w:type="spellStart"/>
      <w:r w:rsidRPr="00112DAB">
        <w:rPr>
          <w:rFonts w:asciiTheme="majorHAnsi" w:hAnsiTheme="majorHAnsi" w:cstheme="majorHAnsi"/>
        </w:rPr>
        <w:t>Sodety</w:t>
      </w:r>
      <w:proofErr w:type="spellEnd"/>
      <w:r w:rsidRPr="00112DAB">
        <w:rPr>
          <w:rFonts w:asciiTheme="majorHAnsi" w:hAnsiTheme="majorHAnsi" w:cstheme="majorHAnsi"/>
        </w:rPr>
        <w:t xml:space="preserve"> and Member of the American Institute of Aeronautics and Astronautics, National Space Society, the World Future Society, and MENSA, Sky Alert!: When Satellites Fail, p. 9-12 [language modified]</w:t>
      </w:r>
    </w:p>
    <w:p w14:paraId="7427974E" w14:textId="77777777" w:rsidR="00C4605C" w:rsidRPr="00112DAB" w:rsidRDefault="00C4605C" w:rsidP="00C4605C">
      <w:pPr>
        <w:rPr>
          <w:rFonts w:asciiTheme="majorHAnsi" w:hAnsiTheme="majorHAnsi" w:cstheme="majorHAnsi"/>
          <w:sz w:val="12"/>
        </w:rPr>
      </w:pPr>
      <w:r w:rsidRPr="00112DAB">
        <w:rPr>
          <w:rFonts w:asciiTheme="majorHAnsi" w:hAnsiTheme="majorHAnsi" w:cstheme="majorHAnsi"/>
          <w:sz w:val="12"/>
        </w:rPr>
        <w:t xml:space="preserve">Whatever the initial cause, the result may be the same.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destroyed</w:t>
      </w:r>
      <w:r w:rsidRPr="00112DAB">
        <w:rPr>
          <w:rFonts w:asciiTheme="majorHAnsi" w:hAnsiTheme="majorHAnsi" w:cstheme="majorHAnsi"/>
          <w:sz w:val="12"/>
        </w:rPr>
        <w:t xml:space="preserve"> in orbit </w:t>
      </w:r>
      <w:r w:rsidRPr="00112DAB">
        <w:rPr>
          <w:rStyle w:val="StyleUnderline"/>
          <w:rFonts w:asciiTheme="majorHAnsi" w:hAnsiTheme="majorHAnsi" w:cstheme="majorHAnsi"/>
        </w:rPr>
        <w:t>will break apart into thousands of pieces</w:t>
      </w:r>
      <w:r w:rsidRPr="00112DAB">
        <w:rPr>
          <w:rFonts w:asciiTheme="majorHAnsi" w:hAnsiTheme="majorHAnsi" w:cstheme="majorHAnsi"/>
          <w:sz w:val="12"/>
        </w:rPr>
        <w:t xml:space="preserve">, each traveling at over 8 km/sec. </w:t>
      </w:r>
      <w:r w:rsidRPr="00112DAB">
        <w:rPr>
          <w:rStyle w:val="StyleUnderline"/>
          <w:rFonts w:asciiTheme="majorHAnsi" w:hAnsiTheme="majorHAnsi" w:cstheme="majorHAnsi"/>
        </w:rPr>
        <w:t>This</w:t>
      </w:r>
      <w:r w:rsidRPr="00112DAB">
        <w:rPr>
          <w:rFonts w:asciiTheme="majorHAnsi" w:hAnsiTheme="majorHAnsi" w:cstheme="majorHAnsi"/>
          <w:sz w:val="12"/>
        </w:rPr>
        <w:t xml:space="preserve"> virtual </w:t>
      </w:r>
      <w:r w:rsidRPr="00112DAB">
        <w:rPr>
          <w:rStyle w:val="StyleUnderline"/>
          <w:rFonts w:asciiTheme="majorHAnsi" w:hAnsiTheme="majorHAnsi" w:cstheme="majorHAnsi"/>
        </w:rPr>
        <w:t>shotgun blast</w:t>
      </w:r>
      <w:r w:rsidRPr="00112DAB">
        <w:rPr>
          <w:rFonts w:asciiTheme="majorHAnsi" w:hAnsiTheme="majorHAnsi" w:cstheme="majorHAnsi"/>
          <w:sz w:val="12"/>
        </w:rPr>
        <w:t xml:space="preserve">, with pellets traveling 20 times faster than a bullet, </w:t>
      </w:r>
      <w:r w:rsidRPr="00112DAB">
        <w:rPr>
          <w:rStyle w:val="StyleUnderline"/>
          <w:rFonts w:asciiTheme="majorHAnsi" w:hAnsiTheme="majorHAnsi" w:cstheme="majorHAnsi"/>
        </w:rPr>
        <w:t>will quickly spread out</w:t>
      </w:r>
      <w:r w:rsidRPr="00112DAB">
        <w:rPr>
          <w:rFonts w:asciiTheme="majorHAnsi" w:hAnsiTheme="majorHAnsi" w:cstheme="majorHAnsi"/>
          <w:sz w:val="12"/>
        </w:rPr>
        <w:t xml:space="preserve">, with each pellet now following its own orbit around the Earth. With over 300,000 other pieces of junk already there, </w:t>
      </w:r>
      <w:r w:rsidRPr="00112DAB">
        <w:rPr>
          <w:rStyle w:val="StyleUnderline"/>
          <w:rFonts w:asciiTheme="majorHAnsi" w:hAnsiTheme="majorHAnsi" w:cstheme="majorHAnsi"/>
        </w:rPr>
        <w:t xml:space="preserve">the tipping point is </w:t>
      </w:r>
      <w:proofErr w:type="gramStart"/>
      <w:r w:rsidRPr="00112DAB">
        <w:rPr>
          <w:rStyle w:val="StyleUnderline"/>
          <w:rFonts w:asciiTheme="majorHAnsi" w:hAnsiTheme="majorHAnsi" w:cstheme="majorHAnsi"/>
        </w:rPr>
        <w:t>crossed</w:t>
      </w:r>
      <w:proofErr w:type="gramEnd"/>
      <w:r w:rsidRPr="00112DAB">
        <w:rPr>
          <w:rStyle w:val="StyleUnderline"/>
          <w:rFonts w:asciiTheme="majorHAnsi" w:hAnsiTheme="majorHAnsi" w:cstheme="majorHAnsi"/>
        </w:rPr>
        <w:t xml:space="preserve"> and a </w:t>
      </w:r>
      <w:r w:rsidRPr="00112DAB">
        <w:rPr>
          <w:rStyle w:val="StyleUnderline"/>
          <w:rFonts w:asciiTheme="majorHAnsi" w:hAnsiTheme="majorHAnsi" w:cstheme="majorHAnsi"/>
          <w:highlight w:val="green"/>
        </w:rPr>
        <w:t>runaway</w:t>
      </w:r>
      <w:r w:rsidRPr="00112DAB">
        <w:rPr>
          <w:rStyle w:val="StyleUnderline"/>
          <w:rFonts w:asciiTheme="majorHAnsi" w:hAnsiTheme="majorHAnsi" w:cstheme="majorHAnsi"/>
        </w:rPr>
        <w:t xml:space="preserve"> series of </w:t>
      </w:r>
      <w:r w:rsidRPr="00112DAB">
        <w:rPr>
          <w:rStyle w:val="StyleUnderline"/>
          <w:rFonts w:asciiTheme="majorHAnsi" w:hAnsiTheme="majorHAnsi" w:cstheme="majorHAnsi"/>
          <w:highlight w:val="green"/>
        </w:rPr>
        <w:t xml:space="preserve">collisions </w:t>
      </w:r>
      <w:r w:rsidRPr="00112DAB">
        <w:rPr>
          <w:rStyle w:val="Emphasis"/>
          <w:rFonts w:asciiTheme="majorHAnsi" w:hAnsiTheme="majorHAnsi" w:cstheme="majorHAnsi"/>
          <w:highlight w:val="green"/>
        </w:rPr>
        <w:t>begin</w:t>
      </w:r>
      <w:r w:rsidRPr="00112DAB">
        <w:rPr>
          <w:rStyle w:val="StyleUnderline"/>
          <w:rFonts w:asciiTheme="majorHAnsi" w:hAnsiTheme="majorHAnsi" w:cstheme="majorHAnsi"/>
        </w:rPr>
        <w:t>s</w:t>
      </w:r>
      <w:r w:rsidRPr="00112DAB">
        <w:rPr>
          <w:rFonts w:asciiTheme="majorHAnsi" w:hAnsiTheme="majorHAnsi" w:cstheme="majorHAnsi"/>
          <w:sz w:val="12"/>
        </w:rPr>
        <w:t xml:space="preserve">. A few orbits later, two of the new debris pieces strike other satellites, causing them to explode into thousands more pieces of debris. </w:t>
      </w:r>
      <w:r w:rsidRPr="00112DAB">
        <w:rPr>
          <w:rStyle w:val="StyleUnderline"/>
          <w:rFonts w:asciiTheme="majorHAnsi" w:hAnsiTheme="majorHAnsi" w:cstheme="majorHAnsi"/>
        </w:rPr>
        <w:t>The rate of collisions increases</w:t>
      </w:r>
      <w:r w:rsidRPr="00112DAB">
        <w:rPr>
          <w:rFonts w:asciiTheme="majorHAnsi" w:hAnsiTheme="majorHAnsi" w:cstheme="majorHAnsi"/>
          <w:sz w:val="12"/>
        </w:rPr>
        <w:t xml:space="preserve">, now with more spacecraft being destroyed. Called </w:t>
      </w:r>
      <w:r w:rsidRPr="00112DAB">
        <w:rPr>
          <w:rStyle w:val="StyleUnderline"/>
          <w:rFonts w:asciiTheme="majorHAnsi" w:hAnsiTheme="majorHAnsi" w:cstheme="majorHAnsi"/>
        </w:rPr>
        <w:t>the "</w:t>
      </w:r>
      <w:r w:rsidRPr="00112DAB">
        <w:rPr>
          <w:rStyle w:val="StyleUnderline"/>
          <w:rFonts w:asciiTheme="majorHAnsi" w:hAnsiTheme="majorHAnsi" w:cstheme="majorHAnsi"/>
          <w:highlight w:val="green"/>
        </w:rPr>
        <w:t>Kessler</w:t>
      </w:r>
      <w:r w:rsidRPr="00112DAB">
        <w:rPr>
          <w:rStyle w:val="StyleUnderline"/>
          <w:rFonts w:asciiTheme="majorHAnsi" w:hAnsiTheme="majorHAnsi" w:cstheme="majorHAnsi"/>
        </w:rPr>
        <w:t xml:space="preserve"> Effect"</w:t>
      </w:r>
      <w:r w:rsidRPr="00112DAB">
        <w:rPr>
          <w:rFonts w:asciiTheme="majorHAnsi" w:hAnsiTheme="majorHAnsi" w:cstheme="majorHAnsi"/>
          <w:sz w:val="12"/>
        </w:rPr>
        <w:t xml:space="preserve">, after the NASA scientist who first warned of its dangers, these debris objects, now numbering in the millions, </w:t>
      </w:r>
      <w:r w:rsidRPr="00112DAB">
        <w:rPr>
          <w:rStyle w:val="StyleUnderline"/>
          <w:rFonts w:asciiTheme="majorHAnsi" w:hAnsiTheme="majorHAnsi" w:cstheme="majorHAnsi"/>
          <w:highlight w:val="green"/>
        </w:rPr>
        <w:t>cascade</w:t>
      </w:r>
      <w:r w:rsidRPr="00112DAB">
        <w:rPr>
          <w:rFonts w:asciiTheme="majorHAnsi" w:hAnsiTheme="majorHAnsi" w:cstheme="majorHAnsi"/>
          <w:sz w:val="12"/>
        </w:rPr>
        <w:t xml:space="preserve"> around the Earth, </w:t>
      </w:r>
      <w:r w:rsidRPr="00112DAB">
        <w:rPr>
          <w:rStyle w:val="Emphasis"/>
          <w:rFonts w:asciiTheme="majorHAnsi" w:hAnsiTheme="majorHAnsi" w:cstheme="majorHAnsi"/>
          <w:highlight w:val="green"/>
        </w:rPr>
        <w:t>destroy</w:t>
      </w:r>
      <w:r w:rsidRPr="00112DAB">
        <w:rPr>
          <w:rStyle w:val="StyleUnderline"/>
          <w:rFonts w:asciiTheme="majorHAnsi" w:hAnsiTheme="majorHAnsi" w:cstheme="majorHAnsi"/>
        </w:rPr>
        <w:t xml:space="preserve">ing </w:t>
      </w:r>
      <w:r w:rsidRPr="00112DAB">
        <w:rPr>
          <w:rStyle w:val="StyleUnderline"/>
          <w:rFonts w:asciiTheme="majorHAnsi" w:hAnsiTheme="majorHAnsi" w:cstheme="majorHAnsi"/>
          <w:highlight w:val="green"/>
        </w:rPr>
        <w:t xml:space="preserve">every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 xml:space="preserve">ellite </w:t>
      </w:r>
      <w:r w:rsidRPr="00112DAB">
        <w:rPr>
          <w:rStyle w:val="StyleUnderline"/>
          <w:rFonts w:asciiTheme="majorHAnsi" w:hAnsiTheme="majorHAnsi" w:cstheme="majorHAnsi"/>
          <w:highlight w:val="green"/>
        </w:rPr>
        <w:t xml:space="preserve">in </w:t>
      </w:r>
      <w:r w:rsidRPr="00112DAB">
        <w:rPr>
          <w:rStyle w:val="Emphasis"/>
          <w:rFonts w:asciiTheme="majorHAnsi" w:hAnsiTheme="majorHAnsi" w:cstheme="majorHAnsi"/>
          <w:highlight w:val="green"/>
        </w:rPr>
        <w:t>l</w:t>
      </w:r>
      <w:r w:rsidRPr="00112DAB">
        <w:rPr>
          <w:rStyle w:val="StyleUnderline"/>
          <w:rFonts w:asciiTheme="majorHAnsi" w:hAnsiTheme="majorHAnsi" w:cstheme="majorHAnsi"/>
        </w:rPr>
        <w:t xml:space="preserve">ow </w:t>
      </w:r>
      <w:r w:rsidRPr="00112DAB">
        <w:rPr>
          <w:rStyle w:val="Emphasis"/>
          <w:rFonts w:asciiTheme="majorHAnsi" w:hAnsiTheme="majorHAnsi" w:cstheme="majorHAnsi"/>
          <w:highlight w:val="green"/>
        </w:rPr>
        <w:t>E</w:t>
      </w:r>
      <w:r w:rsidRPr="00112DAB">
        <w:rPr>
          <w:rStyle w:val="StyleUnderline"/>
          <w:rFonts w:asciiTheme="majorHAnsi" w:hAnsiTheme="majorHAnsi" w:cstheme="majorHAnsi"/>
        </w:rPr>
        <w:t xml:space="preserve">arth </w:t>
      </w:r>
      <w:r w:rsidRPr="00112DAB">
        <w:rPr>
          <w:rStyle w:val="Emphasis"/>
          <w:rFonts w:asciiTheme="majorHAnsi" w:hAnsiTheme="majorHAnsi" w:cstheme="majorHAnsi"/>
          <w:highlight w:val="green"/>
        </w:rPr>
        <w:t>o</w:t>
      </w:r>
      <w:r w:rsidRPr="00112DAB">
        <w:rPr>
          <w:rStyle w:val="StyleUnderline"/>
          <w:rFonts w:asciiTheme="majorHAnsi" w:hAnsiTheme="majorHAnsi" w:cstheme="majorHAnsi"/>
        </w:rPr>
        <w:t>rbit</w:t>
      </w:r>
      <w:r w:rsidRPr="00112DAB">
        <w:rPr>
          <w:rFonts w:asciiTheme="majorHAnsi" w:hAnsiTheme="majorHAnsi" w:cstheme="majorHAnsi"/>
          <w:sz w:val="12"/>
        </w:rPr>
        <w:t xml:space="preserve">. </w:t>
      </w:r>
      <w:r w:rsidRPr="00112DAB">
        <w:rPr>
          <w:rStyle w:val="StyleUnderline"/>
          <w:rFonts w:asciiTheme="majorHAnsi" w:hAnsiTheme="majorHAnsi" w:cstheme="majorHAnsi"/>
        </w:rPr>
        <w:t>Without an atmosphere to slow them down</w:t>
      </w:r>
      <w:r w:rsidRPr="00112DAB">
        <w:rPr>
          <w:rFonts w:asciiTheme="majorHAnsi" w:hAnsiTheme="majorHAnsi" w:cstheme="majorHAnsi"/>
          <w:sz w:val="12"/>
        </w:rPr>
        <w:t xml:space="preserve">, thus </w:t>
      </w:r>
      <w:r w:rsidRPr="00112DAB">
        <w:rPr>
          <w:rStyle w:val="StyleUnderline"/>
          <w:rFonts w:asciiTheme="majorHAnsi" w:hAnsiTheme="majorHAnsi" w:cstheme="majorHAnsi"/>
        </w:rPr>
        <w:t>allowing debris pieces to bum up, most debris</w:t>
      </w:r>
      <w:r w:rsidRPr="00112DAB">
        <w:rPr>
          <w:rFonts w:asciiTheme="majorHAnsi" w:hAnsiTheme="majorHAnsi" w:cstheme="majorHAnsi"/>
          <w:sz w:val="12"/>
        </w:rPr>
        <w:t xml:space="preserve"> (perhaps </w:t>
      </w:r>
      <w:r w:rsidRPr="00112DAB">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112DAB">
        <w:rPr>
          <w:rStyle w:val="StyleUnderline"/>
          <w:rFonts w:asciiTheme="majorHAnsi" w:hAnsiTheme="majorHAnsi" w:cstheme="majorHAnsi"/>
          <w:highlight w:val="green"/>
        </w:rPr>
        <w:t>rendering</w:t>
      </w:r>
      <w:r w:rsidRPr="00112DAB">
        <w:rPr>
          <w:rStyle w:val="StyleUnderline"/>
          <w:rFonts w:asciiTheme="majorHAnsi" w:hAnsiTheme="majorHAnsi" w:cstheme="majorHAnsi"/>
        </w:rPr>
        <w:t xml:space="preserve"> many Earth </w:t>
      </w:r>
      <w:r w:rsidRPr="00112DAB">
        <w:rPr>
          <w:rStyle w:val="StyleUnderline"/>
          <w:rFonts w:asciiTheme="majorHAnsi" w:hAnsiTheme="majorHAnsi" w:cstheme="majorHAnsi"/>
          <w:highlight w:val="green"/>
        </w:rPr>
        <w:t xml:space="preserve">orbits </w:t>
      </w:r>
      <w:r w:rsidRPr="00112DAB">
        <w:rPr>
          <w:rStyle w:val="Emphasis"/>
          <w:rFonts w:asciiTheme="majorHAnsi" w:hAnsiTheme="majorHAnsi" w:cstheme="majorHAnsi"/>
          <w:highlight w:val="green"/>
        </w:rPr>
        <w:t>unusable</w:t>
      </w:r>
      <w:r w:rsidRPr="00112DAB">
        <w:rPr>
          <w:rFonts w:asciiTheme="majorHAnsi" w:hAnsiTheme="majorHAnsi" w:cstheme="majorHAnsi"/>
          <w:sz w:val="12"/>
        </w:rPr>
        <w:t xml:space="preserve">. But what about us on the ground? How will this affect us? </w:t>
      </w:r>
      <w:r w:rsidRPr="00112DAB">
        <w:rPr>
          <w:rStyle w:val="StyleUnderline"/>
          <w:rFonts w:asciiTheme="majorHAnsi" w:hAnsiTheme="majorHAnsi" w:cstheme="majorHAnsi"/>
        </w:rPr>
        <w:t xml:space="preserve">Imagine a </w:t>
      </w:r>
      <w:r w:rsidRPr="00112DAB">
        <w:rPr>
          <w:rStyle w:val="StyleUnderline"/>
          <w:rFonts w:asciiTheme="majorHAnsi" w:hAnsiTheme="majorHAnsi" w:cstheme="majorHAnsi"/>
          <w:highlight w:val="green"/>
        </w:rPr>
        <w:t>world</w:t>
      </w:r>
      <w:r w:rsidRPr="00112DAB">
        <w:rPr>
          <w:rStyle w:val="StyleUnderline"/>
          <w:rFonts w:asciiTheme="majorHAnsi" w:hAnsiTheme="majorHAnsi" w:cstheme="majorHAnsi"/>
        </w:rPr>
        <w:t xml:space="preserve"> that </w:t>
      </w:r>
      <w:r w:rsidRPr="00112DAB">
        <w:rPr>
          <w:rStyle w:val="Emphasis"/>
          <w:rFonts w:asciiTheme="majorHAnsi" w:hAnsiTheme="majorHAnsi" w:cstheme="majorHAnsi"/>
          <w:highlight w:val="green"/>
        </w:rPr>
        <w:t xml:space="preserve">suddenly loses </w:t>
      </w:r>
      <w:proofErr w:type="gramStart"/>
      <w:r w:rsidRPr="00112DAB">
        <w:rPr>
          <w:rStyle w:val="Emphasis"/>
          <w:rFonts w:asciiTheme="majorHAnsi" w:hAnsiTheme="majorHAnsi" w:cstheme="majorHAnsi"/>
          <w:highlight w:val="green"/>
        </w:rPr>
        <w:t>all of</w:t>
      </w:r>
      <w:proofErr w:type="gramEnd"/>
      <w:r w:rsidRPr="00112DAB">
        <w:rPr>
          <w:rStyle w:val="Emphasis"/>
          <w:rFonts w:asciiTheme="majorHAnsi" w:hAnsiTheme="majorHAnsi" w:cstheme="majorHAnsi"/>
          <w:highlight w:val="green"/>
        </w:rPr>
        <w:t xml:space="preserve"> its space technology</w:t>
      </w:r>
      <w:r w:rsidRPr="00112DAB">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112DAB">
        <w:rPr>
          <w:rStyle w:val="StyleUnderline"/>
          <w:rFonts w:asciiTheme="majorHAnsi" w:hAnsiTheme="majorHAnsi" w:cstheme="majorHAnsi"/>
          <w:highlight w:val="green"/>
        </w:rPr>
        <w:t>Add</w:t>
      </w:r>
      <w:r w:rsidRPr="00112DAB">
        <w:rPr>
          <w:rStyle w:val="StyleUnderline"/>
          <w:rFonts w:asciiTheme="majorHAnsi" w:hAnsiTheme="majorHAnsi" w:cstheme="majorHAnsi"/>
        </w:rPr>
        <w:t xml:space="preserve"> to this </w:t>
      </w:r>
      <w:r w:rsidRPr="00112DAB">
        <w:rPr>
          <w:rStyle w:val="StyleUnderline"/>
          <w:rFonts w:asciiTheme="majorHAnsi" w:hAnsiTheme="majorHAnsi" w:cstheme="majorHAnsi"/>
          <w:highlight w:val="green"/>
        </w:rPr>
        <w:t>the [weakening]</w:t>
      </w:r>
      <w:r w:rsidRPr="00112DAB">
        <w:rPr>
          <w:rFonts w:asciiTheme="majorHAnsi" w:hAnsiTheme="majorHAnsi" w:cstheme="majorHAnsi"/>
          <w:sz w:val="12"/>
        </w:rPr>
        <w:t xml:space="preserve"> </w:t>
      </w:r>
      <w:r w:rsidRPr="00112DAB">
        <w:rPr>
          <w:rFonts w:asciiTheme="majorHAnsi" w:hAnsiTheme="majorHAnsi" w:cstheme="majorHAnsi"/>
          <w:strike/>
          <w:sz w:val="12"/>
        </w:rPr>
        <w:t>crippling</w:t>
      </w:r>
      <w:r w:rsidRPr="00112DAB">
        <w:rPr>
          <w:rFonts w:asciiTheme="majorHAnsi" w:hAnsiTheme="majorHAnsi" w:cstheme="majorHAnsi"/>
          <w:sz w:val="12"/>
        </w:rPr>
        <w:t xml:space="preserve"> </w:t>
      </w:r>
      <w:r w:rsidRPr="00112DAB">
        <w:rPr>
          <w:rStyle w:val="StyleUnderline"/>
          <w:rFonts w:asciiTheme="majorHAnsi" w:hAnsiTheme="majorHAnsi" w:cstheme="majorHAnsi"/>
          <w:highlight w:val="green"/>
        </w:rPr>
        <w:t xml:space="preserve">of the </w:t>
      </w:r>
      <w:r w:rsidRPr="00112DAB">
        <w:rPr>
          <w:rStyle w:val="StyleUnderline"/>
          <w:rFonts w:asciiTheme="majorHAnsi" w:hAnsiTheme="majorHAnsi" w:cstheme="majorHAnsi"/>
        </w:rPr>
        <w:t xml:space="preserve">US </w:t>
      </w:r>
      <w:r w:rsidRPr="00112DAB">
        <w:rPr>
          <w:rStyle w:val="StyleUnderline"/>
          <w:rFonts w:asciiTheme="majorHAnsi" w:hAnsiTheme="majorHAnsi" w:cstheme="majorHAnsi"/>
          <w:highlight w:val="green"/>
        </w:rPr>
        <w:t>military who</w:t>
      </w:r>
      <w:r w:rsidRPr="00112DAB">
        <w:rPr>
          <w:rStyle w:val="StyleUnderline"/>
          <w:rFonts w:asciiTheme="majorHAnsi" w:hAnsiTheme="majorHAnsi" w:cstheme="majorHAnsi"/>
        </w:rPr>
        <w:t xml:space="preserve"> now </w:t>
      </w:r>
      <w:r w:rsidRPr="00112DAB">
        <w:rPr>
          <w:rStyle w:val="StyleUnderline"/>
          <w:rFonts w:asciiTheme="majorHAnsi" w:hAnsiTheme="majorHAnsi" w:cstheme="majorHAnsi"/>
          <w:highlight w:val="green"/>
        </w:rPr>
        <w:t>depend</w:t>
      </w:r>
      <w:r w:rsidRPr="00112DAB">
        <w:rPr>
          <w:rStyle w:val="StyleUnderline"/>
          <w:rFonts w:asciiTheme="majorHAnsi" w:hAnsiTheme="majorHAnsi" w:cstheme="majorHAnsi"/>
        </w:rPr>
        <w:t xml:space="preserve"> up</w:t>
      </w:r>
      <w:r w:rsidRPr="00112DAB">
        <w:rPr>
          <w:rStyle w:val="Emphasis"/>
          <w:rFonts w:asciiTheme="majorHAnsi" w:hAnsiTheme="majorHAnsi" w:cstheme="majorHAnsi"/>
          <w:highlight w:val="green"/>
        </w:rPr>
        <w:t>on</w:t>
      </w:r>
      <w:r w:rsidRPr="00112DAB">
        <w:rPr>
          <w:rStyle w:val="StyleUnderline"/>
          <w:rFonts w:asciiTheme="majorHAnsi" w:hAnsiTheme="majorHAnsi" w:cstheme="majorHAnsi"/>
        </w:rPr>
        <w:t xml:space="preserve"> spy satellites, </w:t>
      </w:r>
      <w:r w:rsidRPr="00112DAB">
        <w:rPr>
          <w:rStyle w:val="StyleUnderline"/>
          <w:rFonts w:asciiTheme="majorHAnsi" w:hAnsiTheme="majorHAnsi" w:cstheme="majorHAnsi"/>
          <w:highlight w:val="green"/>
        </w:rPr>
        <w:t>space</w:t>
      </w:r>
      <w:r w:rsidRPr="00112DAB">
        <w:rPr>
          <w:rStyle w:val="StyleUnderline"/>
          <w:rFonts w:asciiTheme="majorHAnsi" w:hAnsiTheme="majorHAnsi" w:cstheme="majorHAnsi"/>
        </w:rPr>
        <w:t xml:space="preserve">-based communications systems, and GPS to know where their troops and supplies are </w:t>
      </w:r>
      <w:proofErr w:type="gramStart"/>
      <w:r w:rsidRPr="00112DAB">
        <w:rPr>
          <w:rStyle w:val="StyleUnderline"/>
          <w:rFonts w:asciiTheme="majorHAnsi" w:hAnsiTheme="majorHAnsi" w:cstheme="majorHAnsi"/>
        </w:rPr>
        <w:t>located at all times</w:t>
      </w:r>
      <w:proofErr w:type="gramEnd"/>
      <w:r w:rsidRPr="00112DAB">
        <w:rPr>
          <w:rStyle w:val="StyleUnderline"/>
          <w:rFonts w:asciiTheme="majorHAnsi" w:hAnsiTheme="majorHAnsi" w:cstheme="majorHAnsi"/>
        </w:rPr>
        <w:t xml:space="preserve"> and anywhere in the world. </w:t>
      </w:r>
      <w:r w:rsidRPr="00112DAB">
        <w:rPr>
          <w:rStyle w:val="StyleUnderline"/>
          <w:rFonts w:asciiTheme="majorHAnsi" w:hAnsiTheme="majorHAnsi" w:cstheme="majorHAnsi"/>
          <w:highlight w:val="green"/>
        </w:rPr>
        <w:t xml:space="preserve">The result is </w:t>
      </w:r>
      <w:r w:rsidRPr="00112DAB">
        <w:rPr>
          <w:rStyle w:val="StyleUnderline"/>
          <w:rFonts w:asciiTheme="majorHAnsi" w:hAnsiTheme="majorHAnsi" w:cstheme="majorHAnsi"/>
        </w:rPr>
        <w:t xml:space="preserve">a </w:t>
      </w:r>
      <w:r w:rsidRPr="00112DAB">
        <w:rPr>
          <w:rStyle w:val="Emphasis"/>
          <w:rFonts w:asciiTheme="majorHAnsi" w:hAnsiTheme="majorHAnsi" w:cstheme="majorHAnsi"/>
          <w:highlight w:val="green"/>
        </w:rPr>
        <w:t xml:space="preserve">nightmarish </w:t>
      </w:r>
      <w:r w:rsidRPr="00112DAB">
        <w:rPr>
          <w:rStyle w:val="Emphasis"/>
          <w:rFonts w:asciiTheme="majorHAnsi" w:hAnsiTheme="majorHAnsi" w:cstheme="majorHAnsi"/>
        </w:rPr>
        <w:t>world</w:t>
      </w:r>
      <w:r w:rsidRPr="00112DAB">
        <w:rPr>
          <w:rStyle w:val="StyleUnderline"/>
          <w:rFonts w:asciiTheme="majorHAnsi" w:hAnsiTheme="majorHAnsi" w:cstheme="majorHAnsi"/>
        </w:rPr>
        <w:t xml:space="preserve">, one step away from </w:t>
      </w:r>
      <w:r w:rsidRPr="00112DAB">
        <w:rPr>
          <w:rStyle w:val="Emphasis"/>
          <w:rFonts w:asciiTheme="majorHAnsi" w:hAnsiTheme="majorHAnsi" w:cstheme="majorHAnsi"/>
          <w:highlight w:val="green"/>
        </w:rPr>
        <w:t>nuclear war</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economic disaster</w:t>
      </w:r>
      <w:r w:rsidRPr="00112DAB">
        <w:rPr>
          <w:rStyle w:val="StyleUnderline"/>
          <w:rFonts w:asciiTheme="majorHAnsi" w:hAnsiTheme="majorHAnsi" w:cstheme="majorHAnsi"/>
          <w:highlight w:val="green"/>
        </w:rPr>
        <w:t>, and</w:t>
      </w:r>
      <w:r w:rsidRPr="00112DAB">
        <w:rPr>
          <w:rStyle w:val="StyleUnderline"/>
          <w:rFonts w:asciiTheme="majorHAnsi" w:hAnsiTheme="majorHAnsi" w:cstheme="majorHAnsi"/>
        </w:rPr>
        <w:t xml:space="preserve"> potential </w:t>
      </w:r>
      <w:r w:rsidRPr="00112DAB">
        <w:rPr>
          <w:rStyle w:val="Emphasis"/>
          <w:rFonts w:asciiTheme="majorHAnsi" w:hAnsiTheme="majorHAnsi" w:cstheme="majorHAnsi"/>
          <w:highlight w:val="green"/>
        </w:rPr>
        <w:t>mass starvation</w:t>
      </w:r>
      <w:r w:rsidRPr="00112DAB">
        <w:rPr>
          <w:rStyle w:val="StyleUnderline"/>
          <w:rFonts w:asciiTheme="majorHAnsi" w:hAnsiTheme="majorHAnsi" w:cstheme="majorHAnsi"/>
        </w:rPr>
        <w:t>.</w:t>
      </w:r>
      <w:r w:rsidRPr="00112DAB">
        <w:rPr>
          <w:rFonts w:asciiTheme="majorHAnsi" w:hAnsiTheme="majorHAnsi" w:cstheme="majorHAnsi"/>
          <w:sz w:val="12"/>
        </w:rPr>
        <w:t xml:space="preserve"> This is the world in which we are now perilously close to living. Space satellites now touch our lives in many ways. And, unfortunately, these </w:t>
      </w:r>
      <w:r w:rsidRPr="00112DAB">
        <w:rPr>
          <w:rStyle w:val="Emphasis"/>
          <w:rFonts w:asciiTheme="majorHAnsi" w:hAnsiTheme="majorHAnsi" w:cstheme="majorHAnsi"/>
          <w:highlight w:val="green"/>
        </w:rPr>
        <w:t>satellites are extremely vulnerable</w:t>
      </w:r>
      <w:r w:rsidRPr="00112DAB">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112DAB">
        <w:rPr>
          <w:rStyle w:val="StyleUnderline"/>
          <w:rFonts w:asciiTheme="majorHAnsi" w:hAnsiTheme="majorHAnsi" w:cstheme="majorHAnsi"/>
        </w:rPr>
        <w:t xml:space="preserve">we are dependent upon them simply because they </w:t>
      </w:r>
      <w:r w:rsidRPr="00112DAB">
        <w:rPr>
          <w:rStyle w:val="StyleUnderline"/>
          <w:rFonts w:asciiTheme="majorHAnsi" w:hAnsiTheme="majorHAnsi" w:cstheme="majorHAnsi"/>
          <w:highlight w:val="green"/>
        </w:rPr>
        <w:t>offer capabilities</w:t>
      </w:r>
      <w:r w:rsidRPr="00112DAB">
        <w:rPr>
          <w:rStyle w:val="StyleUnderline"/>
          <w:rFonts w:asciiTheme="majorHAnsi" w:hAnsiTheme="majorHAnsi" w:cstheme="majorHAnsi"/>
        </w:rPr>
        <w:t xml:space="preserve"> that are simply </w:t>
      </w:r>
      <w:r w:rsidRPr="00112DAB">
        <w:rPr>
          <w:rStyle w:val="Emphasis"/>
          <w:rFonts w:asciiTheme="majorHAnsi" w:hAnsiTheme="majorHAnsi" w:cstheme="majorHAnsi"/>
          <w:highlight w:val="green"/>
        </w:rPr>
        <w:t>unavailable any other way</w:t>
      </w:r>
      <w:r w:rsidRPr="00112DAB">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112DAB">
        <w:rPr>
          <w:rFonts w:asciiTheme="majorHAnsi" w:hAnsiTheme="majorHAnsi" w:cstheme="majorHAnsi"/>
          <w:sz w:val="12"/>
        </w:rPr>
        <w:t>these spacecraft</w:t>
      </w:r>
      <w:proofErr w:type="gramEnd"/>
      <w:r w:rsidRPr="00112DAB">
        <w:rPr>
          <w:rFonts w:asciiTheme="majorHAnsi" w:hAnsiTheme="majorHAnsi" w:cstheme="majorHAnsi"/>
          <w:sz w:val="12"/>
        </w:rPr>
        <w:t xml:space="preserve"> provide and many are dependent upon them. </w:t>
      </w:r>
      <w:r w:rsidRPr="00112DAB">
        <w:rPr>
          <w:rStyle w:val="StyleUnderline"/>
          <w:rFonts w:asciiTheme="majorHAnsi" w:hAnsiTheme="majorHAnsi" w:cstheme="majorHAnsi"/>
        </w:rPr>
        <w:t xml:space="preserve">Commercial </w:t>
      </w:r>
      <w:r w:rsidRPr="00112DAB">
        <w:rPr>
          <w:rStyle w:val="Emphasis"/>
          <w:rFonts w:asciiTheme="majorHAnsi" w:hAnsiTheme="majorHAnsi" w:cstheme="majorHAnsi"/>
          <w:highlight w:val="green"/>
        </w:rPr>
        <w:t>aviation</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shipping</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emergency</w:t>
      </w:r>
      <w:r w:rsidRPr="00112DAB">
        <w:rPr>
          <w:rStyle w:val="StyleUnderline"/>
          <w:rFonts w:asciiTheme="majorHAnsi" w:hAnsiTheme="majorHAnsi" w:cstheme="majorHAnsi"/>
          <w:highlight w:val="green"/>
        </w:rPr>
        <w:t xml:space="preserve"> services</w:t>
      </w:r>
      <w:r w:rsidRPr="00112DAB">
        <w:rPr>
          <w:rStyle w:val="StyleUnderline"/>
          <w:rFonts w:asciiTheme="majorHAnsi" w:hAnsiTheme="majorHAnsi" w:cstheme="majorHAnsi"/>
        </w:rPr>
        <w:t xml:space="preserve">, vehicle fleet tracking, financial transactions, </w:t>
      </w:r>
      <w:r w:rsidRPr="00112DAB">
        <w:rPr>
          <w:rStyle w:val="StyleUnderline"/>
          <w:rFonts w:asciiTheme="majorHAnsi" w:hAnsiTheme="majorHAnsi" w:cstheme="majorHAnsi"/>
          <w:highlight w:val="green"/>
        </w:rPr>
        <w:t xml:space="preserve">and </w:t>
      </w:r>
      <w:r w:rsidRPr="00112DAB">
        <w:rPr>
          <w:rStyle w:val="Emphasis"/>
          <w:rFonts w:asciiTheme="majorHAnsi" w:hAnsiTheme="majorHAnsi" w:cstheme="majorHAnsi"/>
          <w:highlight w:val="green"/>
        </w:rPr>
        <w:t>ag</w:t>
      </w:r>
      <w:r w:rsidRPr="00112DAB">
        <w:rPr>
          <w:rStyle w:val="StyleUnderline"/>
          <w:rFonts w:asciiTheme="majorHAnsi" w:hAnsiTheme="majorHAnsi" w:cstheme="majorHAnsi"/>
        </w:rPr>
        <w:t xml:space="preserve">riculture </w:t>
      </w:r>
      <w:r w:rsidRPr="00112DAB">
        <w:rPr>
          <w:rStyle w:val="StyleUnderline"/>
          <w:rFonts w:asciiTheme="majorHAnsi" w:hAnsiTheme="majorHAnsi" w:cstheme="majorHAnsi"/>
          <w:highlight w:val="green"/>
        </w:rPr>
        <w:t>are</w:t>
      </w:r>
      <w:r w:rsidRPr="00112DAB">
        <w:rPr>
          <w:rStyle w:val="StyleUnderline"/>
          <w:rFonts w:asciiTheme="majorHAnsi" w:hAnsiTheme="majorHAnsi" w:cstheme="majorHAnsi"/>
        </w:rPr>
        <w:t xml:space="preserve"> areas of the economy that are increasingly </w:t>
      </w:r>
      <w:r w:rsidRPr="00112DAB">
        <w:rPr>
          <w:rStyle w:val="Emphasis"/>
          <w:rFonts w:asciiTheme="majorHAnsi" w:hAnsiTheme="majorHAnsi" w:cstheme="majorHAnsi"/>
          <w:highlight w:val="green"/>
        </w:rPr>
        <w:t>reliant</w:t>
      </w:r>
      <w:r w:rsidRPr="00112DAB">
        <w:rPr>
          <w:rStyle w:val="StyleUnderline"/>
          <w:rFonts w:asciiTheme="majorHAnsi" w:hAnsiTheme="majorHAnsi" w:cstheme="majorHAnsi"/>
        </w:rPr>
        <w:t xml:space="preserve"> on space. </w:t>
      </w:r>
      <w:proofErr w:type="spellStart"/>
      <w:r w:rsidRPr="00112DAB">
        <w:rPr>
          <w:rFonts w:asciiTheme="majorHAnsi" w:hAnsiTheme="majorHAnsi" w:cstheme="majorHAnsi"/>
          <w:sz w:val="12"/>
        </w:rPr>
        <w:t>Telestar</w:t>
      </w:r>
      <w:proofErr w:type="spellEnd"/>
      <w:r w:rsidRPr="00112DAB">
        <w:rPr>
          <w:rFonts w:asciiTheme="majorHAnsi" w:hAnsiTheme="majorHAnsi"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112DAB">
        <w:rPr>
          <w:rFonts w:asciiTheme="majorHAnsi" w:hAnsiTheme="majorHAnsi" w:cstheme="majorHAnsi"/>
          <w:sz w:val="12"/>
        </w:rPr>
        <w:t>ali</w:t>
      </w:r>
      <w:proofErr w:type="spellEnd"/>
      <w:r w:rsidRPr="00112DAB">
        <w:rPr>
          <w:rFonts w:asciiTheme="majorHAnsi" w:hAnsiTheme="majorHAnsi"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112DAB">
        <w:rPr>
          <w:rFonts w:asciiTheme="majorHAnsi" w:hAnsiTheme="majorHAnsi" w:cstheme="majorHAnsi"/>
          <w:sz w:val="12"/>
        </w:rPr>
        <w:t>a large number of</w:t>
      </w:r>
      <w:proofErr w:type="gramEnd"/>
      <w:r w:rsidRPr="00112DAB">
        <w:rPr>
          <w:rFonts w:asciiTheme="majorHAnsi" w:hAnsiTheme="majorHAnsi" w:cstheme="maj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112DAB">
        <w:rPr>
          <w:rFonts w:asciiTheme="majorHAnsi" w:hAnsiTheme="majorHAnsi" w:cstheme="majorHAnsi"/>
          <w:sz w:val="12"/>
        </w:rPr>
        <w:t>days</w:t>
      </w:r>
      <w:proofErr w:type="gramEnd"/>
      <w:r w:rsidRPr="00112DAB">
        <w:rPr>
          <w:rFonts w:asciiTheme="majorHAnsi" w:hAnsiTheme="majorHAnsi" w:cstheme="maj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112DAB">
        <w:rPr>
          <w:rFonts w:asciiTheme="majorHAnsi" w:hAnsiTheme="majorHAnsi" w:cstheme="majorHAnsi"/>
          <w:sz w:val="12"/>
        </w:rPr>
        <w:t>Figure !</w:t>
      </w:r>
      <w:proofErr w:type="gramEnd"/>
      <w:r w:rsidRPr="00112DAB">
        <w:rPr>
          <w:rFonts w:asciiTheme="majorHAnsi" w:hAnsiTheme="majorHAnsi" w:cstheme="maj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112DAB">
        <w:rPr>
          <w:rFonts w:asciiTheme="majorHAnsi" w:hAnsiTheme="majorHAnsi" w:cstheme="majorHAnsi"/>
          <w:sz w:val="12"/>
        </w:rPr>
        <w:t>evacuations</w:t>
      </w:r>
      <w:proofErr w:type="gramEnd"/>
      <w:r w:rsidRPr="00112DAB">
        <w:rPr>
          <w:rFonts w:asciiTheme="majorHAnsi" w:hAnsiTheme="majorHAnsi" w:cstheme="maj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112DAB">
        <w:rPr>
          <w:rStyle w:val="StyleUnderline"/>
          <w:rFonts w:asciiTheme="majorHAnsi" w:hAnsiTheme="majorHAnsi" w:cstheme="majorHAnsi"/>
        </w:rPr>
        <w:t xml:space="preserve">Satellite information is critical to </w:t>
      </w:r>
      <w:r w:rsidRPr="00112DAB">
        <w:rPr>
          <w:rStyle w:val="Emphasis"/>
          <w:rFonts w:asciiTheme="majorHAnsi" w:hAnsiTheme="majorHAnsi" w:cstheme="majorHAnsi"/>
          <w:highlight w:val="green"/>
        </w:rPr>
        <w:t>all aspects</w:t>
      </w:r>
      <w:r w:rsidRPr="00112DAB">
        <w:rPr>
          <w:rStyle w:val="StyleUnderline"/>
          <w:rFonts w:asciiTheme="majorHAnsi" w:hAnsiTheme="majorHAnsi" w:cstheme="majorHAnsi"/>
          <w:highlight w:val="green"/>
        </w:rPr>
        <w:t xml:space="preserve"> of</w:t>
      </w:r>
      <w:r w:rsidRPr="00112DAB">
        <w:rPr>
          <w:rStyle w:val="StyleUnderline"/>
          <w:rFonts w:asciiTheme="majorHAnsi" w:hAnsiTheme="majorHAnsi" w:cstheme="majorHAnsi"/>
        </w:rPr>
        <w:t xml:space="preserve"> US </w:t>
      </w:r>
      <w:r w:rsidRPr="00112DAB">
        <w:rPr>
          <w:rStyle w:val="StyleUnderline"/>
          <w:rFonts w:asciiTheme="majorHAnsi" w:hAnsiTheme="majorHAnsi" w:cstheme="majorHAnsi"/>
          <w:highlight w:val="green"/>
        </w:rPr>
        <w:t>intel</w:t>
      </w:r>
      <w:r w:rsidRPr="00112DAB">
        <w:rPr>
          <w:rStyle w:val="StyleUnderline"/>
          <w:rFonts w:asciiTheme="majorHAnsi" w:hAnsiTheme="majorHAnsi" w:cstheme="majorHAnsi"/>
        </w:rPr>
        <w:t xml:space="preserve">ligence </w:t>
      </w:r>
      <w:r w:rsidRPr="00112DAB">
        <w:rPr>
          <w:rStyle w:val="StyleUnderline"/>
          <w:rFonts w:asciiTheme="majorHAnsi" w:hAnsiTheme="majorHAnsi" w:cstheme="majorHAnsi"/>
          <w:highlight w:val="green"/>
        </w:rPr>
        <w:t xml:space="preserve">and military planning. Spy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are used to </w:t>
      </w:r>
      <w:r w:rsidRPr="00112DAB">
        <w:rPr>
          <w:rStyle w:val="StyleUnderline"/>
          <w:rFonts w:asciiTheme="majorHAnsi" w:hAnsiTheme="majorHAnsi" w:cstheme="majorHAnsi"/>
          <w:highlight w:val="green"/>
        </w:rPr>
        <w:t>monitor</w:t>
      </w:r>
      <w:r w:rsidRPr="00112DAB">
        <w:rPr>
          <w:rStyle w:val="StyleUnderline"/>
          <w:rFonts w:asciiTheme="majorHAnsi" w:hAnsiTheme="majorHAnsi" w:cstheme="majorHAnsi"/>
        </w:rPr>
        <w:t xml:space="preserve"> compliance with international </w:t>
      </w:r>
      <w:r w:rsidRPr="00112DAB">
        <w:rPr>
          <w:rStyle w:val="StyleUnderline"/>
          <w:rFonts w:asciiTheme="majorHAnsi" w:hAnsiTheme="majorHAnsi" w:cstheme="majorHAnsi"/>
          <w:highlight w:val="green"/>
        </w:rPr>
        <w:t>arms treaties and</w:t>
      </w:r>
      <w:r w:rsidRPr="00112DAB">
        <w:rPr>
          <w:rStyle w:val="StyleUnderline"/>
          <w:rFonts w:asciiTheme="majorHAnsi" w:hAnsiTheme="majorHAnsi" w:cstheme="majorHAnsi"/>
        </w:rPr>
        <w:t xml:space="preserve"> to assess the </w:t>
      </w:r>
      <w:r w:rsidRPr="00112DAB">
        <w:rPr>
          <w:rStyle w:val="StyleUnderline"/>
          <w:rFonts w:asciiTheme="majorHAnsi" w:hAnsiTheme="majorHAnsi" w:cstheme="majorHAnsi"/>
          <w:highlight w:val="green"/>
        </w:rPr>
        <w:t>military activities of</w:t>
      </w:r>
      <w:r w:rsidRPr="00112DAB">
        <w:rPr>
          <w:rStyle w:val="StyleUnderline"/>
          <w:rFonts w:asciiTheme="majorHAnsi" w:hAnsiTheme="majorHAnsi" w:cstheme="majorHAnsi"/>
        </w:rPr>
        <w:t xml:space="preserve"> countries such as </w:t>
      </w:r>
      <w:r w:rsidRPr="00112DAB">
        <w:rPr>
          <w:rStyle w:val="Emphasis"/>
          <w:rFonts w:asciiTheme="majorHAnsi" w:hAnsiTheme="majorHAnsi" w:cstheme="majorHAnsi"/>
          <w:highlight w:val="green"/>
        </w:rPr>
        <w:t>China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Russia</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Iran</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No</w:t>
      </w:r>
      <w:r w:rsidRPr="00112DAB">
        <w:rPr>
          <w:rStyle w:val="Emphasis"/>
          <w:rFonts w:asciiTheme="majorHAnsi" w:hAnsiTheme="majorHAnsi" w:cstheme="majorHAnsi"/>
        </w:rPr>
        <w:t xml:space="preserve">rth </w:t>
      </w:r>
      <w:r w:rsidRPr="00112DAB">
        <w:rPr>
          <w:rStyle w:val="Emphasis"/>
          <w:rFonts w:asciiTheme="majorHAnsi" w:hAnsiTheme="majorHAnsi" w:cstheme="majorHAnsi"/>
          <w:highlight w:val="green"/>
        </w:rPr>
        <w:t>Ko</w:t>
      </w:r>
      <w:r w:rsidRPr="00112DAB">
        <w:rPr>
          <w:rStyle w:val="Emphasis"/>
          <w:rFonts w:asciiTheme="majorHAnsi" w:hAnsiTheme="majorHAnsi" w:cstheme="majorHAnsi"/>
        </w:rPr>
        <w:t>rea</w:t>
      </w:r>
      <w:r w:rsidRPr="00112DAB">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112DAB">
        <w:rPr>
          <w:rStyle w:val="StyleUnderline"/>
          <w:rFonts w:asciiTheme="majorHAnsi" w:hAnsiTheme="majorHAnsi" w:cstheme="majorHAnsi"/>
          <w:highlight w:val="green"/>
        </w:rPr>
        <w:t>Losing these</w:t>
      </w:r>
      <w:r w:rsidRPr="00112DAB">
        <w:rPr>
          <w:rStyle w:val="StyleUnderline"/>
          <w:rFonts w:asciiTheme="majorHAnsi" w:hAnsiTheme="majorHAnsi" w:cstheme="majorHAnsi"/>
        </w:rPr>
        <w:t xml:space="preserve"> satellites </w:t>
      </w:r>
      <w:r w:rsidRPr="00112DAB">
        <w:rPr>
          <w:rStyle w:val="StyleUnderline"/>
          <w:rFonts w:asciiTheme="majorHAnsi" w:hAnsiTheme="majorHAnsi" w:cstheme="majorHAnsi"/>
          <w:highlight w:val="green"/>
        </w:rPr>
        <w:t>would place</w:t>
      </w:r>
      <w:r w:rsidRPr="00112DAB">
        <w:rPr>
          <w:rStyle w:val="StyleUnderline"/>
          <w:rFonts w:asciiTheme="majorHAnsi" w:hAnsiTheme="majorHAnsi" w:cstheme="majorHAnsi"/>
        </w:rPr>
        <w:t xml:space="preserve"> global </w:t>
      </w:r>
      <w:r w:rsidRPr="00112DAB">
        <w:rPr>
          <w:rStyle w:val="StyleUnderline"/>
          <w:rFonts w:asciiTheme="majorHAnsi" w:hAnsiTheme="majorHAnsi" w:cstheme="majorHAnsi"/>
          <w:highlight w:val="green"/>
        </w:rPr>
        <w:t xml:space="preserve">militaries on </w:t>
      </w:r>
      <w:r w:rsidRPr="00112DAB">
        <w:rPr>
          <w:rStyle w:val="Emphasis"/>
          <w:rFonts w:asciiTheme="majorHAnsi" w:hAnsiTheme="majorHAnsi" w:cstheme="majorHAnsi"/>
          <w:highlight w:val="green"/>
        </w:rPr>
        <w:t>high alert</w:t>
      </w:r>
      <w:r w:rsidRPr="00112DAB">
        <w:rPr>
          <w:rFonts w:asciiTheme="majorHAnsi" w:hAnsiTheme="majorHAnsi" w:cstheme="majorHAnsi"/>
          <w:sz w:val="12"/>
        </w:rPr>
        <w:t xml:space="preserve"> and have them operating, literally, in the blind. </w:t>
      </w:r>
      <w:r w:rsidRPr="00112DAB">
        <w:rPr>
          <w:rStyle w:val="StyleUnderline"/>
          <w:rFonts w:asciiTheme="majorHAnsi" w:hAnsiTheme="majorHAnsi" w:cstheme="majorHAnsi"/>
        </w:rPr>
        <w:t xml:space="preserve">Our military would suddenly become vulnerable in other areas as well. </w:t>
      </w:r>
      <w:r w:rsidRPr="00112DAB">
        <w:rPr>
          <w:rStyle w:val="StyleUnderline"/>
          <w:rFonts w:asciiTheme="majorHAnsi" w:hAnsiTheme="majorHAnsi" w:cstheme="majorHAnsi"/>
          <w:highlight w:val="green"/>
        </w:rPr>
        <w:t>GPS</w:t>
      </w:r>
      <w:r w:rsidRPr="00112DAB">
        <w:rPr>
          <w:rFonts w:asciiTheme="majorHAnsi" w:hAnsiTheme="majorHAnsi" w:cstheme="majorHAnsi"/>
          <w:sz w:val="12"/>
        </w:rPr>
        <w:t xml:space="preserve">, a network of 24-32 satellites in medium-Earth orbit, </w:t>
      </w:r>
      <w:r w:rsidRPr="00112DAB">
        <w:rPr>
          <w:rStyle w:val="StyleUnderline"/>
          <w:rFonts w:asciiTheme="majorHAnsi" w:hAnsiTheme="majorHAnsi" w:cstheme="majorHAnsi"/>
        </w:rPr>
        <w:t xml:space="preserve">was developed to </w:t>
      </w:r>
      <w:r w:rsidRPr="00112DAB">
        <w:rPr>
          <w:rStyle w:val="StyleUnderline"/>
          <w:rFonts w:asciiTheme="majorHAnsi" w:hAnsiTheme="majorHAnsi" w:cstheme="majorHAnsi"/>
          <w:highlight w:val="green"/>
        </w:rPr>
        <w:t>provide</w:t>
      </w:r>
      <w:r w:rsidRPr="00112DAB">
        <w:rPr>
          <w:rStyle w:val="StyleUnderline"/>
          <w:rFonts w:asciiTheme="majorHAnsi" w:hAnsiTheme="majorHAnsi" w:cstheme="majorHAnsi"/>
        </w:rPr>
        <w:t xml:space="preserve"> precise position </w:t>
      </w:r>
      <w:r w:rsidRPr="00112DAB">
        <w:rPr>
          <w:rStyle w:val="Emphasis"/>
          <w:rFonts w:asciiTheme="majorHAnsi" w:hAnsiTheme="majorHAnsi" w:cstheme="majorHAnsi"/>
          <w:highlight w:val="green"/>
        </w:rPr>
        <w:t>info</w:t>
      </w:r>
      <w:r w:rsidRPr="00112DAB">
        <w:rPr>
          <w:rStyle w:val="StyleUnderline"/>
          <w:rFonts w:asciiTheme="majorHAnsi" w:hAnsiTheme="majorHAnsi" w:cstheme="majorHAnsi"/>
        </w:rPr>
        <w:t>rmation to the military, and it is now in common use by individuals and industry. The network</w:t>
      </w:r>
      <w:r w:rsidRPr="00112DAB">
        <w:rPr>
          <w:rFonts w:asciiTheme="majorHAnsi" w:hAnsiTheme="majorHAnsi" w:cstheme="majorHAnsi"/>
          <w:sz w:val="12"/>
        </w:rPr>
        <w:t xml:space="preserve">, which became fully operational in 1993, </w:t>
      </w:r>
      <w:r w:rsidRPr="00112DAB">
        <w:rPr>
          <w:rStyle w:val="StyleUnderline"/>
          <w:rFonts w:asciiTheme="majorHAnsi" w:hAnsiTheme="majorHAnsi" w:cstheme="majorHAnsi"/>
        </w:rPr>
        <w:t>allows</w:t>
      </w:r>
      <w:r w:rsidRPr="00112DAB">
        <w:rPr>
          <w:rFonts w:asciiTheme="majorHAnsi" w:hAnsiTheme="majorHAnsi" w:cstheme="majorHAnsi"/>
          <w:sz w:val="12"/>
        </w:rPr>
        <w:t xml:space="preserve"> our </w:t>
      </w:r>
      <w:r w:rsidRPr="00112DAB">
        <w:rPr>
          <w:rStyle w:val="StyleUnderline"/>
          <w:rFonts w:asciiTheme="majorHAnsi" w:hAnsiTheme="majorHAnsi" w:cstheme="majorHAnsi"/>
        </w:rPr>
        <w:t xml:space="preserve">armed forces to know their exact locations anywhere in the world. It is used to </w:t>
      </w:r>
      <w:r w:rsidRPr="00112DAB">
        <w:rPr>
          <w:rStyle w:val="StyleUnderline"/>
          <w:rFonts w:asciiTheme="majorHAnsi" w:hAnsiTheme="majorHAnsi" w:cstheme="majorHAnsi"/>
          <w:highlight w:val="green"/>
        </w:rPr>
        <w:t>guide bombs</w:t>
      </w:r>
      <w:r w:rsidRPr="00112DAB">
        <w:rPr>
          <w:rStyle w:val="StyleUnderline"/>
          <w:rFonts w:asciiTheme="majorHAnsi" w:hAnsiTheme="majorHAnsi" w:cstheme="majorHAnsi"/>
        </w:rPr>
        <w:t xml:space="preserve"> to</w:t>
      </w:r>
      <w:r w:rsidRPr="00112DAB">
        <w:rPr>
          <w:rFonts w:asciiTheme="majorHAnsi" w:hAnsiTheme="majorHAnsi" w:cstheme="majorHAnsi"/>
          <w:sz w:val="12"/>
        </w:rPr>
        <w:t xml:space="preserve"> their </w:t>
      </w:r>
      <w:r w:rsidRPr="00112DAB">
        <w:rPr>
          <w:rStyle w:val="StyleUnderline"/>
          <w:rFonts w:asciiTheme="majorHAnsi" w:hAnsiTheme="majorHAnsi" w:cstheme="majorHAnsi"/>
        </w:rPr>
        <w:t>targets with unprecedented accuracy</w:t>
      </w:r>
      <w:r w:rsidRPr="00112DAB">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112DAB">
        <w:rPr>
          <w:rStyle w:val="StyleUnderline"/>
          <w:rFonts w:asciiTheme="majorHAnsi" w:hAnsiTheme="majorHAnsi" w:cstheme="majorHAnsi"/>
        </w:rPr>
        <w:t xml:space="preserve">It allows soldiers to </w:t>
      </w:r>
      <w:r w:rsidRPr="00112DAB">
        <w:rPr>
          <w:rStyle w:val="StyleUnderline"/>
          <w:rFonts w:asciiTheme="majorHAnsi" w:hAnsiTheme="majorHAnsi" w:cstheme="majorHAnsi"/>
          <w:highlight w:val="green"/>
        </w:rPr>
        <w:t>navigate</w:t>
      </w:r>
      <w:r w:rsidRPr="00112DAB">
        <w:rPr>
          <w:rStyle w:val="StyleUnderline"/>
          <w:rFonts w:asciiTheme="majorHAnsi" w:hAnsiTheme="majorHAnsi" w:cstheme="majorHAnsi"/>
        </w:rPr>
        <w:t xml:space="preserve"> in the dark or in adverse </w:t>
      </w:r>
      <w:r w:rsidRPr="00112DAB">
        <w:rPr>
          <w:rStyle w:val="StyleUnderline"/>
          <w:rFonts w:asciiTheme="majorHAnsi" w:hAnsiTheme="majorHAnsi" w:cstheme="majorHAnsi"/>
          <w:highlight w:val="green"/>
        </w:rPr>
        <w:t>weather</w:t>
      </w:r>
      <w:r w:rsidRPr="00112DAB">
        <w:rPr>
          <w:rStyle w:val="StyleUnderline"/>
          <w:rFonts w:asciiTheme="majorHAnsi" w:hAnsiTheme="majorHAnsi" w:cstheme="majorHAnsi"/>
        </w:rPr>
        <w:t xml:space="preserve"> or sandstorms. Without GPS, our </w:t>
      </w:r>
      <w:r w:rsidRPr="00112DAB">
        <w:rPr>
          <w:rStyle w:val="Emphasis"/>
          <w:rFonts w:asciiTheme="majorHAnsi" w:hAnsiTheme="majorHAnsi" w:cstheme="majorHAnsi"/>
          <w:highlight w:val="green"/>
        </w:rPr>
        <w:t>military advantage</w:t>
      </w:r>
      <w:r w:rsidRPr="00112DAB">
        <w:rPr>
          <w:rStyle w:val="StyleUnderline"/>
          <w:rFonts w:asciiTheme="majorHAnsi" w:hAnsiTheme="majorHAnsi" w:cstheme="majorHAnsi"/>
        </w:rPr>
        <w:t xml:space="preserve"> over</w:t>
      </w:r>
      <w:r w:rsidRPr="00112DAB">
        <w:rPr>
          <w:rFonts w:asciiTheme="majorHAnsi" w:hAnsiTheme="majorHAnsi" w:cstheme="majorHAnsi"/>
          <w:sz w:val="12"/>
        </w:rPr>
        <w:t xml:space="preserve"> potential </w:t>
      </w:r>
      <w:r w:rsidRPr="00112DAB">
        <w:rPr>
          <w:rStyle w:val="StyleUnderline"/>
          <w:rFonts w:asciiTheme="majorHAnsi" w:hAnsiTheme="majorHAnsi" w:cstheme="majorHAnsi"/>
        </w:rPr>
        <w:t xml:space="preserve">adversaries </w:t>
      </w:r>
      <w:r w:rsidRPr="00112DAB">
        <w:rPr>
          <w:rStyle w:val="StyleUnderline"/>
          <w:rFonts w:asciiTheme="majorHAnsi" w:hAnsiTheme="majorHAnsi" w:cstheme="majorHAnsi"/>
          <w:highlight w:val="green"/>
        </w:rPr>
        <w:t>would be</w:t>
      </w:r>
      <w:r w:rsidRPr="00112DAB">
        <w:rPr>
          <w:rFonts w:asciiTheme="majorHAnsi" w:hAnsiTheme="majorHAnsi" w:cstheme="majorHAnsi"/>
          <w:sz w:val="12"/>
        </w:rPr>
        <w:t xml:space="preserve"> dramatically reduced or </w:t>
      </w:r>
      <w:r w:rsidRPr="00112DAB">
        <w:rPr>
          <w:rStyle w:val="Emphasis"/>
          <w:rFonts w:asciiTheme="majorHAnsi" w:hAnsiTheme="majorHAnsi" w:cstheme="majorHAnsi"/>
          <w:highlight w:val="green"/>
        </w:rPr>
        <w:t>eliminated</w:t>
      </w:r>
      <w:r w:rsidRPr="00112DAB">
        <w:rPr>
          <w:rFonts w:asciiTheme="majorHAnsi" w:hAnsiTheme="majorHAnsi" w:cstheme="majorHAnsi"/>
          <w:sz w:val="12"/>
        </w:rPr>
        <w:t>.</w:t>
      </w:r>
    </w:p>
    <w:p w14:paraId="2DE48AA4" w14:textId="77777777" w:rsidR="00C4605C" w:rsidRPr="00112DAB" w:rsidRDefault="00C4605C" w:rsidP="00C4605C">
      <w:pPr>
        <w:rPr>
          <w:rFonts w:asciiTheme="majorHAnsi" w:hAnsiTheme="majorHAnsi" w:cstheme="majorHAnsi"/>
          <w:sz w:val="12"/>
        </w:rPr>
      </w:pPr>
    </w:p>
    <w:p w14:paraId="33A7806F" w14:textId="77777777" w:rsidR="00C4605C" w:rsidRDefault="00C4605C" w:rsidP="00C4605C">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3BF6E769" w14:textId="77777777" w:rsidR="00C4605C" w:rsidRDefault="00C4605C" w:rsidP="00C4605C">
      <w:pPr>
        <w:pStyle w:val="ListParagraph"/>
        <w:numPr>
          <w:ilvl w:val="0"/>
          <w:numId w:val="21"/>
        </w:numPr>
      </w:pPr>
      <w:proofErr w:type="spellStart"/>
      <w:r>
        <w:t>Sats</w:t>
      </w:r>
      <w:proofErr w:type="spellEnd"/>
      <w:r>
        <w:t xml:space="preserve"> monitor all environmental processes (ice melt, wildfires, atmospheric concentrations) – data collected overdetermine how to respond to warming and motivate countries to respond as seen by Paris </w:t>
      </w:r>
    </w:p>
    <w:p w14:paraId="0A186CC2" w14:textId="77777777" w:rsidR="00C4605C" w:rsidRPr="00120535" w:rsidRDefault="00C4605C" w:rsidP="00C4605C">
      <w:pPr>
        <w:pStyle w:val="ListParagraph"/>
        <w:numPr>
          <w:ilvl w:val="0"/>
          <w:numId w:val="21"/>
        </w:numPr>
      </w:pPr>
      <w:r>
        <w:t xml:space="preserve">Montreal Protocol prevented ozone dissolution and was </w:t>
      </w:r>
      <w:r w:rsidRPr="00120535">
        <w:t>only</w:t>
      </w:r>
      <w:r>
        <w:t xml:space="preserve"> possible through sat observation </w:t>
      </w:r>
    </w:p>
    <w:p w14:paraId="6610F822"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xml:space="preserve">, PhD Researcher in Computer Vision and Deep Learning at the University of Cambridge, “How Satellites Can Protect Planet Earth </w:t>
      </w:r>
      <w:proofErr w:type="gramStart"/>
      <w:r w:rsidRPr="00112DAB">
        <w:rPr>
          <w:rFonts w:asciiTheme="majorHAnsi" w:hAnsiTheme="majorHAnsi" w:cstheme="majorHAnsi"/>
        </w:rPr>
        <w:t>From</w:t>
      </w:r>
      <w:proofErr w:type="gramEnd"/>
      <w:r w:rsidRPr="00112DAB">
        <w:rPr>
          <w:rFonts w:asciiTheme="majorHAnsi" w:hAnsiTheme="majorHAnsi" w:cstheme="majorHAnsi"/>
        </w:rPr>
        <w:t xml:space="preserve"> Disaster”, </w:t>
      </w:r>
      <w:proofErr w:type="spellStart"/>
      <w:r w:rsidRPr="00112DAB">
        <w:rPr>
          <w:rFonts w:asciiTheme="majorHAnsi" w:hAnsiTheme="majorHAnsi" w:cstheme="majorHAnsi"/>
        </w:rPr>
        <w:t>HowItWorks</w:t>
      </w:r>
      <w:proofErr w:type="spellEnd"/>
      <w:r w:rsidRPr="00112DAB">
        <w:rPr>
          <w:rFonts w:asciiTheme="majorHAnsi" w:hAnsiTheme="majorHAnsi" w:cstheme="majorHAnsi"/>
        </w:rPr>
        <w:t xml:space="preserve"> Daily, 12/22/2018, https://www.howitworksdaily.com/how-satellites-can-protect-planet-earth-from-disaster/</w:t>
      </w:r>
    </w:p>
    <w:p w14:paraId="340C3041" w14:textId="77777777" w:rsidR="00C4605C" w:rsidRPr="00112DAB" w:rsidRDefault="00C4605C" w:rsidP="00C4605C">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w:t>
      </w:r>
      <w:proofErr w:type="gramStart"/>
      <w:r w:rsidRPr="00112DAB">
        <w:rPr>
          <w:rStyle w:val="StyleUnderline"/>
          <w:rFonts w:asciiTheme="majorHAnsi" w:hAnsiTheme="majorHAnsi" w:cstheme="majorHAnsi"/>
        </w:rPr>
        <w:t>future</w:t>
      </w:r>
      <w:proofErr w:type="gramEnd"/>
      <w:r w:rsidRPr="00112DAB">
        <w:rPr>
          <w:rStyle w:val="StyleUnderline"/>
          <w:rFonts w:asciiTheme="majorHAnsi" w:hAnsiTheme="majorHAnsi" w:cstheme="majorHAnsi"/>
        </w:rPr>
        <w:t xml:space="preserv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proofErr w:type="gramStart"/>
      <w:r w:rsidRPr="00112DAB">
        <w:rPr>
          <w:rStyle w:val="Emphasis"/>
          <w:rFonts w:asciiTheme="majorHAnsi" w:hAnsiTheme="majorHAnsi" w:cstheme="majorHAnsi"/>
          <w:highlight w:val="green"/>
        </w:rPr>
        <w:t>identify</w:t>
      </w:r>
      <w:proofErr w:type="gramEnd"/>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 xml:space="preserve">were causing the hole to grow. As a </w:t>
      </w:r>
      <w:proofErr w:type="gramStart"/>
      <w:r w:rsidRPr="00112DAB">
        <w:rPr>
          <w:rStyle w:val="StyleUnderline"/>
          <w:rFonts w:asciiTheme="majorHAnsi" w:hAnsiTheme="majorHAnsi" w:cstheme="majorHAnsi"/>
        </w:rPr>
        <w:t>result</w:t>
      </w:r>
      <w:proofErr w:type="gramEnd"/>
      <w:r w:rsidRPr="00112DAB">
        <w:rPr>
          <w:rStyle w:val="StyleUnderline"/>
          <w:rFonts w:asciiTheme="majorHAnsi" w:hAnsiTheme="majorHAnsi" w:cstheme="majorHAnsi"/>
        </w:rPr>
        <w:t xml:space="preserve">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112DAB">
        <w:rPr>
          <w:rFonts w:asciiTheme="majorHAnsi" w:hAnsiTheme="majorHAnsi" w:cstheme="majorHAnsi"/>
          <w:sz w:val="16"/>
          <w:szCs w:val="18"/>
        </w:rPr>
        <w:t>programme’s</w:t>
      </w:r>
      <w:proofErr w:type="spellEnd"/>
      <w:r w:rsidRPr="00112DAB">
        <w:rPr>
          <w:rFonts w:asciiTheme="majorHAnsi" w:hAnsiTheme="majorHAnsi" w:cstheme="majorHAnsi"/>
          <w:sz w:val="16"/>
          <w:szCs w:val="18"/>
        </w:rPr>
        <w:t xml:space="preserve">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112DAB">
        <w:rPr>
          <w:rFonts w:asciiTheme="majorHAnsi" w:hAnsiTheme="majorHAnsi" w:cstheme="majorHAnsi"/>
          <w:sz w:val="16"/>
          <w:szCs w:val="18"/>
        </w:rPr>
        <w:t>behaviour</w:t>
      </w:r>
      <w:proofErr w:type="spellEnd"/>
      <w:r w:rsidRPr="00112DAB">
        <w:rPr>
          <w:rFonts w:asciiTheme="majorHAnsi" w:hAnsiTheme="majorHAnsi" w:cstheme="majorHAnsi"/>
          <w:sz w:val="16"/>
          <w:szCs w:val="18"/>
        </w:rPr>
        <w:t xml:space="preserve"> and health of the oceans, but it has a wide range of abilities. It flies </w:t>
      </w:r>
      <w:proofErr w:type="gramStart"/>
      <w:r w:rsidRPr="00112DAB">
        <w:rPr>
          <w:rFonts w:asciiTheme="majorHAnsi" w:hAnsiTheme="majorHAnsi" w:cstheme="majorHAnsi"/>
          <w:sz w:val="16"/>
          <w:szCs w:val="18"/>
        </w:rPr>
        <w:t>in formation</w:t>
      </w:r>
      <w:proofErr w:type="gramEnd"/>
      <w:r w:rsidRPr="00112DAB">
        <w:rPr>
          <w:rFonts w:asciiTheme="majorHAnsi" w:hAnsiTheme="majorHAnsi" w:cstheme="majorHAnsi"/>
          <w:sz w:val="16"/>
          <w:szCs w:val="18"/>
        </w:rPr>
        <w:t xml:space="preserve">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w:t>
      </w:r>
      <w:proofErr w:type="spellStart"/>
      <w:r w:rsidRPr="00112DAB">
        <w:rPr>
          <w:rFonts w:asciiTheme="majorHAnsi" w:hAnsiTheme="majorHAnsi" w:cstheme="majorHAnsi"/>
          <w:sz w:val="16"/>
          <w:szCs w:val="18"/>
        </w:rPr>
        <w:t>colour</w:t>
      </w:r>
      <w:proofErr w:type="spellEnd"/>
      <w:r w:rsidRPr="00112DAB">
        <w:rPr>
          <w:rFonts w:asciiTheme="majorHAnsi" w:hAnsiTheme="majorHAnsi" w:cstheme="majorHAnsi"/>
          <w:sz w:val="16"/>
          <w:szCs w:val="18"/>
        </w:rPr>
        <w:t xml:space="preserve">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112DAB">
        <w:rPr>
          <w:rFonts w:asciiTheme="majorHAnsi" w:hAnsiTheme="majorHAnsi" w:cstheme="majorHAnsi"/>
          <w:sz w:val="16"/>
          <w:szCs w:val="18"/>
        </w:rPr>
        <w:t>isthe</w:t>
      </w:r>
      <w:proofErr w:type="spellEnd"/>
      <w:r w:rsidRPr="00112DAB">
        <w:rPr>
          <w:rFonts w:asciiTheme="majorHAnsi" w:hAnsiTheme="majorHAnsi" w:cstheme="majorHAnsi"/>
          <w:sz w:val="16"/>
          <w:szCs w:val="18"/>
        </w:rPr>
        <w:t xml:space="preserve"> “most ambitious Earth observation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to date,” one that will provide accurate and timely data on the environment, climate change and more. </w:t>
      </w:r>
      <w:proofErr w:type="gramStart"/>
      <w:r w:rsidRPr="00112DAB">
        <w:rPr>
          <w:rFonts w:asciiTheme="majorHAnsi" w:hAnsiTheme="majorHAnsi" w:cstheme="majorHAnsi"/>
          <w:sz w:val="16"/>
          <w:szCs w:val="18"/>
        </w:rPr>
        <w:t>All of</w:t>
      </w:r>
      <w:proofErr w:type="gramEnd"/>
      <w:r w:rsidRPr="00112DAB">
        <w:rPr>
          <w:rFonts w:asciiTheme="majorHAnsi" w:hAnsiTheme="majorHAnsi" w:cstheme="majorHAnsi"/>
          <w:sz w:val="16"/>
          <w:szCs w:val="18"/>
        </w:rPr>
        <w:t xml:space="preserve">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not the only climate-monitoring missions run by NASA and the ESA. The former has </w:t>
      </w:r>
      <w:proofErr w:type="gramStart"/>
      <w:r w:rsidRPr="00112DAB">
        <w:rPr>
          <w:rFonts w:asciiTheme="majorHAnsi" w:hAnsiTheme="majorHAnsi" w:cstheme="majorHAnsi"/>
          <w:sz w:val="16"/>
          <w:szCs w:val="18"/>
        </w:rPr>
        <w:t>a number of</w:t>
      </w:r>
      <w:proofErr w:type="gramEnd"/>
      <w:r w:rsidRPr="00112DAB">
        <w:rPr>
          <w:rFonts w:asciiTheme="majorHAnsi" w:hAnsiTheme="majorHAnsi" w:cstheme="majorHAnsi"/>
          <w:sz w:val="16"/>
          <w:szCs w:val="18"/>
        </w:rPr>
        <w:t xml:space="preserve"> other missions, including the Deep Space Climate Observatory, which observes the sunlit side of Earth. The latter has eight missions on the books in its Earth Explorer </w:t>
      </w:r>
      <w:proofErr w:type="spellStart"/>
      <w:r w:rsidRPr="00112DAB">
        <w:rPr>
          <w:rFonts w:asciiTheme="majorHAnsi" w:hAnsiTheme="majorHAnsi" w:cstheme="majorHAnsi"/>
          <w:sz w:val="16"/>
          <w:szCs w:val="18"/>
        </w:rPr>
        <w:t>programme</w:t>
      </w:r>
      <w:proofErr w:type="spellEnd"/>
      <w:r w:rsidRPr="00112DAB">
        <w:rPr>
          <w:rFonts w:asciiTheme="majorHAnsi" w:hAnsiTheme="majorHAnsi" w:cstheme="majorHAnsi"/>
          <w:sz w:val="16"/>
          <w:szCs w:val="18"/>
        </w:rPr>
        <w:t xml:space="preserv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 xml:space="preserve">can </w:t>
      </w:r>
      <w:proofErr w:type="gramStart"/>
      <w:r w:rsidRPr="00112DAB">
        <w:rPr>
          <w:rStyle w:val="Emphasis"/>
          <w:rFonts w:asciiTheme="majorHAnsi" w:hAnsiTheme="majorHAnsi" w:cstheme="majorHAnsi"/>
          <w:highlight w:val="green"/>
        </w:rPr>
        <w:t>take action</w:t>
      </w:r>
      <w:proofErr w:type="gramEnd"/>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52A409C6" w14:textId="77777777" w:rsidR="00C4605C" w:rsidRPr="00112DAB" w:rsidRDefault="00C4605C" w:rsidP="00C4605C">
      <w:pPr>
        <w:rPr>
          <w:rFonts w:asciiTheme="majorHAnsi" w:hAnsiTheme="majorHAnsi" w:cstheme="majorHAnsi"/>
          <w:sz w:val="16"/>
          <w:szCs w:val="18"/>
        </w:rPr>
      </w:pPr>
    </w:p>
    <w:p w14:paraId="7A17DACD" w14:textId="77777777" w:rsidR="00C4605C" w:rsidRDefault="00C4605C" w:rsidP="00C4605C">
      <w:pPr>
        <w:pStyle w:val="Heading3"/>
        <w:rPr>
          <w:rFonts w:asciiTheme="majorHAnsi" w:hAnsiTheme="majorHAnsi" w:cstheme="majorHAnsi"/>
        </w:rPr>
      </w:pPr>
      <w:r w:rsidRPr="00112DAB">
        <w:rPr>
          <w:rFonts w:asciiTheme="majorHAnsi" w:hAnsiTheme="majorHAnsi" w:cstheme="majorHAnsi"/>
        </w:rPr>
        <w:t xml:space="preserve">Adv 2 – Space Wars </w:t>
      </w:r>
    </w:p>
    <w:p w14:paraId="0031DD91" w14:textId="77777777" w:rsidR="00C4605C" w:rsidRPr="00F45FFD" w:rsidRDefault="00C4605C" w:rsidP="00C4605C"/>
    <w:p w14:paraId="140DB728" w14:textId="77777777" w:rsidR="00C4605C" w:rsidRPr="00112DAB"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Inevitable market expansion guarantees wars over property rights—governments get quickly involved</w:t>
      </w:r>
    </w:p>
    <w:p w14:paraId="6D3824D7" w14:textId="77777777" w:rsidR="00C4605C"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Funnell 18</w:t>
      </w:r>
      <w:r w:rsidRPr="00112DAB">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D60003">
          <w:rPr>
            <w:rStyle w:val="Hyperlink"/>
            <w:rFonts w:asciiTheme="majorHAnsi" w:hAnsiTheme="majorHAnsi" w:cstheme="majorHAnsi"/>
          </w:rPr>
          <w:t>https://www.abc.net.au/news/2018-08-24/conflict-in-space-is-inevitable-expert-warns/10146314</w:t>
        </w:r>
      </w:hyperlink>
    </w:p>
    <w:p w14:paraId="1DEA33DD" w14:textId="77777777" w:rsidR="00C4605C" w:rsidRPr="00D67ECE" w:rsidRDefault="00C4605C" w:rsidP="00C4605C">
      <w:pPr>
        <w:pStyle w:val="ListParagraph"/>
        <w:numPr>
          <w:ilvl w:val="0"/>
          <w:numId w:val="21"/>
        </w:numPr>
        <w:rPr>
          <w:rFonts w:asciiTheme="majorHAnsi" w:hAnsiTheme="majorHAnsi" w:cstheme="majorHAnsi"/>
          <w:color w:val="000000" w:themeColor="text1"/>
        </w:rPr>
      </w:pPr>
      <w:r>
        <w:rPr>
          <w:rFonts w:asciiTheme="majorHAnsi" w:hAnsiTheme="majorHAnsi" w:cstheme="majorHAnsi"/>
          <w:color w:val="000000" w:themeColor="text1"/>
        </w:rPr>
        <w:t xml:space="preserve">Companies fiercely competitive and rapidly growing in critical space sector which makes states protectionist </w:t>
      </w:r>
    </w:p>
    <w:p w14:paraId="3CD47695" w14:textId="77777777" w:rsidR="00C4605C" w:rsidRPr="00112DAB" w:rsidRDefault="00C4605C" w:rsidP="00C4605C">
      <w:pPr>
        <w:rPr>
          <w:rFonts w:asciiTheme="majorHAnsi" w:hAnsiTheme="majorHAnsi" w:cstheme="majorHAnsi"/>
          <w:color w:val="000000" w:themeColor="text1"/>
          <w:sz w:val="16"/>
        </w:rPr>
      </w:pPr>
      <w:r w:rsidRPr="00F45FFD">
        <w:rPr>
          <w:rStyle w:val="StyleUnderline"/>
        </w:rPr>
        <w:t xml:space="preserve">A </w:t>
      </w:r>
      <w:r w:rsidRPr="00F45FFD">
        <w:rPr>
          <w:rStyle w:val="StyleUnderline"/>
          <w:highlight w:val="green"/>
        </w:rPr>
        <w:t>leading</w:t>
      </w:r>
      <w:r w:rsidRPr="00F45FFD">
        <w:rPr>
          <w:rStyle w:val="StyleUnderline"/>
        </w:rPr>
        <w:t xml:space="preserve"> Australian </w:t>
      </w:r>
      <w:r w:rsidRPr="00F45FFD">
        <w:rPr>
          <w:rStyle w:val="StyleUnderline"/>
          <w:highlight w:val="green"/>
        </w:rPr>
        <w:t>space law expert</w:t>
      </w:r>
      <w:r w:rsidRPr="00F45FFD">
        <w:rPr>
          <w:rStyle w:val="StyleUnderline"/>
        </w:rPr>
        <w:t xml:space="preserve"> has </w:t>
      </w:r>
      <w:r w:rsidRPr="00F45FFD">
        <w:rPr>
          <w:rStyle w:val="StyleUnderline"/>
          <w:highlight w:val="green"/>
        </w:rPr>
        <w:t>warned conflict over space assets is "inevitable", and more needs to be done</w:t>
      </w:r>
      <w:r w:rsidRPr="00F45FFD">
        <w:rPr>
          <w:rStyle w:val="StyleUnderline"/>
        </w:rPr>
        <w:t xml:space="preserve"> now </w:t>
      </w:r>
      <w:r w:rsidRPr="00F45FFD">
        <w:rPr>
          <w:rStyle w:val="StyleUnderline"/>
          <w:highlight w:val="green"/>
        </w:rPr>
        <w:t>to avert</w:t>
      </w:r>
      <w:r w:rsidRPr="00F45FFD">
        <w:rPr>
          <w:rStyle w:val="StyleUnderline"/>
        </w:rPr>
        <w:t xml:space="preserve"> the potential for </w:t>
      </w:r>
      <w:r w:rsidRPr="00F45FFD">
        <w:rPr>
          <w:rStyle w:val="StyleUnderline"/>
          <w:highlight w:val="green"/>
        </w:rPr>
        <w:t>hostility</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Professor Melissa de Zwart, the Dean of Law at the University of Adelaide</w:t>
      </w:r>
      <w:r w:rsidRPr="00112DAB">
        <w:rPr>
          <w:rStyle w:val="Style13ptBold"/>
          <w:rFonts w:asciiTheme="majorHAnsi" w:hAnsiTheme="majorHAnsi" w:cstheme="majorHAnsi"/>
          <w:color w:val="000000" w:themeColor="text1"/>
          <w:sz w:val="16"/>
        </w:rPr>
        <w:t>,</w:t>
      </w:r>
      <w:r w:rsidRPr="00112DAB">
        <w:rPr>
          <w:rFonts w:asciiTheme="majorHAnsi" w:hAnsiTheme="majorHAnsi" w:cstheme="majorHAnsi"/>
          <w:color w:val="000000" w:themeColor="text1"/>
          <w:u w:val="single"/>
        </w:rPr>
        <w:t xml:space="preserve"> says </w:t>
      </w:r>
      <w:r w:rsidRPr="00112DAB">
        <w:rPr>
          <w:rStyle w:val="StyleUnderline"/>
          <w:rFonts w:asciiTheme="majorHAnsi" w:hAnsiTheme="majorHAnsi" w:cstheme="majorHAnsi"/>
          <w:color w:val="000000" w:themeColor="text1"/>
          <w:highlight w:val="green"/>
        </w:rPr>
        <w:t xml:space="preserve">growing commercial interest in </w:t>
      </w:r>
      <w:r w:rsidRPr="00112DAB">
        <w:rPr>
          <w:rStyle w:val="Style13ptBold"/>
          <w:rFonts w:asciiTheme="majorHAnsi" w:hAnsiTheme="majorHAnsi" w:cstheme="majorHAnsi"/>
          <w:color w:val="000000" w:themeColor="text1"/>
          <w:sz w:val="16"/>
        </w:rPr>
        <w:t>the</w:t>
      </w:r>
      <w:r w:rsidRPr="00112DAB">
        <w:rPr>
          <w:rStyle w:val="StyleUnderline"/>
          <w:rFonts w:asciiTheme="majorHAnsi" w:hAnsiTheme="majorHAnsi" w:cstheme="majorHAnsi"/>
          <w:color w:val="000000" w:themeColor="text1"/>
          <w:highlight w:val="green"/>
        </w:rPr>
        <w:t xml:space="preserve"> mining</w:t>
      </w:r>
      <w:r w:rsidRPr="00112DAB">
        <w:rPr>
          <w:rStyle w:val="StyleUnderline"/>
          <w:rFonts w:asciiTheme="majorHAnsi" w:hAnsiTheme="majorHAnsi" w:cstheme="majorHAnsi"/>
          <w:color w:val="000000" w:themeColor="text1"/>
        </w:rPr>
        <w:t xml:space="preserve"> of precious minerals </w:t>
      </w:r>
      <w:r w:rsidRPr="00112DAB">
        <w:rPr>
          <w:rStyle w:val="StyleUnderline"/>
          <w:rFonts w:asciiTheme="majorHAnsi" w:hAnsiTheme="majorHAnsi" w:cstheme="majorHAnsi"/>
          <w:color w:val="000000" w:themeColor="text1"/>
          <w:highlight w:val="green"/>
        </w:rPr>
        <w:t>on asteroids</w:t>
      </w:r>
      <w:r w:rsidRPr="00112DAB">
        <w:rPr>
          <w:rStyle w:val="StyleUnderline"/>
          <w:rFonts w:asciiTheme="majorHAnsi" w:hAnsiTheme="majorHAnsi" w:cstheme="majorHAnsi"/>
          <w:color w:val="000000" w:themeColor="text1"/>
        </w:rPr>
        <w:t xml:space="preserve"> and planets has </w:t>
      </w:r>
      <w:r w:rsidRPr="00112DAB">
        <w:rPr>
          <w:rStyle w:val="StyleUnderline"/>
          <w:rFonts w:asciiTheme="majorHAnsi" w:hAnsiTheme="majorHAnsi" w:cstheme="majorHAnsi"/>
          <w:color w:val="000000" w:themeColor="text1"/>
          <w:highlight w:val="green"/>
        </w:rPr>
        <w:t>heightened</w:t>
      </w:r>
      <w:r w:rsidRPr="00112DAB">
        <w:rPr>
          <w:rStyle w:val="StyleUnderline"/>
          <w:rFonts w:asciiTheme="majorHAnsi" w:hAnsiTheme="majorHAnsi" w:cstheme="majorHAnsi"/>
          <w:color w:val="000000" w:themeColor="text1"/>
        </w:rPr>
        <w:t xml:space="preserve"> the </w:t>
      </w:r>
      <w:r w:rsidRPr="00112DAB">
        <w:rPr>
          <w:rStyle w:val="StyleUnderline"/>
          <w:rFonts w:asciiTheme="majorHAnsi" w:hAnsiTheme="majorHAnsi" w:cstheme="majorHAnsi"/>
          <w:color w:val="000000" w:themeColor="text1"/>
          <w:highlight w:val="green"/>
        </w:rPr>
        <w:t>danger</w:t>
      </w:r>
      <w:r w:rsidRPr="00112DAB">
        <w:rPr>
          <w:rFonts w:asciiTheme="majorHAnsi" w:hAnsiTheme="majorHAnsi" w:cstheme="majorHAnsi"/>
          <w:color w:val="000000" w:themeColor="text1"/>
          <w:u w:val="single"/>
        </w:rPr>
        <w:t>. "I think you have to be a realist about that," she said. "</w:t>
      </w:r>
      <w:r w:rsidRPr="00112DAB">
        <w:rPr>
          <w:rStyle w:val="Emphasis"/>
          <w:rFonts w:asciiTheme="majorHAnsi" w:hAnsiTheme="majorHAnsi" w:cstheme="majorHAnsi"/>
          <w:highlight w:val="green"/>
        </w:rPr>
        <w:t>Where you have resources</w:t>
      </w:r>
      <w:r w:rsidRPr="00112DAB">
        <w:rPr>
          <w:rStyle w:val="Emphasis"/>
          <w:rFonts w:asciiTheme="majorHAnsi" w:hAnsiTheme="majorHAnsi" w:cstheme="majorHAnsi"/>
        </w:rPr>
        <w:t xml:space="preserve">, where </w:t>
      </w:r>
      <w:r w:rsidRPr="00112DAB">
        <w:rPr>
          <w:rStyle w:val="Emphasis"/>
          <w:rFonts w:asciiTheme="majorHAnsi" w:hAnsiTheme="majorHAnsi" w:cstheme="majorHAnsi"/>
          <w:highlight w:val="green"/>
        </w:rPr>
        <w:t>you have competition</w:t>
      </w:r>
      <w:r w:rsidRPr="00112DAB">
        <w:rPr>
          <w:rStyle w:val="Emphasis"/>
          <w:rFonts w:asciiTheme="majorHAnsi" w:hAnsiTheme="majorHAnsi" w:cstheme="majorHAnsi"/>
        </w:rPr>
        <w:t xml:space="preserve"> </w:t>
      </w:r>
      <w:r w:rsidRPr="002241DF">
        <w:rPr>
          <w:rStyle w:val="StyleUnderline"/>
        </w:rPr>
        <w:t>for those resources, where you have investment of money in the extraction of those resources</w:t>
      </w:r>
      <w:r w:rsidRPr="00112DAB">
        <w:rPr>
          <w:rStyle w:val="Style13ptBold"/>
          <w:rFonts w:asciiTheme="majorHAnsi" w:hAnsiTheme="majorHAnsi" w:cstheme="majorHAnsi"/>
          <w:color w:val="000000" w:themeColor="text1"/>
          <w:sz w:val="22"/>
        </w:rPr>
        <w:t xml:space="preserve"> </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 xml:space="preserve">there will be an </w:t>
      </w:r>
      <w:r w:rsidRPr="00112DAB">
        <w:rPr>
          <w:rStyle w:val="StyleUnderline"/>
          <w:rFonts w:asciiTheme="majorHAnsi" w:hAnsiTheme="majorHAnsi" w:cstheme="majorHAnsi"/>
          <w:color w:val="000000" w:themeColor="text1"/>
          <w:highlight w:val="green"/>
        </w:rPr>
        <w:t>expectation of security around that investment</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112DAB">
        <w:rPr>
          <w:rFonts w:asciiTheme="majorHAnsi" w:hAnsiTheme="majorHAnsi" w:cstheme="majorHAnsi"/>
          <w:color w:val="000000" w:themeColor="text1"/>
          <w:sz w:val="16"/>
        </w:rPr>
        <w:t>Jaxa</w:t>
      </w:r>
      <w:proofErr w:type="spellEnd"/>
      <w:r w:rsidRPr="00112DAB">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112DAB">
        <w:rPr>
          <w:rFonts w:asciiTheme="majorHAnsi" w:hAnsiTheme="majorHAnsi" w:cstheme="majorHAnsi"/>
          <w:color w:val="000000" w:themeColor="text1"/>
          <w:sz w:val="16"/>
        </w:rPr>
        <w:t>Ryugu</w:t>
      </w:r>
      <w:proofErr w:type="spellEnd"/>
      <w:r w:rsidRPr="00112DAB">
        <w:rPr>
          <w:rFonts w:asciiTheme="majorHAnsi" w:hAnsiTheme="majorHAnsi" w:cstheme="majorHAnsi"/>
          <w:color w:val="000000" w:themeColor="text1"/>
          <w:sz w:val="16"/>
        </w:rPr>
        <w:t xml:space="preserve">. Artist's impression of Hayabusa 2 PHOTO: Artist's impression of </w:t>
      </w:r>
      <w:proofErr w:type="spellStart"/>
      <w:r w:rsidRPr="00112DAB">
        <w:rPr>
          <w:rFonts w:asciiTheme="majorHAnsi" w:hAnsiTheme="majorHAnsi" w:cstheme="majorHAnsi"/>
          <w:color w:val="000000" w:themeColor="text1"/>
          <w:sz w:val="16"/>
        </w:rPr>
        <w:t>Jaxa's</w:t>
      </w:r>
      <w:proofErr w:type="spellEnd"/>
      <w:r w:rsidRPr="00112DAB">
        <w:rPr>
          <w:rFonts w:asciiTheme="majorHAnsi" w:hAnsiTheme="majorHAnsi" w:cstheme="majorHAnsi"/>
          <w:color w:val="000000" w:themeColor="text1"/>
          <w:sz w:val="16"/>
        </w:rPr>
        <w:t xml:space="preserve"> robotic craft flying above </w:t>
      </w:r>
      <w:proofErr w:type="spellStart"/>
      <w:r w:rsidRPr="00112DAB">
        <w:rPr>
          <w:rFonts w:asciiTheme="majorHAnsi" w:hAnsiTheme="majorHAnsi" w:cstheme="majorHAnsi"/>
          <w:color w:val="000000" w:themeColor="text1"/>
          <w:sz w:val="16"/>
        </w:rPr>
        <w:t>Ryugu</w:t>
      </w:r>
      <w:proofErr w:type="spellEnd"/>
      <w:r w:rsidRPr="00112DAB">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112DAB">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112DAB">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2241DF">
        <w:rPr>
          <w:rStyle w:val="StyleUnderline"/>
        </w:rPr>
        <w:t xml:space="preserve">And is conflict in space inevitable? But </w:t>
      </w:r>
      <w:r w:rsidRPr="002241DF">
        <w:rPr>
          <w:rStyle w:val="StyleUnderline"/>
          <w:highlight w:val="green"/>
        </w:rPr>
        <w:t>the number of players</w:t>
      </w:r>
      <w:r w:rsidRPr="002241DF">
        <w:rPr>
          <w:rStyle w:val="StyleUnderline"/>
        </w:rPr>
        <w:t xml:space="preserve"> is rapidly increasing</w:t>
      </w:r>
      <w:r w:rsidRPr="00112DAB">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2241DF">
        <w:rPr>
          <w:rStyle w:val="StyleUnderline"/>
        </w:rPr>
        <w:t>They estimate the global industry is</w:t>
      </w:r>
      <w:r w:rsidRPr="00112DAB">
        <w:rPr>
          <w:rFonts w:asciiTheme="majorHAnsi" w:hAnsiTheme="majorHAnsi" w:cstheme="majorHAnsi"/>
          <w:color w:val="000000" w:themeColor="text1"/>
          <w:sz w:val="16"/>
        </w:rPr>
        <w:t xml:space="preserve"> worth somewhere </w:t>
      </w:r>
      <w:r w:rsidRPr="002241DF">
        <w:rPr>
          <w:rStyle w:val="StyleUnderline"/>
        </w:rPr>
        <w:t>around $US400 billion and growing</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quickly. And that figure </w:t>
      </w:r>
      <w:r w:rsidRPr="002241DF">
        <w:rPr>
          <w:rStyle w:val="StyleUnderline"/>
          <w:highlight w:val="green"/>
        </w:rPr>
        <w:t>could skyrocket</w:t>
      </w:r>
      <w:r w:rsidRPr="002241DF">
        <w:rPr>
          <w:rStyle w:val="StyleUnderline"/>
        </w:rPr>
        <w:t xml:space="preserve"> if, and </w:t>
      </w:r>
      <w:r w:rsidRPr="002241DF">
        <w:rPr>
          <w:rStyle w:val="StyleUnderline"/>
          <w:highlight w:val="green"/>
        </w:rPr>
        <w:t>when</w:t>
      </w:r>
      <w:r w:rsidRPr="002241DF">
        <w:rPr>
          <w:rStyle w:val="StyleUnderline"/>
        </w:rPr>
        <w:t xml:space="preserve">, asteroid </w:t>
      </w:r>
      <w:r w:rsidRPr="002241DF">
        <w:rPr>
          <w:rStyle w:val="StyleUnderline"/>
          <w:highlight w:val="green"/>
        </w:rPr>
        <w:t>mining kicks off</w:t>
      </w:r>
      <w:r w:rsidRPr="002241DF">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Eric </w:t>
      </w:r>
      <w:proofErr w:type="spellStart"/>
      <w:r w:rsidRPr="00112DAB">
        <w:rPr>
          <w:rFonts w:asciiTheme="majorHAnsi" w:hAnsiTheme="majorHAnsi" w:cstheme="majorHAnsi"/>
          <w:color w:val="000000" w:themeColor="text1"/>
          <w:sz w:val="16"/>
        </w:rPr>
        <w:t>Stallmer</w:t>
      </w:r>
      <w:proofErr w:type="spellEnd"/>
      <w:r w:rsidRPr="00112DAB">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112DAB">
        <w:rPr>
          <w:rFonts w:asciiTheme="majorHAnsi" w:hAnsiTheme="majorHAnsi" w:cstheme="majorHAnsi"/>
          <w:color w:val="000000" w:themeColor="text1"/>
          <w:sz w:val="16"/>
        </w:rPr>
        <w:t>organisations</w:t>
      </w:r>
      <w:proofErr w:type="spellEnd"/>
      <w:r w:rsidRPr="00112DAB">
        <w:rPr>
          <w:rFonts w:asciiTheme="majorHAnsi" w:hAnsiTheme="majorHAnsi" w:cstheme="majorHAnsi"/>
          <w:color w:val="000000" w:themeColor="text1"/>
          <w:sz w:val="16"/>
        </w:rPr>
        <w:t xml:space="preserve"> and businesses, believes that moment is fast approaching. "I think </w:t>
      </w:r>
      <w:r w:rsidRPr="002241DF">
        <w:rPr>
          <w:sz w:val="16"/>
          <w:szCs w:val="16"/>
        </w:rPr>
        <w:t>we are looking at a five to 10-year timetable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for developing that technology. It makes for an exciting time," he said</w:t>
      </w:r>
    </w:p>
    <w:p w14:paraId="3DD60F0A" w14:textId="77777777" w:rsidR="00C4605C" w:rsidRPr="00112DAB" w:rsidRDefault="00C4605C" w:rsidP="00C4605C">
      <w:pPr>
        <w:rPr>
          <w:rFonts w:asciiTheme="majorHAnsi" w:hAnsiTheme="majorHAnsi" w:cstheme="majorHAnsi"/>
        </w:rPr>
      </w:pPr>
    </w:p>
    <w:p w14:paraId="580BD576"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Asteroid mining furthers tensions between the US, China and Russia and escalates</w:t>
      </w:r>
    </w:p>
    <w:p w14:paraId="5909001C" w14:textId="77777777" w:rsidR="00C4605C" w:rsidRDefault="00C4605C" w:rsidP="00C4605C">
      <w:pPr>
        <w:pStyle w:val="ListParagraph"/>
        <w:numPr>
          <w:ilvl w:val="0"/>
          <w:numId w:val="21"/>
        </w:numPr>
      </w:pPr>
      <w:r>
        <w:t xml:space="preserve">Drives competition between Artemis and non-Artemis nations </w:t>
      </w:r>
    </w:p>
    <w:p w14:paraId="49560FC2" w14:textId="77777777" w:rsidR="00C4605C" w:rsidRPr="00D67ECE" w:rsidRDefault="00C4605C" w:rsidP="00C4605C">
      <w:pPr>
        <w:pStyle w:val="ListParagraph"/>
        <w:numPr>
          <w:ilvl w:val="0"/>
          <w:numId w:val="21"/>
        </w:numPr>
      </w:pPr>
      <w:r>
        <w:t xml:space="preserve">No international treaty to guide appropriation which heightens tensions </w:t>
      </w:r>
    </w:p>
    <w:p w14:paraId="05A75A4D" w14:textId="77777777" w:rsidR="00C4605C" w:rsidRPr="00112DAB" w:rsidRDefault="00C4605C" w:rsidP="00C4605C">
      <w:pPr>
        <w:rPr>
          <w:rFonts w:asciiTheme="majorHAnsi" w:hAnsiTheme="majorHAnsi" w:cstheme="majorHAnsi"/>
          <w:color w:val="000000" w:themeColor="text1"/>
          <w:sz w:val="16"/>
        </w:rPr>
      </w:pPr>
      <w:proofErr w:type="spellStart"/>
      <w:r w:rsidRPr="00112DAB">
        <w:rPr>
          <w:rStyle w:val="Heading4Char"/>
          <w:rFonts w:asciiTheme="majorHAnsi" w:hAnsiTheme="majorHAnsi" w:cstheme="majorHAnsi"/>
        </w:rPr>
        <w:t>Jamasmie</w:t>
      </w:r>
      <w:proofErr w:type="spellEnd"/>
      <w:r w:rsidRPr="00112DAB">
        <w:rPr>
          <w:rStyle w:val="Heading4Char"/>
          <w:rFonts w:asciiTheme="majorHAnsi" w:hAnsiTheme="majorHAnsi" w:cstheme="majorHAnsi"/>
        </w:rPr>
        <w:t xml:space="preserve"> 21</w:t>
      </w:r>
      <w:r w:rsidRPr="00112DAB">
        <w:rPr>
          <w:rFonts w:asciiTheme="majorHAnsi" w:hAnsiTheme="majorHAnsi" w:cstheme="majorHAnsi"/>
          <w:color w:val="000000" w:themeColor="text1"/>
          <w:sz w:val="16"/>
        </w:rPr>
        <w:t xml:space="preserve"> Cecilia </w:t>
      </w:r>
      <w:proofErr w:type="spellStart"/>
      <w:r w:rsidRPr="00112DAB">
        <w:rPr>
          <w:rFonts w:asciiTheme="majorHAnsi" w:hAnsiTheme="majorHAnsi" w:cstheme="majorHAnsi"/>
          <w:color w:val="000000" w:themeColor="text1"/>
          <w:sz w:val="16"/>
        </w:rPr>
        <w:t>Jamasmie</w:t>
      </w:r>
      <w:proofErr w:type="spellEnd"/>
      <w:r w:rsidRPr="00112DAB">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12DAB">
        <w:rPr>
          <w:rFonts w:asciiTheme="majorHAnsi" w:hAnsiTheme="majorHAnsi" w:cstheme="majorHAnsi"/>
          <w:color w:val="000000" w:themeColor="text1"/>
          <w:sz w:val="16"/>
        </w:rPr>
        <w:t>MINExpo</w:t>
      </w:r>
      <w:proofErr w:type="spellEnd"/>
      <w:r w:rsidRPr="00112DAB">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112DAB">
          <w:rPr>
            <w:rFonts w:asciiTheme="majorHAnsi" w:hAnsiTheme="majorHAnsi" w:cstheme="majorHAnsi"/>
            <w:color w:val="000000" w:themeColor="text1"/>
            <w:sz w:val="16"/>
          </w:rPr>
          <w:t>https://www.mining.com/experts-warn-of-brewing-space-mining-war-among-us-china-and-russia/</w:t>
        </w:r>
      </w:hyperlink>
      <w:r w:rsidRPr="00112DAB">
        <w:rPr>
          <w:rFonts w:asciiTheme="majorHAnsi" w:hAnsiTheme="majorHAnsi" w:cstheme="majorHAnsi"/>
          <w:color w:val="000000" w:themeColor="text1"/>
          <w:sz w:val="16"/>
        </w:rPr>
        <w:t xml:space="preserve"> DD AG</w:t>
      </w:r>
    </w:p>
    <w:p w14:paraId="003FE0C4" w14:textId="77777777" w:rsidR="00C4605C" w:rsidRPr="00112DAB" w:rsidRDefault="00C4605C" w:rsidP="00C4605C">
      <w:pPr>
        <w:rPr>
          <w:rStyle w:val="StyleUnderline"/>
          <w:rFonts w:asciiTheme="majorHAnsi" w:hAnsiTheme="majorHAnsi" w:cstheme="majorHAnsi"/>
        </w:rPr>
      </w:pPr>
      <w:r w:rsidRPr="00112DAB">
        <w:rPr>
          <w:rStyle w:val="StyleUnderline"/>
          <w:rFonts w:asciiTheme="majorHAnsi" w:hAnsiTheme="majorHAnsi" w:cstheme="majorHAnsi"/>
          <w:highlight w:val="green"/>
        </w:rPr>
        <w:t>A</w:t>
      </w:r>
      <w:r w:rsidRPr="00112DAB">
        <w:rPr>
          <w:rStyle w:val="StyleUnderline"/>
          <w:rFonts w:asciiTheme="majorHAnsi" w:hAnsiTheme="majorHAnsi" w:cstheme="majorHAnsi"/>
        </w:rPr>
        <w:t xml:space="preserve"> brewing </w:t>
      </w:r>
      <w:r w:rsidRPr="00112DAB">
        <w:rPr>
          <w:rStyle w:val="StyleUnderline"/>
          <w:rFonts w:asciiTheme="majorHAnsi" w:hAnsiTheme="majorHAnsi" w:cstheme="majorHAnsi"/>
          <w:highlight w:val="green"/>
        </w:rPr>
        <w:t xml:space="preserve">war to set a mining base </w:t>
      </w:r>
      <w:r w:rsidRPr="00112DAB">
        <w:rPr>
          <w:rStyle w:val="StyleUnderline"/>
          <w:rFonts w:asciiTheme="majorHAnsi" w:hAnsiTheme="majorHAnsi" w:cstheme="majorHAnsi"/>
        </w:rPr>
        <w:t xml:space="preserve">in space is likely to </w:t>
      </w:r>
      <w:r w:rsidRPr="00112DAB">
        <w:rPr>
          <w:rStyle w:val="StyleUnderline"/>
          <w:rFonts w:asciiTheme="majorHAnsi" w:hAnsiTheme="majorHAnsi" w:cstheme="majorHAnsi"/>
          <w:highlight w:val="green"/>
        </w:rPr>
        <w:t xml:space="preserve">see China and Russia joining </w:t>
      </w:r>
      <w:r w:rsidRPr="00112DAB">
        <w:rPr>
          <w:rStyle w:val="StyleUnderline"/>
          <w:rFonts w:asciiTheme="majorHAnsi" w:hAnsiTheme="majorHAnsi" w:cstheme="majorHAnsi"/>
        </w:rPr>
        <w:t xml:space="preserve">forces </w:t>
      </w:r>
      <w:r w:rsidRPr="00112DAB">
        <w:rPr>
          <w:rStyle w:val="StyleUnderline"/>
          <w:rFonts w:asciiTheme="majorHAnsi" w:hAnsiTheme="majorHAnsi" w:cstheme="majorHAnsi"/>
          <w:highlight w:val="green"/>
        </w:rPr>
        <w:t>to keep the US</w:t>
      </w:r>
      <w:r w:rsidRPr="00112DAB">
        <w:rPr>
          <w:rStyle w:val="StyleUnderline"/>
          <w:rFonts w:asciiTheme="majorHAnsi" w:hAnsiTheme="majorHAnsi" w:cstheme="majorHAnsi"/>
        </w:rPr>
        <w:t xml:space="preserve"> increasing attempts to dominate extra-terrestrial commerce </w:t>
      </w:r>
      <w:r w:rsidRPr="00112DAB">
        <w:rPr>
          <w:rStyle w:val="StyleUnderline"/>
          <w:rFonts w:asciiTheme="majorHAnsi" w:hAnsiTheme="majorHAnsi" w:cstheme="majorHAnsi"/>
          <w:highlight w:val="green"/>
        </w:rPr>
        <w:t>at bay</w:t>
      </w:r>
      <w:r w:rsidRPr="00112DAB">
        <w:rPr>
          <w:rStyle w:val="StyleUnderline"/>
          <w:rFonts w:asciiTheme="majorHAnsi" w:hAnsiTheme="majorHAnsi" w:cstheme="majorHAnsi"/>
        </w:rPr>
        <w:t xml:space="preserve">, experts warn.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took an active interest</w:t>
      </w:r>
      <w:r w:rsidRPr="00112DAB">
        <w:rPr>
          <w:rStyle w:val="StyleUnderline"/>
          <w:rFonts w:asciiTheme="majorHAnsi" w:hAnsiTheme="majorHAnsi" w:cstheme="majorHAnsi"/>
        </w:rPr>
        <w:t xml:space="preserve"> in space, announcing that America would return astronauts to the moon by 2024 and </w:t>
      </w:r>
      <w:r w:rsidRPr="00112DAB">
        <w:rPr>
          <w:rStyle w:val="StyleUnderline"/>
          <w:rFonts w:asciiTheme="majorHAnsi" w:hAnsiTheme="majorHAnsi" w:cstheme="majorHAnsi"/>
          <w:highlight w:val="green"/>
        </w:rPr>
        <w:t>creating the Space Force</w:t>
      </w:r>
      <w:r w:rsidRPr="00112DAB">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It</w:t>
      </w:r>
      <w:r w:rsidRPr="00112DAB">
        <w:rPr>
          <w:rStyle w:val="StyleUnderline"/>
          <w:rFonts w:asciiTheme="majorHAnsi" w:hAnsiTheme="majorHAnsi" w:cstheme="majorHAnsi"/>
        </w:rPr>
        <w:t xml:space="preserve"> also </w:t>
      </w:r>
      <w:r w:rsidRPr="00112DAB">
        <w:rPr>
          <w:rStyle w:val="StyleUnderline"/>
          <w:rFonts w:asciiTheme="majorHAnsi" w:hAnsiTheme="majorHAnsi" w:cstheme="majorHAnsi"/>
          <w:highlight w:val="green"/>
        </w:rPr>
        <w:t>proposed</w:t>
      </w:r>
      <w:r w:rsidRPr="00112DAB">
        <w:rPr>
          <w:rStyle w:val="StyleUnderline"/>
          <w:rFonts w:asciiTheme="majorHAnsi" w:hAnsiTheme="majorHAnsi" w:cstheme="majorHAnsi"/>
        </w:rPr>
        <w:t xml:space="preserve"> global legal </w:t>
      </w:r>
      <w:r w:rsidRPr="00112DAB">
        <w:rPr>
          <w:rStyle w:val="StyleUnderline"/>
          <w:rFonts w:asciiTheme="majorHAnsi" w:hAnsiTheme="majorHAnsi" w:cstheme="majorHAnsi"/>
          <w:highlight w:val="green"/>
        </w:rPr>
        <w:t>framework for mining</w:t>
      </w:r>
      <w:r w:rsidRPr="00112DAB">
        <w:rPr>
          <w:rStyle w:val="StyleUnderline"/>
          <w:rFonts w:asciiTheme="majorHAnsi" w:hAnsiTheme="majorHAnsi" w:cstheme="majorHAnsi"/>
        </w:rPr>
        <w:t xml:space="preserve"> on the moon, </w:t>
      </w:r>
      <w:r w:rsidRPr="00112DAB">
        <w:rPr>
          <w:rStyle w:val="StyleUnderline"/>
          <w:rFonts w:asciiTheme="majorHAnsi" w:hAnsiTheme="majorHAnsi" w:cstheme="majorHAnsi"/>
          <w:highlight w:val="green"/>
        </w:rPr>
        <w:t>called the Artemis Accords, encouraging citizens to mine</w:t>
      </w:r>
      <w:r w:rsidRPr="00112DAB">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112DAB">
        <w:rPr>
          <w:rStyle w:val="StyleUnderline"/>
          <w:rFonts w:asciiTheme="majorHAnsi" w:hAnsiTheme="majorHAnsi" w:cstheme="majorHAnsi"/>
          <w:highlight w:val="green"/>
        </w:rPr>
        <w:t>without any sort of international treaty</w:t>
      </w:r>
      <w:r w:rsidRPr="00112DAB">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112DAB">
        <w:rPr>
          <w:rStyle w:val="StyleUnderline"/>
          <w:rFonts w:asciiTheme="majorHAnsi" w:hAnsiTheme="majorHAnsi" w:cstheme="majorHAnsi"/>
          <w:highlight w:val="green"/>
        </w:rPr>
        <w:t>Trump</w:t>
      </w:r>
      <w:r w:rsidRPr="00112DAB">
        <w:rPr>
          <w:rStyle w:val="StyleUnderline"/>
          <w:rFonts w:asciiTheme="majorHAnsi" w:hAnsiTheme="majorHAnsi" w:cstheme="majorHAnsi"/>
        </w:rPr>
        <w:t xml:space="preserve"> Administration </w:t>
      </w:r>
      <w:r w:rsidRPr="00112DAB">
        <w:rPr>
          <w:rStyle w:val="StyleUnderline"/>
          <w:rFonts w:asciiTheme="majorHAnsi" w:hAnsiTheme="majorHAnsi" w:cstheme="majorHAnsi"/>
          <w:highlight w:val="green"/>
        </w:rPr>
        <w:t>exacerbated a</w:t>
      </w:r>
      <w:r w:rsidRPr="00112DAB">
        <w:rPr>
          <w:rStyle w:val="StyleUnderline"/>
          <w:rFonts w:asciiTheme="majorHAnsi" w:hAnsiTheme="majorHAnsi" w:cstheme="majorHAnsi"/>
        </w:rPr>
        <w:t xml:space="preserve"> national security </w:t>
      </w:r>
      <w:r w:rsidRPr="00112DAB">
        <w:rPr>
          <w:rStyle w:val="StyleUnderline"/>
          <w:rFonts w:asciiTheme="majorHAnsi" w:hAnsiTheme="majorHAnsi" w:cstheme="majorHAnsi"/>
          <w:highlight w:val="green"/>
        </w:rPr>
        <w:t>threat and risked the economic opportunity</w:t>
      </w:r>
      <w:r w:rsidRPr="00112DAB">
        <w:rPr>
          <w:rStyle w:val="StyleUnderline"/>
          <w:rFonts w:asciiTheme="majorHAnsi" w:hAnsiTheme="majorHAnsi" w:cstheme="majorHAnsi"/>
        </w:rPr>
        <w:t xml:space="preserve"> it hoped to secure in outer space by failing to engage Russia or China as potential partners,” says </w:t>
      </w:r>
      <w:proofErr w:type="spellStart"/>
      <w:r w:rsidRPr="00112DAB">
        <w:rPr>
          <w:rStyle w:val="StyleUnderline"/>
          <w:rFonts w:asciiTheme="majorHAnsi" w:hAnsiTheme="majorHAnsi" w:cstheme="majorHAnsi"/>
        </w:rPr>
        <w:t>Elya</w:t>
      </w:r>
      <w:proofErr w:type="spellEnd"/>
      <w:r w:rsidRPr="00112DAB">
        <w:rPr>
          <w:rStyle w:val="StyleUnderline"/>
          <w:rFonts w:asciiTheme="majorHAnsi" w:hAnsiTheme="majorHAnsi" w:cstheme="majorHAnsi"/>
        </w:rPr>
        <w:t xml:space="preserve"> </w:t>
      </w:r>
      <w:proofErr w:type="spellStart"/>
      <w:r w:rsidRPr="00112DAB">
        <w:rPr>
          <w:rStyle w:val="StyleUnderline"/>
          <w:rFonts w:asciiTheme="majorHAnsi" w:hAnsiTheme="majorHAnsi" w:cstheme="majorHAnsi"/>
        </w:rPr>
        <w:t>Taichman</w:t>
      </w:r>
      <w:proofErr w:type="spellEnd"/>
      <w:r w:rsidRPr="00112DAB">
        <w:rPr>
          <w:rStyle w:val="StyleUnderline"/>
          <w:rFonts w:asciiTheme="majorHAnsi" w:hAnsiTheme="majorHAnsi" w:cstheme="majorHAnsi"/>
        </w:rPr>
        <w:t xml:space="preserve">, former legislative director for then-Republican Michelle Lujan Grisham. “Instead, </w:t>
      </w:r>
      <w:r w:rsidRPr="00112DAB">
        <w:rPr>
          <w:rStyle w:val="StyleUnderline"/>
          <w:rFonts w:asciiTheme="majorHAnsi" w:hAnsiTheme="majorHAnsi" w:cstheme="majorHAnsi"/>
          <w:highlight w:val="green"/>
        </w:rPr>
        <w:t>the</w:t>
      </w:r>
      <w:r w:rsidRPr="00112DAB">
        <w:rPr>
          <w:rStyle w:val="StyleUnderline"/>
          <w:rFonts w:asciiTheme="majorHAnsi" w:hAnsiTheme="majorHAnsi" w:cstheme="majorHAnsi"/>
        </w:rPr>
        <w:t xml:space="preserve"> Artemis </w:t>
      </w:r>
      <w:r w:rsidRPr="00112DAB">
        <w:rPr>
          <w:rStyle w:val="StyleUnderline"/>
          <w:rFonts w:asciiTheme="majorHAnsi" w:hAnsiTheme="majorHAnsi" w:cstheme="majorHAnsi"/>
          <w:highlight w:val="green"/>
        </w:rPr>
        <w:t>Accords have driven China and Russia toward increased cooperation in space</w:t>
      </w:r>
      <w:r w:rsidRPr="00112DAB">
        <w:rPr>
          <w:rStyle w:val="StyleUnderline"/>
          <w:rFonts w:asciiTheme="majorHAnsi" w:hAnsiTheme="majorHAnsi" w:cstheme="majorHAnsi"/>
        </w:rPr>
        <w:t xml:space="preserve"> out of fear and necessity,” he </w:t>
      </w:r>
      <w:proofErr w:type="spellStart"/>
      <w:proofErr w:type="gramStart"/>
      <w:r w:rsidRPr="00112DAB">
        <w:rPr>
          <w:rStyle w:val="StyleUnderline"/>
          <w:rFonts w:asciiTheme="majorHAnsi" w:hAnsiTheme="majorHAnsi" w:cstheme="majorHAnsi"/>
        </w:rPr>
        <w:t>writes.Russia’s</w:t>
      </w:r>
      <w:proofErr w:type="spellEnd"/>
      <w:proofErr w:type="gramEnd"/>
      <w:r w:rsidRPr="00112DAB">
        <w:rPr>
          <w:rStyle w:val="StyleUnderline"/>
          <w:rFonts w:asciiTheme="majorHAnsi" w:hAnsiTheme="majorHAnsi" w:cstheme="majorHAnsi"/>
        </w:rPr>
        <w:t xml:space="preserve"> space agency </w:t>
      </w:r>
      <w:proofErr w:type="spellStart"/>
      <w:r w:rsidRPr="00112DAB">
        <w:rPr>
          <w:rStyle w:val="StyleUnderline"/>
          <w:rFonts w:asciiTheme="majorHAnsi" w:hAnsiTheme="majorHAnsi" w:cstheme="majorHAnsi"/>
        </w:rPr>
        <w:t>Roscosmos</w:t>
      </w:r>
      <w:proofErr w:type="spellEnd"/>
      <w:r w:rsidRPr="00112DAB">
        <w:rPr>
          <w:rStyle w:val="StyleUnderline"/>
          <w:rFonts w:asciiTheme="majorHAnsi" w:hAnsiTheme="majorHAnsi" w:cstheme="majorHAnsi"/>
        </w:rPr>
        <w:t xml:space="preserve"> was the first to speak up, likening the policy to colonialism. “There have already </w:t>
      </w:r>
      <w:r w:rsidRPr="00112DAB">
        <w:rPr>
          <w:rStyle w:val="StyleUnderline"/>
          <w:rFonts w:asciiTheme="majorHAnsi" w:hAnsiTheme="majorHAnsi" w:cstheme="majorHAnsi"/>
          <w:highlight w:val="green"/>
        </w:rPr>
        <w:t>been examples</w:t>
      </w:r>
      <w:r w:rsidRPr="00112DAB">
        <w:rPr>
          <w:rStyle w:val="StyleUnderline"/>
          <w:rFonts w:asciiTheme="majorHAnsi" w:hAnsiTheme="majorHAnsi" w:cstheme="majorHAnsi"/>
        </w:rPr>
        <w:t xml:space="preserve"> in history </w:t>
      </w:r>
      <w:r w:rsidRPr="00112DAB">
        <w:rPr>
          <w:rStyle w:val="StyleUnderline"/>
          <w:rFonts w:asciiTheme="majorHAnsi" w:hAnsiTheme="majorHAnsi" w:cstheme="majorHAnsi"/>
          <w:highlight w:val="green"/>
        </w:rPr>
        <w:t>when one country decided to start seizing territories</w:t>
      </w:r>
      <w:r w:rsidRPr="00112DAB">
        <w:rPr>
          <w:rStyle w:val="StyleUnderline"/>
          <w:rFonts w:asciiTheme="majorHAnsi" w:hAnsiTheme="majorHAnsi" w:cstheme="majorHAnsi"/>
        </w:rPr>
        <w:t xml:space="preserve"> in its interest — everyone remembers what came of it,” </w:t>
      </w:r>
      <w:proofErr w:type="spellStart"/>
      <w:r w:rsidRPr="00112DAB">
        <w:rPr>
          <w:rStyle w:val="StyleUnderline"/>
          <w:rFonts w:asciiTheme="majorHAnsi" w:hAnsiTheme="majorHAnsi" w:cstheme="majorHAnsi"/>
        </w:rPr>
        <w:t>Roscosmos</w:t>
      </w:r>
      <w:proofErr w:type="spellEnd"/>
      <w:r w:rsidRPr="00112DAB">
        <w:rPr>
          <w:rStyle w:val="StyleUnderline"/>
          <w:rFonts w:asciiTheme="majorHAnsi" w:hAnsiTheme="majorHAnsi" w:cstheme="majorHAnsi"/>
        </w:rPr>
        <w:t xml:space="preserve">’ deputy general director for international cooperation, Sergey </w:t>
      </w:r>
      <w:proofErr w:type="spellStart"/>
      <w:r w:rsidRPr="00112DAB">
        <w:rPr>
          <w:rStyle w:val="StyleUnderline"/>
          <w:rFonts w:asciiTheme="majorHAnsi" w:hAnsiTheme="majorHAnsi" w:cstheme="majorHAnsi"/>
        </w:rPr>
        <w:t>Saveliev</w:t>
      </w:r>
      <w:proofErr w:type="spellEnd"/>
      <w:r w:rsidRPr="00112DAB">
        <w:rPr>
          <w:rStyle w:val="StyleUnderline"/>
          <w:rFonts w:asciiTheme="majorHAnsi" w:hAnsiTheme="majorHAnsi" w:cstheme="majorHAnsi"/>
        </w:rPr>
        <w:t xml:space="preserve">, said at the </w:t>
      </w:r>
      <w:proofErr w:type="spellStart"/>
      <w:proofErr w:type="gramStart"/>
      <w:r w:rsidRPr="00112DAB">
        <w:rPr>
          <w:rStyle w:val="StyleUnderline"/>
          <w:rFonts w:asciiTheme="majorHAnsi" w:hAnsiTheme="majorHAnsi" w:cstheme="majorHAnsi"/>
        </w:rPr>
        <w:t>time.China</w:t>
      </w:r>
      <w:proofErr w:type="spellEnd"/>
      <w:proofErr w:type="gramEnd"/>
      <w:r w:rsidRPr="00112DAB">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112DAB">
        <w:rPr>
          <w:rStyle w:val="StyleUnderline"/>
          <w:rFonts w:asciiTheme="majorHAnsi" w:hAnsiTheme="majorHAnsi" w:cstheme="majorHAnsi"/>
          <w:highlight w:val="green"/>
        </w:rPr>
        <w:t>Beijing has approached Russia to</w:t>
      </w:r>
      <w:r w:rsidRPr="00112DAB">
        <w:rPr>
          <w:rStyle w:val="StyleUnderline"/>
          <w:rFonts w:asciiTheme="majorHAnsi" w:hAnsiTheme="majorHAnsi" w:cstheme="majorHAnsi"/>
        </w:rPr>
        <w:t xml:space="preserve"> jointly </w:t>
      </w:r>
      <w:r w:rsidRPr="00112DAB">
        <w:rPr>
          <w:rStyle w:val="StyleUnderline"/>
          <w:rFonts w:asciiTheme="majorHAnsi" w:hAnsiTheme="majorHAnsi" w:cstheme="majorHAnsi"/>
          <w:highlight w:val="green"/>
        </w:rPr>
        <w:t>build a</w:t>
      </w:r>
      <w:r w:rsidRPr="00112DAB">
        <w:rPr>
          <w:rStyle w:val="StyleUnderline"/>
          <w:rFonts w:asciiTheme="majorHAnsi" w:hAnsiTheme="majorHAnsi" w:cstheme="majorHAnsi"/>
        </w:rPr>
        <w:t xml:space="preserve"> lunar research </w:t>
      </w:r>
      <w:r w:rsidRPr="00112DAB">
        <w:rPr>
          <w:rStyle w:val="StyleUnderline"/>
          <w:rFonts w:asciiTheme="majorHAnsi" w:hAnsiTheme="majorHAnsi" w:cstheme="majorHAnsi"/>
          <w:highlight w:val="green"/>
        </w:rPr>
        <w:t>base</w:t>
      </w:r>
      <w:r w:rsidRPr="00112DAB">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9E79CC" w14:textId="77777777" w:rsidR="00C4605C" w:rsidRPr="00112DAB" w:rsidRDefault="00C4605C" w:rsidP="00C4605C">
      <w:pPr>
        <w:rPr>
          <w:rFonts w:asciiTheme="majorHAnsi" w:hAnsiTheme="majorHAnsi" w:cstheme="majorHAnsi"/>
        </w:rPr>
      </w:pPr>
    </w:p>
    <w:p w14:paraId="33B36299" w14:textId="77777777" w:rsidR="00C4605C" w:rsidRDefault="00C4605C" w:rsidP="00C4605C">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Space wars go nuclear</w:t>
      </w:r>
    </w:p>
    <w:p w14:paraId="03DA677F" w14:textId="77777777" w:rsidR="00C4605C" w:rsidRDefault="00C4605C" w:rsidP="00C4605C">
      <w:pPr>
        <w:pStyle w:val="ListParagraph"/>
        <w:numPr>
          <w:ilvl w:val="0"/>
          <w:numId w:val="21"/>
        </w:numPr>
      </w:pPr>
      <w:r>
        <w:t xml:space="preserve">Very easy to take out </w:t>
      </w:r>
      <w:proofErr w:type="spellStart"/>
      <w:r>
        <w:t>sats</w:t>
      </w:r>
      <w:proofErr w:type="spellEnd"/>
      <w:r>
        <w:t xml:space="preserve"> creates use-or-lose pressures</w:t>
      </w:r>
    </w:p>
    <w:p w14:paraId="6CC1136E" w14:textId="77777777" w:rsidR="00C4605C" w:rsidRDefault="00C4605C" w:rsidP="00C4605C">
      <w:pPr>
        <w:pStyle w:val="ListParagraph"/>
        <w:numPr>
          <w:ilvl w:val="0"/>
          <w:numId w:val="21"/>
        </w:numPr>
      </w:pPr>
      <w:r>
        <w:t xml:space="preserve">Dual use weapons </w:t>
      </w:r>
      <w:proofErr w:type="gramStart"/>
      <w:r>
        <w:t>means</w:t>
      </w:r>
      <w:proofErr w:type="gramEnd"/>
      <w:r>
        <w:t xml:space="preserve"> taboo on attacking nuke </w:t>
      </w:r>
      <w:proofErr w:type="spellStart"/>
      <w:r>
        <w:t>sats</w:t>
      </w:r>
      <w:proofErr w:type="spellEnd"/>
      <w:r>
        <w:t xml:space="preserve"> goes away</w:t>
      </w:r>
    </w:p>
    <w:p w14:paraId="461347D0" w14:textId="77777777" w:rsidR="00C4605C" w:rsidRPr="00112DAB" w:rsidRDefault="00C4605C" w:rsidP="00C4605C">
      <w:pPr>
        <w:rPr>
          <w:rFonts w:asciiTheme="majorHAnsi" w:hAnsiTheme="majorHAnsi" w:cstheme="majorHAnsi"/>
          <w:color w:val="000000" w:themeColor="text1"/>
        </w:rPr>
      </w:pPr>
      <w:r w:rsidRPr="00112DAB">
        <w:rPr>
          <w:rStyle w:val="Heading4Char"/>
          <w:rFonts w:asciiTheme="majorHAnsi" w:hAnsiTheme="majorHAnsi" w:cstheme="majorHAnsi"/>
        </w:rPr>
        <w:t>Grego 18</w:t>
      </w:r>
      <w:r w:rsidRPr="00112DAB">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112DAB">
          <w:rPr>
            <w:rFonts w:asciiTheme="majorHAnsi" w:hAnsiTheme="majorHAnsi" w:cstheme="majorHAnsi"/>
            <w:color w:val="000000" w:themeColor="text1"/>
          </w:rPr>
          <w:t>https://www.law.upenn.edu/live/files/7804-grego-space-and-crisis-stabilitypdf</w:t>
        </w:r>
      </w:hyperlink>
    </w:p>
    <w:p w14:paraId="6CB6E348"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Why </w:t>
      </w:r>
      <w:r w:rsidRPr="00112DAB">
        <w:rPr>
          <w:rStyle w:val="StyleUnderline"/>
          <w:rFonts w:asciiTheme="majorHAnsi" w:hAnsiTheme="majorHAnsi" w:cstheme="majorHAnsi"/>
          <w:color w:val="000000" w:themeColor="text1"/>
          <w:highlight w:val="green"/>
        </w:rPr>
        <w:t xml:space="preserve">space is a </w:t>
      </w:r>
      <w:r w:rsidRPr="00112DAB">
        <w:rPr>
          <w:rStyle w:val="StyleUnderline"/>
          <w:rFonts w:asciiTheme="majorHAnsi" w:hAnsiTheme="majorHAnsi" w:cstheme="majorHAnsi"/>
          <w:color w:val="000000" w:themeColor="text1"/>
        </w:rPr>
        <w:t xml:space="preserve">particular </w:t>
      </w:r>
      <w:r w:rsidRPr="00112DAB">
        <w:rPr>
          <w:rStyle w:val="StyleUnderline"/>
          <w:rFonts w:asciiTheme="majorHAnsi" w:hAnsiTheme="majorHAnsi" w:cstheme="majorHAnsi"/>
          <w:color w:val="000000" w:themeColor="text1"/>
          <w:highlight w:val="green"/>
        </w:rPr>
        <w:t>problem for crisis stability</w:t>
      </w:r>
      <w:r w:rsidRPr="00112DAB">
        <w:rPr>
          <w:rFonts w:asciiTheme="majorHAnsi" w:hAnsiTheme="majorHAnsi" w:cstheme="majorHAnsi"/>
          <w:color w:val="000000" w:themeColor="text1"/>
          <w:sz w:val="16"/>
        </w:rPr>
        <w:t xml:space="preserve"> </w:t>
      </w:r>
      <w:proofErr w:type="gramStart"/>
      <w:r w:rsidRPr="00112DAB">
        <w:rPr>
          <w:rFonts w:asciiTheme="majorHAnsi" w:hAnsiTheme="majorHAnsi" w:cstheme="majorHAnsi"/>
          <w:color w:val="000000" w:themeColor="text1"/>
          <w:sz w:val="16"/>
        </w:rPr>
        <w:t>For</w:t>
      </w:r>
      <w:proofErr w:type="gramEnd"/>
      <w:r w:rsidRPr="00112DAB">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12DAB">
        <w:rPr>
          <w:rStyle w:val="StyleUnderline"/>
          <w:rFonts w:asciiTheme="majorHAnsi" w:hAnsiTheme="majorHAnsi" w:cstheme="majorHAnsi"/>
        </w:rPr>
        <w:t xml:space="preserve">and first strike incentives Satellites are inherently fragile and difficult to protect; in the language of strategic planners, </w:t>
      </w:r>
      <w:r w:rsidRPr="00112DAB">
        <w:rPr>
          <w:rStyle w:val="StyleUnderline"/>
          <w:rFonts w:asciiTheme="majorHAnsi" w:hAnsiTheme="majorHAnsi" w:cstheme="majorHAnsi"/>
          <w:highlight w:val="green"/>
        </w:rPr>
        <w:t>space is</w:t>
      </w:r>
      <w:r w:rsidRPr="00112DAB">
        <w:rPr>
          <w:rStyle w:val="StyleUnderline"/>
          <w:rFonts w:asciiTheme="majorHAnsi" w:hAnsiTheme="majorHAnsi" w:cstheme="majorHAnsi"/>
        </w:rPr>
        <w:t xml:space="preserve"> an </w:t>
      </w:r>
      <w:r w:rsidRPr="00112DAB">
        <w:rPr>
          <w:rStyle w:val="StyleUnderline"/>
          <w:rFonts w:asciiTheme="majorHAnsi" w:hAnsiTheme="majorHAnsi" w:cstheme="majorHAnsi"/>
          <w:highlight w:val="green"/>
        </w:rPr>
        <w:t>“offense-dominant”</w:t>
      </w:r>
      <w:r w:rsidRPr="00112DAB">
        <w:rPr>
          <w:rStyle w:val="StyleUnderline"/>
          <w:rFonts w:asciiTheme="majorHAnsi" w:hAnsiTheme="majorHAnsi" w:cstheme="majorHAnsi"/>
        </w:rPr>
        <w:t xml:space="preserve"> regime. </w:t>
      </w:r>
      <w:r w:rsidRPr="00112DAB">
        <w:rPr>
          <w:rStyle w:val="StyleUnderline"/>
          <w:rFonts w:asciiTheme="majorHAnsi" w:hAnsiTheme="majorHAnsi" w:cstheme="majorHAnsi"/>
          <w:highlight w:val="green"/>
        </w:rPr>
        <w:t>This can lead to</w:t>
      </w:r>
      <w:r w:rsidRPr="00112DAB">
        <w:rPr>
          <w:rStyle w:val="StyleUnderline"/>
          <w:rFonts w:asciiTheme="majorHAnsi" w:hAnsiTheme="majorHAnsi" w:cstheme="majorHAnsi"/>
        </w:rPr>
        <w:t xml:space="preserve"> a number of </w:t>
      </w:r>
      <w:r w:rsidRPr="00112DAB">
        <w:rPr>
          <w:rStyle w:val="StyleUnderline"/>
          <w:rFonts w:asciiTheme="majorHAnsi" w:hAnsiTheme="majorHAnsi" w:cstheme="majorHAnsi"/>
          <w:highlight w:val="green"/>
        </w:rPr>
        <w:t>pressures to strike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first</w:t>
      </w:r>
      <w:r w:rsidRPr="00112DAB">
        <w:rPr>
          <w:rStyle w:val="StyleUnderline"/>
          <w:rFonts w:asciiTheme="majorHAnsi" w:hAnsiTheme="majorHAnsi" w:cstheme="majorHAnsi"/>
        </w:rPr>
        <w:t xml:space="preserve"> that </w:t>
      </w:r>
      <w:proofErr w:type="gramStart"/>
      <w:r w:rsidRPr="00112DAB">
        <w:rPr>
          <w:rStyle w:val="StyleUnderline"/>
          <w:rFonts w:asciiTheme="majorHAnsi" w:hAnsiTheme="majorHAnsi" w:cstheme="majorHAnsi"/>
        </w:rPr>
        <w:t>don‘</w:t>
      </w:r>
      <w:proofErr w:type="gramEnd"/>
      <w:r w:rsidRPr="00112DAB">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112DAB">
        <w:rPr>
          <w:rStyle w:val="StyleUnderline"/>
          <w:rFonts w:asciiTheme="majorHAnsi" w:hAnsiTheme="majorHAnsi" w:cstheme="majorHAnsi"/>
        </w:rPr>
        <w:t>earth‘</w:t>
      </w:r>
      <w:proofErr w:type="gramEnd"/>
      <w:r w:rsidRPr="00112DAB">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12DAB">
        <w:rPr>
          <w:rFonts w:asciiTheme="majorHAnsi" w:hAnsiTheme="majorHAnsi" w:cstheme="majorHAnsi"/>
          <w:color w:val="000000" w:themeColor="text1"/>
          <w:sz w:val="16"/>
        </w:rPr>
        <w:t xml:space="preserve"> fuel, which has to be brought along on launch, limiting </w:t>
      </w:r>
      <w:proofErr w:type="gramStart"/>
      <w:r w:rsidRPr="00112DAB">
        <w:rPr>
          <w:rFonts w:asciiTheme="majorHAnsi" w:hAnsiTheme="majorHAnsi" w:cstheme="majorHAnsi"/>
          <w:color w:val="000000" w:themeColor="text1"/>
          <w:sz w:val="16"/>
        </w:rPr>
        <w:t>satellites‘ ability</w:t>
      </w:r>
      <w:proofErr w:type="gramEnd"/>
      <w:r w:rsidRPr="00112DAB">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746CE6">
        <w:rPr>
          <w:rStyle w:val="StyleUnderline"/>
        </w:rPr>
        <w:t>an actor with substantial dependence on space has an incentive to strike first if hostilities look probable, to ensure these valuable assets are not lost</w:t>
      </w:r>
      <w:r w:rsidRPr="00112DAB">
        <w:rPr>
          <w:rFonts w:asciiTheme="majorHAnsi" w:hAnsiTheme="majorHAnsi" w:cstheme="majorHAnsi"/>
          <w:color w:val="000000" w:themeColor="text1"/>
          <w:u w:val="single"/>
        </w:rPr>
        <w:t xml:space="preserve">. </w:t>
      </w:r>
      <w:r w:rsidRPr="00746CE6">
        <w:rPr>
          <w:rStyle w:val="Emphasis"/>
          <w:highlight w:val="green"/>
        </w:rPr>
        <w:t>Even</w:t>
      </w:r>
      <w:r w:rsidRPr="00112DAB">
        <w:rPr>
          <w:rStyle w:val="Emphasis"/>
          <w:rFonts w:asciiTheme="majorHAnsi" w:hAnsiTheme="majorHAnsi" w:cstheme="majorHAnsi"/>
          <w:highlight w:val="green"/>
        </w:rPr>
        <w:t xml:space="preserve"> if</w:t>
      </w:r>
      <w:r w:rsidRPr="00112DAB">
        <w:rPr>
          <w:rStyle w:val="Emphasis"/>
          <w:rFonts w:asciiTheme="majorHAnsi" w:hAnsiTheme="majorHAnsi" w:cstheme="majorHAnsi"/>
        </w:rPr>
        <w:t xml:space="preserve"> both (</w:t>
      </w:r>
      <w:proofErr w:type="gramStart"/>
      <w:r w:rsidRPr="00112DAB">
        <w:rPr>
          <w:rStyle w:val="Emphasis"/>
          <w:rFonts w:asciiTheme="majorHAnsi" w:hAnsiTheme="majorHAnsi" w:cstheme="majorHAnsi"/>
        </w:rPr>
        <w:t>or</w:t>
      </w:r>
      <w:proofErr w:type="gramEnd"/>
      <w:r w:rsidRPr="00112DAB">
        <w:rPr>
          <w:rStyle w:val="Emphasis"/>
          <w:rFonts w:asciiTheme="majorHAnsi" w:hAnsiTheme="majorHAnsi" w:cstheme="majorHAnsi"/>
        </w:rPr>
        <w:t xml:space="preserve"> </w:t>
      </w:r>
      <w:r w:rsidRPr="00112DAB">
        <w:rPr>
          <w:rStyle w:val="Emphasis"/>
          <w:rFonts w:asciiTheme="majorHAnsi" w:hAnsiTheme="majorHAnsi" w:cstheme="majorHAnsi"/>
          <w:highlight w:val="green"/>
        </w:rPr>
        <w:t>all</w:t>
      </w:r>
      <w:r w:rsidRPr="009B2464">
        <w:rPr>
          <w:rStyle w:val="Emphasis"/>
          <w:rFonts w:asciiTheme="majorHAnsi" w:hAnsiTheme="majorHAnsi" w:cstheme="majorHAnsi"/>
        </w:rPr>
        <w:t xml:space="preserve">) </w:t>
      </w:r>
      <w:r w:rsidRPr="00112DAB">
        <w:rPr>
          <w:rStyle w:val="Emphasis"/>
          <w:rFonts w:asciiTheme="majorHAnsi" w:hAnsiTheme="majorHAnsi" w:cstheme="majorHAnsi"/>
          <w:highlight w:val="green"/>
        </w:rPr>
        <w:t>sides</w:t>
      </w:r>
      <w:r w:rsidRPr="00112DAB">
        <w:rPr>
          <w:rStyle w:val="Emphasis"/>
          <w:rFonts w:asciiTheme="majorHAnsi" w:hAnsiTheme="majorHAnsi" w:cstheme="majorHAnsi"/>
        </w:rPr>
        <w:t xml:space="preserve"> in a conflict </w:t>
      </w:r>
      <w:r w:rsidRPr="00112DAB">
        <w:rPr>
          <w:rStyle w:val="Emphasis"/>
          <w:rFonts w:asciiTheme="majorHAnsi" w:hAnsiTheme="majorHAnsi" w:cstheme="majorHAnsi"/>
          <w:highlight w:val="green"/>
        </w:rPr>
        <w:t>prefer not to engage in war</w:t>
      </w:r>
      <w:r w:rsidRPr="00112DAB">
        <w:rPr>
          <w:rStyle w:val="Emphasis"/>
          <w:rFonts w:asciiTheme="majorHAnsi" w:hAnsiTheme="majorHAnsi" w:cstheme="majorHAnsi"/>
        </w:rPr>
        <w:t>,</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12DAB">
        <w:rPr>
          <w:rFonts w:asciiTheme="majorHAnsi" w:hAnsiTheme="majorHAnsi" w:cstheme="majorHAnsi"/>
          <w:color w:val="000000" w:themeColor="text1"/>
          <w:sz w:val="16"/>
        </w:rPr>
        <w:t>side‘</w:t>
      </w:r>
      <w:proofErr w:type="gramEnd"/>
      <w:r w:rsidRPr="00112DAB">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2DAB">
        <w:rPr>
          <w:rStyle w:val="Emphasis"/>
          <w:rFonts w:asciiTheme="majorHAnsi" w:hAnsiTheme="majorHAnsi" w:cstheme="majorHAnsi"/>
          <w:highlight w:val="green"/>
        </w:rPr>
        <w:t xml:space="preserve">any actor </w:t>
      </w:r>
      <w:r w:rsidRPr="00112DAB">
        <w:rPr>
          <w:rStyle w:val="Emphasis"/>
          <w:rFonts w:asciiTheme="majorHAnsi" w:hAnsiTheme="majorHAnsi" w:cstheme="majorHAnsi"/>
        </w:rPr>
        <w:t xml:space="preserve">for which satellites or space-based weapons are an important part of its military posture, whether for support missions or on-orbit weapons, </w:t>
      </w:r>
      <w:r w:rsidRPr="00112DAB">
        <w:rPr>
          <w:rStyle w:val="Emphasis"/>
          <w:rFonts w:asciiTheme="majorHAnsi" w:hAnsiTheme="majorHAnsi" w:cstheme="majorHAnsi"/>
          <w:highlight w:val="green"/>
        </w:rPr>
        <w:t>will feel “use it or lose it” pressure</w:t>
      </w:r>
      <w:r w:rsidRPr="00112DAB">
        <w:rPr>
          <w:rFonts w:asciiTheme="majorHAnsi" w:hAnsiTheme="majorHAnsi" w:cstheme="majorHAnsi"/>
          <w:color w:val="000000" w:themeColor="text1"/>
          <w:u w:val="single"/>
        </w:rPr>
        <w:t xml:space="preserve"> </w:t>
      </w:r>
      <w:r w:rsidRPr="00112DAB">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112DAB">
        <w:rPr>
          <w:rFonts w:asciiTheme="majorHAnsi" w:hAnsiTheme="majorHAnsi" w:cstheme="majorHAnsi"/>
          <w:color w:val="000000" w:themeColor="text1"/>
          <w:sz w:val="16"/>
        </w:rPr>
        <w:t>The</w:t>
      </w:r>
      <w:proofErr w:type="gramEnd"/>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compressed timelines</w:t>
      </w:r>
      <w:r w:rsidRPr="00112DAB">
        <w:rPr>
          <w:rFonts w:asciiTheme="majorHAnsi" w:hAnsiTheme="majorHAnsi" w:cstheme="majorHAnsi"/>
          <w:color w:val="000000" w:themeColor="text1"/>
          <w:sz w:val="16"/>
        </w:rPr>
        <w:t xml:space="preserve"> characteristic </w:t>
      </w:r>
      <w:r w:rsidRPr="00746CE6">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Space is a difficult environment in which to operate. </w:t>
      </w:r>
      <w:r w:rsidRPr="005C7A90">
        <w:rPr>
          <w:rStyle w:val="StyleUnderline"/>
        </w:rPr>
        <w:t xml:space="preserve">Satellites orbit amidst increasing amounts of debris. </w:t>
      </w:r>
      <w:r w:rsidRPr="005C7A90">
        <w:rPr>
          <w:rStyle w:val="StyleUnderline"/>
          <w:highlight w:val="green"/>
        </w:rPr>
        <w:t>A collision</w:t>
      </w:r>
      <w:r w:rsidRPr="005C7A90">
        <w:rPr>
          <w:rStyle w:val="StyleUnderline"/>
        </w:rPr>
        <w:t xml:space="preserve"> with a debris object the size of a marble </w:t>
      </w:r>
      <w:r w:rsidRPr="005C7A90">
        <w:rPr>
          <w:rStyle w:val="StyleUnderline"/>
          <w:highlight w:val="green"/>
        </w:rPr>
        <w:t>could be catastrophic for a satellite</w:t>
      </w:r>
      <w:r w:rsidRPr="005C7A90">
        <w:rPr>
          <w:rStyle w:val="StyleUnderline"/>
        </w:rPr>
        <w:t>, but objects of that size cannot be reliably tracked</w:t>
      </w:r>
      <w:r w:rsidRPr="00112DAB">
        <w:rPr>
          <w:rFonts w:asciiTheme="majorHAnsi" w:hAnsiTheme="majorHAnsi" w:cstheme="majorHAnsi"/>
          <w:color w:val="000000" w:themeColor="text1"/>
          <w:sz w:val="16"/>
        </w:rPr>
        <w:t xml:space="preserve">. </w:t>
      </w:r>
      <w:proofErr w:type="gramStart"/>
      <w:r w:rsidRPr="00112DAB">
        <w:rPr>
          <w:rFonts w:asciiTheme="majorHAnsi" w:hAnsiTheme="majorHAnsi" w:cstheme="majorHAnsi"/>
          <w:color w:val="000000" w:themeColor="text1"/>
          <w:sz w:val="16"/>
        </w:rPr>
        <w:t>So</w:t>
      </w:r>
      <w:proofErr w:type="gramEnd"/>
      <w:r w:rsidRPr="00112DAB">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5C7A90">
        <w:rPr>
          <w:rStyle w:val="StyleUnderline"/>
        </w:rPr>
        <w:t xml:space="preserve">In the past, when fewer actors had access to satellite-disrupting technologies, satellite failures were usually ascribed to “natural” causes. But increasingly, even during times of peace </w:t>
      </w:r>
      <w:r w:rsidRPr="005C7A90">
        <w:rPr>
          <w:rStyle w:val="StyleUnderline"/>
          <w:highlight w:val="green"/>
        </w:rPr>
        <w:t>operators may assume malicious intent</w:t>
      </w:r>
      <w:r w:rsidRPr="005C7A90">
        <w:rPr>
          <w:rStyle w:val="StyleUnderline"/>
        </w:rPr>
        <w:t xml:space="preserve">. </w:t>
      </w:r>
      <w:r w:rsidRPr="00112DAB">
        <w:rPr>
          <w:rFonts w:asciiTheme="majorHAnsi" w:hAnsiTheme="majorHAnsi" w:cstheme="majorHAnsi"/>
          <w:color w:val="000000" w:themeColor="text1"/>
          <w:sz w:val="16"/>
        </w:rPr>
        <w:t xml:space="preserve">More to the point, in a crisis when the costs of inaction may be perceived to be costly, </w:t>
      </w:r>
      <w:r w:rsidRPr="009D5EC9">
        <w:rPr>
          <w:rStyle w:val="Emphasis"/>
        </w:rPr>
        <w:t>there is an incentive to choose the worst-case interpretation of events even if the information is incomplete or inconclusive</w:t>
      </w:r>
      <w:r w:rsidRPr="00112DAB">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12DAB">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112DAB">
        <w:rPr>
          <w:rStyle w:val="StyleUnderline"/>
          <w:rFonts w:asciiTheme="majorHAnsi" w:hAnsiTheme="majorHAnsi" w:cstheme="majorHAnsi"/>
        </w:rPr>
        <w:t>other‘</w:t>
      </w:r>
      <w:proofErr w:type="gramEnd"/>
      <w:r w:rsidRPr="00112DAB">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D5EC9">
        <w:rPr>
          <w:rStyle w:val="Emphasis"/>
        </w:rPr>
        <w:t xml:space="preserve">where the </w:t>
      </w:r>
      <w:r w:rsidRPr="009D5EC9">
        <w:rPr>
          <w:rStyle w:val="Emphasis"/>
          <w:highlight w:val="green"/>
        </w:rPr>
        <w:t>lines between</w:t>
      </w:r>
      <w:r w:rsidRPr="009D5EC9">
        <w:rPr>
          <w:rStyle w:val="Emphasis"/>
        </w:rPr>
        <w:t xml:space="preserve"> strategic </w:t>
      </w:r>
      <w:r w:rsidRPr="009D5EC9">
        <w:rPr>
          <w:rStyle w:val="Emphasis"/>
          <w:highlight w:val="green"/>
        </w:rPr>
        <w:t>satellite missions and other missions are blurred</w:t>
      </w:r>
      <w:r w:rsidRPr="009D5EC9">
        <w:rPr>
          <w:rStyle w:val="Emphasis"/>
        </w:rPr>
        <w:t>, these norms can be weakened</w:t>
      </w:r>
      <w:r w:rsidRPr="00112DAB">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12DAB">
        <w:rPr>
          <w:rFonts w:asciiTheme="majorHAnsi" w:hAnsiTheme="majorHAnsi" w:cstheme="majorHAnsi"/>
          <w:color w:val="000000" w:themeColor="text1"/>
          <w:sz w:val="16"/>
        </w:rPr>
        <w:t xml:space="preserve"> conventional missile launchers</w:t>
      </w:r>
      <w:r w:rsidRPr="00112DAB">
        <w:rPr>
          <w:rFonts w:asciiTheme="majorHAnsi" w:hAnsiTheme="majorHAnsi" w:cstheme="majorHAnsi"/>
          <w:color w:val="000000" w:themeColor="text1"/>
          <w:u w:val="single"/>
        </w:rPr>
        <w:t xml:space="preserve">. </w:t>
      </w:r>
      <w:r w:rsidRPr="000A418A">
        <w:rPr>
          <w:rStyle w:val="StyleUnderline"/>
        </w:rPr>
        <w:t>Interfering with an early warning sensor satellite might be intended to dissuade an adversary from using nuclear weapons first by degrading their missile defenses and thus hindering their first-strike posture</w:t>
      </w:r>
      <w:r w:rsidRPr="00112DAB">
        <w:rPr>
          <w:rFonts w:asciiTheme="majorHAnsi" w:hAnsiTheme="majorHAnsi" w:cstheme="majorHAnsi"/>
          <w:color w:val="000000" w:themeColor="text1"/>
          <w:u w:val="single"/>
        </w:rPr>
        <w:t xml:space="preserve">. </w:t>
      </w:r>
      <w:r w:rsidRPr="00112DAB">
        <w:rPr>
          <w:rStyle w:val="StyleUnderline"/>
          <w:rFonts w:asciiTheme="majorHAnsi" w:hAnsiTheme="majorHAnsi" w:cstheme="majorHAnsi"/>
          <w:color w:val="000000" w:themeColor="text1"/>
        </w:rPr>
        <w:t>Howeve</w:t>
      </w:r>
      <w:r w:rsidRPr="000A418A">
        <w:rPr>
          <w:rStyle w:val="StyleUnderline"/>
        </w:rPr>
        <w:t>r, for a state that uses early warning satellites</w:t>
      </w:r>
      <w:r w:rsidRPr="00112DAB">
        <w:rPr>
          <w:rStyle w:val="StyleUnderline"/>
          <w:rFonts w:asciiTheme="majorHAnsi" w:hAnsiTheme="majorHAnsi" w:cstheme="majorHAnsi"/>
        </w:rPr>
        <w:t xml:space="preserve"> to enable a “hair trigger” or launch-on-attack posture, the </w:t>
      </w:r>
      <w:r w:rsidRPr="00112DAB">
        <w:rPr>
          <w:rStyle w:val="StyleUnderline"/>
          <w:rFonts w:asciiTheme="majorHAnsi" w:hAnsiTheme="majorHAnsi" w:cstheme="majorHAnsi"/>
          <w:highlight w:val="green"/>
        </w:rPr>
        <w:t>interference</w:t>
      </w:r>
      <w:r w:rsidRPr="00112DAB">
        <w:rPr>
          <w:rStyle w:val="StyleUnderline"/>
          <w:rFonts w:asciiTheme="majorHAnsi" w:hAnsiTheme="majorHAnsi" w:cstheme="majorHAnsi"/>
        </w:rPr>
        <w:t xml:space="preserve"> with such a satellite </w:t>
      </w:r>
      <w:r w:rsidRPr="00112DAB">
        <w:rPr>
          <w:rStyle w:val="StyleUnderline"/>
          <w:rFonts w:asciiTheme="majorHAnsi" w:hAnsiTheme="majorHAnsi" w:cstheme="majorHAnsi"/>
          <w:highlight w:val="green"/>
        </w:rPr>
        <w:t>might</w:t>
      </w:r>
      <w:r w:rsidRPr="00112DAB">
        <w:rPr>
          <w:rStyle w:val="StyleUnderline"/>
          <w:rFonts w:asciiTheme="majorHAnsi" w:hAnsiTheme="majorHAnsi" w:cstheme="majorHAnsi"/>
        </w:rPr>
        <w:t xml:space="preserve"> instead </w:t>
      </w:r>
      <w:r w:rsidRPr="00112DAB">
        <w:rPr>
          <w:rStyle w:val="StyleUnderline"/>
          <w:rFonts w:asciiTheme="majorHAnsi" w:hAnsiTheme="majorHAnsi" w:cstheme="majorHAnsi"/>
          <w:highlight w:val="green"/>
        </w:rPr>
        <w:t xml:space="preserve">be interpreted as a precursor to </w:t>
      </w:r>
      <w:r w:rsidRPr="00112DAB">
        <w:rPr>
          <w:rStyle w:val="StyleUnderline"/>
          <w:rFonts w:asciiTheme="majorHAnsi" w:hAnsiTheme="majorHAnsi" w:cstheme="majorHAnsi"/>
        </w:rPr>
        <w:t xml:space="preserve">a nuclear attack. It may </w:t>
      </w:r>
      <w:r w:rsidRPr="00112DAB">
        <w:rPr>
          <w:rStyle w:val="StyleUnderline"/>
          <w:rFonts w:asciiTheme="majorHAnsi" w:hAnsiTheme="majorHAnsi" w:cstheme="majorHAnsi"/>
          <w:highlight w:val="green"/>
        </w:rPr>
        <w:t>accelerate the use of nuclear weapons</w:t>
      </w:r>
      <w:r w:rsidRPr="00112DAB">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12DAB">
        <w:rPr>
          <w:rFonts w:asciiTheme="majorHAnsi" w:hAnsiTheme="majorHAnsi" w:cstheme="majorHAnsi"/>
          <w:color w:val="000000" w:themeColor="text1"/>
          <w:u w:val="single"/>
        </w:rPr>
        <w:t xml:space="preserve"> </w:t>
      </w:r>
      <w:r w:rsidRPr="005C7A90">
        <w:rPr>
          <w:rStyle w:val="StyleUnderline"/>
        </w:rPr>
        <w:t>This may start a cycle of action and reaction based on misperception</w:t>
      </w:r>
      <w:r w:rsidRPr="00112DAB">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112DAB">
        <w:rPr>
          <w:rFonts w:asciiTheme="majorHAnsi" w:hAnsiTheme="majorHAnsi" w:cstheme="majorHAnsi"/>
          <w:color w:val="000000" w:themeColor="text1"/>
          <w:sz w:val="16"/>
        </w:rPr>
        <w:t>adversary‘</w:t>
      </w:r>
      <w:proofErr w:type="gramEnd"/>
      <w:r w:rsidRPr="00112DAB">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12DAB">
        <w:rPr>
          <w:rFonts w:asciiTheme="majorHAnsi" w:hAnsiTheme="majorHAnsi" w:cstheme="majorHAnsi"/>
          <w:color w:val="000000" w:themeColor="text1"/>
          <w:sz w:val="16"/>
        </w:rPr>
        <w:t>Earth‘</w:t>
      </w:r>
      <w:proofErr w:type="gramEnd"/>
      <w:r w:rsidRPr="00112DAB">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112DAB">
        <w:rPr>
          <w:rFonts w:asciiTheme="majorHAnsi" w:hAnsiTheme="majorHAnsi" w:cstheme="majorHAnsi"/>
          <w:color w:val="000000" w:themeColor="text1"/>
          <w:sz w:val="16"/>
        </w:rPr>
        <w:t>satellite‘</w:t>
      </w:r>
      <w:proofErr w:type="gramEnd"/>
      <w:r w:rsidRPr="00112DAB">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112DAB">
        <w:rPr>
          <w:rFonts w:asciiTheme="majorHAnsi" w:hAnsiTheme="majorHAnsi" w:cstheme="majorHAnsi"/>
          <w:color w:val="000000" w:themeColor="text1"/>
          <w:sz w:val="16"/>
        </w:rPr>
        <w:t>adversary‘</w:t>
      </w:r>
      <w:proofErr w:type="gramEnd"/>
      <w:r w:rsidRPr="00112DAB">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12DAB">
        <w:rPr>
          <w:rStyle w:val="Style13ptBold"/>
          <w:rFonts w:asciiTheme="majorHAnsi" w:hAnsiTheme="majorHAnsi" w:cstheme="majorHAnsi"/>
          <w:color w:val="000000" w:themeColor="text1"/>
          <w:sz w:val="16"/>
        </w:rPr>
        <w:t xml:space="preserve">the </w:t>
      </w:r>
      <w:proofErr w:type="gramStart"/>
      <w:r w:rsidRPr="00112DAB">
        <w:rPr>
          <w:rStyle w:val="Style13ptBold"/>
          <w:rFonts w:asciiTheme="majorHAnsi" w:hAnsiTheme="majorHAnsi" w:cstheme="majorHAnsi"/>
          <w:color w:val="000000" w:themeColor="text1"/>
          <w:sz w:val="16"/>
        </w:rPr>
        <w:t>Pentagon‘</w:t>
      </w:r>
      <w:proofErr w:type="gramEnd"/>
      <w:r w:rsidRPr="00112DAB">
        <w:rPr>
          <w:rStyle w:val="Style13ptBold"/>
          <w:rFonts w:asciiTheme="majorHAnsi" w:hAnsiTheme="majorHAnsi" w:cstheme="majorHAnsi"/>
          <w:color w:val="000000" w:themeColor="text1"/>
          <w:sz w:val="16"/>
        </w:rPr>
        <w:t>s annual wargame</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or simulated conflict, involving space assets focused on a future regional conflict. The official report out24</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warned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that</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 xml:space="preserve">it was hard to keep the conflict </w:t>
      </w:r>
      <w:r w:rsidRPr="00112DAB">
        <w:rPr>
          <w:rStyle w:val="StyleUnderline"/>
          <w:rFonts w:asciiTheme="majorHAnsi" w:hAnsiTheme="majorHAnsi" w:cstheme="majorHAnsi"/>
          <w:color w:val="000000" w:themeColor="text1"/>
          <w:sz w:val="16"/>
          <w:u w:val="none"/>
        </w:rPr>
        <w:t>contained geographically</w:t>
      </w:r>
      <w:r w:rsidRPr="00112DAB">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112DAB">
        <w:rPr>
          <w:rStyle w:val="Style13ptBold"/>
          <w:rFonts w:asciiTheme="majorHAnsi" w:hAnsiTheme="majorHAnsi" w:cstheme="majorHAnsi"/>
          <w:color w:val="000000" w:themeColor="text1"/>
          <w:sz w:val="16"/>
        </w:rPr>
        <w:t xml:space="preserve">wargame participants emphasized the challenges in containing </w:t>
      </w:r>
      <w:r w:rsidRPr="00112DAB">
        <w:rPr>
          <w:rStyle w:val="StyleUnderline"/>
          <w:rFonts w:asciiTheme="majorHAnsi" w:hAnsiTheme="majorHAnsi" w:cstheme="majorHAnsi"/>
          <w:color w:val="000000" w:themeColor="text1"/>
          <w:sz w:val="16"/>
          <w:u w:val="none"/>
        </w:rPr>
        <w:t>horizontal escalation</w:t>
      </w:r>
      <w:r w:rsidRPr="00112DAB">
        <w:rPr>
          <w:rStyle w:val="Style13ptBold"/>
          <w:rFonts w:asciiTheme="majorHAnsi" w:hAnsiTheme="majorHAnsi" w:cstheme="majorHAnsi"/>
          <w:color w:val="000000" w:themeColor="text1"/>
          <w:sz w:val="16"/>
        </w:rPr>
        <w:t xml:space="preserve"> once space control capabilities are employed</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to achieve limited national objectives. Lack of shared understanding of consequences/proportionality</w:t>
      </w:r>
      <w:r w:rsidRPr="00112DAB">
        <w:rPr>
          <w:rFonts w:asciiTheme="majorHAnsi" w:hAnsiTheme="majorHAnsi" w:cstheme="majorHAnsi"/>
          <w:b/>
          <w:bCs/>
          <w:color w:val="000000" w:themeColor="text1"/>
          <w:sz w:val="16"/>
        </w:rPr>
        <w:t xml:space="preserve"> </w:t>
      </w:r>
      <w:r w:rsidRPr="00112DAB">
        <w:rPr>
          <w:rStyle w:val="Style13ptBold"/>
          <w:rFonts w:asciiTheme="majorHAnsi" w:hAnsiTheme="majorHAnsi" w:cstheme="majorHAnsi"/>
          <w:color w:val="000000" w:themeColor="text1"/>
          <w:sz w:val="16"/>
        </w:rPr>
        <w:t>States have</w:t>
      </w:r>
      <w:r w:rsidRPr="00112DAB">
        <w:rPr>
          <w:rFonts w:asciiTheme="majorHAnsi" w:hAnsiTheme="majorHAnsi" w:cstheme="majorHAnsi"/>
          <w:b/>
          <w:bCs/>
          <w:color w:val="000000" w:themeColor="text1"/>
          <w:sz w:val="16"/>
        </w:rPr>
        <w:t xml:space="preserve"> </w:t>
      </w:r>
      <w:proofErr w:type="gramStart"/>
      <w:r w:rsidRPr="00112DAB">
        <w:rPr>
          <w:rFonts w:asciiTheme="majorHAnsi" w:hAnsiTheme="majorHAnsi" w:cstheme="majorHAnsi"/>
          <w:color w:val="000000" w:themeColor="text1"/>
          <w:sz w:val="16"/>
        </w:rPr>
        <w:t xml:space="preserve">fairly </w:t>
      </w:r>
      <w:r w:rsidRPr="00112DAB">
        <w:rPr>
          <w:rStyle w:val="StyleUnderline"/>
          <w:rFonts w:asciiTheme="majorHAnsi" w:hAnsiTheme="majorHAnsi" w:cstheme="majorHAnsi"/>
          <w:color w:val="000000" w:themeColor="text1"/>
          <w:sz w:val="16"/>
          <w:u w:val="none"/>
        </w:rPr>
        <w:t>similar</w:t>
      </w:r>
      <w:proofErr w:type="gramEnd"/>
      <w:r w:rsidRPr="00112DAB">
        <w:rPr>
          <w:rStyle w:val="StyleUnderline"/>
          <w:rFonts w:asciiTheme="majorHAnsi" w:hAnsiTheme="majorHAnsi" w:cstheme="majorHAnsi"/>
          <w:color w:val="000000" w:themeColor="text1"/>
          <w:sz w:val="16"/>
          <w:u w:val="none"/>
        </w:rPr>
        <w:t xml:space="preserve"> understandings</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of</w:t>
      </w:r>
      <w:r w:rsidRPr="00112DAB">
        <w:rPr>
          <w:rFonts w:asciiTheme="majorHAnsi" w:hAnsiTheme="majorHAnsi" w:cstheme="majorHAnsi"/>
          <w:color w:val="000000" w:themeColor="text1"/>
          <w:sz w:val="16"/>
        </w:rPr>
        <w:t xml:space="preserve"> the </w:t>
      </w:r>
      <w:r w:rsidRPr="00112DAB">
        <w:rPr>
          <w:rStyle w:val="Style13ptBold"/>
          <w:rFonts w:asciiTheme="majorHAnsi" w:hAnsiTheme="majorHAnsi" w:cstheme="majorHAnsi"/>
          <w:color w:val="000000" w:themeColor="text1"/>
          <w:sz w:val="16"/>
        </w:rPr>
        <w:t xml:space="preserve">implications of military actions on the </w:t>
      </w:r>
      <w:r w:rsidRPr="00112DAB">
        <w:rPr>
          <w:rStyle w:val="StyleUnderline"/>
          <w:rFonts w:asciiTheme="majorHAnsi" w:hAnsiTheme="majorHAnsi" w:cstheme="majorHAnsi"/>
          <w:color w:val="000000" w:themeColor="text1"/>
          <w:sz w:val="16"/>
          <w:u w:val="none"/>
        </w:rPr>
        <w:t>ground</w:t>
      </w:r>
      <w:r w:rsidRPr="00112DAB">
        <w:rPr>
          <w:rFonts w:asciiTheme="majorHAnsi" w:hAnsiTheme="majorHAnsi" w:cstheme="majorHAnsi"/>
          <w:color w:val="000000" w:themeColor="text1"/>
          <w:sz w:val="16"/>
        </w:rPr>
        <w:t xml:space="preserve">, in the </w:t>
      </w:r>
      <w:r w:rsidRPr="00112DAB">
        <w:rPr>
          <w:rStyle w:val="StyleUnderline"/>
          <w:rFonts w:asciiTheme="majorHAnsi" w:hAnsiTheme="majorHAnsi" w:cstheme="majorHAnsi"/>
          <w:color w:val="000000" w:themeColor="text1"/>
          <w:sz w:val="16"/>
          <w:u w:val="none"/>
        </w:rPr>
        <w:t>air</w:t>
      </w:r>
      <w:r w:rsidRPr="00112DAB">
        <w:rPr>
          <w:rFonts w:asciiTheme="majorHAnsi" w:hAnsiTheme="majorHAnsi" w:cstheme="majorHAnsi"/>
          <w:color w:val="000000" w:themeColor="text1"/>
          <w:sz w:val="16"/>
        </w:rPr>
        <w:t xml:space="preserve">, </w:t>
      </w:r>
      <w:r w:rsidRPr="00112DAB">
        <w:rPr>
          <w:rStyle w:val="Style13ptBold"/>
          <w:rFonts w:asciiTheme="majorHAnsi" w:hAnsiTheme="majorHAnsi" w:cstheme="majorHAnsi"/>
          <w:color w:val="000000" w:themeColor="text1"/>
          <w:sz w:val="16"/>
        </w:rPr>
        <w:t>and</w:t>
      </w:r>
      <w:r w:rsidRPr="00112DAB">
        <w:rPr>
          <w:rFonts w:asciiTheme="majorHAnsi" w:hAnsiTheme="majorHAnsi" w:cstheme="majorHAnsi"/>
          <w:color w:val="000000" w:themeColor="text1"/>
          <w:sz w:val="16"/>
        </w:rPr>
        <w:t xml:space="preserve"> at </w:t>
      </w:r>
      <w:r w:rsidRPr="00112DAB">
        <w:rPr>
          <w:rStyle w:val="StyleUnderline"/>
          <w:rFonts w:asciiTheme="majorHAnsi" w:hAnsiTheme="majorHAnsi" w:cstheme="majorHAnsi"/>
          <w:color w:val="000000" w:themeColor="text1"/>
          <w:sz w:val="16"/>
          <w:u w:val="none"/>
        </w:rPr>
        <w:t>sea</w:t>
      </w:r>
      <w:r w:rsidRPr="00112DAB">
        <w:rPr>
          <w:rFonts w:asciiTheme="majorHAnsi" w:hAnsiTheme="majorHAnsi" w:cstheme="majorHAnsi"/>
          <w:color w:val="000000" w:themeColor="text1"/>
          <w:sz w:val="16"/>
        </w:rPr>
        <w:t>,</w:t>
      </w:r>
      <w:r w:rsidRPr="00112DAB">
        <w:rPr>
          <w:rFonts w:asciiTheme="majorHAnsi" w:hAnsiTheme="majorHAnsi" w:cstheme="majorHAnsi"/>
          <w:b/>
          <w:bCs/>
          <w:color w:val="000000" w:themeColor="text1"/>
          <w:sz w:val="16"/>
        </w:rPr>
        <w:t xml:space="preserve"> </w:t>
      </w:r>
      <w:r w:rsidRPr="00112DAB">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112DAB">
        <w:rPr>
          <w:rFonts w:asciiTheme="majorHAnsi" w:hAnsiTheme="majorHAnsi" w:cstheme="majorHAnsi"/>
          <w:color w:val="000000" w:themeColor="text1"/>
          <w:sz w:val="16"/>
        </w:rPr>
        <w:t>other‘</w:t>
      </w:r>
      <w:proofErr w:type="gramEnd"/>
      <w:r w:rsidRPr="00112DAB">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12DAB">
        <w:rPr>
          <w:rFonts w:asciiTheme="majorHAnsi" w:hAnsiTheme="majorHAnsi" w:cstheme="majorHAnsi"/>
          <w:color w:val="000000" w:themeColor="text1"/>
          <w:u w:val="single"/>
        </w:rPr>
        <w:t xml:space="preserve">). </w:t>
      </w:r>
      <w:r w:rsidRPr="00112DAB">
        <w:rPr>
          <w:rStyle w:val="Style13ptBold"/>
          <w:rFonts w:asciiTheme="majorHAnsi" w:hAnsiTheme="majorHAnsi" w:cstheme="majorHAnsi"/>
          <w:color w:val="000000" w:themeColor="text1"/>
          <w:sz w:val="22"/>
        </w:rPr>
        <w:t xml:space="preserve">Because of a lack of </w:t>
      </w:r>
      <w:r w:rsidRPr="00112DAB">
        <w:rPr>
          <w:rStyle w:val="Emphasis"/>
          <w:rFonts w:asciiTheme="majorHAnsi" w:hAnsiTheme="majorHAnsi" w:cstheme="majorHAnsi"/>
        </w:rPr>
        <w:t xml:space="preserve">experience </w:t>
      </w:r>
      <w:r w:rsidRPr="00112DAB">
        <w:rPr>
          <w:rStyle w:val="Emphasis"/>
          <w:rFonts w:asciiTheme="majorHAnsi" w:hAnsiTheme="majorHAnsi" w:cstheme="majorHAnsi"/>
          <w:highlight w:val="green"/>
        </w:rPr>
        <w:t xml:space="preserve">in </w:t>
      </w:r>
      <w:r w:rsidRPr="00112DAB">
        <w:rPr>
          <w:rStyle w:val="Emphasis"/>
          <w:rFonts w:asciiTheme="majorHAnsi" w:hAnsiTheme="majorHAnsi" w:cstheme="majorHAnsi"/>
        </w:rPr>
        <w:t xml:space="preserve">hostilities that target </w:t>
      </w:r>
      <w:r w:rsidRPr="00112DAB">
        <w:rPr>
          <w:rStyle w:val="Emphasis"/>
          <w:rFonts w:asciiTheme="majorHAnsi" w:hAnsiTheme="majorHAnsi" w:cstheme="majorHAnsi"/>
          <w:highlight w:val="green"/>
        </w:rPr>
        <w:t>space</w:t>
      </w:r>
      <w:r w:rsidRPr="00112DAB">
        <w:rPr>
          <w:rStyle w:val="Emphasis"/>
          <w:rFonts w:asciiTheme="majorHAnsi" w:hAnsiTheme="majorHAnsi" w:cstheme="majorHAnsi"/>
        </w:rPr>
        <w:t xml:space="preserve">-based capabilities, </w:t>
      </w:r>
      <w:r w:rsidRPr="00112DAB">
        <w:rPr>
          <w:rStyle w:val="Emphasis"/>
          <w:rFonts w:asciiTheme="majorHAnsi" w:hAnsiTheme="majorHAnsi" w:cstheme="majorHAnsi"/>
          <w:highlight w:val="green"/>
        </w:rPr>
        <w:t>it is not</w:t>
      </w:r>
      <w:r w:rsidRPr="00112DAB">
        <w:rPr>
          <w:rStyle w:val="Emphasis"/>
          <w:rFonts w:asciiTheme="majorHAnsi" w:hAnsiTheme="majorHAnsi" w:cstheme="majorHAnsi"/>
        </w:rPr>
        <w:t xml:space="preserve"> entirely </w:t>
      </w:r>
      <w:r w:rsidRPr="00112DAB">
        <w:rPr>
          <w:rStyle w:val="Emphasis"/>
          <w:rFonts w:asciiTheme="majorHAnsi" w:hAnsiTheme="majorHAnsi" w:cstheme="majorHAnsi"/>
          <w:highlight w:val="green"/>
        </w:rPr>
        <w:t>clear</w:t>
      </w:r>
      <w:r w:rsidRPr="00112DAB">
        <w:rPr>
          <w:rStyle w:val="Emphasis"/>
          <w:rFonts w:asciiTheme="majorHAnsi" w:hAnsiTheme="majorHAnsi" w:cstheme="majorHAnsi"/>
        </w:rPr>
        <w:t xml:space="preserve"> what the proper response to a space activity is and </w:t>
      </w:r>
      <w:r w:rsidRPr="00112DAB">
        <w:rPr>
          <w:rStyle w:val="Emphasis"/>
          <w:rFonts w:asciiTheme="majorHAnsi" w:hAnsiTheme="majorHAnsi" w:cstheme="majorHAnsi"/>
          <w:highlight w:val="green"/>
        </w:rPr>
        <w:t>where the</w:t>
      </w:r>
      <w:r w:rsidRPr="00112DAB">
        <w:rPr>
          <w:rStyle w:val="Emphasis"/>
          <w:rFonts w:asciiTheme="majorHAnsi" w:hAnsiTheme="majorHAnsi" w:cstheme="majorHAnsi"/>
        </w:rPr>
        <w:t xml:space="preserve"> escalation thresholds or </w:t>
      </w:r>
      <w:r w:rsidRPr="00112DAB">
        <w:rPr>
          <w:rStyle w:val="Emphasis"/>
          <w:rFonts w:asciiTheme="majorHAnsi" w:hAnsiTheme="majorHAnsi" w:cstheme="majorHAnsi"/>
          <w:highlight w:val="green"/>
        </w:rPr>
        <w:t>“red lines” lie</w:t>
      </w:r>
      <w:r w:rsidRPr="00112DAB">
        <w:rPr>
          <w:rFonts w:asciiTheme="majorHAnsi" w:hAnsiTheme="majorHAnsi" w:cstheme="majorHAnsi"/>
          <w:color w:val="000000" w:themeColor="text1"/>
          <w:u w:val="single"/>
        </w:rPr>
        <w:t>.</w:t>
      </w:r>
      <w:r w:rsidRPr="00112DAB">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F3A3080" w14:textId="77777777" w:rsidR="00C4605C" w:rsidRPr="00112DAB" w:rsidRDefault="00C4605C" w:rsidP="00C4605C">
      <w:pPr>
        <w:rPr>
          <w:rFonts w:asciiTheme="majorHAnsi" w:hAnsiTheme="majorHAnsi" w:cstheme="majorHAnsi"/>
        </w:rPr>
      </w:pPr>
    </w:p>
    <w:p w14:paraId="36637558"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Nuclear war causes extinction. </w:t>
      </w:r>
    </w:p>
    <w:p w14:paraId="20997874" w14:textId="77777777" w:rsidR="00C4605C" w:rsidRPr="00112DAB" w:rsidRDefault="00C4605C" w:rsidP="00C4605C">
      <w:pPr>
        <w:rPr>
          <w:rFonts w:asciiTheme="majorHAnsi" w:hAnsiTheme="majorHAnsi" w:cstheme="majorHAnsi"/>
          <w:sz w:val="16"/>
          <w:szCs w:val="16"/>
        </w:rPr>
      </w:pPr>
      <w:r w:rsidRPr="00112DAB">
        <w:rPr>
          <w:rStyle w:val="Heading4Char"/>
          <w:rFonts w:asciiTheme="majorHAnsi" w:hAnsiTheme="majorHAnsi" w:cstheme="majorHAnsi"/>
        </w:rPr>
        <w:t>Starr ’17</w:t>
      </w:r>
      <w:r w:rsidRPr="00112DAB">
        <w:rPr>
          <w:rFonts w:asciiTheme="majorHAnsi" w:hAnsiTheme="majorHAnsi" w:cstheme="majorHAnsi"/>
        </w:rPr>
        <w:t xml:space="preserve"> </w:t>
      </w:r>
      <w:r w:rsidRPr="00112DAB">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112DAB">
          <w:rPr>
            <w:rStyle w:val="Hyperlink"/>
            <w:rFonts w:asciiTheme="majorHAnsi" w:hAnsiTheme="majorHAnsi" w:cstheme="majorHAnsi"/>
            <w:sz w:val="16"/>
            <w:szCs w:val="16"/>
          </w:rPr>
          <w:t>https://fas.org/2017/01/turning-a-blind-eye-towards-armageddon-u-s-leaders-reject-nuclear-winter-studies/</w:t>
        </w:r>
      </w:hyperlink>
      <w:r w:rsidRPr="00112DAB">
        <w:rPr>
          <w:rFonts w:asciiTheme="majorHAnsi" w:hAnsiTheme="majorHAnsi" w:cstheme="majorHAnsi"/>
          <w:sz w:val="16"/>
          <w:szCs w:val="16"/>
        </w:rPr>
        <w:t>; Federation of American Scientists; accessed 11/24/18; TV) [AV]</w:t>
      </w:r>
    </w:p>
    <w:p w14:paraId="3AAEB88E" w14:textId="77777777" w:rsidR="00C4605C" w:rsidRPr="00112DAB" w:rsidRDefault="00C4605C" w:rsidP="00C4605C">
      <w:pPr>
        <w:rPr>
          <w:rFonts w:asciiTheme="majorHAnsi" w:eastAsia="Calibri" w:hAnsiTheme="majorHAnsi" w:cstheme="majorHAnsi"/>
          <w:sz w:val="14"/>
        </w:rPr>
      </w:pPr>
      <w:r w:rsidRPr="00112DAB">
        <w:rPr>
          <w:rFonts w:asciiTheme="majorHAnsi" w:eastAsia="Calibri" w:hAnsiTheme="majorHAnsi" w:cstheme="majorHAnsi"/>
          <w:u w:val="single"/>
        </w:rPr>
        <w:t>The detonation of an atomic bomb</w:t>
      </w:r>
      <w:r w:rsidRPr="00112DAB">
        <w:rPr>
          <w:rFonts w:asciiTheme="majorHAnsi" w:eastAsia="Calibri" w:hAnsiTheme="majorHAnsi" w:cstheme="majorHAnsi"/>
          <w:sz w:val="14"/>
        </w:rPr>
        <w:t xml:space="preserve"> with this explosive power </w:t>
      </w:r>
      <w:r w:rsidRPr="00112DAB">
        <w:rPr>
          <w:rFonts w:asciiTheme="majorHAnsi" w:eastAsia="Calibri" w:hAnsiTheme="majorHAnsi" w:cstheme="majorHAnsi"/>
          <w:u w:val="single"/>
        </w:rPr>
        <w:t xml:space="preserve">will </w:t>
      </w:r>
      <w:r w:rsidRPr="00112DAB">
        <w:rPr>
          <w:rFonts w:asciiTheme="majorHAnsi" w:eastAsia="Calibri" w:hAnsiTheme="majorHAnsi" w:cstheme="majorHAnsi"/>
          <w:b/>
          <w:u w:val="single"/>
        </w:rPr>
        <w:t>instantly ignite fires</w:t>
      </w:r>
      <w:r w:rsidRPr="00112DAB">
        <w:rPr>
          <w:rFonts w:asciiTheme="majorHAnsi" w:eastAsia="Calibri" w:hAnsiTheme="majorHAnsi" w:cstheme="majorHAnsi"/>
          <w:u w:val="single"/>
        </w:rPr>
        <w:t xml:space="preserve"> over</w:t>
      </w:r>
      <w:r w:rsidRPr="00112DAB">
        <w:rPr>
          <w:rFonts w:asciiTheme="majorHAnsi" w:eastAsia="Calibri" w:hAnsiTheme="majorHAnsi" w:cstheme="majorHAnsi"/>
          <w:sz w:val="14"/>
        </w:rPr>
        <w:t xml:space="preserve"> a surface area of </w:t>
      </w:r>
      <w:r w:rsidRPr="00112DAB">
        <w:rPr>
          <w:rFonts w:asciiTheme="majorHAnsi" w:eastAsia="Calibri" w:hAnsiTheme="majorHAnsi" w:cstheme="majorHAnsi"/>
          <w:u w:val="single"/>
        </w:rPr>
        <w:t>three to five</w:t>
      </w:r>
      <w:r w:rsidRPr="00112DAB">
        <w:rPr>
          <w:rFonts w:asciiTheme="majorHAnsi" w:eastAsia="Calibri" w:hAnsiTheme="majorHAnsi" w:cstheme="majorHAnsi"/>
          <w:sz w:val="14"/>
        </w:rPr>
        <w:t xml:space="preserve"> square </w:t>
      </w:r>
      <w:r w:rsidRPr="00112DAB">
        <w:rPr>
          <w:rFonts w:asciiTheme="majorHAnsi" w:eastAsia="Calibri" w:hAnsiTheme="majorHAnsi" w:cstheme="majorHAnsi"/>
          <w:u w:val="single"/>
        </w:rPr>
        <w:t>miles. In</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recent studies</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 xml:space="preserve">scientists calculated that the </w:t>
      </w:r>
      <w:r w:rsidRPr="00112DAB">
        <w:rPr>
          <w:rFonts w:asciiTheme="majorHAnsi" w:eastAsia="Calibri" w:hAnsiTheme="majorHAnsi" w:cstheme="majorHAnsi"/>
          <w:b/>
          <w:u w:val="single"/>
        </w:rPr>
        <w:t>blast</w:t>
      </w:r>
      <w:r w:rsidRPr="00112DAB">
        <w:rPr>
          <w:rFonts w:asciiTheme="majorHAnsi" w:eastAsia="Calibri" w:hAnsiTheme="majorHAnsi" w:cstheme="majorHAnsi"/>
          <w:u w:val="single"/>
        </w:rPr>
        <w:t xml:space="preserve">, </w:t>
      </w:r>
      <w:r w:rsidRPr="00112DAB">
        <w:rPr>
          <w:rFonts w:asciiTheme="majorHAnsi" w:eastAsia="Calibri" w:hAnsiTheme="majorHAnsi" w:cstheme="majorHAnsi"/>
          <w:b/>
          <w:u w:val="single"/>
        </w:rPr>
        <w:t>fire</w:t>
      </w:r>
      <w:r w:rsidRPr="00112DAB">
        <w:rPr>
          <w:rFonts w:asciiTheme="majorHAnsi" w:eastAsia="Calibri" w:hAnsiTheme="majorHAnsi" w:cstheme="majorHAnsi"/>
          <w:u w:val="single"/>
        </w:rPr>
        <w:t xml:space="preserve">, and </w:t>
      </w:r>
      <w:r w:rsidRPr="00112DAB">
        <w:rPr>
          <w:rFonts w:asciiTheme="majorHAnsi" w:eastAsia="Calibri" w:hAnsiTheme="majorHAnsi" w:cstheme="majorHAnsi"/>
          <w:b/>
          <w:u w:val="single"/>
        </w:rPr>
        <w:t>radiation</w:t>
      </w:r>
      <w:r w:rsidRPr="00112DAB">
        <w:rPr>
          <w:rFonts w:asciiTheme="majorHAnsi" w:eastAsia="Calibri" w:hAnsiTheme="majorHAnsi" w:cstheme="majorHAnsi"/>
          <w:u w:val="single"/>
        </w:rPr>
        <w:t xml:space="preserve"> from a war</w:t>
      </w:r>
      <w:r w:rsidRPr="00112DAB">
        <w:rPr>
          <w:rFonts w:asciiTheme="majorHAnsi" w:eastAsia="Calibri" w:hAnsiTheme="majorHAnsi" w:cstheme="majorHAnsi"/>
          <w:sz w:val="14"/>
        </w:rPr>
        <w:t xml:space="preserve"> fought </w:t>
      </w:r>
      <w:r w:rsidRPr="00112DAB">
        <w:rPr>
          <w:rFonts w:asciiTheme="majorHAnsi" w:eastAsia="Calibri" w:hAnsiTheme="majorHAnsi" w:cstheme="majorHAnsi"/>
          <w:u w:val="single"/>
        </w:rPr>
        <w:t xml:space="preserve">with 100 atomic bombs could produce </w:t>
      </w:r>
      <w:r w:rsidRPr="00112DAB">
        <w:rPr>
          <w:rFonts w:asciiTheme="majorHAnsi" w:eastAsia="Calibri" w:hAnsiTheme="majorHAnsi" w:cstheme="majorHAnsi"/>
          <w:b/>
          <w:u w:val="single"/>
        </w:rPr>
        <w:t>direct fatalities</w:t>
      </w:r>
      <w:r w:rsidRPr="00112DAB">
        <w:rPr>
          <w:rFonts w:asciiTheme="majorHAnsi" w:eastAsia="Calibri" w:hAnsiTheme="majorHAnsi" w:cstheme="majorHAnsi"/>
          <w:u w:val="single"/>
        </w:rPr>
        <w:t xml:space="preserve"> comparable to</w:t>
      </w:r>
      <w:r w:rsidRPr="00112DAB">
        <w:rPr>
          <w:rFonts w:asciiTheme="majorHAnsi" w:eastAsia="Calibri" w:hAnsiTheme="majorHAnsi" w:cstheme="majorHAnsi"/>
          <w:sz w:val="14"/>
        </w:rPr>
        <w:t xml:space="preserve"> all of those worldwide in </w:t>
      </w:r>
      <w:r w:rsidRPr="00112DAB">
        <w:rPr>
          <w:rFonts w:asciiTheme="majorHAnsi" w:eastAsia="Calibri" w:hAnsiTheme="majorHAnsi" w:cstheme="majorHAnsi"/>
          <w:u w:val="single"/>
        </w:rPr>
        <w:t>World War II, or to those</w:t>
      </w:r>
      <w:r w:rsidRPr="00112DAB">
        <w:rPr>
          <w:rFonts w:asciiTheme="majorHAnsi" w:eastAsia="Calibri" w:hAnsiTheme="majorHAnsi" w:cstheme="majorHAnsi"/>
          <w:sz w:val="14"/>
        </w:rPr>
        <w:t xml:space="preserve"> once </w:t>
      </w:r>
      <w:r w:rsidRPr="00112DAB">
        <w:rPr>
          <w:rFonts w:asciiTheme="majorHAnsi" w:eastAsia="Calibri" w:hAnsiTheme="majorHAnsi" w:cstheme="majorHAnsi"/>
          <w:u w:val="single"/>
        </w:rPr>
        <w:t>estimated for a “</w:t>
      </w:r>
      <w:r w:rsidRPr="00112DAB">
        <w:rPr>
          <w:rFonts w:asciiTheme="majorHAnsi" w:eastAsia="Calibri" w:hAnsiTheme="majorHAnsi" w:cstheme="majorHAnsi"/>
          <w:b/>
          <w:u w:val="single"/>
        </w:rPr>
        <w:t>counterforce</w:t>
      </w:r>
      <w:r w:rsidRPr="00112DAB">
        <w:rPr>
          <w:rFonts w:asciiTheme="majorHAnsi" w:eastAsia="Calibri" w:hAnsiTheme="majorHAnsi" w:cstheme="majorHAnsi"/>
          <w:u w:val="single"/>
        </w:rPr>
        <w:t xml:space="preserve">” </w:t>
      </w:r>
      <w:r w:rsidRPr="007C3775">
        <w:rPr>
          <w:rStyle w:val="StyleUnderline"/>
          <w:highlight w:val="green"/>
        </w:rPr>
        <w:t>nuclear war</w:t>
      </w:r>
      <w:r w:rsidRPr="00112DAB">
        <w:rPr>
          <w:rFonts w:asciiTheme="majorHAnsi" w:eastAsia="Calibri" w:hAnsiTheme="majorHAnsi" w:cstheme="majorHAnsi"/>
          <w:sz w:val="14"/>
        </w:rPr>
        <w:t xml:space="preserve"> between the superpowers. However, </w:t>
      </w:r>
      <w:r w:rsidRPr="00112DAB">
        <w:rPr>
          <w:rFonts w:asciiTheme="majorHAnsi" w:eastAsia="Calibri" w:hAnsiTheme="majorHAnsi" w:cstheme="majorHAnsi"/>
          <w:u w:val="single"/>
        </w:rPr>
        <w:t xml:space="preserve">the </w:t>
      </w:r>
      <w:r w:rsidRPr="00112DAB">
        <w:rPr>
          <w:rFonts w:asciiTheme="majorHAnsi" w:eastAsia="Calibri" w:hAnsiTheme="majorHAnsi" w:cstheme="majorHAnsi"/>
          <w:b/>
          <w:u w:val="single"/>
        </w:rPr>
        <w:t>long-term environmental effects</w:t>
      </w:r>
      <w:r w:rsidRPr="00112DAB">
        <w:rPr>
          <w:rFonts w:asciiTheme="majorHAnsi" w:eastAsia="Calibri" w:hAnsiTheme="majorHAnsi" w:cstheme="majorHAnsi"/>
          <w:sz w:val="14"/>
        </w:rPr>
        <w:t xml:space="preserve"> of the war </w:t>
      </w:r>
      <w:r w:rsidRPr="007C3775">
        <w:rPr>
          <w:rStyle w:val="StyleUnderline"/>
          <w:highlight w:val="green"/>
        </w:rPr>
        <w:t>could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sz w:val="14"/>
        </w:rPr>
        <w:t xml:space="preserve">significantly </w:t>
      </w:r>
      <w:r w:rsidRPr="00112DAB">
        <w:rPr>
          <w:rFonts w:asciiTheme="majorHAnsi" w:eastAsia="Calibri" w:hAnsiTheme="majorHAnsi" w:cstheme="majorHAnsi"/>
          <w:u w:val="single"/>
        </w:rPr>
        <w:t>disrupt</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global weather for</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a decade, which would</w:t>
      </w:r>
      <w:r w:rsidRPr="00112DAB">
        <w:rPr>
          <w:rFonts w:asciiTheme="majorHAnsi" w:eastAsia="Calibri" w:hAnsiTheme="majorHAnsi" w:cstheme="majorHAnsi"/>
          <w:sz w:val="14"/>
        </w:rPr>
        <w:t xml:space="preserve"> likely </w:t>
      </w:r>
      <w:r w:rsidRPr="007C3775">
        <w:rPr>
          <w:rStyle w:val="StyleUnderline"/>
          <w:highlight w:val="green"/>
        </w:rPr>
        <w:t>result in</w:t>
      </w:r>
      <w:r w:rsidRPr="00112DAB">
        <w:rPr>
          <w:rFonts w:asciiTheme="majorHAnsi" w:eastAsia="Calibri" w:hAnsiTheme="majorHAnsi" w:cstheme="majorHAnsi"/>
          <w:u w:val="single"/>
        </w:rPr>
        <w:t xml:space="preserve"> a </w:t>
      </w:r>
      <w:r w:rsidRPr="00112DAB">
        <w:rPr>
          <w:rFonts w:asciiTheme="majorHAnsi" w:eastAsia="Calibri" w:hAnsiTheme="majorHAnsi" w:cstheme="majorHAnsi"/>
          <w:sz w:val="14"/>
        </w:rPr>
        <w:t xml:space="preserve">vast </w:t>
      </w:r>
      <w:r w:rsidRPr="007C3775">
        <w:rPr>
          <w:rStyle w:val="Emphasis"/>
          <w:highlight w:val="green"/>
        </w:rPr>
        <w:t>global famine</w:t>
      </w:r>
      <w:r w:rsidRPr="00112DAB">
        <w:rPr>
          <w:rFonts w:asciiTheme="majorHAnsi" w:eastAsia="Calibri" w:hAnsiTheme="majorHAnsi" w:cstheme="majorHAnsi"/>
          <w:sz w:val="14"/>
        </w:rPr>
        <w:t xml:space="preserve">. The scientists predicted that </w:t>
      </w:r>
      <w:r w:rsidRPr="00112DAB">
        <w:rPr>
          <w:rFonts w:asciiTheme="majorHAnsi" w:eastAsia="Calibri" w:hAnsiTheme="majorHAnsi" w:cstheme="majorHAnsi"/>
          <w:b/>
          <w:u w:val="single"/>
        </w:rPr>
        <w:t>nuclear firestorms</w:t>
      </w:r>
      <w:r w:rsidRPr="00112DAB">
        <w:rPr>
          <w:rFonts w:asciiTheme="majorHAnsi" w:eastAsia="Calibri" w:hAnsiTheme="majorHAnsi" w:cstheme="majorHAnsi"/>
          <w:sz w:val="14"/>
        </w:rPr>
        <w:t xml:space="preserve"> in the burning cities </w:t>
      </w:r>
      <w:r w:rsidRPr="00112DAB">
        <w:rPr>
          <w:rFonts w:asciiTheme="majorHAnsi" w:eastAsia="Calibri" w:hAnsiTheme="majorHAnsi" w:cstheme="majorHAnsi"/>
          <w:u w:val="single"/>
        </w:rPr>
        <w:t>would cause</w:t>
      </w:r>
      <w:r w:rsidRPr="00112DAB">
        <w:rPr>
          <w:rFonts w:asciiTheme="majorHAnsi" w:eastAsia="Calibri" w:hAnsiTheme="majorHAnsi" w:cstheme="majorHAnsi"/>
          <w:sz w:val="14"/>
        </w:rPr>
        <w:t xml:space="preserve"> at least </w:t>
      </w:r>
      <w:r w:rsidRPr="00112DAB">
        <w:rPr>
          <w:rFonts w:asciiTheme="majorHAnsi" w:eastAsia="Calibri" w:hAnsiTheme="majorHAnsi" w:cstheme="majorHAnsi"/>
          <w:u w:val="single"/>
        </w:rPr>
        <w:t xml:space="preserve">five million tons of </w:t>
      </w:r>
      <w:r w:rsidRPr="00112DAB">
        <w:rPr>
          <w:rFonts w:asciiTheme="majorHAnsi" w:eastAsia="Calibri" w:hAnsiTheme="majorHAnsi" w:cstheme="majorHAnsi"/>
          <w:b/>
          <w:u w:val="single"/>
        </w:rPr>
        <w:t>black carbon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quickly </w:t>
      </w:r>
      <w:r w:rsidRPr="00112DAB">
        <w:rPr>
          <w:rFonts w:asciiTheme="majorHAnsi" w:eastAsia="Calibri" w:hAnsiTheme="majorHAnsi" w:cstheme="majorHAnsi"/>
          <w:u w:val="single"/>
        </w:rPr>
        <w:t>rise</w:t>
      </w:r>
      <w:r w:rsidRPr="00112DAB">
        <w:rPr>
          <w:rFonts w:asciiTheme="majorHAnsi" w:eastAsia="Calibri" w:hAnsiTheme="majorHAnsi" w:cstheme="majorHAnsi"/>
          <w:sz w:val="14"/>
        </w:rPr>
        <w:t xml:space="preserve"> above cloud level </w:t>
      </w:r>
      <w:r w:rsidRPr="00112DAB">
        <w:rPr>
          <w:rFonts w:asciiTheme="majorHAnsi" w:eastAsia="Calibri" w:hAnsiTheme="majorHAnsi" w:cstheme="majorHAnsi"/>
          <w:u w:val="single"/>
        </w:rPr>
        <w:t>into the stratosphere</w:t>
      </w:r>
      <w:r w:rsidRPr="00112DAB">
        <w:rPr>
          <w:rFonts w:asciiTheme="majorHAnsi" w:eastAsia="Calibri" w:hAnsiTheme="majorHAnsi" w:cstheme="majorHAnsi"/>
          <w:sz w:val="14"/>
        </w:rPr>
        <w:t xml:space="preserve">, where it could not be rained out. </w:t>
      </w:r>
      <w:r w:rsidRPr="00112DAB">
        <w:rPr>
          <w:rFonts w:asciiTheme="majorHAnsi" w:eastAsia="Calibri" w:hAnsiTheme="majorHAnsi" w:cstheme="majorHAnsi"/>
          <w:u w:val="single"/>
        </w:rPr>
        <w:t xml:space="preserve">The smoke would circle the Earth in </w:t>
      </w:r>
      <w:r w:rsidRPr="00112DAB">
        <w:rPr>
          <w:rFonts w:asciiTheme="majorHAnsi" w:eastAsia="Calibri" w:hAnsiTheme="majorHAnsi" w:cstheme="majorHAnsi"/>
          <w:b/>
          <w:u w:val="single"/>
        </w:rPr>
        <w:t>less than two weeks</w:t>
      </w:r>
      <w:r w:rsidRPr="00112DAB">
        <w:rPr>
          <w:rFonts w:asciiTheme="majorHAnsi" w:eastAsia="Calibri" w:hAnsiTheme="majorHAnsi" w:cstheme="majorHAnsi"/>
          <w:u w:val="single"/>
        </w:rPr>
        <w:t xml:space="preserve"> and</w:t>
      </w:r>
      <w:r w:rsidRPr="00112DAB">
        <w:rPr>
          <w:rFonts w:asciiTheme="majorHAnsi" w:eastAsia="Calibri" w:hAnsiTheme="majorHAnsi" w:cstheme="majorHAnsi"/>
          <w:sz w:val="14"/>
        </w:rPr>
        <w:t xml:space="preserve"> would </w:t>
      </w:r>
      <w:r w:rsidRPr="00112DAB">
        <w:rPr>
          <w:rFonts w:asciiTheme="majorHAnsi" w:eastAsia="Calibri" w:hAnsiTheme="majorHAnsi" w:cstheme="majorHAnsi"/>
          <w:u w:val="single"/>
        </w:rPr>
        <w:t xml:space="preserve">form </w:t>
      </w:r>
      <w:r w:rsidRPr="00112DAB">
        <w:rPr>
          <w:rFonts w:asciiTheme="majorHAnsi" w:eastAsia="Calibri" w:hAnsiTheme="majorHAnsi" w:cstheme="majorHAnsi"/>
          <w:b/>
          <w:highlight w:val="green"/>
          <w:u w:val="single"/>
        </w:rPr>
        <w:t>a</w:t>
      </w:r>
      <w:r w:rsidRPr="00112DAB">
        <w:rPr>
          <w:rFonts w:asciiTheme="majorHAnsi" w:eastAsia="Calibri" w:hAnsiTheme="majorHAnsi" w:cstheme="majorHAnsi"/>
          <w:sz w:val="14"/>
        </w:rPr>
        <w:t xml:space="preserve"> global </w:t>
      </w:r>
      <w:r w:rsidRPr="00112DAB">
        <w:rPr>
          <w:rFonts w:asciiTheme="majorHAnsi" w:eastAsia="Calibri" w:hAnsiTheme="majorHAnsi" w:cstheme="majorHAnsi"/>
          <w:b/>
          <w:u w:val="single"/>
        </w:rPr>
        <w:t xml:space="preserve">stratospheric </w:t>
      </w:r>
      <w:r w:rsidRPr="00112DAB">
        <w:rPr>
          <w:rFonts w:asciiTheme="majorHAnsi" w:eastAsia="Calibri" w:hAnsiTheme="majorHAnsi" w:cstheme="majorHAnsi"/>
          <w:b/>
          <w:highlight w:val="green"/>
          <w:u w:val="single"/>
        </w:rPr>
        <w:t>smoke layer</w:t>
      </w:r>
      <w:r w:rsidRPr="00112DAB">
        <w:rPr>
          <w:rFonts w:asciiTheme="majorHAnsi" w:eastAsia="Calibri" w:hAnsiTheme="majorHAnsi" w:cstheme="majorHAnsi"/>
          <w:u w:val="single"/>
        </w:rPr>
        <w:t xml:space="preserve"> that </w:t>
      </w:r>
      <w:r w:rsidRPr="00112DAB">
        <w:rPr>
          <w:rFonts w:asciiTheme="majorHAnsi" w:eastAsia="Calibri" w:hAnsiTheme="majorHAnsi" w:cstheme="majorHAnsi"/>
          <w:b/>
          <w:highlight w:val="green"/>
          <w:u w:val="single"/>
        </w:rPr>
        <w:t>would remain for</w:t>
      </w:r>
      <w:r w:rsidRPr="00112DAB">
        <w:rPr>
          <w:rFonts w:asciiTheme="majorHAnsi" w:eastAsia="Calibri" w:hAnsiTheme="majorHAnsi" w:cstheme="majorHAnsi"/>
          <w:u w:val="single"/>
        </w:rPr>
        <w:t xml:space="preserve"> more than </w:t>
      </w:r>
      <w:r w:rsidRPr="00112DAB">
        <w:rPr>
          <w:rFonts w:asciiTheme="majorHAnsi" w:eastAsia="Calibri" w:hAnsiTheme="majorHAnsi" w:cstheme="majorHAnsi"/>
          <w:b/>
          <w:highlight w:val="green"/>
          <w:u w:val="single"/>
        </w:rPr>
        <w:t>a decade</w:t>
      </w:r>
      <w:r w:rsidRPr="00112DAB">
        <w:rPr>
          <w:rFonts w:asciiTheme="majorHAnsi" w:eastAsia="Calibri" w:hAnsiTheme="majorHAnsi" w:cstheme="majorHAnsi"/>
          <w:u w:val="single"/>
        </w:rPr>
        <w:t>. The smoke would absorb</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 xml:space="preserve">sunlight, which would </w:t>
      </w:r>
      <w:r w:rsidRPr="00112DAB">
        <w:rPr>
          <w:rFonts w:asciiTheme="majorHAnsi" w:eastAsia="Calibri" w:hAnsiTheme="majorHAnsi" w:cstheme="majorHAnsi"/>
          <w:b/>
          <w:u w:val="single"/>
        </w:rPr>
        <w:t>heat the smoke</w:t>
      </w:r>
      <w:r w:rsidRPr="00112DAB">
        <w:rPr>
          <w:rFonts w:asciiTheme="majorHAnsi" w:eastAsia="Calibri" w:hAnsiTheme="majorHAnsi" w:cstheme="majorHAnsi"/>
          <w:u w:val="single"/>
        </w:rPr>
        <w:t xml:space="preserve"> to</w:t>
      </w:r>
      <w:r w:rsidRPr="00112DAB">
        <w:rPr>
          <w:rFonts w:asciiTheme="majorHAnsi" w:eastAsia="Calibri" w:hAnsiTheme="majorHAnsi" w:cstheme="majorHAnsi"/>
          <w:sz w:val="14"/>
        </w:rPr>
        <w:t xml:space="preserve"> temperatures near </w:t>
      </w:r>
      <w:r w:rsidRPr="00112DAB">
        <w:rPr>
          <w:rFonts w:asciiTheme="majorHAnsi" w:eastAsia="Calibri" w:hAnsiTheme="majorHAnsi" w:cstheme="majorHAnsi"/>
          <w:u w:val="single"/>
        </w:rPr>
        <w:t xml:space="preserve">the boiling point of water, </w:t>
      </w:r>
      <w:r w:rsidRPr="00112DAB">
        <w:rPr>
          <w:rFonts w:asciiTheme="majorHAnsi" w:eastAsia="Calibri" w:hAnsiTheme="majorHAnsi" w:cstheme="majorHAnsi"/>
          <w:sz w:val="14"/>
        </w:rPr>
        <w:t>producing</w:t>
      </w:r>
      <w:r w:rsidRPr="00112DAB">
        <w:rPr>
          <w:rFonts w:asciiTheme="majorHAnsi" w:eastAsia="Calibri" w:hAnsiTheme="majorHAnsi" w:cstheme="majorHAnsi"/>
          <w:b/>
          <w:highlight w:val="green"/>
          <w:u w:val="single"/>
        </w:rPr>
        <w:t xml:space="preserve"> ozone losses of</w:t>
      </w:r>
      <w:r w:rsidRPr="00112DAB">
        <w:rPr>
          <w:rFonts w:asciiTheme="majorHAnsi" w:eastAsia="Calibri" w:hAnsiTheme="majorHAnsi" w:cstheme="majorHAnsi"/>
          <w:sz w:val="14"/>
        </w:rPr>
        <w:t xml:space="preserve"> 20 to</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50 percent</w:t>
      </w:r>
      <w:r w:rsidRPr="00112DAB">
        <w:rPr>
          <w:rFonts w:asciiTheme="majorHAnsi" w:eastAsia="Calibri" w:hAnsiTheme="majorHAnsi" w:cstheme="majorHAnsi"/>
          <w:b/>
          <w:u w:val="single"/>
        </w:rPr>
        <w:t xml:space="preserve"> </w:t>
      </w:r>
      <w:proofErr w:type="gramStart"/>
      <w:r w:rsidRPr="00112DAB">
        <w:rPr>
          <w:rFonts w:asciiTheme="majorHAnsi" w:eastAsia="Calibri" w:hAnsiTheme="majorHAnsi" w:cstheme="majorHAnsi"/>
          <w:sz w:val="14"/>
        </w:rPr>
        <w:t>over populated</w:t>
      </w:r>
      <w:proofErr w:type="gramEnd"/>
      <w:r w:rsidRPr="00112DAB">
        <w:rPr>
          <w:rFonts w:asciiTheme="majorHAnsi" w:eastAsia="Calibri" w:hAnsiTheme="majorHAnsi" w:cstheme="majorHAnsi"/>
          <w:sz w:val="14"/>
        </w:rPr>
        <w:t xml:space="preserve"> areas. </w:t>
      </w:r>
      <w:r w:rsidRPr="00112DAB">
        <w:rPr>
          <w:rFonts w:asciiTheme="majorHAnsi" w:eastAsia="Calibri" w:hAnsiTheme="majorHAnsi" w:cstheme="majorHAnsi"/>
          <w:u w:val="single"/>
        </w:rPr>
        <w:t>This would</w:t>
      </w:r>
      <w:r w:rsidRPr="00112DAB">
        <w:rPr>
          <w:rFonts w:asciiTheme="majorHAnsi" w:eastAsia="Calibri" w:hAnsiTheme="majorHAnsi" w:cstheme="majorHAnsi"/>
          <w:sz w:val="14"/>
        </w:rPr>
        <w:t xml:space="preserve"> almost </w:t>
      </w:r>
      <w:r w:rsidRPr="00112DAB">
        <w:rPr>
          <w:rFonts w:asciiTheme="majorHAnsi" w:eastAsia="Calibri" w:hAnsiTheme="majorHAnsi" w:cstheme="majorHAnsi"/>
          <w:u w:val="single"/>
        </w:rPr>
        <w:t>double the amount of UV-B reaching</w:t>
      </w:r>
      <w:r w:rsidRPr="00112DAB">
        <w:rPr>
          <w:rFonts w:asciiTheme="majorHAnsi" w:eastAsia="Calibri" w:hAnsiTheme="majorHAnsi" w:cstheme="majorHAnsi"/>
          <w:sz w:val="14"/>
        </w:rPr>
        <w:t xml:space="preserve"> the most populated regions of </w:t>
      </w:r>
      <w:r w:rsidRPr="00112DAB">
        <w:rPr>
          <w:rFonts w:asciiTheme="majorHAnsi" w:eastAsia="Calibri" w:hAnsiTheme="majorHAnsi" w:cstheme="majorHAnsi"/>
          <w:u w:val="single"/>
        </w:rPr>
        <w:t>the mid-latitudes</w:t>
      </w:r>
      <w:r w:rsidRPr="00112DAB">
        <w:rPr>
          <w:rFonts w:asciiTheme="majorHAnsi" w:eastAsia="Calibri" w:hAnsiTheme="majorHAnsi" w:cstheme="majorHAnsi"/>
          <w:sz w:val="14"/>
        </w:rPr>
        <w:t xml:space="preserve">, and it would create UV-B indices unprecedented in human history. In North America and Central Europe, </w:t>
      </w:r>
      <w:r w:rsidRPr="00112DAB">
        <w:rPr>
          <w:rFonts w:asciiTheme="majorHAnsi" w:eastAsia="Calibri" w:hAnsiTheme="majorHAnsi" w:cstheme="majorHAnsi"/>
          <w:u w:val="single"/>
        </w:rPr>
        <w:t>the time required to get a</w:t>
      </w:r>
      <w:r w:rsidRPr="00112DAB">
        <w:rPr>
          <w:rFonts w:asciiTheme="majorHAnsi" w:eastAsia="Calibri" w:hAnsiTheme="majorHAnsi" w:cstheme="majorHAnsi"/>
          <w:sz w:val="14"/>
        </w:rPr>
        <w:t xml:space="preserve"> painful </w:t>
      </w:r>
      <w:r w:rsidRPr="00112DAB">
        <w:rPr>
          <w:rFonts w:asciiTheme="majorHAnsi" w:eastAsia="Calibri" w:hAnsiTheme="majorHAnsi" w:cstheme="majorHAnsi"/>
          <w:u w:val="single"/>
        </w:rPr>
        <w:t>sunburn</w:t>
      </w:r>
      <w:r w:rsidRPr="00112DAB">
        <w:rPr>
          <w:rFonts w:asciiTheme="majorHAnsi" w:eastAsia="Calibri" w:hAnsiTheme="majorHAnsi" w:cstheme="majorHAnsi"/>
          <w:sz w:val="14"/>
        </w:rPr>
        <w:t xml:space="preserve"> at mid-day in June </w:t>
      </w:r>
      <w:r w:rsidRPr="00112DAB">
        <w:rPr>
          <w:rFonts w:asciiTheme="majorHAnsi" w:eastAsia="Calibri" w:hAnsiTheme="majorHAnsi" w:cstheme="majorHAnsi"/>
          <w:u w:val="single"/>
        </w:rPr>
        <w:t>could decrease to</w:t>
      </w:r>
      <w:r w:rsidRPr="00112DAB">
        <w:rPr>
          <w:rFonts w:asciiTheme="majorHAnsi" w:eastAsia="Calibri" w:hAnsiTheme="majorHAnsi" w:cstheme="majorHAnsi"/>
          <w:sz w:val="14"/>
        </w:rPr>
        <w:t xml:space="preserve"> as little as </w:t>
      </w:r>
      <w:r w:rsidRPr="00112DAB">
        <w:rPr>
          <w:rFonts w:asciiTheme="majorHAnsi" w:eastAsia="Calibri" w:hAnsiTheme="majorHAnsi" w:cstheme="majorHAnsi"/>
          <w:u w:val="single"/>
        </w:rPr>
        <w:t>six minutes</w:t>
      </w:r>
      <w:r w:rsidRPr="00112DAB">
        <w:rPr>
          <w:rFonts w:asciiTheme="majorHAnsi" w:eastAsia="Calibri" w:hAnsiTheme="majorHAnsi" w:cstheme="majorHAnsi"/>
          <w:sz w:val="14"/>
        </w:rPr>
        <w:t xml:space="preserve"> for fair-skinned individuals. </w:t>
      </w:r>
      <w:r w:rsidRPr="00112DAB">
        <w:rPr>
          <w:rFonts w:asciiTheme="majorHAnsi" w:eastAsia="Calibri" w:hAnsiTheme="majorHAnsi" w:cstheme="majorHAnsi"/>
          <w:u w:val="single"/>
        </w:rPr>
        <w:t>As the smoke</w:t>
      </w:r>
      <w:r w:rsidRPr="00112DAB">
        <w:rPr>
          <w:rFonts w:asciiTheme="majorHAnsi" w:eastAsia="Calibri" w:hAnsiTheme="majorHAnsi" w:cstheme="majorHAnsi"/>
          <w:sz w:val="14"/>
        </w:rPr>
        <w:t xml:space="preserve"> layer </w:t>
      </w:r>
      <w:r w:rsidRPr="00112DAB">
        <w:rPr>
          <w:rFonts w:asciiTheme="majorHAnsi" w:eastAsia="Calibri" w:hAnsiTheme="majorHAnsi" w:cstheme="majorHAnsi"/>
          <w:u w:val="single"/>
        </w:rPr>
        <w:t>blocked</w:t>
      </w:r>
      <w:r w:rsidRPr="00112DAB">
        <w:rPr>
          <w:rFonts w:asciiTheme="majorHAnsi" w:eastAsia="Calibri" w:hAnsiTheme="majorHAnsi" w:cstheme="majorHAnsi"/>
          <w:sz w:val="14"/>
        </w:rPr>
        <w:t xml:space="preserve"> warming </w:t>
      </w:r>
      <w:r w:rsidRPr="00112DAB">
        <w:rPr>
          <w:rFonts w:asciiTheme="majorHAnsi" w:eastAsia="Calibri" w:hAnsiTheme="majorHAnsi" w:cstheme="majorHAnsi"/>
          <w:u w:val="single"/>
        </w:rPr>
        <w:t>sunlight</w:t>
      </w:r>
      <w:r w:rsidRPr="00112DAB">
        <w:rPr>
          <w:rFonts w:asciiTheme="majorHAnsi" w:eastAsia="Calibri" w:hAnsiTheme="majorHAnsi" w:cstheme="majorHAnsi"/>
          <w:sz w:val="14"/>
        </w:rPr>
        <w:t xml:space="preserve"> from reaching the Earth’s surface, </w:t>
      </w:r>
      <w:r w:rsidRPr="00112DAB">
        <w:rPr>
          <w:rFonts w:asciiTheme="majorHAnsi" w:eastAsia="Calibri" w:hAnsiTheme="majorHAnsi" w:cstheme="majorHAnsi"/>
          <w:u w:val="single"/>
        </w:rPr>
        <w:t xml:space="preserve">it would produce the </w:t>
      </w:r>
      <w:r w:rsidRPr="00112DAB">
        <w:rPr>
          <w:rFonts w:asciiTheme="majorHAnsi" w:eastAsia="Calibri" w:hAnsiTheme="majorHAnsi" w:cstheme="majorHAnsi"/>
          <w:b/>
          <w:u w:val="single"/>
        </w:rPr>
        <w:t>coldest</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b/>
          <w:u w:val="single"/>
        </w:rPr>
        <w:t>surface temperatures</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last </w:t>
      </w:r>
      <w:r w:rsidRPr="00112DAB">
        <w:rPr>
          <w:rFonts w:asciiTheme="majorHAnsi" w:eastAsia="Calibri" w:hAnsiTheme="majorHAnsi" w:cstheme="majorHAnsi"/>
          <w:u w:val="single"/>
        </w:rPr>
        <w:t>1,000 years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 xml:space="preserve">global </w:t>
      </w:r>
      <w:r w:rsidRPr="00112DAB">
        <w:rPr>
          <w:rFonts w:asciiTheme="majorHAnsi" w:eastAsia="Calibri" w:hAnsiTheme="majorHAnsi" w:cstheme="majorHAnsi"/>
          <w:b/>
          <w:highlight w:val="green"/>
          <w:u w:val="single"/>
        </w:rPr>
        <w:t xml:space="preserve">food production would decrease </w:t>
      </w:r>
      <w:r w:rsidRPr="00112DAB">
        <w:rPr>
          <w:rFonts w:asciiTheme="majorHAnsi" w:eastAsia="Calibri" w:hAnsiTheme="majorHAnsi" w:cstheme="majorHAnsi"/>
          <w:sz w:val="14"/>
        </w:rPr>
        <w:t xml:space="preserve">by 20 to </w:t>
      </w:r>
      <w:r w:rsidRPr="00112DAB">
        <w:rPr>
          <w:rFonts w:asciiTheme="majorHAnsi" w:eastAsia="Calibri" w:hAnsiTheme="majorHAnsi" w:cstheme="majorHAnsi"/>
          <w:b/>
          <w:highlight w:val="green"/>
          <w:u w:val="single"/>
        </w:rPr>
        <w:t>40 percent</w:t>
      </w:r>
      <w:r w:rsidRPr="00112DAB">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112DAB">
        <w:rPr>
          <w:rFonts w:asciiTheme="majorHAnsi" w:eastAsia="Calibri" w:hAnsiTheme="majorHAnsi" w:cstheme="majorHAnsi"/>
          <w:u w:val="single"/>
        </w:rPr>
        <w:t>decreases in agricultural production could cause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two billion</w:t>
      </w:r>
      <w:r w:rsidRPr="00112DAB">
        <w:rPr>
          <w:rFonts w:asciiTheme="majorHAnsi" w:eastAsia="Calibri" w:hAnsiTheme="majorHAnsi" w:cstheme="majorHAnsi"/>
          <w:sz w:val="14"/>
        </w:rPr>
        <w:t xml:space="preserve"> people </w:t>
      </w:r>
      <w:r w:rsidRPr="00112DAB">
        <w:rPr>
          <w:rFonts w:asciiTheme="majorHAnsi" w:eastAsia="Calibri" w:hAnsiTheme="majorHAnsi" w:cstheme="majorHAnsi"/>
          <w:u w:val="single"/>
        </w:rPr>
        <w:t>to</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 xml:space="preserve">perish from </w:t>
      </w:r>
      <w:r w:rsidRPr="00112DAB">
        <w:rPr>
          <w:rFonts w:asciiTheme="majorHAnsi" w:eastAsia="Calibri" w:hAnsiTheme="majorHAnsi" w:cstheme="majorHAnsi"/>
          <w:b/>
          <w:u w:val="single"/>
        </w:rPr>
        <w:t>famine</w:t>
      </w:r>
      <w:r w:rsidRPr="00112DAB">
        <w:rPr>
          <w:rFonts w:asciiTheme="majorHAnsi" w:eastAsia="Calibri" w:hAnsiTheme="majorHAnsi" w:cstheme="majorHAnsi"/>
          <w:sz w:val="14"/>
        </w:rPr>
        <w:t xml:space="preserve">. The </w:t>
      </w:r>
      <w:r w:rsidRPr="00112DAB">
        <w:rPr>
          <w:rFonts w:asciiTheme="majorHAnsi" w:eastAsia="Calibri" w:hAnsiTheme="majorHAnsi" w:cstheme="majorHAnsi"/>
          <w:u w:val="single"/>
        </w:rPr>
        <w:t>climatologists</w:t>
      </w:r>
      <w:r w:rsidRPr="00112DAB">
        <w:rPr>
          <w:rFonts w:asciiTheme="majorHAnsi" w:eastAsia="Calibri" w:hAnsiTheme="majorHAnsi" w:cstheme="majorHAnsi"/>
          <w:sz w:val="14"/>
        </w:rPr>
        <w:t xml:space="preserve"> also </w:t>
      </w:r>
      <w:r w:rsidRPr="00112DAB">
        <w:rPr>
          <w:rFonts w:asciiTheme="majorHAnsi" w:eastAsia="Calibri" w:hAnsiTheme="majorHAnsi" w:cstheme="majorHAnsi"/>
          <w:u w:val="single"/>
        </w:rPr>
        <w:t>investigated the effects of a nuclear war fought with</w:t>
      </w:r>
      <w:r w:rsidRPr="00112DAB">
        <w:rPr>
          <w:rFonts w:asciiTheme="majorHAnsi" w:eastAsia="Calibri" w:hAnsiTheme="majorHAnsi" w:cstheme="majorHAnsi"/>
          <w:sz w:val="14"/>
        </w:rPr>
        <w:t xml:space="preserve"> the vastly more powerful modern</w:t>
      </w:r>
      <w:r w:rsidRPr="00112DAB">
        <w:rPr>
          <w:rFonts w:asciiTheme="majorHAnsi" w:eastAsia="Calibri" w:hAnsiTheme="majorHAnsi" w:cstheme="majorHAnsi"/>
          <w:b/>
          <w:u w:val="single"/>
        </w:rPr>
        <w:t xml:space="preserve"> thermonuclear </w:t>
      </w:r>
      <w:r w:rsidRPr="00112DAB">
        <w:rPr>
          <w:rFonts w:asciiTheme="majorHAnsi" w:eastAsia="Calibri" w:hAnsiTheme="majorHAnsi" w:cstheme="majorHAnsi"/>
          <w:sz w:val="14"/>
        </w:rPr>
        <w:t>weapons</w:t>
      </w:r>
      <w:r w:rsidRPr="00112DAB">
        <w:rPr>
          <w:rFonts w:asciiTheme="majorHAnsi" w:eastAsia="Calibri" w:hAnsiTheme="majorHAnsi" w:cstheme="majorHAnsi"/>
          <w:u w:val="single"/>
        </w:rPr>
        <w:t xml:space="preserve"> possessed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Russia, China, France, and England. Some</w:t>
      </w:r>
      <w:r w:rsidRPr="00112DAB">
        <w:rPr>
          <w:rFonts w:asciiTheme="majorHAnsi" w:eastAsia="Calibri" w:hAnsiTheme="majorHAnsi" w:cstheme="majorHAnsi"/>
          <w:sz w:val="14"/>
        </w:rPr>
        <w:t xml:space="preserve"> of the thermonuclear weapons constructed during the 1950s and 1960s were 1,000 times more powerful</w:t>
      </w:r>
      <w:r w:rsidRPr="00112DAB">
        <w:rPr>
          <w:rFonts w:asciiTheme="majorHAnsi" w:eastAsia="Calibri" w:hAnsiTheme="majorHAnsi" w:cstheme="majorHAnsi"/>
          <w:u w:val="single"/>
        </w:rPr>
        <w:t xml:space="preserve"> than an atomic bomb</w:t>
      </w:r>
      <w:r w:rsidRPr="00112DAB">
        <w:rPr>
          <w:rFonts w:asciiTheme="majorHAnsi" w:eastAsia="Calibri" w:hAnsiTheme="majorHAnsi" w:cstheme="majorHAnsi"/>
          <w:sz w:val="14"/>
        </w:rPr>
        <w:t xml:space="preserve">. During the last 30 years, the average size of thermonuclear or “strategic” nuclear weapons has decreased. Yet today, </w:t>
      </w:r>
      <w:r w:rsidRPr="00112DAB">
        <w:rPr>
          <w:rFonts w:asciiTheme="majorHAnsi" w:eastAsia="Calibri" w:hAnsiTheme="majorHAnsi" w:cstheme="majorHAnsi"/>
          <w:u w:val="single"/>
        </w:rPr>
        <w:t>each of the</w:t>
      </w:r>
      <w:r w:rsidRPr="00112DAB">
        <w:rPr>
          <w:rFonts w:asciiTheme="majorHAnsi" w:eastAsia="Calibri" w:hAnsiTheme="majorHAnsi" w:cstheme="majorHAnsi"/>
          <w:sz w:val="14"/>
        </w:rPr>
        <w:t xml:space="preserve"> approximately </w:t>
      </w:r>
      <w:r w:rsidRPr="00112DAB">
        <w:rPr>
          <w:rFonts w:asciiTheme="majorHAnsi" w:eastAsia="Calibri" w:hAnsiTheme="majorHAnsi" w:cstheme="majorHAnsi"/>
          <w:u w:val="single"/>
        </w:rPr>
        <w:t>3,540</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weapons deployed by the U</w:t>
      </w:r>
      <w:r w:rsidRPr="00112DAB">
        <w:rPr>
          <w:rFonts w:asciiTheme="majorHAnsi" w:eastAsia="Calibri" w:hAnsiTheme="majorHAnsi" w:cstheme="majorHAnsi"/>
          <w:sz w:val="14"/>
        </w:rPr>
        <w:t xml:space="preserve">nited </w:t>
      </w:r>
      <w:r w:rsidRPr="00112DAB">
        <w:rPr>
          <w:rFonts w:asciiTheme="majorHAnsi" w:eastAsia="Calibri" w:hAnsiTheme="majorHAnsi" w:cstheme="majorHAnsi"/>
          <w:u w:val="single"/>
        </w:rPr>
        <w:t>S</w:t>
      </w:r>
      <w:r w:rsidRPr="00112DAB">
        <w:rPr>
          <w:rFonts w:asciiTheme="majorHAnsi" w:eastAsia="Calibri" w:hAnsiTheme="majorHAnsi" w:cstheme="majorHAnsi"/>
          <w:sz w:val="14"/>
        </w:rPr>
        <w:t xml:space="preserve">tates </w:t>
      </w:r>
      <w:r w:rsidRPr="00112DAB">
        <w:rPr>
          <w:rFonts w:asciiTheme="majorHAnsi" w:eastAsia="Calibri" w:hAnsiTheme="majorHAnsi" w:cstheme="majorHAnsi"/>
          <w:u w:val="single"/>
        </w:rPr>
        <w:t>and Russia is</w:t>
      </w:r>
      <w:r w:rsidRPr="00112DAB">
        <w:rPr>
          <w:rFonts w:asciiTheme="majorHAnsi" w:eastAsia="Calibri" w:hAnsiTheme="majorHAnsi" w:cstheme="majorHAnsi"/>
          <w:sz w:val="14"/>
        </w:rPr>
        <w:t xml:space="preserve"> seven to </w:t>
      </w:r>
      <w:r w:rsidRPr="00112DAB">
        <w:rPr>
          <w:rFonts w:asciiTheme="majorHAnsi" w:eastAsia="Calibri" w:hAnsiTheme="majorHAnsi" w:cstheme="majorHAnsi"/>
          <w:b/>
          <w:u w:val="single"/>
        </w:rPr>
        <w:t>80 times</w:t>
      </w:r>
      <w:r w:rsidRPr="00112DAB">
        <w:rPr>
          <w:rFonts w:asciiTheme="majorHAnsi" w:eastAsia="Calibri" w:hAnsiTheme="majorHAnsi" w:cstheme="majorHAnsi"/>
          <w:u w:val="single"/>
        </w:rPr>
        <w:t xml:space="preserve"> more powerful than the</w:t>
      </w:r>
      <w:r w:rsidRPr="00112DAB">
        <w:rPr>
          <w:rFonts w:asciiTheme="majorHAnsi" w:eastAsia="Calibri" w:hAnsiTheme="majorHAnsi" w:cstheme="majorHAnsi"/>
          <w:sz w:val="14"/>
        </w:rPr>
        <w:t xml:space="preserve"> atomic bombs modeled in the </w:t>
      </w:r>
      <w:r w:rsidRPr="00112DAB">
        <w:rPr>
          <w:rFonts w:asciiTheme="majorHAnsi" w:eastAsia="Calibri" w:hAnsiTheme="majorHAnsi" w:cstheme="majorHAnsi"/>
          <w:u w:val="single"/>
        </w:rPr>
        <w:t xml:space="preserve">India-Pakistan study. The smallest </w:t>
      </w:r>
      <w:r w:rsidRPr="00112DAB">
        <w:rPr>
          <w:rFonts w:asciiTheme="majorHAnsi" w:eastAsia="Calibri" w:hAnsiTheme="majorHAnsi" w:cstheme="majorHAnsi"/>
          <w:sz w:val="14"/>
        </w:rPr>
        <w:t xml:space="preserve">strategic nuclear weapon </w:t>
      </w:r>
      <w:r w:rsidRPr="00112DAB">
        <w:rPr>
          <w:rFonts w:asciiTheme="majorHAnsi" w:eastAsia="Calibri" w:hAnsiTheme="majorHAnsi" w:cstheme="majorHAnsi"/>
          <w:u w:val="single"/>
        </w:rPr>
        <w:t xml:space="preserve">has an explosive power of </w:t>
      </w:r>
      <w:r w:rsidRPr="00112DAB">
        <w:rPr>
          <w:rFonts w:asciiTheme="majorHAnsi" w:eastAsia="Calibri" w:hAnsiTheme="majorHAnsi" w:cstheme="majorHAnsi"/>
          <w:b/>
          <w:u w:val="single"/>
        </w:rPr>
        <w:t>100,000 tons of TNT</w:t>
      </w:r>
      <w:r w:rsidRPr="00112DAB">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112DAB">
        <w:rPr>
          <w:rFonts w:asciiTheme="majorHAnsi" w:eastAsia="Calibri" w:hAnsiTheme="majorHAnsi" w:cstheme="majorHAnsi"/>
          <w:b/>
          <w:highlight w:val="green"/>
          <w:u w:val="single"/>
        </w:rPr>
        <w:t>war</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fought with</w:t>
      </w:r>
      <w:r w:rsidRPr="00112DAB">
        <w:rPr>
          <w:rFonts w:asciiTheme="majorHAnsi" w:eastAsia="Calibri" w:hAnsiTheme="majorHAnsi" w:cstheme="majorHAnsi"/>
          <w:sz w:val="14"/>
        </w:rPr>
        <w:t xml:space="preserve"> hundreds or thousands of </w:t>
      </w:r>
      <w:r w:rsidRPr="00112DAB">
        <w:rPr>
          <w:rFonts w:asciiTheme="majorHAnsi" w:eastAsia="Calibri" w:hAnsiTheme="majorHAnsi" w:cstheme="majorHAnsi"/>
          <w:u w:val="single"/>
        </w:rPr>
        <w:t>U.S. and Russian</w:t>
      </w:r>
      <w:r w:rsidRPr="00112DAB">
        <w:rPr>
          <w:rFonts w:asciiTheme="majorHAnsi" w:eastAsia="Calibri" w:hAnsiTheme="majorHAnsi" w:cstheme="majorHAnsi"/>
          <w:sz w:val="14"/>
        </w:rPr>
        <w:t xml:space="preserve"> strategic </w:t>
      </w:r>
      <w:r w:rsidRPr="00112DAB">
        <w:rPr>
          <w:rFonts w:asciiTheme="majorHAnsi" w:eastAsia="Calibri" w:hAnsiTheme="majorHAnsi" w:cstheme="majorHAnsi"/>
          <w:u w:val="single"/>
        </w:rPr>
        <w:t xml:space="preserve">nuclear weapons </w:t>
      </w:r>
      <w:r w:rsidRPr="00112DAB">
        <w:rPr>
          <w:rFonts w:asciiTheme="majorHAnsi" w:eastAsia="Calibri" w:hAnsiTheme="majorHAnsi" w:cstheme="majorHAnsi"/>
          <w:sz w:val="14"/>
        </w:rPr>
        <w:t xml:space="preserve">would </w:t>
      </w:r>
      <w:r w:rsidRPr="00112DAB">
        <w:rPr>
          <w:rFonts w:asciiTheme="majorHAnsi" w:eastAsia="Calibri" w:hAnsiTheme="majorHAnsi" w:cstheme="majorHAnsi"/>
          <w:b/>
          <w:highlight w:val="green"/>
          <w:u w:val="single"/>
        </w:rPr>
        <w:t>ignite immense</w:t>
      </w:r>
      <w:r w:rsidRPr="00112DAB">
        <w:rPr>
          <w:rFonts w:asciiTheme="majorHAnsi" w:eastAsia="Calibri" w:hAnsiTheme="majorHAnsi" w:cstheme="majorHAnsi"/>
          <w:sz w:val="14"/>
        </w:rPr>
        <w:t xml:space="preserve"> </w:t>
      </w:r>
      <w:r w:rsidRPr="00112DAB">
        <w:rPr>
          <w:rFonts w:asciiTheme="majorHAnsi" w:eastAsia="Calibri" w:hAnsiTheme="majorHAnsi" w:cstheme="majorHAnsi"/>
          <w:b/>
          <w:u w:val="single"/>
        </w:rPr>
        <w:t xml:space="preserve">nuclear </w:t>
      </w:r>
      <w:r w:rsidRPr="00112DAB">
        <w:rPr>
          <w:rFonts w:asciiTheme="majorHAnsi" w:eastAsia="Calibri" w:hAnsiTheme="majorHAnsi" w:cstheme="majorHAnsi"/>
          <w:b/>
          <w:highlight w:val="green"/>
          <w:u w:val="single"/>
        </w:rPr>
        <w:t>firestorms</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u w:val="single"/>
        </w:rPr>
        <w:t>covering</w:t>
      </w:r>
      <w:r w:rsidRPr="00112DAB">
        <w:rPr>
          <w:rFonts w:asciiTheme="majorHAnsi" w:eastAsia="Calibri" w:hAnsiTheme="majorHAnsi" w:cstheme="majorHAnsi"/>
          <w:sz w:val="14"/>
        </w:rPr>
        <w:t xml:space="preserve"> land surface areas of many thousands or </w:t>
      </w:r>
      <w:r w:rsidRPr="00112DAB">
        <w:rPr>
          <w:rFonts w:asciiTheme="majorHAnsi" w:eastAsia="Calibri" w:hAnsiTheme="majorHAnsi" w:cstheme="majorHAnsi"/>
          <w:b/>
          <w:u w:val="single"/>
        </w:rPr>
        <w:t>tens of thousands</w:t>
      </w:r>
      <w:r w:rsidRPr="00112DAB">
        <w:rPr>
          <w:rFonts w:asciiTheme="majorHAnsi" w:eastAsia="Calibri" w:hAnsiTheme="majorHAnsi" w:cstheme="majorHAnsi"/>
          <w:u w:val="single"/>
        </w:rPr>
        <w:t xml:space="preserve"> of square miles</w:t>
      </w:r>
      <w:r w:rsidRPr="00112DAB">
        <w:rPr>
          <w:rFonts w:asciiTheme="majorHAnsi" w:eastAsia="Calibri" w:hAnsiTheme="majorHAnsi" w:cstheme="majorHAnsi"/>
          <w:sz w:val="14"/>
        </w:rPr>
        <w:t xml:space="preserve">. The scientists calculated that </w:t>
      </w:r>
      <w:r w:rsidRPr="00112DAB">
        <w:rPr>
          <w:rFonts w:asciiTheme="majorHAnsi" w:eastAsia="Calibri" w:hAnsiTheme="majorHAnsi" w:cstheme="majorHAnsi"/>
          <w:u w:val="single"/>
        </w:rPr>
        <w:t>these fires would produce</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b/>
          <w:u w:val="single"/>
        </w:rPr>
        <w:t>180 million tons</w:t>
      </w:r>
      <w:r w:rsidRPr="00112DAB">
        <w:rPr>
          <w:rFonts w:asciiTheme="majorHAnsi" w:eastAsia="Calibri" w:hAnsiTheme="majorHAnsi" w:cstheme="majorHAnsi"/>
          <w:u w:val="single"/>
        </w:rPr>
        <w:t xml:space="preserve"> of black</w:t>
      </w:r>
      <w:r w:rsidRPr="00112DAB">
        <w:rPr>
          <w:rFonts w:asciiTheme="majorHAnsi" w:eastAsia="Calibri" w:hAnsiTheme="majorHAnsi" w:cstheme="majorHAnsi"/>
          <w:sz w:val="14"/>
        </w:rPr>
        <w:t xml:space="preserve"> carbon soot and</w:t>
      </w:r>
      <w:r w:rsidRPr="00112DAB">
        <w:rPr>
          <w:rFonts w:asciiTheme="majorHAnsi" w:eastAsia="Calibri" w:hAnsiTheme="majorHAnsi" w:cstheme="majorHAnsi"/>
          <w:b/>
          <w:u w:val="single"/>
        </w:rPr>
        <w:t xml:space="preserve"> </w:t>
      </w:r>
      <w:r w:rsidRPr="00112DAB">
        <w:rPr>
          <w:rFonts w:asciiTheme="majorHAnsi" w:eastAsia="Calibri" w:hAnsiTheme="majorHAnsi" w:cstheme="majorHAnsi"/>
          <w:b/>
          <w:highlight w:val="green"/>
          <w:u w:val="single"/>
        </w:rPr>
        <w:t>smoke</w:t>
      </w:r>
      <w:r w:rsidRPr="00112DAB">
        <w:rPr>
          <w:rFonts w:asciiTheme="majorHAnsi" w:eastAsia="Calibri" w:hAnsiTheme="majorHAnsi" w:cstheme="majorHAnsi"/>
          <w:u w:val="single"/>
        </w:rPr>
        <w:t>, which would form a</w:t>
      </w:r>
      <w:r w:rsidRPr="00112DAB">
        <w:rPr>
          <w:rFonts w:asciiTheme="majorHAnsi" w:eastAsia="Calibri" w:hAnsiTheme="majorHAnsi" w:cstheme="majorHAnsi"/>
          <w:sz w:val="14"/>
        </w:rPr>
        <w:t xml:space="preserve"> dense, </w:t>
      </w:r>
      <w:r w:rsidRPr="00112DAB">
        <w:rPr>
          <w:rFonts w:asciiTheme="majorHAnsi" w:eastAsia="Calibri" w:hAnsiTheme="majorHAnsi" w:cstheme="majorHAnsi"/>
          <w:b/>
          <w:u w:val="single"/>
        </w:rPr>
        <w:t>global stratospheric smoke layer</w:t>
      </w:r>
      <w:r w:rsidRPr="00112DAB">
        <w:rPr>
          <w:rFonts w:asciiTheme="majorHAnsi" w:eastAsia="Calibri" w:hAnsiTheme="majorHAnsi" w:cstheme="majorHAnsi"/>
          <w:u w:val="single"/>
        </w:rPr>
        <w:t>. The smoke would remain</w:t>
      </w:r>
      <w:r w:rsidRPr="00112DAB">
        <w:rPr>
          <w:rFonts w:asciiTheme="majorHAnsi" w:eastAsia="Calibri" w:hAnsiTheme="majorHAnsi" w:cstheme="majorHAnsi"/>
          <w:sz w:val="14"/>
        </w:rPr>
        <w:t xml:space="preserve"> in the stratosphere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10 to </w:t>
      </w:r>
      <w:r w:rsidRPr="00112DAB">
        <w:rPr>
          <w:rFonts w:asciiTheme="majorHAnsi" w:eastAsia="Calibri" w:hAnsiTheme="majorHAnsi" w:cstheme="majorHAnsi"/>
          <w:b/>
          <w:u w:val="single"/>
        </w:rPr>
        <w:t>20 years</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 xml:space="preserve">it </w:t>
      </w:r>
      <w:r w:rsidRPr="00112DAB">
        <w:rPr>
          <w:rFonts w:asciiTheme="majorHAnsi" w:eastAsia="Calibri" w:hAnsiTheme="majorHAnsi" w:cstheme="majorHAnsi"/>
          <w:b/>
          <w:highlight w:val="green"/>
          <w:u w:val="single"/>
        </w:rPr>
        <w:t>would block</w:t>
      </w:r>
      <w:r w:rsidRPr="00112DAB">
        <w:rPr>
          <w:rFonts w:asciiTheme="majorHAnsi" w:eastAsia="Calibri" w:hAnsiTheme="majorHAnsi" w:cstheme="majorHAnsi"/>
          <w:sz w:val="14"/>
        </w:rPr>
        <w:t xml:space="preserve"> as much as </w:t>
      </w:r>
      <w:r w:rsidRPr="00112DAB">
        <w:rPr>
          <w:rFonts w:asciiTheme="majorHAnsi" w:eastAsia="Calibri" w:hAnsiTheme="majorHAnsi" w:cstheme="majorHAnsi"/>
          <w:b/>
          <w:highlight w:val="green"/>
          <w:u w:val="single"/>
        </w:rPr>
        <w:t>70 percent of sunlight</w:t>
      </w:r>
      <w:r w:rsidRPr="00112DAB">
        <w:rPr>
          <w:rFonts w:asciiTheme="majorHAnsi" w:eastAsia="Calibri" w:hAnsiTheme="majorHAnsi" w:cstheme="majorHAnsi"/>
          <w:u w:val="single"/>
        </w:rPr>
        <w:t xml:space="preserve"> from reaching the</w:t>
      </w:r>
      <w:r w:rsidRPr="00112DAB">
        <w:rPr>
          <w:rFonts w:asciiTheme="majorHAnsi" w:eastAsia="Calibri" w:hAnsiTheme="majorHAnsi" w:cstheme="majorHAnsi"/>
          <w:sz w:val="14"/>
        </w:rPr>
        <w:t xml:space="preserve"> surface of the </w:t>
      </w:r>
      <w:r w:rsidRPr="00112DAB">
        <w:rPr>
          <w:rFonts w:asciiTheme="majorHAnsi" w:eastAsia="Calibri" w:hAnsiTheme="majorHAnsi" w:cstheme="majorHAnsi"/>
          <w:u w:val="single"/>
        </w:rPr>
        <w:t>Northern Hemisphere</w:t>
      </w:r>
      <w:r w:rsidRPr="00112DAB">
        <w:rPr>
          <w:rFonts w:asciiTheme="majorHAnsi" w:eastAsia="Calibri" w:hAnsiTheme="majorHAnsi" w:cstheme="majorHAnsi"/>
          <w:sz w:val="14"/>
        </w:rPr>
        <w:t xml:space="preserve"> and 35 percent from the Southern Hemisphere. So much sunlight would be blocked by the smoke that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noonday </w:t>
      </w:r>
      <w:r w:rsidRPr="00112DAB">
        <w:rPr>
          <w:rFonts w:asciiTheme="majorHAnsi" w:eastAsia="Calibri" w:hAnsiTheme="majorHAnsi" w:cstheme="majorHAnsi"/>
          <w:u w:val="single"/>
        </w:rPr>
        <w:t>sun would resemble a full moon</w:t>
      </w:r>
      <w:r w:rsidRPr="00112DAB">
        <w:rPr>
          <w:rFonts w:asciiTheme="majorHAnsi" w:eastAsia="Calibri" w:hAnsiTheme="majorHAnsi" w:cstheme="majorHAnsi"/>
          <w:sz w:val="14"/>
        </w:rPr>
        <w:t xml:space="preserve"> at midnight. Under such conditions, </w:t>
      </w:r>
      <w:r w:rsidRPr="00112DAB">
        <w:rPr>
          <w:rFonts w:asciiTheme="majorHAnsi" w:eastAsia="Calibri" w:hAnsiTheme="majorHAnsi" w:cstheme="majorHAnsi"/>
          <w:u w:val="single"/>
        </w:rPr>
        <w:t>it would only require</w:t>
      </w:r>
      <w:r w:rsidRPr="00112DAB">
        <w:rPr>
          <w:rFonts w:asciiTheme="majorHAnsi" w:eastAsia="Calibri" w:hAnsiTheme="majorHAnsi" w:cstheme="majorHAnsi"/>
          <w:sz w:val="14"/>
        </w:rPr>
        <w:t xml:space="preserve"> a matter of </w:t>
      </w:r>
      <w:r w:rsidRPr="00112DAB">
        <w:rPr>
          <w:rFonts w:asciiTheme="majorHAnsi" w:eastAsia="Calibri" w:hAnsiTheme="majorHAnsi" w:cstheme="majorHAnsi"/>
          <w:u w:val="single"/>
        </w:rPr>
        <w:t>days</w:t>
      </w:r>
      <w:r w:rsidRPr="00112DAB">
        <w:rPr>
          <w:rFonts w:asciiTheme="majorHAnsi" w:eastAsia="Calibri" w:hAnsiTheme="majorHAnsi" w:cstheme="majorHAnsi"/>
          <w:sz w:val="14"/>
        </w:rPr>
        <w:t xml:space="preserve"> or weeks </w:t>
      </w:r>
      <w:r w:rsidRPr="00112DAB">
        <w:rPr>
          <w:rFonts w:asciiTheme="majorHAnsi" w:eastAsia="Calibri" w:hAnsiTheme="majorHAnsi" w:cstheme="majorHAnsi"/>
          <w:u w:val="single"/>
        </w:rPr>
        <w:t>for</w:t>
      </w:r>
      <w:r w:rsidRPr="00112DAB">
        <w:rPr>
          <w:rFonts w:asciiTheme="majorHAnsi" w:eastAsia="Calibri" w:hAnsiTheme="majorHAnsi" w:cstheme="majorHAnsi"/>
          <w:sz w:val="14"/>
        </w:rPr>
        <w:t xml:space="preserve"> daily minimum </w:t>
      </w:r>
      <w:r w:rsidRPr="00112DAB">
        <w:rPr>
          <w:rFonts w:asciiTheme="majorHAnsi" w:eastAsia="Calibri" w:hAnsiTheme="majorHAnsi" w:cstheme="majorHAnsi"/>
          <w:b/>
          <w:highlight w:val="green"/>
          <w:u w:val="single"/>
        </w:rPr>
        <w:t>temperatures</w:t>
      </w:r>
      <w:r w:rsidRPr="00112DAB">
        <w:rPr>
          <w:rFonts w:asciiTheme="majorHAnsi" w:eastAsia="Calibri" w:hAnsiTheme="majorHAnsi" w:cstheme="majorHAnsi"/>
          <w:u w:val="single"/>
        </w:rPr>
        <w:t xml:space="preserve"> to </w:t>
      </w:r>
      <w:r w:rsidRPr="00112DAB">
        <w:rPr>
          <w:rFonts w:asciiTheme="majorHAnsi" w:eastAsia="Calibri" w:hAnsiTheme="majorHAnsi" w:cstheme="majorHAnsi"/>
          <w:b/>
          <w:highlight w:val="green"/>
          <w:u w:val="single"/>
        </w:rPr>
        <w:t>fall below freezing</w:t>
      </w:r>
      <w:r w:rsidRPr="00112DAB">
        <w:rPr>
          <w:rFonts w:asciiTheme="majorHAnsi" w:eastAsia="Calibri" w:hAnsiTheme="majorHAnsi" w:cstheme="majorHAnsi"/>
          <w:u w:val="single"/>
        </w:rPr>
        <w:t xml:space="preserve"> in</w:t>
      </w:r>
      <w:r w:rsidRPr="00112DAB">
        <w:rPr>
          <w:rFonts w:asciiTheme="majorHAnsi" w:eastAsia="Calibri" w:hAnsiTheme="majorHAnsi" w:cstheme="majorHAnsi"/>
          <w:sz w:val="14"/>
        </w:rPr>
        <w:t xml:space="preserve"> the largest </w:t>
      </w:r>
      <w:r w:rsidRPr="00112DAB">
        <w:rPr>
          <w:rFonts w:asciiTheme="majorHAnsi" w:eastAsia="Calibri" w:hAnsiTheme="majorHAnsi" w:cstheme="majorHAnsi"/>
          <w:u w:val="single"/>
        </w:rPr>
        <w:t>agricultural areas</w:t>
      </w:r>
      <w:r w:rsidRPr="00112DAB">
        <w:rPr>
          <w:rFonts w:asciiTheme="majorHAnsi" w:eastAsia="Calibri" w:hAnsiTheme="majorHAnsi" w:cstheme="majorHAnsi"/>
          <w:sz w:val="14"/>
        </w:rPr>
        <w:t xml:space="preserve"> of the Northern Hemisphere, where freezing temperatures would occur every day for a period of between one to more than two years. </w:t>
      </w:r>
      <w:r w:rsidRPr="00112DAB">
        <w:rPr>
          <w:rFonts w:asciiTheme="majorHAnsi" w:eastAsia="Calibri" w:hAnsiTheme="majorHAnsi" w:cstheme="majorHAnsi"/>
          <w:u w:val="single"/>
        </w:rPr>
        <w:t>Average surface temperatures would become</w:t>
      </w:r>
      <w:r w:rsidRPr="00112DAB">
        <w:rPr>
          <w:rFonts w:asciiTheme="majorHAnsi" w:eastAsia="Calibri" w:hAnsiTheme="majorHAnsi" w:cstheme="majorHAnsi"/>
          <w:sz w:val="14"/>
        </w:rPr>
        <w:t xml:space="preserve"> </w:t>
      </w:r>
      <w:r w:rsidRPr="00112DAB">
        <w:rPr>
          <w:rFonts w:asciiTheme="majorHAnsi" w:eastAsia="Calibri" w:hAnsiTheme="majorHAnsi" w:cstheme="majorHAnsi"/>
          <w:u w:val="single"/>
        </w:rPr>
        <w:t>colder than</w:t>
      </w:r>
      <w:r w:rsidRPr="00112DAB">
        <w:rPr>
          <w:rFonts w:asciiTheme="majorHAnsi" w:eastAsia="Calibri" w:hAnsiTheme="majorHAnsi" w:cstheme="majorHAnsi"/>
          <w:sz w:val="14"/>
        </w:rPr>
        <w:t xml:space="preserve"> those experienced 18,000 years ago at </w:t>
      </w:r>
      <w:r w:rsidRPr="00112DAB">
        <w:rPr>
          <w:rFonts w:asciiTheme="majorHAnsi" w:eastAsia="Calibri" w:hAnsiTheme="majorHAnsi" w:cstheme="majorHAnsi"/>
          <w:u w:val="single"/>
        </w:rPr>
        <w:t>the height of the last Ice Age</w:t>
      </w:r>
      <w:r w:rsidRPr="00112DAB">
        <w:rPr>
          <w:rFonts w:asciiTheme="majorHAnsi" w:eastAsia="Calibri" w:hAnsiTheme="majorHAnsi" w:cstheme="majorHAnsi"/>
          <w:sz w:val="14"/>
        </w:rPr>
        <w:t xml:space="preserve">, and </w:t>
      </w:r>
      <w:r w:rsidRPr="00112DAB">
        <w:rPr>
          <w:rFonts w:asciiTheme="majorHAnsi" w:eastAsia="Calibri" w:hAnsiTheme="majorHAnsi" w:cstheme="majorHAnsi"/>
          <w:u w:val="single"/>
        </w:rPr>
        <w:t>the</w:t>
      </w:r>
      <w:r w:rsidRPr="00112DAB">
        <w:rPr>
          <w:rFonts w:asciiTheme="majorHAnsi" w:eastAsia="Calibri" w:hAnsiTheme="majorHAnsi" w:cstheme="majorHAnsi"/>
          <w:sz w:val="14"/>
        </w:rPr>
        <w:t xml:space="preserve"> prolonged </w:t>
      </w:r>
      <w:r w:rsidRPr="00112DAB">
        <w:rPr>
          <w:rFonts w:asciiTheme="majorHAnsi" w:eastAsia="Calibri" w:hAnsiTheme="majorHAnsi" w:cstheme="majorHAnsi"/>
          <w:u w:val="single"/>
        </w:rPr>
        <w:t>cold would cause</w:t>
      </w:r>
      <w:r w:rsidRPr="00112DAB">
        <w:rPr>
          <w:rFonts w:asciiTheme="majorHAnsi" w:eastAsia="Calibri" w:hAnsiTheme="majorHAnsi" w:cstheme="majorHAnsi"/>
          <w:sz w:val="14"/>
        </w:rPr>
        <w:t xml:space="preserve"> average </w:t>
      </w:r>
      <w:r w:rsidRPr="00112DAB">
        <w:rPr>
          <w:rFonts w:asciiTheme="majorHAnsi" w:eastAsia="Calibri" w:hAnsiTheme="majorHAnsi" w:cstheme="majorHAnsi"/>
          <w:u w:val="single"/>
        </w:rPr>
        <w:t>rainfall to decrease by</w:t>
      </w:r>
      <w:r w:rsidRPr="00112DAB">
        <w:rPr>
          <w:rFonts w:asciiTheme="majorHAnsi" w:eastAsia="Calibri" w:hAnsiTheme="majorHAnsi" w:cstheme="majorHAnsi"/>
          <w:sz w:val="14"/>
        </w:rPr>
        <w:t xml:space="preserve"> up to </w:t>
      </w:r>
      <w:r w:rsidRPr="00112DAB">
        <w:rPr>
          <w:rFonts w:asciiTheme="majorHAnsi" w:eastAsia="Calibri" w:hAnsiTheme="majorHAnsi" w:cstheme="majorHAnsi"/>
          <w:u w:val="single"/>
        </w:rPr>
        <w:t>90%.</w:t>
      </w:r>
      <w:r w:rsidRPr="00112DAB">
        <w:rPr>
          <w:rFonts w:asciiTheme="majorHAnsi" w:eastAsia="Calibri" w:hAnsiTheme="majorHAnsi" w:cstheme="majorHAnsi"/>
          <w:sz w:val="14"/>
        </w:rPr>
        <w:t xml:space="preserve"> Growing seasons would be </w:t>
      </w:r>
      <w:proofErr w:type="gramStart"/>
      <w:r w:rsidRPr="00112DAB">
        <w:rPr>
          <w:rFonts w:asciiTheme="majorHAnsi" w:eastAsia="Calibri" w:hAnsiTheme="majorHAnsi" w:cstheme="majorHAnsi"/>
          <w:sz w:val="14"/>
        </w:rPr>
        <w:t>completely eliminated</w:t>
      </w:r>
      <w:proofErr w:type="gramEnd"/>
      <w:r w:rsidRPr="00112DAB">
        <w:rPr>
          <w:rFonts w:asciiTheme="majorHAnsi" w:eastAsia="Calibri" w:hAnsiTheme="majorHAnsi" w:cstheme="majorHAnsi"/>
          <w:sz w:val="14"/>
        </w:rPr>
        <w:t xml:space="preserve"> for more than a decade; </w:t>
      </w:r>
      <w:r w:rsidRPr="00112DAB">
        <w:rPr>
          <w:rFonts w:asciiTheme="majorHAnsi" w:eastAsia="Calibri" w:hAnsiTheme="majorHAnsi" w:cstheme="majorHAnsi"/>
          <w:u w:val="single"/>
        </w:rPr>
        <w:t xml:space="preserve">it would be </w:t>
      </w:r>
      <w:r w:rsidRPr="00112DAB">
        <w:rPr>
          <w:rFonts w:asciiTheme="majorHAnsi" w:eastAsia="Calibri" w:hAnsiTheme="majorHAnsi" w:cstheme="majorHAnsi"/>
          <w:b/>
          <w:u w:val="single"/>
        </w:rPr>
        <w:t>too cold and dark</w:t>
      </w:r>
      <w:r w:rsidRPr="00112DAB">
        <w:rPr>
          <w:rFonts w:asciiTheme="majorHAnsi" w:eastAsia="Calibri" w:hAnsiTheme="majorHAnsi" w:cstheme="majorHAnsi"/>
          <w:u w:val="single"/>
        </w:rPr>
        <w:t xml:space="preserve"> to grow</w:t>
      </w:r>
      <w:r w:rsidRPr="00112DAB">
        <w:rPr>
          <w:rFonts w:asciiTheme="majorHAnsi" w:eastAsia="Calibri" w:hAnsiTheme="majorHAnsi" w:cstheme="majorHAnsi"/>
          <w:sz w:val="14"/>
        </w:rPr>
        <w:t xml:space="preserve"> food </w:t>
      </w:r>
      <w:r w:rsidRPr="00112DAB">
        <w:rPr>
          <w:rFonts w:asciiTheme="majorHAnsi" w:eastAsia="Calibri" w:hAnsiTheme="majorHAnsi" w:cstheme="majorHAnsi"/>
          <w:u w:val="single"/>
        </w:rPr>
        <w:t xml:space="preserve">crops, </w:t>
      </w:r>
      <w:r w:rsidRPr="00112DAB">
        <w:rPr>
          <w:rFonts w:asciiTheme="majorHAnsi" w:eastAsia="Calibri" w:hAnsiTheme="majorHAnsi" w:cstheme="majorHAnsi"/>
          <w:b/>
          <w:highlight w:val="green"/>
          <w:u w:val="single"/>
        </w:rPr>
        <w:t>which would doom the</w:t>
      </w:r>
      <w:r w:rsidRPr="00112DAB">
        <w:rPr>
          <w:rFonts w:asciiTheme="majorHAnsi" w:eastAsia="Calibri" w:hAnsiTheme="majorHAnsi" w:cstheme="majorHAnsi"/>
          <w:sz w:val="14"/>
        </w:rPr>
        <w:t xml:space="preserve"> majority of the </w:t>
      </w:r>
      <w:r w:rsidRPr="00112DAB">
        <w:rPr>
          <w:rFonts w:asciiTheme="majorHAnsi" w:eastAsia="Calibri" w:hAnsiTheme="majorHAnsi" w:cstheme="majorHAnsi"/>
          <w:b/>
          <w:highlight w:val="green"/>
          <w:u w:val="single"/>
        </w:rPr>
        <w:t>human population.</w:t>
      </w:r>
      <w:r w:rsidRPr="00112DAB">
        <w:rPr>
          <w:rFonts w:asciiTheme="majorHAnsi" w:eastAsia="Calibri" w:hAnsiTheme="majorHAnsi" w:cstheme="majorHAnsi"/>
          <w:u w:val="single"/>
        </w:rPr>
        <w:t xml:space="preserve"> </w:t>
      </w:r>
      <w:r w:rsidRPr="00112DAB">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112DAB">
        <w:rPr>
          <w:rFonts w:asciiTheme="majorHAnsi" w:eastAsia="Calibri" w:hAnsiTheme="majorHAnsi" w:cstheme="majorHAnsi"/>
          <w:sz w:val="14"/>
        </w:rPr>
        <w:t>alarm</w:t>
      </w:r>
      <w:proofErr w:type="gramEnd"/>
      <w:r w:rsidRPr="00112DAB">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BEB0530" w14:textId="77777777" w:rsidR="00C4605C" w:rsidRPr="00112DAB" w:rsidRDefault="00C4605C" w:rsidP="00C4605C">
      <w:pPr>
        <w:rPr>
          <w:rFonts w:asciiTheme="majorHAnsi" w:hAnsiTheme="majorHAnsi" w:cstheme="majorHAnsi"/>
          <w:color w:val="000000" w:themeColor="text1"/>
          <w:sz w:val="16"/>
        </w:rPr>
      </w:pPr>
    </w:p>
    <w:p w14:paraId="55F9CD4A" w14:textId="74CDF81C" w:rsidR="00C4605C" w:rsidRPr="003A7CB6" w:rsidRDefault="00C4605C" w:rsidP="003A7CB6">
      <w:pPr>
        <w:pStyle w:val="Heading4"/>
        <w:rPr>
          <w:rFonts w:asciiTheme="majorHAnsi" w:hAnsiTheme="majorHAnsi" w:cstheme="majorHAnsi"/>
          <w:color w:val="000000" w:themeColor="text1"/>
        </w:rPr>
      </w:pPr>
      <w:r w:rsidRPr="00112DAB">
        <w:rPr>
          <w:rFonts w:asciiTheme="majorHAnsi" w:hAnsiTheme="majorHAnsi" w:cstheme="majorHAnsi"/>
          <w:color w:val="000000" w:themeColor="text1"/>
        </w:rPr>
        <w:t xml:space="preserve">Resource extraction in space is not a sustainable market – profitability metrics ensure total collapse into monopolization </w:t>
      </w:r>
    </w:p>
    <w:p w14:paraId="6B457290" w14:textId="77777777" w:rsidR="00C4605C" w:rsidRPr="00112DAB" w:rsidRDefault="00C4605C" w:rsidP="00C4605C">
      <w:pPr>
        <w:rPr>
          <w:rFonts w:asciiTheme="majorHAnsi" w:hAnsiTheme="majorHAnsi" w:cstheme="majorHAnsi"/>
          <w:color w:val="000000" w:themeColor="text1"/>
        </w:rPr>
      </w:pPr>
      <w:proofErr w:type="spellStart"/>
      <w:r w:rsidRPr="00112DAB">
        <w:rPr>
          <w:rStyle w:val="Style13ptBold"/>
          <w:rFonts w:asciiTheme="majorHAnsi" w:hAnsiTheme="majorHAnsi" w:cstheme="majorHAnsi"/>
          <w:color w:val="000000" w:themeColor="text1"/>
        </w:rPr>
        <w:t>Gardenyes</w:t>
      </w:r>
      <w:proofErr w:type="spellEnd"/>
      <w:r w:rsidRPr="00112DAB">
        <w:rPr>
          <w:rStyle w:val="Style13ptBold"/>
          <w:rFonts w:asciiTheme="majorHAnsi" w:hAnsiTheme="majorHAnsi" w:cstheme="majorHAnsi"/>
          <w:color w:val="000000" w:themeColor="text1"/>
        </w:rPr>
        <w:t xml:space="preserve"> 2017</w:t>
      </w:r>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Distri</w:t>
      </w:r>
      <w:proofErr w:type="spellEnd"/>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Josep</w:t>
      </w:r>
      <w:proofErr w:type="spellEnd"/>
      <w:r w:rsidRPr="00112DAB">
        <w:rPr>
          <w:rFonts w:asciiTheme="majorHAnsi" w:hAnsiTheme="majorHAnsi" w:cstheme="majorHAnsi"/>
          <w:color w:val="000000" w:themeColor="text1"/>
        </w:rPr>
        <w:t xml:space="preserve"> </w:t>
      </w:r>
      <w:proofErr w:type="spellStart"/>
      <w:r w:rsidRPr="00112DAB">
        <w:rPr>
          <w:rFonts w:asciiTheme="majorHAnsi" w:hAnsiTheme="majorHAnsi" w:cstheme="majorHAnsi"/>
          <w:color w:val="000000" w:themeColor="text1"/>
        </w:rPr>
        <w:t>Gardenyes</w:t>
      </w:r>
      <w:proofErr w:type="spellEnd"/>
      <w:r w:rsidRPr="00112DAB">
        <w:rPr>
          <w:rFonts w:asciiTheme="majorHAnsi" w:hAnsiTheme="majorHAnsi" w:cstheme="majorHAnsi"/>
          <w:color w:val="000000" w:themeColor="text1"/>
        </w:rPr>
        <w:t xml:space="preserve">, Marxist and anarchist writer, "New Technologies, Extraterrestrial Exploitation, And The Future Of Capitalism", It's Going Down, January 28 2017, </w:t>
      </w:r>
      <w:hyperlink r:id="rId14" w:history="1">
        <w:r w:rsidRPr="00112DAB">
          <w:rPr>
            <w:rStyle w:val="Hyperlink"/>
            <w:rFonts w:asciiTheme="majorHAnsi" w:hAnsiTheme="majorHAnsi" w:cstheme="majorHAnsi"/>
            <w:color w:val="000000" w:themeColor="text1"/>
          </w:rPr>
          <w:t>https://itsgoingdown.org/new-technologies-extraterrestrial-exploitation-future-capitalism/</w:t>
        </w:r>
      </w:hyperlink>
      <w:r w:rsidRPr="00112DAB">
        <w:rPr>
          <w:rFonts w:asciiTheme="majorHAnsi" w:hAnsiTheme="majorHAnsi" w:cstheme="majorHAnsi"/>
          <w:color w:val="000000" w:themeColor="text1"/>
        </w:rPr>
        <w:t>, mmv)</w:t>
      </w:r>
    </w:p>
    <w:p w14:paraId="6248E09E" w14:textId="77777777" w:rsidR="00C4605C" w:rsidRPr="00112DAB" w:rsidRDefault="00C4605C" w:rsidP="00C4605C">
      <w:pPr>
        <w:rPr>
          <w:rFonts w:asciiTheme="majorHAnsi" w:hAnsiTheme="majorHAnsi" w:cstheme="majorHAnsi"/>
          <w:color w:val="000000" w:themeColor="text1"/>
          <w:sz w:val="16"/>
        </w:rPr>
      </w:pPr>
      <w:r w:rsidRPr="00112DAB">
        <w:rPr>
          <w:rStyle w:val="StyleUnderline"/>
          <w:rFonts w:asciiTheme="majorHAnsi" w:hAnsiTheme="majorHAnsi" w:cstheme="majorHAnsi"/>
          <w:color w:val="000000" w:themeColor="text1"/>
        </w:rPr>
        <w:t>2017 is the year of Google’s Lunar X Prize, through which the North American corporation</w:t>
      </w:r>
      <w:r w:rsidRPr="00112DAB">
        <w:rPr>
          <w:rFonts w:asciiTheme="majorHAnsi" w:hAnsiTheme="majorHAnsi" w:cstheme="majorHAnsi"/>
          <w:color w:val="000000" w:themeColor="text1"/>
          <w:sz w:val="16"/>
        </w:rPr>
        <w:t xml:space="preserve"> (as important to 21st century capitalism as Ford was to 20th century capitalism) </w:t>
      </w:r>
      <w:r w:rsidRPr="00112DAB">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112DAB">
        <w:rPr>
          <w:rFonts w:asciiTheme="majorHAnsi" w:hAnsiTheme="majorHAnsi" w:cstheme="majorHAnsi"/>
          <w:color w:val="000000" w:themeColor="text1"/>
          <w:sz w:val="16"/>
        </w:rPr>
        <w:t xml:space="preserve">. But they </w:t>
      </w:r>
      <w:proofErr w:type="gramStart"/>
      <w:r w:rsidRPr="00112DAB">
        <w:rPr>
          <w:rFonts w:asciiTheme="majorHAnsi" w:hAnsiTheme="majorHAnsi" w:cstheme="majorHAnsi"/>
          <w:color w:val="000000" w:themeColor="text1"/>
          <w:sz w:val="16"/>
        </w:rPr>
        <w:t>have to</w:t>
      </w:r>
      <w:proofErr w:type="gramEnd"/>
      <w:r w:rsidRPr="00112DAB">
        <w:rPr>
          <w:rFonts w:asciiTheme="majorHAnsi" w:hAnsiTheme="majorHAnsi" w:cstheme="majorHAnsi"/>
          <w:color w:val="000000" w:themeColor="text1"/>
          <w:sz w:val="16"/>
        </w:rPr>
        <w:t xml:space="preserve"> do it this year. And there are already various teams that are getting ready to meet the challenge. </w:t>
      </w:r>
      <w:r w:rsidRPr="00112DAB">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112DAB">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112DAB">
        <w:rPr>
          <w:rStyle w:val="StyleUnderline"/>
          <w:rFonts w:asciiTheme="majorHAnsi" w:hAnsiTheme="majorHAnsi" w:cstheme="majorHAnsi"/>
          <w:color w:val="000000" w:themeColor="text1"/>
        </w:rPr>
        <w:t xml:space="preserve">Another company, Planetary Resources, claims that the mining of metals and water on asteroids could be a </w:t>
      </w:r>
      <w:proofErr w:type="gramStart"/>
      <w:r w:rsidRPr="00112DAB">
        <w:rPr>
          <w:rStyle w:val="StyleUnderline"/>
          <w:rFonts w:asciiTheme="majorHAnsi" w:hAnsiTheme="majorHAnsi" w:cstheme="majorHAnsi"/>
          <w:color w:val="000000" w:themeColor="text1"/>
        </w:rPr>
        <w:t>trillion dollar</w:t>
      </w:r>
      <w:proofErr w:type="gramEnd"/>
      <w:r w:rsidRPr="00112DAB">
        <w:rPr>
          <w:rStyle w:val="StyleUnderline"/>
          <w:rFonts w:asciiTheme="majorHAnsi" w:hAnsiTheme="majorHAnsi" w:cstheme="majorHAnsi"/>
          <w:color w:val="000000" w:themeColor="text1"/>
        </w:rPr>
        <w:t xml:space="preserve"> business</w:t>
      </w:r>
      <w:r w:rsidRPr="00112DAB">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112DAB">
        <w:rPr>
          <w:rStyle w:val="StyleUnderline"/>
          <w:rFonts w:asciiTheme="majorHAnsi" w:hAnsiTheme="majorHAnsi" w:cstheme="majorHAnsi"/>
          <w:color w:val="000000" w:themeColor="text1"/>
        </w:rPr>
        <w:t>On the 14th of January, Space X returned to space. It’s one of the companies of Elon Musk</w:t>
      </w:r>
      <w:r w:rsidRPr="00112DAB">
        <w:rPr>
          <w:rFonts w:asciiTheme="majorHAnsi" w:hAnsiTheme="majorHAnsi" w:cstheme="majorHAnsi"/>
          <w:color w:val="000000" w:themeColor="text1"/>
          <w:sz w:val="16"/>
        </w:rPr>
        <w:t xml:space="preserve"> (who is also preparing self-driving cars for commercial sale; the technology already </w:t>
      </w:r>
      <w:proofErr w:type="gramStart"/>
      <w:r w:rsidRPr="00112DAB">
        <w:rPr>
          <w:rFonts w:asciiTheme="majorHAnsi" w:hAnsiTheme="majorHAnsi" w:cstheme="majorHAnsi"/>
          <w:color w:val="000000" w:themeColor="text1"/>
          <w:sz w:val="16"/>
        </w:rPr>
        <w:t>works</w:t>
      </w:r>
      <w:proofErr w:type="gramEnd"/>
      <w:r w:rsidRPr="00112DAB">
        <w:rPr>
          <w:rFonts w:asciiTheme="majorHAnsi" w:hAnsiTheme="majorHAnsi" w:cstheme="majorHAnsi"/>
          <w:color w:val="000000" w:themeColor="text1"/>
          <w:sz w:val="16"/>
        </w:rPr>
        <w:t xml:space="preserve"> and the only obstacle are the legal regulations), </w:t>
      </w:r>
      <w:r w:rsidRPr="00112DAB">
        <w:rPr>
          <w:rStyle w:val="StyleUnderline"/>
          <w:rFonts w:asciiTheme="majorHAnsi" w:hAnsiTheme="majorHAnsi" w:cstheme="majorHAnsi"/>
          <w:color w:val="000000" w:themeColor="text1"/>
        </w:rPr>
        <w:t>the billionaire whose personal crusade is the colonization of Mars in the next two decades</w:t>
      </w:r>
      <w:r w:rsidRPr="00112DAB">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112DAB">
        <w:rPr>
          <w:rStyle w:val="StyleUnderline"/>
          <w:rFonts w:asciiTheme="majorHAnsi" w:hAnsiTheme="majorHAnsi" w:cstheme="majorHAnsi"/>
          <w:color w:val="000000" w:themeColor="text1"/>
        </w:rPr>
        <w:t>The autonomous and reusable rockets</w:t>
      </w:r>
      <w:r w:rsidRPr="00112DAB">
        <w:rPr>
          <w:rFonts w:asciiTheme="majorHAnsi" w:hAnsiTheme="majorHAnsi" w:cstheme="majorHAnsi"/>
          <w:color w:val="000000" w:themeColor="text1"/>
          <w:sz w:val="16"/>
        </w:rPr>
        <w:t xml:space="preserve"> (one could say, environmentally friendly) </w:t>
      </w:r>
      <w:r w:rsidRPr="00112DAB">
        <w:rPr>
          <w:rStyle w:val="StyleUnderline"/>
          <w:rFonts w:asciiTheme="majorHAnsi" w:hAnsiTheme="majorHAnsi" w:cstheme="majorHAnsi"/>
          <w:color w:val="000000" w:themeColor="text1"/>
        </w:rPr>
        <w:t>are one of the foundations of Musk’s plan for reaching Mars in a commercially feasible way</w:t>
      </w:r>
      <w:r w:rsidRPr="00112DAB">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112DAB">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112DAB">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112DAB">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In effect, </w:t>
      </w:r>
      <w:r w:rsidRPr="00112DAB">
        <w:rPr>
          <w:rStyle w:val="StyleUnderline"/>
          <w:rFonts w:asciiTheme="majorHAnsi" w:hAnsiTheme="majorHAnsi" w:cstheme="majorHAnsi"/>
          <w:color w:val="000000" w:themeColor="text1"/>
          <w:highlight w:val="green"/>
        </w:rPr>
        <w:t>they can mine the moon until it’s empty</w:t>
      </w:r>
      <w:r w:rsidRPr="00112DAB">
        <w:rPr>
          <w:rStyle w:val="StyleUnderline"/>
          <w:rFonts w:asciiTheme="majorHAnsi" w:hAnsiTheme="majorHAnsi" w:cstheme="majorHAnsi"/>
          <w:color w:val="000000" w:themeColor="text1"/>
        </w:rPr>
        <w:t>, but the private companies working there with their robotic factories couldn’t be considered the owners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The dotcom boom, which burst in 2000, </w:t>
      </w:r>
      <w:r w:rsidRPr="00112DAB">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112DAB">
        <w:rPr>
          <w:rStyle w:val="StyleUnderline"/>
          <w:rFonts w:asciiTheme="majorHAnsi" w:hAnsiTheme="majorHAnsi" w:cstheme="majorHAnsi"/>
          <w:color w:val="000000" w:themeColor="text1"/>
        </w:rPr>
        <w:t xml:space="preserve">for quite a few </w:t>
      </w:r>
      <w:r w:rsidRPr="00112DAB">
        <w:rPr>
          <w:rStyle w:val="StyleUnderline"/>
          <w:rFonts w:asciiTheme="majorHAnsi" w:hAnsiTheme="majorHAnsi" w:cstheme="majorHAnsi"/>
          <w:color w:val="000000" w:themeColor="text1"/>
          <w:highlight w:val="green"/>
        </w:rPr>
        <w:t>years before provoking a crash</w:t>
      </w:r>
      <w:r w:rsidRPr="00112DAB">
        <w:rPr>
          <w:rFonts w:asciiTheme="majorHAnsi" w:hAnsiTheme="majorHAnsi" w:cstheme="majorHAnsi"/>
          <w:color w:val="000000" w:themeColor="text1"/>
          <w:sz w:val="16"/>
        </w:rPr>
        <w:t xml:space="preserve"> (in this case, it was six years). </w:t>
      </w:r>
      <w:r w:rsidRPr="00112DAB">
        <w:rPr>
          <w:rStyle w:val="StyleUnderline"/>
          <w:rFonts w:asciiTheme="majorHAnsi" w:hAnsiTheme="majorHAnsi" w:cstheme="majorHAnsi"/>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We are at </w:t>
      </w:r>
      <w:r w:rsidRPr="00112DAB">
        <w:rPr>
          <w:rStyle w:val="StyleUnderline"/>
          <w:rFonts w:asciiTheme="majorHAnsi" w:hAnsiTheme="majorHAnsi" w:cstheme="majorHAnsi"/>
          <w:color w:val="000000" w:themeColor="text1"/>
          <w:highlight w:val="green"/>
        </w:rPr>
        <w:t>the beginning of a phase of massive investment</w:t>
      </w:r>
      <w:r w:rsidRPr="00112DAB">
        <w:rPr>
          <w:rStyle w:val="StyleUnderline"/>
          <w:rFonts w:asciiTheme="majorHAnsi" w:hAnsiTheme="majorHAnsi" w:cstheme="majorHAnsi"/>
          <w:color w:val="000000" w:themeColor="text1"/>
        </w:rPr>
        <w:t xml:space="preserve"> and growth </w:t>
      </w:r>
      <w:r w:rsidRPr="00112DAB">
        <w:rPr>
          <w:rStyle w:val="StyleUnderline"/>
          <w:rFonts w:asciiTheme="majorHAnsi" w:hAnsiTheme="majorHAnsi" w:cstheme="majorHAnsi"/>
          <w:color w:val="000000" w:themeColor="text1"/>
          <w:highlight w:val="green"/>
        </w:rPr>
        <w:t xml:space="preserve">in the new sector of </w:t>
      </w:r>
      <w:r w:rsidRPr="00112DAB">
        <w:rPr>
          <w:rStyle w:val="StyleUnderline"/>
          <w:rFonts w:asciiTheme="majorHAnsi" w:hAnsiTheme="majorHAnsi" w:cstheme="majorHAnsi"/>
          <w:color w:val="000000" w:themeColor="text1"/>
        </w:rPr>
        <w:t xml:space="preserve">extraterrestrial transport and </w:t>
      </w:r>
      <w:r w:rsidRPr="00112DAB">
        <w:rPr>
          <w:rStyle w:val="StyleUnderline"/>
          <w:rFonts w:asciiTheme="majorHAnsi" w:hAnsiTheme="majorHAnsi" w:cstheme="majorHAnsi"/>
          <w:color w:val="000000" w:themeColor="text1"/>
          <w:highlight w:val="green"/>
        </w:rPr>
        <w:t>mining</w:t>
      </w:r>
      <w:r w:rsidRPr="00112DAB">
        <w:rPr>
          <w:rStyle w:val="StyleUnderline"/>
          <w:rFonts w:asciiTheme="majorHAnsi" w:hAnsiTheme="majorHAnsi" w:cstheme="majorHAnsi"/>
          <w:color w:val="000000" w:themeColor="text1"/>
        </w:rPr>
        <w:t>. The venture capitalists of this sector enjoy the advantage that the logistical foundation of their dream</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everything connected with the launching of satellites, with their crucial military and commercial uses</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is already in place and profitable</w:t>
      </w:r>
      <w:r w:rsidRPr="00112DAB">
        <w:rPr>
          <w:rFonts w:asciiTheme="majorHAnsi" w:hAnsiTheme="majorHAnsi" w:cstheme="majorHAnsi"/>
          <w:color w:val="000000" w:themeColor="text1"/>
          <w:sz w:val="16"/>
        </w:rPr>
        <w:t xml:space="preserve">. Similarly, </w:t>
      </w:r>
      <w:r w:rsidRPr="00112DAB">
        <w:rPr>
          <w:rStyle w:val="StyleUnderline"/>
          <w:rFonts w:asciiTheme="majorHAnsi" w:hAnsiTheme="majorHAnsi" w:cstheme="majorHAnsi"/>
          <w:color w:val="000000" w:themeColor="text1"/>
        </w:rPr>
        <w:t>Columbus didn’t have to invent the long-distance ships or the navigation equipment</w:t>
      </w:r>
      <w:r w:rsidRPr="00112DAB">
        <w:rPr>
          <w:rFonts w:asciiTheme="majorHAnsi" w:hAnsiTheme="majorHAnsi" w:cstheme="majorHAnsi"/>
          <w:color w:val="000000" w:themeColor="text1"/>
          <w:sz w:val="16"/>
        </w:rPr>
        <w:t xml:space="preserve"> (which had already been developed by the Portuguese in the luxurious commercial circuits of the Indian Ocean), </w:t>
      </w:r>
      <w:r w:rsidRPr="00112DAB">
        <w:rPr>
          <w:rStyle w:val="StyleUnderline"/>
          <w:rFonts w:asciiTheme="majorHAnsi" w:hAnsiTheme="majorHAnsi" w:cstheme="majorHAnsi"/>
          <w:color w:val="000000" w:themeColor="text1"/>
        </w:rPr>
        <w:t>he just had to take them further</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highlight w:val="green"/>
        </w:rPr>
        <w:t xml:space="preserve">They still have </w:t>
      </w:r>
      <w:r w:rsidRPr="00112DAB">
        <w:rPr>
          <w:rStyle w:val="StyleUnderline"/>
          <w:rFonts w:asciiTheme="majorHAnsi" w:hAnsiTheme="majorHAnsi" w:cstheme="majorHAnsi"/>
          <w:color w:val="000000" w:themeColor="text1"/>
        </w:rPr>
        <w:t xml:space="preserve">a few </w:t>
      </w:r>
      <w:r w:rsidRPr="00112DAB">
        <w:rPr>
          <w:rStyle w:val="StyleUnderline"/>
          <w:rFonts w:asciiTheme="majorHAnsi" w:hAnsiTheme="majorHAnsi" w:cstheme="majorHAnsi"/>
          <w:color w:val="000000" w:themeColor="text1"/>
          <w:highlight w:val="green"/>
        </w:rPr>
        <w:t xml:space="preserve">years to yield profits </w:t>
      </w:r>
      <w:r w:rsidRPr="00112DAB">
        <w:rPr>
          <w:rStyle w:val="StyleUnderline"/>
          <w:rFonts w:asciiTheme="majorHAnsi" w:hAnsiTheme="majorHAnsi" w:cstheme="majorHAnsi"/>
          <w:color w:val="000000" w:themeColor="text1"/>
        </w:rPr>
        <w:t xml:space="preserve">with extraterrestrial extraction </w:t>
      </w:r>
      <w:r w:rsidRPr="00112DAB">
        <w:rPr>
          <w:rStyle w:val="StyleUnderline"/>
          <w:rFonts w:asciiTheme="majorHAnsi" w:hAnsiTheme="majorHAnsi" w:cstheme="majorHAnsi"/>
          <w:color w:val="000000" w:themeColor="text1"/>
          <w:highlight w:val="green"/>
        </w:rPr>
        <w:t>before the bubble bursts</w:t>
      </w:r>
      <w:r w:rsidRPr="00112DAB">
        <w:rPr>
          <w:rStyle w:val="StyleUnderline"/>
          <w:rFonts w:asciiTheme="majorHAnsi" w:hAnsiTheme="majorHAnsi" w:cstheme="majorHAnsi"/>
          <w:color w:val="000000" w:themeColor="text1"/>
        </w:rPr>
        <w:t xml:space="preserve">. If they achieve it, </w:t>
      </w:r>
      <w:r w:rsidRPr="00112DAB">
        <w:rPr>
          <w:rStyle w:val="StyleUnderline"/>
          <w:rFonts w:asciiTheme="majorHAnsi" w:hAnsiTheme="majorHAnsi" w:cstheme="majorHAnsi"/>
          <w:color w:val="000000" w:themeColor="text1"/>
          <w:highlight w:val="green"/>
        </w:rPr>
        <w:t>capitalism will</w:t>
      </w:r>
      <w:r w:rsidRPr="00112DAB">
        <w:rPr>
          <w:rStyle w:val="StyleUnderline"/>
          <w:rFonts w:asciiTheme="majorHAnsi" w:hAnsiTheme="majorHAnsi" w:cstheme="majorHAnsi"/>
          <w:color w:val="000000" w:themeColor="text1"/>
        </w:rPr>
        <w:t xml:space="preserve"> once again </w:t>
      </w:r>
      <w:r w:rsidRPr="00112DAB">
        <w:rPr>
          <w:rStyle w:val="StyleUnderline"/>
          <w:rFonts w:asciiTheme="majorHAnsi" w:hAnsiTheme="majorHAnsi" w:cstheme="majorHAnsi"/>
          <w:color w:val="000000" w:themeColor="text1"/>
          <w:highlight w:val="green"/>
        </w:rPr>
        <w:t>undergo an intense growth and the moment of maximum vulnerability</w:t>
      </w:r>
      <w:r w:rsidRPr="00112DAB">
        <w:rPr>
          <w:rStyle w:val="StyleUnderline"/>
          <w:rFonts w:asciiTheme="majorHAnsi" w:hAnsiTheme="majorHAnsi" w:cstheme="majorHAnsi"/>
          <w:color w:val="000000" w:themeColor="text1"/>
        </w:rPr>
        <w:t xml:space="preserve"> and maximum popular rage that the institutions now face will have passed</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Extraterrestrial colonization is no longer a trope of science fiction</w:t>
      </w:r>
      <w:r w:rsidRPr="00112DAB">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112DAB">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112DAB">
        <w:rPr>
          <w:rStyle w:val="StyleUnderline"/>
          <w:rFonts w:asciiTheme="majorHAnsi" w:hAnsiTheme="majorHAnsi" w:cstheme="majorHAnsi"/>
          <w:color w:val="000000" w:themeColor="text1"/>
          <w:highlight w:val="green"/>
        </w:rPr>
        <w:t>current frenetic production is</w:t>
      </w:r>
      <w:r w:rsidRPr="00112DAB">
        <w:rPr>
          <w:rStyle w:val="StyleUnderline"/>
          <w:rFonts w:asciiTheme="majorHAnsi" w:hAnsiTheme="majorHAnsi" w:cstheme="majorHAnsi"/>
          <w:color w:val="000000" w:themeColor="text1"/>
        </w:rPr>
        <w:t xml:space="preserve"> qualitatively and quantitatively </w:t>
      </w:r>
      <w:r w:rsidRPr="00112DAB">
        <w:rPr>
          <w:rStyle w:val="StyleUnderline"/>
          <w:rFonts w:asciiTheme="majorHAnsi" w:hAnsiTheme="majorHAnsi" w:cstheme="majorHAnsi"/>
          <w:color w:val="000000" w:themeColor="text1"/>
          <w:highlight w:val="green"/>
        </w:rPr>
        <w:t>incomparable</w:t>
      </w:r>
      <w:r w:rsidRPr="00112DAB">
        <w:rPr>
          <w:rFonts w:asciiTheme="majorHAnsi" w:hAnsiTheme="majorHAnsi" w:cstheme="majorHAnsi"/>
          <w:color w:val="000000" w:themeColor="text1"/>
          <w:sz w:val="16"/>
        </w:rPr>
        <w:t xml:space="preserve">. </w:t>
      </w:r>
      <w:r w:rsidRPr="00112DAB">
        <w:rPr>
          <w:rStyle w:val="StyleUnderline"/>
          <w:rFonts w:asciiTheme="majorHAnsi" w:hAnsiTheme="majorHAnsi" w:cstheme="majorHAnsi"/>
          <w:color w:val="000000" w:themeColor="text1"/>
        </w:rPr>
        <w:t xml:space="preserve">Its effect is not only the normalization of extraterrestrial activity, </w:t>
      </w:r>
      <w:proofErr w:type="gramStart"/>
      <w:r w:rsidRPr="00112DAB">
        <w:rPr>
          <w:rStyle w:val="StyleUnderline"/>
          <w:rFonts w:asciiTheme="majorHAnsi" w:hAnsiTheme="majorHAnsi" w:cstheme="majorHAnsi"/>
          <w:color w:val="000000" w:themeColor="text1"/>
        </w:rPr>
        <w:t>it</w:t>
      </w:r>
      <w:proofErr w:type="gramEnd"/>
      <w:r w:rsidRPr="00112DAB">
        <w:rPr>
          <w:rStyle w:val="StyleUnderline"/>
          <w:rFonts w:asciiTheme="majorHAnsi" w:hAnsiTheme="majorHAnsi" w:cstheme="majorHAnsi"/>
          <w:color w:val="000000" w:themeColor="text1"/>
        </w:rPr>
        <w:t xml:space="preserve"> also </w:t>
      </w:r>
      <w:r w:rsidRPr="00112DAB">
        <w:rPr>
          <w:rStyle w:val="StyleUnderline"/>
          <w:rFonts w:asciiTheme="majorHAnsi" w:hAnsiTheme="majorHAnsi" w:cstheme="majorHAnsi"/>
          <w:color w:val="000000" w:themeColor="text1"/>
          <w:highlight w:val="green"/>
        </w:rPr>
        <w:t xml:space="preserve">accustoms us to </w:t>
      </w:r>
      <w:r w:rsidRPr="00112DAB">
        <w:rPr>
          <w:rStyle w:val="StyleUnderline"/>
          <w:rFonts w:asciiTheme="majorHAnsi" w:hAnsiTheme="majorHAnsi" w:cstheme="majorHAnsi"/>
          <w:color w:val="000000" w:themeColor="text1"/>
        </w:rPr>
        <w:t xml:space="preserve">imagine the first steps of taking our civilization and the </w:t>
      </w:r>
      <w:r w:rsidRPr="00112DAB">
        <w:rPr>
          <w:rStyle w:val="StyleUnderline"/>
          <w:rFonts w:asciiTheme="majorHAnsi" w:hAnsiTheme="majorHAnsi" w:cstheme="majorHAnsi"/>
          <w:color w:val="000000" w:themeColor="text1"/>
          <w:highlight w:val="green"/>
        </w:rPr>
        <w:t>capitalist economy beyond the Earth</w:t>
      </w:r>
      <w:r w:rsidRPr="00112DAB">
        <w:rPr>
          <w:rStyle w:val="StyleUnderline"/>
          <w:rFonts w:asciiTheme="majorHAnsi" w:hAnsiTheme="majorHAnsi" w:cstheme="majorHAnsi"/>
          <w:color w:val="000000" w:themeColor="text1"/>
        </w:rPr>
        <w:t>’s gravity well</w:t>
      </w:r>
      <w:r w:rsidRPr="00112DAB">
        <w:rPr>
          <w:rFonts w:asciiTheme="majorHAnsi" w:hAnsiTheme="majorHAnsi" w:cstheme="majorHAnsi"/>
          <w:color w:val="000000" w:themeColor="text1"/>
          <w:sz w:val="16"/>
        </w:rPr>
        <w:t>.</w:t>
      </w:r>
    </w:p>
    <w:p w14:paraId="20DDF33A" w14:textId="77777777" w:rsidR="00C4605C" w:rsidRPr="00112DAB" w:rsidRDefault="00C4605C" w:rsidP="00C4605C">
      <w:pPr>
        <w:rPr>
          <w:rFonts w:asciiTheme="majorHAnsi" w:hAnsiTheme="majorHAnsi" w:cstheme="majorHAnsi"/>
          <w:color w:val="000000" w:themeColor="text1"/>
          <w:sz w:val="16"/>
        </w:rPr>
      </w:pPr>
    </w:p>
    <w:p w14:paraId="7DC8CC23" w14:textId="15B3BA46" w:rsidR="00C4605C" w:rsidRPr="00112DAB" w:rsidRDefault="0020668B" w:rsidP="00C4605C">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No turns -- </w:t>
      </w:r>
      <w:r w:rsidR="00C4605C" w:rsidRPr="00112DAB">
        <w:rPr>
          <w:rFonts w:asciiTheme="majorHAnsi" w:hAnsiTheme="majorHAnsi" w:cstheme="majorHAnsi"/>
          <w:color w:val="000000" w:themeColor="text1"/>
        </w:rPr>
        <w:t xml:space="preserve">Asteroid mining is </w:t>
      </w:r>
      <w:r w:rsidR="00C4605C" w:rsidRPr="00112DAB">
        <w:rPr>
          <w:rFonts w:asciiTheme="majorHAnsi" w:hAnsiTheme="majorHAnsi" w:cstheme="majorHAnsi"/>
          <w:color w:val="000000" w:themeColor="text1"/>
          <w:u w:val="single"/>
        </w:rPr>
        <w:t>all hype</w:t>
      </w:r>
      <w:r w:rsidR="00C4605C" w:rsidRPr="00112DAB">
        <w:rPr>
          <w:rFonts w:asciiTheme="majorHAnsi" w:hAnsiTheme="majorHAnsi" w:cstheme="majorHAnsi"/>
          <w:color w:val="000000" w:themeColor="text1"/>
        </w:rPr>
        <w:t xml:space="preserve"> – benefits are </w:t>
      </w:r>
      <w:r w:rsidR="00C4605C" w:rsidRPr="00112DAB">
        <w:rPr>
          <w:rFonts w:asciiTheme="majorHAnsi" w:hAnsiTheme="majorHAnsi" w:cstheme="majorHAnsi"/>
          <w:color w:val="000000" w:themeColor="text1"/>
          <w:u w:val="single"/>
        </w:rPr>
        <w:t>exaggerated</w:t>
      </w:r>
      <w:r w:rsidR="00C4605C" w:rsidRPr="00112DAB">
        <w:rPr>
          <w:rFonts w:asciiTheme="majorHAnsi" w:hAnsiTheme="majorHAnsi" w:cstheme="majorHAnsi"/>
          <w:color w:val="000000" w:themeColor="text1"/>
        </w:rPr>
        <w:t xml:space="preserve"> </w:t>
      </w:r>
    </w:p>
    <w:p w14:paraId="1B4C5347" w14:textId="77777777" w:rsidR="00C4605C" w:rsidRPr="00112DAB" w:rsidRDefault="00C4605C" w:rsidP="00C4605C">
      <w:pPr>
        <w:rPr>
          <w:rStyle w:val="Style13ptBold"/>
          <w:rFonts w:asciiTheme="majorHAnsi" w:hAnsiTheme="majorHAnsi" w:cstheme="majorHAnsi"/>
          <w:b w:val="0"/>
          <w:bCs/>
          <w:color w:val="000000" w:themeColor="text1"/>
          <w:sz w:val="18"/>
          <w:szCs w:val="18"/>
        </w:rPr>
      </w:pPr>
      <w:proofErr w:type="spellStart"/>
      <w:r w:rsidRPr="00112DAB">
        <w:rPr>
          <w:rStyle w:val="Style13ptBold"/>
          <w:rFonts w:asciiTheme="majorHAnsi" w:hAnsiTheme="majorHAnsi" w:cstheme="majorHAnsi"/>
          <w:color w:val="000000" w:themeColor="text1"/>
        </w:rPr>
        <w:t>Riederer</w:t>
      </w:r>
      <w:proofErr w:type="spellEnd"/>
      <w:r w:rsidRPr="00112DAB">
        <w:rPr>
          <w:rStyle w:val="Style13ptBold"/>
          <w:rFonts w:asciiTheme="majorHAnsi" w:hAnsiTheme="majorHAnsi" w:cstheme="majorHAnsi"/>
          <w:color w:val="000000" w:themeColor="text1"/>
        </w:rPr>
        <w:t xml:space="preserve"> 14 </w:t>
      </w:r>
      <w:r w:rsidRPr="00112DAB">
        <w:rPr>
          <w:rStyle w:val="Style13ptBold"/>
          <w:rFonts w:asciiTheme="majorHAnsi" w:hAnsiTheme="majorHAnsi" w:cstheme="majorHAnsi"/>
          <w:b w:val="0"/>
          <w:bCs/>
          <w:color w:val="000000" w:themeColor="text1"/>
          <w:sz w:val="18"/>
          <w:szCs w:val="18"/>
        </w:rPr>
        <w:t>- editor-in-chief of Guernica magazine and writer at The New Yorker</w:t>
      </w:r>
    </w:p>
    <w:p w14:paraId="5A23884F" w14:textId="77777777" w:rsidR="00C4605C" w:rsidRPr="00112DAB" w:rsidRDefault="00C4605C" w:rsidP="00C4605C">
      <w:pPr>
        <w:rPr>
          <w:rStyle w:val="Style13ptBold"/>
          <w:rFonts w:asciiTheme="majorHAnsi" w:hAnsiTheme="majorHAnsi" w:cstheme="majorHAnsi"/>
          <w:b w:val="0"/>
          <w:bCs/>
          <w:color w:val="000000" w:themeColor="text1"/>
          <w:sz w:val="18"/>
          <w:szCs w:val="18"/>
        </w:rPr>
      </w:pPr>
      <w:r w:rsidRPr="00112DAB">
        <w:rPr>
          <w:rStyle w:val="Style13ptBold"/>
          <w:rFonts w:asciiTheme="majorHAnsi" w:hAnsiTheme="majorHAnsi" w:cstheme="majorHAnsi"/>
          <w:b w:val="0"/>
          <w:bCs/>
          <w:color w:val="000000" w:themeColor="text1"/>
          <w:sz w:val="18"/>
          <w:szCs w:val="18"/>
        </w:rPr>
        <w:t xml:space="preserve">Rachel </w:t>
      </w:r>
      <w:proofErr w:type="spellStart"/>
      <w:r w:rsidRPr="00112DAB">
        <w:rPr>
          <w:rStyle w:val="Style13ptBold"/>
          <w:rFonts w:asciiTheme="majorHAnsi" w:hAnsiTheme="majorHAnsi" w:cstheme="majorHAnsi"/>
          <w:b w:val="0"/>
          <w:bCs/>
          <w:color w:val="000000" w:themeColor="text1"/>
          <w:sz w:val="18"/>
          <w:szCs w:val="18"/>
        </w:rPr>
        <w:t>Riederer</w:t>
      </w:r>
      <w:proofErr w:type="spellEnd"/>
      <w:r w:rsidRPr="00112DAB">
        <w:rPr>
          <w:rStyle w:val="Style13ptBold"/>
          <w:rFonts w:asciiTheme="majorHAnsi" w:hAnsiTheme="majorHAnsi" w:cstheme="majorHAnsi"/>
          <w:b w:val="0"/>
          <w:bCs/>
          <w:color w:val="000000" w:themeColor="text1"/>
          <w:sz w:val="18"/>
          <w:szCs w:val="18"/>
        </w:rPr>
        <w:t>, “Silicon Valley Says Space Mining Is Awesome and Will Change Life on Earth. That’s Only Half Right”, New Republic,  4/19/14</w:t>
      </w:r>
      <w:r w:rsidRPr="00112DAB">
        <w:rPr>
          <w:rStyle w:val="Style13ptBold"/>
          <w:rFonts w:asciiTheme="majorHAnsi" w:hAnsiTheme="majorHAnsi" w:cstheme="majorHAnsi"/>
          <w:color w:val="000000" w:themeColor="text1"/>
          <w:sz w:val="18"/>
          <w:szCs w:val="18"/>
        </w:rPr>
        <w:t xml:space="preserve"> , </w:t>
      </w:r>
      <w:hyperlink r:id="rId15" w:history="1">
        <w:r w:rsidRPr="00112DAB">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20311D69" w14:textId="77777777" w:rsidR="00C4605C" w:rsidRPr="00112DAB" w:rsidRDefault="00C4605C" w:rsidP="00C4605C">
      <w:pPr>
        <w:rPr>
          <w:rFonts w:asciiTheme="majorHAnsi" w:hAnsiTheme="majorHAnsi" w:cstheme="majorHAnsi"/>
          <w:color w:val="000000" w:themeColor="text1"/>
          <w:sz w:val="16"/>
        </w:rPr>
      </w:pPr>
      <w:r w:rsidRPr="00112DAB">
        <w:rPr>
          <w:rFonts w:asciiTheme="majorHAnsi" w:hAnsiTheme="majorHAnsi" w:cstheme="majorHAnsi"/>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112DAB">
        <w:rPr>
          <w:rFonts w:asciiTheme="majorHAnsi" w:hAnsiTheme="majorHAnsi" w:cstheme="majorHAnsi"/>
          <w:color w:val="000000" w:themeColor="text1"/>
          <w:sz w:val="16"/>
        </w:rPr>
        <w:t>years</w:t>
      </w:r>
      <w:proofErr w:type="gramEnd"/>
      <w:r w:rsidRPr="00112DAB">
        <w:rPr>
          <w:rFonts w:asciiTheme="majorHAnsi" w:hAnsiTheme="majorHAnsi" w:cstheme="majorHAnsi"/>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112DAB">
        <w:rPr>
          <w:rFonts w:asciiTheme="majorHAnsi" w:hAnsiTheme="majorHAnsi" w:cstheme="majorHAnsi"/>
          <w:color w:val="000000" w:themeColor="text1"/>
          <w:sz w:val="16"/>
        </w:rPr>
        <w:t>With</w:t>
      </w:r>
      <w:proofErr w:type="gramEnd"/>
      <w:r w:rsidRPr="00112DAB">
        <w:rPr>
          <w:rFonts w:asciiTheme="majorHAnsi" w:hAnsiTheme="majorHAnsi" w:cstheme="majorHAnsi"/>
          <w:color w:val="000000" w:themeColor="text1"/>
          <w:sz w:val="16"/>
        </w:rPr>
        <w:t xml:space="preserve"> His Murder Texas Is Bracing for a Blue Wave in 2020. Yes, Texas. America’s Most Powerful Gun Supporter What Indigenous Rights Have to Do </w:t>
      </w:r>
      <w:proofErr w:type="gramStart"/>
      <w:r w:rsidRPr="00112DAB">
        <w:rPr>
          <w:rFonts w:asciiTheme="majorHAnsi" w:hAnsiTheme="majorHAnsi" w:cstheme="majorHAnsi"/>
          <w:color w:val="000000" w:themeColor="text1"/>
          <w:sz w:val="16"/>
        </w:rPr>
        <w:t>With</w:t>
      </w:r>
      <w:proofErr w:type="gramEnd"/>
      <w:r w:rsidRPr="00112DAB">
        <w:rPr>
          <w:rFonts w:asciiTheme="majorHAnsi" w:hAnsiTheme="majorHAnsi" w:cstheme="majorHAnsi"/>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112DAB">
        <w:rPr>
          <w:rStyle w:val="StyleUnderline"/>
          <w:rFonts w:asciiTheme="majorHAnsi" w:hAnsiTheme="majorHAnsi" w:cstheme="majorHAnsi"/>
          <w:color w:val="000000" w:themeColor="text1"/>
          <w:highlight w:val="green"/>
        </w:rPr>
        <w:t>If you haul an asteroid</w:t>
      </w:r>
      <w:r w:rsidRPr="00112DAB">
        <w:rPr>
          <w:rStyle w:val="StyleUnderline"/>
          <w:rFonts w:asciiTheme="majorHAnsi" w:hAnsiTheme="majorHAnsi" w:cstheme="majorHAnsi"/>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112DAB">
        <w:rPr>
          <w:rStyle w:val="StyleUnderline"/>
          <w:rFonts w:asciiTheme="majorHAnsi" w:hAnsiTheme="majorHAnsi" w:cstheme="majorHAnsi"/>
          <w:color w:val="000000" w:themeColor="text1"/>
        </w:rPr>
        <w:t>—“</w:t>
      </w:r>
      <w:proofErr w:type="gramEnd"/>
      <w:r w:rsidRPr="00112DAB">
        <w:rPr>
          <w:rStyle w:val="StyleUnderline"/>
          <w:rFonts w:asciiTheme="majorHAnsi" w:hAnsiTheme="majorHAnsi" w:cstheme="majorHAnsi"/>
          <w:color w:val="000000" w:themeColor="text1"/>
        </w:rPr>
        <w:t xml:space="preserve">the scarcity that has led to human-to-human violence, there’s a chance it could all go away.” Tyson admitted that he </w:t>
      </w:r>
      <w:r w:rsidRPr="00112DAB">
        <w:rPr>
          <w:rStyle w:val="StyleUnderline"/>
          <w:rFonts w:asciiTheme="majorHAnsi" w:hAnsiTheme="majorHAnsi" w:cstheme="majorHAnsi"/>
          <w:color w:val="000000" w:themeColor="text1"/>
          <w:highlight w:val="green"/>
        </w:rPr>
        <w:t>was</w:t>
      </w:r>
      <w:r w:rsidRPr="00112DAB">
        <w:rPr>
          <w:rStyle w:val="StyleUnderline"/>
          <w:rFonts w:asciiTheme="majorHAnsi" w:hAnsiTheme="majorHAnsi" w:cstheme="majorHAnsi"/>
          <w:color w:val="000000" w:themeColor="text1"/>
        </w:rPr>
        <w:t xml:space="preserve"> being “</w:t>
      </w:r>
      <w:r w:rsidRPr="00112DAB">
        <w:rPr>
          <w:rStyle w:val="StyleUnderline"/>
          <w:rFonts w:asciiTheme="majorHAnsi" w:hAnsiTheme="majorHAnsi" w:cstheme="majorHAnsi"/>
          <w:color w:val="000000" w:themeColor="text1"/>
          <w:highlight w:val="green"/>
        </w:rPr>
        <w:t>a little hopeful</w:t>
      </w:r>
      <w:r w:rsidRPr="00112DAB">
        <w:rPr>
          <w:rStyle w:val="StyleUnderline"/>
          <w:rFonts w:asciiTheme="majorHAnsi" w:hAnsiTheme="majorHAnsi" w:cstheme="majorHAnsi"/>
          <w:color w:val="000000" w:themeColor="text1"/>
        </w:rPr>
        <w:t xml:space="preserve">”—he has also noted that </w:t>
      </w:r>
      <w:r w:rsidRPr="00112DAB">
        <w:rPr>
          <w:rStyle w:val="StyleUnderline"/>
          <w:rFonts w:asciiTheme="majorHAnsi" w:hAnsiTheme="majorHAnsi" w:cstheme="majorHAnsi"/>
          <w:color w:val="000000" w:themeColor="text1"/>
          <w:highlight w:val="green"/>
        </w:rPr>
        <w:t>it is far more</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likely</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any resources</w:t>
      </w:r>
      <w:r w:rsidRPr="00112DAB">
        <w:rPr>
          <w:rStyle w:val="StyleUnderline"/>
          <w:rFonts w:asciiTheme="majorHAnsi" w:hAnsiTheme="majorHAnsi" w:cstheme="majorHAnsi"/>
          <w:color w:val="000000" w:themeColor="text1"/>
        </w:rPr>
        <w:t xml:space="preserve"> found </w:t>
      </w:r>
      <w:r w:rsidRPr="00112DAB">
        <w:rPr>
          <w:rStyle w:val="StyleUnderline"/>
          <w:rFonts w:asciiTheme="majorHAnsi" w:hAnsiTheme="majorHAnsi" w:cstheme="majorHAnsi"/>
          <w:color w:val="000000" w:themeColor="text1"/>
          <w:highlight w:val="green"/>
        </w:rPr>
        <w:t xml:space="preserve">in space will be </w:t>
      </w:r>
      <w:proofErr w:type="gramStart"/>
      <w:r w:rsidRPr="00112DAB">
        <w:rPr>
          <w:rStyle w:val="StyleUnderline"/>
          <w:rFonts w:asciiTheme="majorHAnsi" w:hAnsiTheme="majorHAnsi" w:cstheme="majorHAnsi"/>
          <w:color w:val="000000" w:themeColor="text1"/>
          <w:highlight w:val="green"/>
        </w:rPr>
        <w:t>put to use</w:t>
      </w:r>
      <w:proofErr w:type="gramEnd"/>
      <w:r w:rsidRPr="00112DAB">
        <w:rPr>
          <w:rStyle w:val="StyleUnderline"/>
          <w:rFonts w:asciiTheme="majorHAnsi" w:hAnsiTheme="majorHAnsi" w:cstheme="majorHAnsi"/>
          <w:color w:val="000000" w:themeColor="text1"/>
          <w:highlight w:val="green"/>
        </w:rPr>
        <w:t xml:space="preserve"> in space first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not</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hauled</w:t>
      </w:r>
      <w:r w:rsidRPr="00112DAB">
        <w:rPr>
          <w:rStyle w:val="StyleUnderline"/>
          <w:rFonts w:asciiTheme="majorHAnsi" w:hAnsiTheme="majorHAnsi" w:cstheme="majorHAnsi"/>
          <w:color w:val="000000" w:themeColor="text1"/>
        </w:rPr>
        <w:t xml:space="preserve"> back </w:t>
      </w:r>
      <w:r w:rsidRPr="00112DAB">
        <w:rPr>
          <w:rStyle w:val="StyleUnderline"/>
          <w:rFonts w:asciiTheme="majorHAnsi" w:hAnsiTheme="majorHAnsi" w:cstheme="majorHAnsi"/>
          <w:color w:val="000000" w:themeColor="text1"/>
          <w:highlight w:val="green"/>
        </w:rPr>
        <w:t>to Earth</w:t>
      </w:r>
      <w:r w:rsidRPr="00112DAB">
        <w:rPr>
          <w:rStyle w:val="StyleUnderline"/>
          <w:rFonts w:asciiTheme="majorHAnsi" w:hAnsiTheme="majorHAnsi" w:cstheme="majorHAnsi"/>
          <w:color w:val="000000" w:themeColor="text1"/>
        </w:rPr>
        <w:t xml:space="preserve"> (more on that later)—but his comment captures the aura of starry-eyed excitement that surrounds space mining ventures. </w:t>
      </w:r>
      <w:r w:rsidRPr="00112DAB">
        <w:rPr>
          <w:rFonts w:asciiTheme="majorHAnsi" w:hAnsiTheme="majorHAnsi" w:cstheme="majorHAnsi"/>
          <w:color w:val="000000" w:themeColor="text1"/>
          <w:sz w:val="16"/>
        </w:rPr>
        <w:t xml:space="preserve">At Slate, Will </w:t>
      </w:r>
      <w:proofErr w:type="spellStart"/>
      <w:r w:rsidRPr="00112DAB">
        <w:rPr>
          <w:rFonts w:asciiTheme="majorHAnsi" w:hAnsiTheme="majorHAnsi" w:cstheme="majorHAnsi"/>
          <w:color w:val="000000" w:themeColor="text1"/>
          <w:sz w:val="16"/>
        </w:rPr>
        <w:t>Oremus</w:t>
      </w:r>
      <w:proofErr w:type="spellEnd"/>
      <w:r w:rsidRPr="00112DAB">
        <w:rPr>
          <w:rFonts w:asciiTheme="majorHAnsi" w:hAnsiTheme="majorHAnsi" w:cstheme="majorHAnsi"/>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112DAB">
        <w:rPr>
          <w:rFonts w:asciiTheme="majorHAnsi" w:hAnsiTheme="majorHAnsi" w:cstheme="majorHAnsi"/>
          <w:color w:val="000000" w:themeColor="text1"/>
          <w:sz w:val="16"/>
        </w:rPr>
        <w:t>fuels</w:t>
      </w:r>
      <w:proofErr w:type="gramEnd"/>
      <w:r w:rsidRPr="00112DAB">
        <w:rPr>
          <w:rFonts w:asciiTheme="majorHAnsi" w:hAnsiTheme="majorHAnsi" w:cstheme="majorHAnsi"/>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112DAB">
        <w:rPr>
          <w:rFonts w:asciiTheme="majorHAnsi" w:hAnsiTheme="majorHAnsi" w:cstheme="majorHAnsi"/>
          <w:color w:val="000000" w:themeColor="text1"/>
          <w:sz w:val="16"/>
        </w:rPr>
        <w:t>actually come</w:t>
      </w:r>
      <w:proofErr w:type="gramEnd"/>
      <w:r w:rsidRPr="00112DAB">
        <w:rPr>
          <w:rFonts w:asciiTheme="majorHAnsi" w:hAnsiTheme="majorHAnsi" w:cstheme="majorHAnsi"/>
          <w:color w:val="000000" w:themeColor="text1"/>
          <w:sz w:val="16"/>
        </w:rPr>
        <w:t xml:space="preserve"> to fruition. Many deadlines and timeline estimates are fast approaching or have passed already. </w:t>
      </w:r>
      <w:r w:rsidRPr="00112DAB">
        <w:rPr>
          <w:rStyle w:val="StyleUnderline"/>
          <w:rFonts w:asciiTheme="majorHAnsi" w:hAnsiTheme="majorHAnsi" w:cstheme="majorHAnsi"/>
          <w:color w:val="000000" w:themeColor="text1"/>
          <w:highlight w:val="green"/>
        </w:rPr>
        <w:t>What’s misleading</w:t>
      </w:r>
      <w:r w:rsidRPr="00112DAB">
        <w:rPr>
          <w:rStyle w:val="StyleUnderline"/>
          <w:rFonts w:asciiTheme="majorHAnsi" w:hAnsiTheme="majorHAnsi" w:cstheme="majorHAnsi"/>
          <w:color w:val="000000" w:themeColor="text1"/>
        </w:rPr>
        <w:t xml:space="preserve"> about these projects </w:t>
      </w:r>
      <w:r w:rsidRPr="00112DAB">
        <w:rPr>
          <w:rStyle w:val="StyleUnderline"/>
          <w:rFonts w:asciiTheme="majorHAnsi" w:hAnsiTheme="majorHAnsi" w:cstheme="majorHAnsi"/>
          <w:color w:val="000000" w:themeColor="text1"/>
          <w:highlight w:val="green"/>
        </w:rPr>
        <w:t>isn’t</w:t>
      </w:r>
      <w:r w:rsidRPr="00112DAB">
        <w:rPr>
          <w:rStyle w:val="StyleUnderline"/>
          <w:rFonts w:asciiTheme="majorHAnsi" w:hAnsiTheme="majorHAnsi" w:cstheme="majorHAnsi"/>
          <w:color w:val="000000" w:themeColor="text1"/>
        </w:rPr>
        <w:t xml:space="preserve"> that they’re subject to </w:t>
      </w:r>
      <w:r w:rsidRPr="00112DAB">
        <w:rPr>
          <w:rStyle w:val="StyleUnderline"/>
          <w:rFonts w:asciiTheme="majorHAnsi" w:hAnsiTheme="majorHAnsi" w:cstheme="majorHAnsi"/>
          <w:color w:val="000000" w:themeColor="text1"/>
          <w:highlight w:val="green"/>
        </w:rPr>
        <w:t>budget problems and delays</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but</w:t>
      </w:r>
      <w:r w:rsidRPr="00112DAB">
        <w:rPr>
          <w:rStyle w:val="StyleUnderline"/>
          <w:rFonts w:asciiTheme="majorHAnsi" w:hAnsiTheme="majorHAnsi" w:cstheme="majorHAnsi"/>
          <w:color w:val="000000" w:themeColor="text1"/>
        </w:rPr>
        <w:t xml:space="preserve"> that they come couched in </w:t>
      </w:r>
      <w:r w:rsidRPr="00112DAB">
        <w:rPr>
          <w:rStyle w:val="StyleUnderline"/>
          <w:rFonts w:asciiTheme="majorHAnsi" w:hAnsiTheme="majorHAnsi" w:cstheme="majorHAnsi"/>
          <w:color w:val="000000" w:themeColor="text1"/>
          <w:highlight w:val="green"/>
        </w:rPr>
        <w:t>overblown</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rhetoric about</w:t>
      </w:r>
      <w:r w:rsidRPr="00112DAB">
        <w:rPr>
          <w:rStyle w:val="StyleUnderline"/>
          <w:rFonts w:asciiTheme="majorHAnsi" w:hAnsiTheme="majorHAnsi" w:cstheme="majorHAnsi"/>
          <w:color w:val="000000" w:themeColor="text1"/>
        </w:rPr>
        <w:t xml:space="preserve"> their </w:t>
      </w:r>
      <w:r w:rsidRPr="00112DAB">
        <w:rPr>
          <w:rStyle w:val="StyleUnderline"/>
          <w:rFonts w:asciiTheme="majorHAnsi" w:hAnsiTheme="majorHAnsi" w:cstheme="majorHAnsi"/>
          <w:color w:val="000000" w:themeColor="text1"/>
          <w:highlight w:val="green"/>
        </w:rPr>
        <w:t>potential to</w:t>
      </w:r>
      <w:r w:rsidRPr="00112DAB">
        <w:rPr>
          <w:rStyle w:val="StyleUnderline"/>
          <w:rFonts w:asciiTheme="majorHAnsi" w:hAnsiTheme="majorHAnsi" w:cstheme="majorHAnsi"/>
          <w:color w:val="000000" w:themeColor="text1"/>
        </w:rPr>
        <w:t xml:space="preserve"> radically </w:t>
      </w:r>
      <w:r w:rsidRPr="00112DAB">
        <w:rPr>
          <w:rStyle w:val="StyleUnderline"/>
          <w:rFonts w:asciiTheme="majorHAnsi" w:hAnsiTheme="majorHAnsi" w:cstheme="majorHAnsi"/>
          <w:color w:val="000000" w:themeColor="text1"/>
          <w:highlight w:val="green"/>
        </w:rPr>
        <w:t>alter</w:t>
      </w:r>
      <w:r w:rsidRPr="00112DAB">
        <w:rPr>
          <w:rStyle w:val="StyleUnderline"/>
          <w:rFonts w:asciiTheme="majorHAnsi" w:hAnsiTheme="majorHAnsi" w:cstheme="majorHAnsi"/>
          <w:color w:val="000000" w:themeColor="text1"/>
        </w:rPr>
        <w:t xml:space="preserve"> human </w:t>
      </w:r>
      <w:r w:rsidRPr="00112DAB">
        <w:rPr>
          <w:rStyle w:val="StyleUnderline"/>
          <w:rFonts w:asciiTheme="majorHAnsi" w:hAnsiTheme="majorHAnsi" w:cstheme="majorHAnsi"/>
          <w:color w:val="000000" w:themeColor="text1"/>
          <w:highlight w:val="green"/>
        </w:rPr>
        <w:t>life</w:t>
      </w:r>
      <w:r w:rsidRPr="00112DAB">
        <w:rPr>
          <w:rStyle w:val="StyleUnderline"/>
          <w:rFonts w:asciiTheme="majorHAnsi" w:hAnsiTheme="majorHAnsi" w:cstheme="majorHAnsi"/>
          <w:color w:val="000000" w:themeColor="text1"/>
        </w:rPr>
        <w:t xml:space="preserve">, to </w:t>
      </w:r>
      <w:r w:rsidRPr="00112DAB">
        <w:rPr>
          <w:rStyle w:val="StyleUnderline"/>
          <w:rFonts w:asciiTheme="majorHAnsi" w:hAnsiTheme="majorHAnsi" w:cstheme="majorHAnsi"/>
          <w:color w:val="000000" w:themeColor="text1"/>
          <w:highlight w:val="green"/>
        </w:rPr>
        <w:t>do away</w:t>
      </w:r>
      <w:r w:rsidRPr="00112DAB">
        <w:rPr>
          <w:rStyle w:val="StyleUnderline"/>
          <w:rFonts w:asciiTheme="majorHAnsi" w:hAnsiTheme="majorHAnsi" w:cstheme="majorHAnsi"/>
          <w:color w:val="000000" w:themeColor="text1"/>
        </w:rPr>
        <w:t xml:space="preserve"> </w:t>
      </w:r>
      <w:r w:rsidRPr="00112DAB">
        <w:rPr>
          <w:rStyle w:val="StyleUnderline"/>
          <w:rFonts w:asciiTheme="majorHAnsi" w:hAnsiTheme="majorHAnsi" w:cstheme="majorHAnsi"/>
          <w:color w:val="000000" w:themeColor="text1"/>
          <w:highlight w:val="green"/>
        </w:rPr>
        <w:t>with</w:t>
      </w:r>
      <w:r w:rsidRPr="00112DAB">
        <w:rPr>
          <w:rStyle w:val="StyleUnderline"/>
          <w:rFonts w:asciiTheme="majorHAnsi" w:hAnsiTheme="majorHAnsi" w:cstheme="majorHAnsi"/>
          <w:color w:val="000000" w:themeColor="text1"/>
        </w:rPr>
        <w:t xml:space="preserve"> the notion of </w:t>
      </w:r>
      <w:r w:rsidRPr="00112DAB">
        <w:rPr>
          <w:rStyle w:val="StyleUnderline"/>
          <w:rFonts w:asciiTheme="majorHAnsi" w:hAnsiTheme="majorHAnsi" w:cstheme="majorHAnsi"/>
          <w:color w:val="000000" w:themeColor="text1"/>
          <w:highlight w:val="green"/>
        </w:rPr>
        <w:t>scarcity</w:t>
      </w:r>
      <w:r w:rsidRPr="00112DAB">
        <w:rPr>
          <w:rStyle w:val="StyleUnderline"/>
          <w:rFonts w:asciiTheme="majorHAnsi" w:hAnsiTheme="majorHAnsi" w:cstheme="majorHAnsi"/>
          <w:color w:val="000000" w:themeColor="text1"/>
        </w:rPr>
        <w:t xml:space="preserve"> and deliver us to a future of plenty and peace. It’s a pattern that has become familiar in Silicon Valley: develop a plan for a business that will do something cool and make a lot of </w:t>
      </w:r>
      <w:proofErr w:type="gramStart"/>
      <w:r w:rsidRPr="00112DAB">
        <w:rPr>
          <w:rStyle w:val="StyleUnderline"/>
          <w:rFonts w:asciiTheme="majorHAnsi" w:hAnsiTheme="majorHAnsi" w:cstheme="majorHAnsi"/>
          <w:color w:val="000000" w:themeColor="text1"/>
        </w:rPr>
        <w:t>money, but</w:t>
      </w:r>
      <w:proofErr w:type="gramEnd"/>
      <w:r w:rsidRPr="00112DAB">
        <w:rPr>
          <w:rStyle w:val="StyleUnderline"/>
          <w:rFonts w:asciiTheme="majorHAnsi" w:hAnsiTheme="majorHAnsi" w:cstheme="majorHAnsi"/>
          <w:color w:val="000000" w:themeColor="text1"/>
        </w:rPr>
        <w:t xml:space="preserve"> describe it instead as something that will change the world. </w:t>
      </w:r>
      <w:r w:rsidRPr="00112DAB">
        <w:rPr>
          <w:rFonts w:asciiTheme="majorHAnsi" w:hAnsiTheme="majorHAnsi" w:cstheme="majorHAnsi"/>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112DAB">
        <w:rPr>
          <w:rFonts w:asciiTheme="majorHAnsi" w:hAnsiTheme="majorHAnsi" w:cstheme="majorHAnsi"/>
          <w:color w:val="000000" w:themeColor="text1"/>
          <w:sz w:val="16"/>
        </w:rPr>
        <w:t>with the exception of</w:t>
      </w:r>
      <w:proofErr w:type="gramEnd"/>
      <w:r w:rsidRPr="00112DAB">
        <w:rPr>
          <w:rFonts w:asciiTheme="majorHAnsi" w:hAnsiTheme="majorHAnsi" w:cstheme="majorHAnsi"/>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112DAB">
        <w:rPr>
          <w:rFonts w:asciiTheme="majorHAnsi" w:hAnsiTheme="majorHAnsi" w:cstheme="majorHAnsi"/>
          <w:color w:val="000000" w:themeColor="text1"/>
          <w:sz w:val="16"/>
        </w:rPr>
        <w:t>Pulham</w:t>
      </w:r>
      <w:proofErr w:type="spellEnd"/>
      <w:r w:rsidRPr="00112DAB">
        <w:rPr>
          <w:rFonts w:asciiTheme="majorHAnsi" w:hAnsiTheme="majorHAnsi" w:cstheme="majorHAnsi"/>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112DAB">
        <w:rPr>
          <w:rFonts w:asciiTheme="majorHAnsi" w:hAnsiTheme="majorHAnsi" w:cstheme="majorHAnsi"/>
          <w:color w:val="000000" w:themeColor="text1"/>
          <w:sz w:val="16"/>
        </w:rPr>
        <w:t>have to</w:t>
      </w:r>
      <w:proofErr w:type="gramEnd"/>
      <w:r w:rsidRPr="00112DAB">
        <w:rPr>
          <w:rFonts w:asciiTheme="majorHAnsi" w:hAnsiTheme="majorHAnsi" w:cstheme="majorHAnsi"/>
          <w:color w:val="000000" w:themeColor="text1"/>
          <w:sz w:val="16"/>
        </w:rPr>
        <w:t xml:space="preserve"> get there first. Must-reads. 5 days a week. Sign Up </w:t>
      </w:r>
      <w:r w:rsidRPr="00112DAB">
        <w:rPr>
          <w:rStyle w:val="StyleUnderline"/>
          <w:rFonts w:asciiTheme="majorHAnsi" w:hAnsiTheme="majorHAnsi" w:cstheme="majorHAnsi"/>
          <w:color w:val="000000" w:themeColor="text1"/>
        </w:rPr>
        <w:t>The “</w:t>
      </w:r>
      <w:r w:rsidRPr="00112DAB">
        <w:rPr>
          <w:rStyle w:val="StyleUnderline"/>
          <w:rFonts w:asciiTheme="majorHAnsi" w:hAnsiTheme="majorHAnsi" w:cstheme="majorHAnsi"/>
          <w:color w:val="000000" w:themeColor="text1"/>
          <w:highlight w:val="green"/>
        </w:rPr>
        <w:t>getting there first” will not be simple</w:t>
      </w:r>
      <w:r w:rsidRPr="00112DAB">
        <w:rPr>
          <w:rStyle w:val="StyleUnderline"/>
          <w:rFonts w:asciiTheme="majorHAnsi" w:hAnsiTheme="majorHAnsi" w:cstheme="majorHAnsi"/>
          <w:color w:val="000000" w:themeColor="text1"/>
        </w:rPr>
        <w:t xml:space="preserve">, or cheap. </w:t>
      </w:r>
      <w:r w:rsidRPr="00112DAB">
        <w:rPr>
          <w:rStyle w:val="StyleUnderline"/>
          <w:rFonts w:asciiTheme="majorHAnsi" w:hAnsiTheme="majorHAnsi" w:cstheme="majorHAnsi"/>
          <w:color w:val="000000" w:themeColor="text1"/>
          <w:highlight w:val="green"/>
        </w:rPr>
        <w:t>Most</w:t>
      </w:r>
      <w:r w:rsidRPr="00112DAB">
        <w:rPr>
          <w:rStyle w:val="StyleUnderline"/>
          <w:rFonts w:asciiTheme="majorHAnsi" w:hAnsiTheme="majorHAnsi" w:cstheme="majorHAnsi"/>
          <w:color w:val="000000" w:themeColor="text1"/>
        </w:rPr>
        <w:t xml:space="preserve"> of the </w:t>
      </w:r>
      <w:r w:rsidRPr="00112DAB">
        <w:rPr>
          <w:rStyle w:val="StyleUnderline"/>
          <w:rFonts w:asciiTheme="majorHAnsi" w:hAnsiTheme="majorHAnsi" w:cstheme="majorHAnsi"/>
          <w:color w:val="000000" w:themeColor="text1"/>
          <w:highlight w:val="green"/>
        </w:rPr>
        <w:t>asteroids</w:t>
      </w:r>
      <w:r w:rsidRPr="00112DAB">
        <w:rPr>
          <w:rStyle w:val="StyleUnderline"/>
          <w:rFonts w:asciiTheme="majorHAnsi" w:hAnsiTheme="majorHAnsi" w:cstheme="majorHAnsi"/>
          <w:color w:val="000000" w:themeColor="text1"/>
        </w:rPr>
        <w:t xml:space="preserve"> in the solar system </w:t>
      </w:r>
      <w:r w:rsidRPr="00112DAB">
        <w:rPr>
          <w:rStyle w:val="StyleUnderline"/>
          <w:rFonts w:asciiTheme="majorHAnsi" w:hAnsiTheme="majorHAnsi" w:cstheme="majorHAnsi"/>
          <w:color w:val="000000" w:themeColor="text1"/>
          <w:highlight w:val="green"/>
        </w:rPr>
        <w:t>are</w:t>
      </w:r>
      <w:r w:rsidRPr="00112DAB">
        <w:rPr>
          <w:rStyle w:val="StyleUnderline"/>
          <w:rFonts w:asciiTheme="majorHAnsi" w:hAnsiTheme="majorHAnsi" w:cstheme="majorHAnsi"/>
          <w:color w:val="000000" w:themeColor="text1"/>
        </w:rPr>
        <w:t xml:space="preserve"> in the asteroid belt </w:t>
      </w:r>
      <w:r w:rsidRPr="00112DAB">
        <w:rPr>
          <w:rStyle w:val="StyleUnderline"/>
          <w:rFonts w:asciiTheme="majorHAnsi" w:hAnsiTheme="majorHAnsi" w:cstheme="majorHAnsi"/>
          <w:color w:val="000000" w:themeColor="text1"/>
          <w:highlight w:val="green"/>
        </w:rPr>
        <w:t>between Mars and Jupiter</w:t>
      </w:r>
      <w:r w:rsidRPr="00112DAB">
        <w:rPr>
          <w:rStyle w:val="StyleUnderline"/>
          <w:rFonts w:asciiTheme="majorHAnsi" w:hAnsiTheme="majorHAnsi" w:cstheme="majorHAnsi"/>
          <w:color w:val="000000" w:themeColor="text1"/>
        </w:rPr>
        <w:t xml:space="preserve">. But the orbit paths of some near-Earth asteroids, or NEAs, bring them relatively close to our planet—that is, within around </w:t>
      </w:r>
      <w:r w:rsidRPr="00112DAB">
        <w:rPr>
          <w:rStyle w:val="StyleUnderline"/>
          <w:rFonts w:asciiTheme="majorHAnsi" w:hAnsiTheme="majorHAnsi" w:cstheme="majorHAnsi"/>
          <w:color w:val="000000" w:themeColor="text1"/>
          <w:highlight w:val="green"/>
        </w:rPr>
        <w:t>30 million miles</w:t>
      </w:r>
      <w:r w:rsidRPr="00112DAB">
        <w:rPr>
          <w:rStyle w:val="StyleUnderline"/>
          <w:rFonts w:asciiTheme="majorHAnsi" w:hAnsiTheme="majorHAnsi" w:cstheme="majorHAnsi"/>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112DAB">
        <w:rPr>
          <w:rFonts w:asciiTheme="majorHAnsi" w:hAnsiTheme="majorHAnsi" w:cstheme="majorHAnsi"/>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112DAB">
        <w:rPr>
          <w:rFonts w:asciiTheme="majorHAnsi" w:hAnsiTheme="majorHAnsi" w:cstheme="majorHAnsi"/>
          <w:color w:val="000000" w:themeColor="text1"/>
          <w:sz w:val="16"/>
        </w:rPr>
        <w:t>REx</w:t>
      </w:r>
      <w:proofErr w:type="spellEnd"/>
      <w:r w:rsidRPr="00112DAB">
        <w:rPr>
          <w:rFonts w:asciiTheme="majorHAnsi" w:hAnsiTheme="majorHAnsi" w:cstheme="majorHAnsi"/>
          <w:color w:val="000000" w:themeColor="text1"/>
          <w:sz w:val="16"/>
        </w:rPr>
        <w:t xml:space="preserve"> will rendezvous with an asteroid called </w:t>
      </w:r>
      <w:proofErr w:type="spellStart"/>
      <w:r w:rsidRPr="00112DAB">
        <w:rPr>
          <w:rFonts w:asciiTheme="majorHAnsi" w:hAnsiTheme="majorHAnsi" w:cstheme="majorHAnsi"/>
          <w:color w:val="000000" w:themeColor="text1"/>
          <w:sz w:val="16"/>
        </w:rPr>
        <w:t>Bennu</w:t>
      </w:r>
      <w:proofErr w:type="spellEnd"/>
      <w:r w:rsidRPr="00112DAB">
        <w:rPr>
          <w:rFonts w:asciiTheme="majorHAnsi" w:hAnsiTheme="majorHAnsi" w:cstheme="majorHAnsi"/>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w:t>
      </w:r>
      <w:proofErr w:type="gramStart"/>
      <w:r w:rsidRPr="00112DAB">
        <w:rPr>
          <w:rFonts w:asciiTheme="majorHAnsi" w:hAnsiTheme="majorHAnsi" w:cstheme="majorHAnsi"/>
          <w:color w:val="000000" w:themeColor="text1"/>
          <w:sz w:val="16"/>
        </w:rPr>
        <w:t>NASA, and</w:t>
      </w:r>
      <w:proofErr w:type="gramEnd"/>
      <w:r w:rsidRPr="00112DAB">
        <w:rPr>
          <w:rFonts w:asciiTheme="majorHAnsi" w:hAnsiTheme="majorHAnsi" w:cstheme="majorHAnsi"/>
          <w:color w:val="000000" w:themeColor="text1"/>
          <w:sz w:val="16"/>
        </w:rPr>
        <w:t xml:space="preserve"> will be willing to take on levels of risk beyond that of a government operation, but the scale and timeline of OSIRIS-</w:t>
      </w:r>
      <w:proofErr w:type="spellStart"/>
      <w:r w:rsidRPr="00112DAB">
        <w:rPr>
          <w:rFonts w:asciiTheme="majorHAnsi" w:hAnsiTheme="majorHAnsi" w:cstheme="majorHAnsi"/>
          <w:color w:val="000000" w:themeColor="text1"/>
          <w:sz w:val="16"/>
        </w:rPr>
        <w:t>REx</w:t>
      </w:r>
      <w:proofErr w:type="spellEnd"/>
      <w:r w:rsidRPr="00112DAB">
        <w:rPr>
          <w:rFonts w:asciiTheme="majorHAnsi" w:hAnsiTheme="majorHAnsi" w:cstheme="majorHAnsi"/>
          <w:color w:val="000000" w:themeColor="text1"/>
          <w:sz w:val="16"/>
        </w:rPr>
        <w:t xml:space="preserve"> shows how complex these operations will be, even for the swiftest companies. Rick </w:t>
      </w:r>
      <w:proofErr w:type="spellStart"/>
      <w:r w:rsidRPr="00112DAB">
        <w:rPr>
          <w:rFonts w:asciiTheme="majorHAnsi" w:hAnsiTheme="majorHAnsi" w:cstheme="majorHAnsi"/>
          <w:color w:val="000000" w:themeColor="text1"/>
          <w:sz w:val="16"/>
        </w:rPr>
        <w:t>Sternbach</w:t>
      </w:r>
      <w:proofErr w:type="spellEnd"/>
      <w:r w:rsidRPr="00112DAB">
        <w:rPr>
          <w:rFonts w:asciiTheme="majorHAnsi" w:hAnsiTheme="majorHAnsi" w:cstheme="majorHAnsi"/>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112DAB">
        <w:rPr>
          <w:rFonts w:asciiTheme="majorHAnsi" w:hAnsiTheme="majorHAnsi" w:cstheme="majorHAnsi"/>
          <w:color w:val="000000" w:themeColor="text1"/>
          <w:sz w:val="16"/>
        </w:rPr>
        <w:t>InfoSpace</w:t>
      </w:r>
      <w:proofErr w:type="spellEnd"/>
      <w:r w:rsidRPr="00112DAB">
        <w:rPr>
          <w:rFonts w:asciiTheme="majorHAnsi" w:hAnsiTheme="majorHAnsi" w:cstheme="majorHAnsi"/>
          <w:color w:val="000000" w:themeColor="text1"/>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112DAB">
        <w:rPr>
          <w:rFonts w:asciiTheme="majorHAnsi" w:hAnsiTheme="majorHAnsi" w:cstheme="majorHAnsi"/>
          <w:color w:val="000000" w:themeColor="text1"/>
          <w:sz w:val="16"/>
        </w:rPr>
        <w:t>All of</w:t>
      </w:r>
      <w:proofErr w:type="gramEnd"/>
      <w:r w:rsidRPr="00112DAB">
        <w:rPr>
          <w:rFonts w:asciiTheme="majorHAnsi" w:hAnsiTheme="majorHAnsi" w:cstheme="majorHAnsi"/>
          <w:color w:val="000000" w:themeColor="text1"/>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112DAB">
        <w:rPr>
          <w:rFonts w:asciiTheme="majorHAnsi" w:hAnsiTheme="majorHAnsi" w:cstheme="majorHAnsi"/>
          <w:color w:val="000000" w:themeColor="text1"/>
          <w:sz w:val="16"/>
        </w:rPr>
        <w:t>telling</w:t>
      </w:r>
      <w:proofErr w:type="gramEnd"/>
      <w:r w:rsidRPr="00112DAB">
        <w:rPr>
          <w:rFonts w:asciiTheme="majorHAnsi" w:hAnsiTheme="majorHAnsi" w:cstheme="majorHAnsi"/>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112DAB">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112DAB">
        <w:rPr>
          <w:rFonts w:asciiTheme="majorHAnsi" w:hAnsiTheme="majorHAnsi" w:cstheme="majorHAnsi"/>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112DAB">
        <w:rPr>
          <w:rStyle w:val="StyleUnderline"/>
          <w:rFonts w:asciiTheme="majorHAnsi" w:hAnsiTheme="majorHAnsi" w:cstheme="majorHAnsi"/>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112DAB">
        <w:rPr>
          <w:rStyle w:val="StyleUnderline"/>
          <w:rFonts w:asciiTheme="majorHAnsi" w:hAnsiTheme="majorHAnsi" w:cstheme="majorHAnsi"/>
          <w:color w:val="000000" w:themeColor="text1"/>
          <w:highlight w:val="green"/>
        </w:rPr>
        <w:t>the barriers to entry in</w:t>
      </w:r>
      <w:r w:rsidRPr="00112DAB">
        <w:rPr>
          <w:rStyle w:val="StyleUnderline"/>
          <w:rFonts w:asciiTheme="majorHAnsi" w:hAnsiTheme="majorHAnsi" w:cstheme="majorHAnsi"/>
          <w:color w:val="000000" w:themeColor="text1"/>
        </w:rPr>
        <w:t xml:space="preserve"> terms of both </w:t>
      </w:r>
      <w:r w:rsidRPr="00112DAB">
        <w:rPr>
          <w:rStyle w:val="StyleUnderline"/>
          <w:rFonts w:asciiTheme="majorHAnsi" w:hAnsiTheme="majorHAnsi" w:cstheme="majorHAnsi"/>
          <w:color w:val="000000" w:themeColor="text1"/>
          <w:highlight w:val="green"/>
        </w:rPr>
        <w:t>tech</w:t>
      </w:r>
      <w:r w:rsidRPr="00112DAB">
        <w:rPr>
          <w:rStyle w:val="StyleUnderline"/>
          <w:rFonts w:asciiTheme="majorHAnsi" w:hAnsiTheme="majorHAnsi" w:cstheme="majorHAnsi"/>
          <w:color w:val="000000" w:themeColor="text1"/>
        </w:rPr>
        <w:t xml:space="preserve">nology </w:t>
      </w:r>
      <w:r w:rsidRPr="00112DAB">
        <w:rPr>
          <w:rStyle w:val="StyleUnderline"/>
          <w:rFonts w:asciiTheme="majorHAnsi" w:hAnsiTheme="majorHAnsi" w:cstheme="majorHAnsi"/>
          <w:color w:val="000000" w:themeColor="text1"/>
          <w:highlight w:val="green"/>
        </w:rPr>
        <w:t>and capital are so immense</w:t>
      </w:r>
      <w:r w:rsidRPr="00112DAB">
        <w:rPr>
          <w:rStyle w:val="StyleUnderline"/>
          <w:rFonts w:asciiTheme="majorHAnsi" w:hAnsiTheme="majorHAnsi" w:cstheme="majorHAnsi"/>
          <w:color w:val="000000" w:themeColor="text1"/>
        </w:rPr>
        <w:t xml:space="preserve"> that </w:t>
      </w:r>
      <w:r w:rsidRPr="00112DAB">
        <w:rPr>
          <w:rStyle w:val="StyleUnderline"/>
          <w:rFonts w:asciiTheme="majorHAnsi" w:hAnsiTheme="majorHAnsi" w:cstheme="majorHAnsi"/>
          <w:color w:val="000000" w:themeColor="text1"/>
          <w:highlight w:val="green"/>
        </w:rPr>
        <w:t>it is only open to</w:t>
      </w:r>
      <w:r w:rsidRPr="00112DAB">
        <w:rPr>
          <w:rStyle w:val="StyleUnderline"/>
          <w:rFonts w:asciiTheme="majorHAnsi" w:hAnsiTheme="majorHAnsi" w:cstheme="majorHAnsi"/>
          <w:color w:val="000000" w:themeColor="text1"/>
        </w:rPr>
        <w:t xml:space="preserve"> entrepreneurs who are already </w:t>
      </w:r>
      <w:r w:rsidRPr="00112DAB">
        <w:rPr>
          <w:rStyle w:val="StyleUnderline"/>
          <w:rFonts w:asciiTheme="majorHAnsi" w:hAnsiTheme="majorHAnsi" w:cstheme="majorHAnsi"/>
          <w:color w:val="000000" w:themeColor="text1"/>
          <w:highlight w:val="green"/>
        </w:rPr>
        <w:t>billionaires</w:t>
      </w:r>
      <w:r w:rsidRPr="00112DAB">
        <w:rPr>
          <w:rStyle w:val="StyleUnderline"/>
          <w:rFonts w:asciiTheme="majorHAnsi" w:hAnsiTheme="majorHAnsi" w:cstheme="majorHAnsi"/>
          <w:color w:val="000000" w:themeColor="text1"/>
        </w:rPr>
        <w:t xml:space="preserve">. </w:t>
      </w:r>
      <w:r w:rsidRPr="00112DAB">
        <w:rPr>
          <w:rFonts w:asciiTheme="majorHAnsi" w:hAnsiTheme="majorHAnsi" w:cstheme="majorHAnsi"/>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112DAB">
        <w:rPr>
          <w:rFonts w:asciiTheme="majorHAnsi" w:hAnsiTheme="majorHAnsi" w:cstheme="majorHAnsi"/>
          <w:color w:val="000000" w:themeColor="text1"/>
          <w:sz w:val="16"/>
        </w:rPr>
        <w:t>Resources’s</w:t>
      </w:r>
      <w:proofErr w:type="spellEnd"/>
      <w:r w:rsidRPr="00112DAB">
        <w:rPr>
          <w:rFonts w:asciiTheme="majorHAnsi" w:hAnsiTheme="majorHAnsi" w:cstheme="majorHAnsi"/>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112DAB">
        <w:rPr>
          <w:rFonts w:asciiTheme="majorHAnsi" w:hAnsiTheme="majorHAnsi" w:cstheme="majorHAnsi"/>
          <w:color w:val="000000" w:themeColor="text1"/>
          <w:sz w:val="16"/>
        </w:rPr>
        <w:t>profitable in its own right, but</w:t>
      </w:r>
      <w:proofErr w:type="gramEnd"/>
      <w:r w:rsidRPr="00112DAB">
        <w:rPr>
          <w:rFonts w:asciiTheme="majorHAnsi" w:hAnsiTheme="majorHAnsi" w:cstheme="majorHAnsi"/>
          <w:color w:val="000000" w:themeColor="text1"/>
          <w:sz w:val="16"/>
        </w:rPr>
        <w:t xml:space="preserve">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7420F67" w14:textId="77777777" w:rsidR="00C4605C" w:rsidRPr="00112DAB" w:rsidRDefault="00C4605C" w:rsidP="00C4605C">
      <w:pPr>
        <w:rPr>
          <w:rFonts w:asciiTheme="majorHAnsi" w:hAnsiTheme="majorHAnsi" w:cstheme="majorHAnsi"/>
        </w:rPr>
      </w:pPr>
    </w:p>
    <w:p w14:paraId="5C55961E" w14:textId="77777777" w:rsidR="00C4605C" w:rsidRPr="00112DAB" w:rsidRDefault="00C4605C" w:rsidP="00C4605C">
      <w:pPr>
        <w:pStyle w:val="Heading3"/>
        <w:rPr>
          <w:rFonts w:asciiTheme="majorHAnsi" w:hAnsiTheme="majorHAnsi" w:cstheme="majorHAnsi"/>
        </w:rPr>
      </w:pPr>
      <w:r w:rsidRPr="00112DAB">
        <w:rPr>
          <w:rFonts w:asciiTheme="majorHAnsi" w:hAnsiTheme="majorHAnsi" w:cstheme="majorHAnsi"/>
        </w:rPr>
        <w:t>Plan</w:t>
      </w:r>
    </w:p>
    <w:p w14:paraId="5A6CE37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Plan: Space faring nations should establish a multilateral agreement </w:t>
      </w:r>
      <w:r>
        <w:rPr>
          <w:rFonts w:asciiTheme="majorHAnsi" w:hAnsiTheme="majorHAnsi" w:cstheme="majorHAnsi"/>
        </w:rPr>
        <w:t>banning</w:t>
      </w:r>
      <w:r w:rsidRPr="00112DAB">
        <w:rPr>
          <w:rFonts w:asciiTheme="majorHAnsi" w:hAnsiTheme="majorHAnsi" w:cstheme="majorHAnsi"/>
        </w:rPr>
        <w:t xml:space="preserve"> asteroid mining done by private entities. </w:t>
      </w:r>
    </w:p>
    <w:p w14:paraId="1E5F8C59"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Key to solve conflict and space debris. </w:t>
      </w:r>
    </w:p>
    <w:p w14:paraId="529801AE" w14:textId="77777777" w:rsidR="00C4605C" w:rsidRPr="00112DAB" w:rsidRDefault="00C4605C" w:rsidP="00C4605C">
      <w:pPr>
        <w:rPr>
          <w:rFonts w:asciiTheme="majorHAnsi" w:hAnsiTheme="majorHAnsi" w:cstheme="majorHAnsi"/>
        </w:rPr>
      </w:pPr>
      <w:proofErr w:type="spellStart"/>
      <w:r w:rsidRPr="00112DAB">
        <w:rPr>
          <w:rFonts w:asciiTheme="majorHAnsi" w:hAnsiTheme="majorHAnsi" w:cstheme="majorHAnsi"/>
        </w:rPr>
        <w:t>Ramin</w:t>
      </w:r>
      <w:proofErr w:type="spellEnd"/>
      <w:r w:rsidRPr="00112DAB">
        <w:rPr>
          <w:rFonts w:asciiTheme="majorHAnsi" w:hAnsiTheme="majorHAnsi" w:cstheme="majorHAnsi"/>
        </w:rPr>
        <w:t xml:space="preserve"> </w:t>
      </w:r>
      <w:proofErr w:type="spellStart"/>
      <w:r w:rsidRPr="00112DAB">
        <w:rPr>
          <w:rStyle w:val="Style13ptBold"/>
          <w:rFonts w:asciiTheme="majorHAnsi" w:hAnsiTheme="majorHAnsi" w:cstheme="majorHAnsi"/>
        </w:rPr>
        <w:t>Skibba</w:t>
      </w:r>
      <w:proofErr w:type="spellEnd"/>
      <w:r w:rsidRPr="00112DAB">
        <w:rPr>
          <w:rStyle w:val="Style13ptBold"/>
          <w:rFonts w:asciiTheme="majorHAnsi" w:hAnsiTheme="majorHAnsi" w:cstheme="majorHAnsi"/>
        </w:rPr>
        <w:t xml:space="preserve"> 18</w:t>
      </w:r>
      <w:r w:rsidRPr="00112DAB">
        <w:rPr>
          <w:rFonts w:asciiTheme="majorHAnsi" w:hAnsiTheme="majorHAnsi" w:cstheme="majorHAnsi"/>
        </w:rPr>
        <w:t xml:space="preserve">, science writer and astrophysicist based in Santa Cruz and San Diego., </w:t>
      </w:r>
      <w:proofErr w:type="gramStart"/>
      <w:r w:rsidRPr="00112DAB">
        <w:rPr>
          <w:rFonts w:asciiTheme="majorHAnsi" w:hAnsiTheme="majorHAnsi" w:cstheme="majorHAnsi"/>
        </w:rPr>
        <w:t>“ Mining</w:t>
      </w:r>
      <w:proofErr w:type="gramEnd"/>
      <w:r w:rsidRPr="00112DAB">
        <w:rPr>
          <w:rFonts w:asciiTheme="majorHAnsi" w:hAnsiTheme="majorHAnsi" w:cstheme="majorHAnsi"/>
        </w:rPr>
        <w:t xml:space="preserve"> in Space Could Lead to Conflicts on Earth,” Nautilus, 5-2-2018, https://nautil.us/blog/-mining-in-space-could-lead-to-conflicts-on-earth</w:t>
      </w:r>
    </w:p>
    <w:p w14:paraId="2C8557C3" w14:textId="77777777" w:rsidR="00C4605C" w:rsidRPr="00112DAB" w:rsidRDefault="00C4605C" w:rsidP="00C4605C">
      <w:pPr>
        <w:rPr>
          <w:rFonts w:asciiTheme="majorHAnsi" w:hAnsiTheme="majorHAnsi" w:cstheme="majorHAnsi"/>
          <w:b/>
          <w:iCs/>
          <w:sz w:val="26"/>
          <w:u w:val="single"/>
          <w:bdr w:val="single" w:sz="12" w:space="0" w:color="auto"/>
        </w:rPr>
      </w:pPr>
      <w:r w:rsidRPr="00112DAB">
        <w:rPr>
          <w:rStyle w:val="StyleUnderline"/>
          <w:rFonts w:asciiTheme="majorHAnsi" w:hAnsiTheme="majorHAnsi" w:cstheme="majorHAnsi"/>
        </w:rPr>
        <w:t>Space mining is no longer science fiction</w:t>
      </w:r>
      <w:r w:rsidRPr="00112DAB">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112DAB">
        <w:rPr>
          <w:rFonts w:asciiTheme="majorHAnsi" w:hAnsiTheme="majorHAnsi" w:cstheme="majorHAnsi"/>
          <w:sz w:val="12"/>
        </w:rPr>
        <w:t>Before becoming a science communicator, I</w:t>
      </w:r>
      <w:proofErr w:type="gramEnd"/>
      <w:r w:rsidRPr="00112DAB">
        <w:rPr>
          <w:rFonts w:asciiTheme="majorHAnsi" w:hAnsiTheme="majorHAnsi" w:cstheme="majorHAnsi"/>
          <w:sz w:val="12"/>
        </w:rPr>
        <w:t xml:space="preserve"> worked for 15 years researching the evolution of galaxies, the properties of dark matter, and the expansion of the universe. From that perspective, the distance from us to the asteroid belt is </w:t>
      </w:r>
      <w:proofErr w:type="gramStart"/>
      <w:r w:rsidRPr="00112DAB">
        <w:rPr>
          <w:rFonts w:asciiTheme="majorHAnsi" w:hAnsiTheme="majorHAnsi" w:cstheme="majorHAnsi"/>
          <w:sz w:val="12"/>
        </w:rPr>
        <w:t>actually rather</w:t>
      </w:r>
      <w:proofErr w:type="gramEnd"/>
      <w:r w:rsidRPr="00112DAB">
        <w:rPr>
          <w:rFonts w:asciiTheme="majorHAnsi" w:hAnsiTheme="majorHAnsi" w:cstheme="majorHAnsi"/>
          <w:sz w:val="12"/>
        </w:rPr>
        <w:t xml:space="preserve"> small, so the question of whether to mine it, and in what way, hits close to home. </w:t>
      </w:r>
      <w:r w:rsidRPr="00112DAB">
        <w:rPr>
          <w:rStyle w:val="StyleUnderline"/>
          <w:rFonts w:asciiTheme="majorHAnsi" w:hAnsiTheme="majorHAnsi" w:cstheme="majorHAnsi"/>
          <w:highlight w:val="green"/>
        </w:rPr>
        <w:t>The Space Act</w:t>
      </w:r>
      <w:r w:rsidRPr="00112DAB">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112DAB">
        <w:rPr>
          <w:rStyle w:val="Emphasis"/>
          <w:rFonts w:asciiTheme="majorHAnsi" w:hAnsiTheme="majorHAnsi" w:cstheme="majorHAnsi"/>
        </w:rPr>
        <w:t xml:space="preserve">For one thing, it </w:t>
      </w:r>
      <w:r w:rsidRPr="00112DAB">
        <w:rPr>
          <w:rStyle w:val="Emphasis"/>
          <w:rFonts w:asciiTheme="majorHAnsi" w:hAnsiTheme="majorHAnsi" w:cstheme="majorHAnsi"/>
          <w:highlight w:val="green"/>
        </w:rPr>
        <w:t>appears to violate international law</w:t>
      </w:r>
      <w:r w:rsidRPr="00112DAB">
        <w:rPr>
          <w:rFonts w:asciiTheme="majorHAnsi" w:hAnsiTheme="majorHAnsi" w:cstheme="majorHAnsi"/>
          <w:sz w:val="12"/>
        </w:rPr>
        <w:t xml:space="preserve">, according to Congressional testimony by Joanne </w:t>
      </w:r>
      <w:proofErr w:type="spellStart"/>
      <w:r w:rsidRPr="00112DAB">
        <w:rPr>
          <w:rFonts w:asciiTheme="majorHAnsi" w:hAnsiTheme="majorHAnsi" w:cstheme="majorHAnsi"/>
          <w:sz w:val="12"/>
        </w:rPr>
        <w:t>Gabrynowicz</w:t>
      </w:r>
      <w:proofErr w:type="spellEnd"/>
      <w:r w:rsidRPr="00112DAB">
        <w:rPr>
          <w:rFonts w:asciiTheme="majorHAnsi" w:hAnsiTheme="majorHAnsi" w:cstheme="majorHAnsi"/>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112DAB">
        <w:rPr>
          <w:rStyle w:val="StyleUnderline"/>
          <w:rFonts w:asciiTheme="majorHAnsi" w:hAnsiTheme="majorHAnsi" w:cstheme="majorHAnsi"/>
        </w:rPr>
        <w:t xml:space="preserve">Major space-faring </w:t>
      </w:r>
      <w:r w:rsidRPr="00112DAB">
        <w:rPr>
          <w:rStyle w:val="StyleUnderline"/>
          <w:rFonts w:asciiTheme="majorHAnsi" w:hAnsiTheme="majorHAnsi" w:cstheme="majorHAnsi"/>
          <w:highlight w:val="green"/>
        </w:rPr>
        <w:t>nations</w:t>
      </w:r>
      <w:r w:rsidRPr="00112DAB">
        <w:rPr>
          <w:rStyle w:val="StyleUnderline"/>
          <w:rFonts w:asciiTheme="majorHAnsi" w:hAnsiTheme="majorHAnsi" w:cstheme="majorHAnsi"/>
        </w:rPr>
        <w:t xml:space="preserve"> are not among the 16 countries party to the treaty, but they </w:t>
      </w:r>
      <w:r w:rsidRPr="00112DAB">
        <w:rPr>
          <w:rStyle w:val="StyleUnderline"/>
          <w:rFonts w:asciiTheme="majorHAnsi" w:hAnsiTheme="majorHAnsi" w:cstheme="majorHAnsi"/>
          <w:highlight w:val="green"/>
        </w:rPr>
        <w:t>should</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 xml:space="preserve">come to some equitable </w:t>
      </w:r>
      <w:proofErr w:type="gramStart"/>
      <w:r w:rsidRPr="00112DAB">
        <w:rPr>
          <w:rStyle w:val="StyleUnderline"/>
          <w:rFonts w:asciiTheme="majorHAnsi" w:hAnsiTheme="majorHAnsi" w:cstheme="majorHAnsi"/>
          <w:highlight w:val="green"/>
        </w:rPr>
        <w:t>agreement</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since</w:t>
      </w:r>
      <w:proofErr w:type="gramEnd"/>
      <w:r w:rsidRPr="00112DAB">
        <w:rPr>
          <w:rStyle w:val="Emphasis"/>
          <w:rFonts w:asciiTheme="majorHAnsi" w:hAnsiTheme="majorHAnsi" w:cstheme="majorHAnsi"/>
        </w:rPr>
        <w:t xml:space="preserve"> international </w:t>
      </w:r>
      <w:r w:rsidRPr="00112DAB">
        <w:rPr>
          <w:rStyle w:val="Emphasis"/>
          <w:rFonts w:asciiTheme="majorHAnsi" w:hAnsiTheme="majorHAnsi" w:cstheme="majorHAnsi"/>
          <w:highlight w:val="green"/>
        </w:rPr>
        <w:t>competition</w:t>
      </w:r>
      <w:r w:rsidRPr="00112DAB">
        <w:rPr>
          <w:rStyle w:val="Emphasis"/>
          <w:rFonts w:asciiTheme="majorHAnsi" w:hAnsiTheme="majorHAnsi" w:cstheme="majorHAnsi"/>
        </w:rPr>
        <w:t xml:space="preserve"> over natural resources in space </w:t>
      </w:r>
      <w:r w:rsidRPr="00112DAB">
        <w:rPr>
          <w:rStyle w:val="Emphasis"/>
          <w:rFonts w:asciiTheme="majorHAnsi" w:hAnsiTheme="majorHAnsi" w:cstheme="majorHAnsi"/>
          <w:highlight w:val="green"/>
        </w:rPr>
        <w:t>may very well transform into conflict</w:t>
      </w:r>
      <w:r w:rsidRPr="00112DAB">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112DAB">
        <w:rPr>
          <w:rFonts w:asciiTheme="majorHAnsi" w:hAnsiTheme="majorHAnsi" w:cstheme="majorHAnsi"/>
          <w:sz w:val="12"/>
        </w:rPr>
        <w:t>platings</w:t>
      </w:r>
      <w:proofErr w:type="spellEnd"/>
      <w:r w:rsidRPr="00112DAB">
        <w:rPr>
          <w:rFonts w:asciiTheme="majorHAnsi" w:hAnsiTheme="majorHAnsi" w:cstheme="majorHAnsi"/>
          <w:sz w:val="12"/>
        </w:rPr>
        <w:t xml:space="preserve">, but it’s relatively scarce on Earth. A single giant, platinum-rich asteroid could contain as much platinum-group metals as all reserves on Earth, the Google-backed Planetary Resources claims. That’s a massive bounty. </w:t>
      </w:r>
      <w:r w:rsidRPr="00112DAB">
        <w:rPr>
          <w:rStyle w:val="StyleUnderline"/>
          <w:rFonts w:asciiTheme="majorHAnsi" w:hAnsiTheme="majorHAnsi" w:cstheme="majorHAnsi"/>
          <w:highlight w:val="green"/>
        </w:rPr>
        <w:t>As</w:t>
      </w:r>
      <w:r w:rsidRPr="00112DAB">
        <w:rPr>
          <w:rStyle w:val="StyleUnderline"/>
          <w:rFonts w:asciiTheme="majorHAnsi" w:hAnsiTheme="majorHAnsi" w:cstheme="majorHAnsi"/>
        </w:rPr>
        <w:t xml:space="preserve"> Planetary Resources and other U.S. and foreign </w:t>
      </w:r>
      <w:r w:rsidRPr="00112DAB">
        <w:rPr>
          <w:rStyle w:val="StyleUnderline"/>
          <w:rFonts w:asciiTheme="majorHAnsi" w:hAnsiTheme="majorHAnsi" w:cstheme="majorHAnsi"/>
          <w:highlight w:val="green"/>
        </w:rPr>
        <w:t>companies scramble</w:t>
      </w:r>
      <w:r w:rsidRPr="00112DAB">
        <w:rPr>
          <w:rStyle w:val="StyleUnderline"/>
          <w:rFonts w:asciiTheme="majorHAnsi" w:hAnsiTheme="majorHAnsi" w:cstheme="majorHAnsi"/>
        </w:rPr>
        <w:t xml:space="preserve"> for control over these valuable space minerals, competing “</w:t>
      </w:r>
      <w:r w:rsidRPr="00112DAB">
        <w:rPr>
          <w:rStyle w:val="StyleUnderline"/>
          <w:rFonts w:asciiTheme="majorHAnsi" w:hAnsiTheme="majorHAnsi" w:cstheme="majorHAnsi"/>
          <w:highlight w:val="green"/>
        </w:rPr>
        <w:t xml:space="preserve">land grabs” </w:t>
      </w:r>
      <w:r w:rsidRPr="00112DAB">
        <w:rPr>
          <w:rStyle w:val="Emphasis"/>
          <w:rFonts w:asciiTheme="majorHAnsi" w:hAnsiTheme="majorHAnsi" w:cstheme="majorHAnsi"/>
          <w:highlight w:val="green"/>
        </w:rPr>
        <w:t>by armed satellites may come next</w:t>
      </w:r>
      <w:r w:rsidRPr="00112DAB">
        <w:rPr>
          <w:rStyle w:val="Emphasis"/>
          <w:rFonts w:asciiTheme="majorHAnsi" w:hAnsiTheme="majorHAnsi" w:cstheme="majorHAnsi"/>
        </w:rPr>
        <w:t>.</w:t>
      </w:r>
      <w:r w:rsidRPr="00112DAB">
        <w:rPr>
          <w:rFonts w:asciiTheme="majorHAnsi" w:hAnsiTheme="majorHAnsi" w:cstheme="majorHAnsi"/>
          <w:sz w:val="12"/>
        </w:rPr>
        <w:t xml:space="preserve"> </w:t>
      </w:r>
      <w:r w:rsidRPr="00112DAB">
        <w:rPr>
          <w:rStyle w:val="StyleUnderline"/>
          <w:rFonts w:asciiTheme="majorHAnsi" w:hAnsiTheme="majorHAnsi" w:cstheme="majorHAnsi"/>
        </w:rPr>
        <w:t xml:space="preserve">Platinum-group metals in space may serve the same role as oil has on Earth, </w:t>
      </w:r>
      <w:r w:rsidRPr="00112DAB">
        <w:rPr>
          <w:rStyle w:val="Emphasis"/>
          <w:rFonts w:asciiTheme="majorHAnsi" w:hAnsiTheme="majorHAnsi" w:cstheme="majorHAnsi"/>
          <w:highlight w:val="green"/>
        </w:rPr>
        <w:t>threatening to extend geopolitical struggles into astropolitical ones</w:t>
      </w:r>
      <w:r w:rsidRPr="00112DAB">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112DAB">
        <w:rPr>
          <w:rStyle w:val="StyleUnderline"/>
          <w:rFonts w:asciiTheme="majorHAnsi" w:hAnsiTheme="majorHAnsi" w:cstheme="majorHAnsi"/>
        </w:rPr>
        <w:t>Like all forms of mining, it will be dangerous</w:t>
      </w:r>
      <w:r w:rsidRPr="00112DAB">
        <w:rPr>
          <w:rFonts w:asciiTheme="majorHAnsi" w:hAnsiTheme="majorHAnsi" w:cstheme="majorHAnsi"/>
          <w:sz w:val="12"/>
        </w:rPr>
        <w:t xml:space="preserve">. If </w:t>
      </w:r>
      <w:r w:rsidRPr="00112DAB">
        <w:rPr>
          <w:rStyle w:val="Emphasis"/>
          <w:rFonts w:asciiTheme="majorHAnsi" w:hAnsiTheme="majorHAnsi" w:cstheme="majorHAnsi"/>
        </w:rPr>
        <w:t>space-mining activities break up asteroids, the resulting debris could be hazardous for satellites, other spacecraft, and astronauts nearby</w:t>
      </w:r>
      <w:r w:rsidRPr="00112DAB">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even </w:t>
      </w:r>
      <w:proofErr w:type="gramStart"/>
      <w:r w:rsidRPr="00112DAB">
        <w:rPr>
          <w:rStyle w:val="StyleUnderline"/>
          <w:rFonts w:asciiTheme="majorHAnsi" w:hAnsiTheme="majorHAnsi" w:cstheme="majorHAnsi"/>
        </w:rPr>
        <w:t>lead</w:t>
      </w:r>
      <w:proofErr w:type="gramEnd"/>
      <w:r w:rsidRPr="00112DAB">
        <w:rPr>
          <w:rStyle w:val="StyleUnderline"/>
          <w:rFonts w:asciiTheme="majorHAnsi" w:hAnsiTheme="majorHAnsi" w:cstheme="majorHAnsi"/>
        </w:rPr>
        <w:t xml:space="preserve"> to the construction of a far-flung space station led by NASA and other space agencies, orbiting 200 million miles from Earth and serving as both a mining depot and a pit-stop for passing spacecraft.</w:t>
      </w:r>
      <w:r w:rsidRPr="00112DAB">
        <w:rPr>
          <w:rFonts w:asciiTheme="majorHAnsi" w:hAnsiTheme="majorHAnsi" w:cstheme="majorHAnsi"/>
          <w:sz w:val="12"/>
        </w:rPr>
        <w:t xml:space="preserve"> </w:t>
      </w:r>
      <w:r w:rsidRPr="00112DAB">
        <w:rPr>
          <w:rStyle w:val="StyleUnderline"/>
          <w:rFonts w:asciiTheme="majorHAnsi" w:hAnsiTheme="majorHAnsi" w:cstheme="majorHAnsi"/>
        </w:rPr>
        <w:t>But it’s not clear that a pact between the commercial space mining industry and NASA would align with the public’s interest</w:t>
      </w:r>
      <w:r w:rsidRPr="00112DAB">
        <w:rPr>
          <w:rFonts w:asciiTheme="majorHAnsi" w:hAnsiTheme="majorHAnsi" w:cstheme="majorHAnsi"/>
          <w:sz w:val="12"/>
        </w:rPr>
        <w:t xml:space="preserve">. NASA’s increasing collaboration with space mining companies could distort and divert efforts previously focused on space exploration and basic </w:t>
      </w:r>
      <w:proofErr w:type="gramStart"/>
      <w:r w:rsidRPr="00112DAB">
        <w:rPr>
          <w:rFonts w:asciiTheme="majorHAnsi" w:hAnsiTheme="majorHAnsi" w:cstheme="majorHAnsi"/>
          <w:sz w:val="12"/>
        </w:rPr>
        <w:t>research, and</w:t>
      </w:r>
      <w:proofErr w:type="gramEnd"/>
      <w:r w:rsidRPr="00112DAB">
        <w:rPr>
          <w:rFonts w:asciiTheme="majorHAnsi" w:hAnsiTheme="majorHAnsi" w:cstheme="majorHAnsi"/>
          <w:sz w:val="12"/>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112DAB">
        <w:rPr>
          <w:rStyle w:val="StyleUnderline"/>
          <w:rFonts w:asciiTheme="majorHAnsi" w:hAnsiTheme="majorHAnsi" w:cstheme="majorHAnsi"/>
        </w:rPr>
        <w:t xml:space="preserve">But </w:t>
      </w:r>
      <w:r w:rsidRPr="00112DAB">
        <w:rPr>
          <w:rStyle w:val="StyleUnderline"/>
          <w:rFonts w:asciiTheme="majorHAnsi" w:hAnsiTheme="majorHAnsi" w:cstheme="majorHAnsi"/>
          <w:highlight w:val="green"/>
        </w:rPr>
        <w:t>if the U.S</w:t>
      </w:r>
      <w:r w:rsidRPr="00112DAB">
        <w:rPr>
          <w:rStyle w:val="StyleUnderline"/>
          <w:rFonts w:asciiTheme="majorHAnsi" w:hAnsiTheme="majorHAnsi" w:cstheme="majorHAnsi"/>
        </w:rPr>
        <w:t xml:space="preserve">. and U.S.-based companies </w:t>
      </w:r>
      <w:r w:rsidRPr="00112DAB">
        <w:rPr>
          <w:rStyle w:val="StyleUnderline"/>
          <w:rFonts w:asciiTheme="majorHAnsi" w:hAnsiTheme="majorHAnsi" w:cstheme="majorHAnsi"/>
          <w:highlight w:val="green"/>
        </w:rPr>
        <w:t>lay claim</w:t>
      </w:r>
      <w:r w:rsidRPr="00112DAB">
        <w:rPr>
          <w:rStyle w:val="StyleUnderline"/>
          <w:rFonts w:asciiTheme="majorHAnsi" w:hAnsiTheme="majorHAnsi" w:cstheme="majorHAnsi"/>
        </w:rPr>
        <w:t xml:space="preserve"> to the richest and most easily accessible prospecting sites, </w:t>
      </w:r>
      <w:r w:rsidRPr="00112DAB">
        <w:rPr>
          <w:rStyle w:val="StyleUnderline"/>
          <w:rFonts w:asciiTheme="majorHAnsi" w:hAnsiTheme="majorHAnsi" w:cstheme="majorHAnsi"/>
          <w:highlight w:val="green"/>
        </w:rPr>
        <w:t>not allowing other companies</w:t>
      </w:r>
      <w:r w:rsidRPr="00112DAB">
        <w:rPr>
          <w:rStyle w:val="StyleUnderline"/>
          <w:rFonts w:asciiTheme="majorHAnsi" w:hAnsiTheme="majorHAnsi" w:cstheme="majorHAnsi"/>
        </w:rPr>
        <w:t xml:space="preserve"> and nations </w:t>
      </w:r>
      <w:r w:rsidRPr="00112DAB">
        <w:rPr>
          <w:rStyle w:val="StyleUnderline"/>
          <w:rFonts w:asciiTheme="majorHAnsi" w:hAnsiTheme="majorHAnsi" w:cstheme="majorHAnsi"/>
          <w:highlight w:val="green"/>
        </w:rPr>
        <w:t>to share</w:t>
      </w:r>
      <w:r w:rsidRPr="00112DAB">
        <w:rPr>
          <w:rStyle w:val="StyleUnderline"/>
          <w:rFonts w:asciiTheme="majorHAnsi" w:hAnsiTheme="majorHAnsi" w:cstheme="majorHAnsi"/>
        </w:rPr>
        <w:t xml:space="preserve"> in the wealth</w:t>
      </w:r>
      <w:r w:rsidRPr="00112DAB">
        <w:rPr>
          <w:rFonts w:asciiTheme="majorHAnsi" w:hAnsiTheme="majorHAnsi" w:cstheme="majorHAnsi"/>
          <w:sz w:val="12"/>
        </w:rPr>
        <w:t xml:space="preserve">, </w:t>
      </w:r>
      <w:r w:rsidRPr="00112DAB">
        <w:rPr>
          <w:rStyle w:val="Emphasis"/>
          <w:rFonts w:asciiTheme="majorHAnsi" w:hAnsiTheme="majorHAnsi" w:cstheme="majorHAnsi"/>
          <w:highlight w:val="green"/>
        </w:rPr>
        <w:t>economic and political relations could be damaged</w:t>
      </w:r>
      <w:r w:rsidRPr="00112DAB">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112DAB">
        <w:rPr>
          <w:rStyle w:val="StyleUnderline"/>
          <w:rFonts w:asciiTheme="majorHAnsi" w:hAnsiTheme="majorHAnsi" w:cstheme="majorHAnsi"/>
        </w:rPr>
        <w:t xml:space="preserve">What should happen </w:t>
      </w:r>
      <w:r w:rsidRPr="00112DAB">
        <w:rPr>
          <w:rStyle w:val="StyleUnderline"/>
          <w:rFonts w:asciiTheme="majorHAnsi" w:hAnsiTheme="majorHAnsi" w:cstheme="majorHAnsi"/>
          <w:highlight w:val="green"/>
        </w:rPr>
        <w:t>instead</w:t>
      </w:r>
      <w:r w:rsidRPr="00112DAB">
        <w:rPr>
          <w:rStyle w:val="StyleUnderline"/>
          <w:rFonts w:asciiTheme="majorHAnsi" w:hAnsiTheme="majorHAnsi" w:cstheme="majorHAnsi"/>
        </w:rPr>
        <w:t>? Commercial space mining and science would both be served well by decoupling from each other. We should treat outer space like we do Antarct</w:t>
      </w:r>
      <w:r w:rsidRPr="00112DAB">
        <w:rPr>
          <w:rFonts w:asciiTheme="majorHAnsi" w:hAnsiTheme="majorHAnsi" w:cstheme="majorHAnsi"/>
          <w:sz w:val="12"/>
        </w:rPr>
        <w:t xml:space="preserve">ica. That icy landscape is humankind’s common heritage, where we encourage scientific investigations and conservation and forbid territorial claims. </w:t>
      </w:r>
      <w:r w:rsidRPr="00112DAB">
        <w:rPr>
          <w:rStyle w:val="Emphasis"/>
          <w:rFonts w:asciiTheme="majorHAnsi" w:hAnsiTheme="majorHAnsi" w:cstheme="majorHAnsi"/>
          <w:highlight w:val="green"/>
        </w:rPr>
        <w:t>If some</w:t>
      </w:r>
      <w:r w:rsidRPr="00112DAB">
        <w:rPr>
          <w:rStyle w:val="Emphasis"/>
          <w:rFonts w:asciiTheme="majorHAnsi" w:hAnsiTheme="majorHAnsi" w:cstheme="majorHAnsi"/>
        </w:rPr>
        <w:t xml:space="preserve"> organizations </w:t>
      </w:r>
      <w:r w:rsidRPr="00112DAB">
        <w:rPr>
          <w:rStyle w:val="Emphasis"/>
          <w:rFonts w:asciiTheme="majorHAnsi" w:hAnsiTheme="majorHAnsi" w:cstheme="majorHAnsi"/>
          <w:highlight w:val="green"/>
        </w:rPr>
        <w:t>want to mine</w:t>
      </w:r>
      <w:r w:rsidRPr="00112DAB">
        <w:rPr>
          <w:rStyle w:val="Emphasis"/>
          <w:rFonts w:asciiTheme="majorHAnsi" w:hAnsiTheme="majorHAnsi" w:cstheme="majorHAnsi"/>
        </w:rPr>
        <w:t xml:space="preserve"> asteroids, then </w:t>
      </w:r>
      <w:r w:rsidRPr="00112DAB">
        <w:rPr>
          <w:rStyle w:val="Emphasis"/>
          <w:rFonts w:asciiTheme="majorHAnsi" w:hAnsiTheme="majorHAnsi" w:cstheme="majorHAnsi"/>
          <w:highlight w:val="green"/>
        </w:rPr>
        <w:t>we should</w:t>
      </w:r>
      <w:r w:rsidRPr="00112DAB">
        <w:rPr>
          <w:rStyle w:val="Emphasis"/>
          <w:rFonts w:asciiTheme="majorHAnsi" w:hAnsiTheme="majorHAnsi" w:cstheme="majorHAnsi"/>
        </w:rPr>
        <w:t xml:space="preserve"> take the time to </w:t>
      </w:r>
      <w:r w:rsidRPr="00112DAB">
        <w:rPr>
          <w:rStyle w:val="Emphasis"/>
          <w:rFonts w:asciiTheme="majorHAnsi" w:hAnsiTheme="majorHAnsi" w:cstheme="majorHAnsi"/>
          <w:highlight w:val="green"/>
        </w:rPr>
        <w:t>develop and establish an international framework to regulate it properly</w:t>
      </w:r>
      <w:r w:rsidRPr="00112DAB">
        <w:rPr>
          <w:rStyle w:val="Emphasis"/>
          <w:rFonts w:asciiTheme="majorHAnsi" w:hAnsiTheme="majorHAnsi" w:cstheme="majorHAnsi"/>
        </w:rPr>
        <w:t>.</w:t>
      </w:r>
      <w:r w:rsidRPr="00112DAB">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1284AEBB" w14:textId="77777777" w:rsidR="00C4605C" w:rsidRPr="00112DAB" w:rsidRDefault="00C4605C" w:rsidP="00C4605C">
      <w:pPr>
        <w:rPr>
          <w:rFonts w:asciiTheme="majorHAnsi" w:hAnsiTheme="majorHAnsi" w:cstheme="majorHAnsi"/>
          <w:sz w:val="12"/>
        </w:rPr>
      </w:pPr>
    </w:p>
    <w:p w14:paraId="072FFC13"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 xml:space="preserve">Agreement is enforceable and solves. </w:t>
      </w:r>
    </w:p>
    <w:p w14:paraId="56E62AF6" w14:textId="77777777" w:rsidR="00C4605C" w:rsidRPr="00112DAB" w:rsidRDefault="00C4605C" w:rsidP="00C4605C">
      <w:pPr>
        <w:rPr>
          <w:rFonts w:asciiTheme="majorHAnsi" w:hAnsiTheme="majorHAnsi" w:cstheme="majorHAnsi"/>
        </w:rPr>
      </w:pPr>
      <w:r w:rsidRPr="00112DAB">
        <w:rPr>
          <w:rFonts w:asciiTheme="majorHAnsi" w:hAnsiTheme="majorHAnsi" w:cstheme="majorHAnsi"/>
        </w:rPr>
        <w:t xml:space="preserve">James </w:t>
      </w:r>
      <w:r w:rsidRPr="00112DAB">
        <w:rPr>
          <w:rStyle w:val="Style13ptBold"/>
          <w:rFonts w:asciiTheme="majorHAnsi" w:hAnsiTheme="majorHAnsi" w:cstheme="majorHAnsi"/>
        </w:rPr>
        <w:t>McSweeney 20</w:t>
      </w:r>
      <w:r w:rsidRPr="00112DAB">
        <w:rPr>
          <w:rFonts w:asciiTheme="majorHAnsi" w:hAnsiTheme="majorHAnsi" w:cstheme="majorHAnsi"/>
        </w:rPr>
        <w:t>, J.D. Candidate, May 2020, University of Louisville Brandeis School of Law, “LIVE LONG AND PROSPER: THE NEED FOR A NEW MULTILATERAL AGREEMENT GOVERNING ASTEROID MINING,” lexis</w:t>
      </w:r>
    </w:p>
    <w:p w14:paraId="570AF2D6" w14:textId="77777777" w:rsidR="00C4605C" w:rsidRPr="00112DAB" w:rsidRDefault="00C4605C" w:rsidP="00C4605C">
      <w:pPr>
        <w:rPr>
          <w:rStyle w:val="Emphasis"/>
          <w:rFonts w:asciiTheme="majorHAnsi" w:hAnsiTheme="majorHAnsi" w:cstheme="majorHAnsi"/>
        </w:rPr>
      </w:pPr>
      <w:r w:rsidRPr="00112DAB">
        <w:rPr>
          <w:rStyle w:val="StyleUnderline"/>
          <w:rFonts w:asciiTheme="majorHAnsi" w:hAnsiTheme="majorHAnsi" w:cstheme="majorHAnsi"/>
        </w:rPr>
        <w:t>Third, a substantial drawback is the inability to enforce punishment against countries who violate the treaty</w:t>
      </w:r>
      <w:r w:rsidRPr="00112DAB">
        <w:rPr>
          <w:rFonts w:asciiTheme="majorHAnsi" w:hAnsiTheme="majorHAnsi" w:cstheme="majorHAnsi"/>
          <w:sz w:val="14"/>
        </w:rPr>
        <w:t xml:space="preserve">. </w:t>
      </w:r>
      <w:r w:rsidRPr="00112DAB">
        <w:rPr>
          <w:rStyle w:val="StyleUnderline"/>
          <w:rFonts w:asciiTheme="majorHAnsi" w:hAnsiTheme="majorHAnsi" w:cstheme="majorHAnsi"/>
        </w:rPr>
        <w:t>If a case was to proceed to the ICJ, and a decision was reached, the judgement is only binding upon the parties in the cas</w:t>
      </w:r>
      <w:r w:rsidRPr="00112DAB">
        <w:rPr>
          <w:rFonts w:asciiTheme="majorHAnsi" w:hAnsiTheme="majorHAnsi" w:cstheme="majorHAnsi"/>
          <w:sz w:val="14"/>
        </w:rPr>
        <w:t xml:space="preserve">e.' 90 The ability to be bound is located in the Charter of the United Nations, which every nation must agree to before joining the U.N.' 9 However, if a party fails to perform the obligations required by the ICJ's judgment, then "the opposing party may have recourse to the Security Council, which may, if it deems necessary, make recommendations or decide upon measures to be taken to give effect to the judgment."' 92 This means that a country could theoretically lose a case in front of the ICJ, with no ability to appeal,' 93 and may suffer no punishments for refusing to comply with the ICJ's decree. </w:t>
      </w:r>
      <w:r w:rsidRPr="00112DAB">
        <w:rPr>
          <w:rStyle w:val="StyleUnderline"/>
          <w:rFonts w:asciiTheme="majorHAnsi" w:hAnsiTheme="majorHAnsi" w:cstheme="majorHAnsi"/>
          <w:highlight w:val="green"/>
        </w:rPr>
        <w:t>A multilateral agreement</w:t>
      </w:r>
      <w:r w:rsidRPr="00112DAB">
        <w:rPr>
          <w:rStyle w:val="StyleUnderline"/>
          <w:rFonts w:asciiTheme="majorHAnsi" w:hAnsiTheme="majorHAnsi" w:cstheme="majorHAnsi"/>
        </w:rPr>
        <w:t xml:space="preserve"> may flourish in this </w:t>
      </w:r>
      <w:proofErr w:type="gramStart"/>
      <w:r w:rsidRPr="00112DAB">
        <w:rPr>
          <w:rStyle w:val="StyleUnderline"/>
          <w:rFonts w:asciiTheme="majorHAnsi" w:hAnsiTheme="majorHAnsi" w:cstheme="majorHAnsi"/>
        </w:rPr>
        <w:t>aspect .because</w:t>
      </w:r>
      <w:proofErr w:type="gramEnd"/>
      <w:r w:rsidRPr="00112DAB">
        <w:rPr>
          <w:rStyle w:val="StyleUnderline"/>
          <w:rFonts w:asciiTheme="majorHAnsi" w:hAnsiTheme="majorHAnsi" w:cstheme="majorHAnsi"/>
        </w:rPr>
        <w:t xml:space="preserve"> it may </w:t>
      </w:r>
      <w:r w:rsidRPr="00112DAB">
        <w:rPr>
          <w:rStyle w:val="StyleUnderline"/>
          <w:rFonts w:asciiTheme="majorHAnsi" w:hAnsiTheme="majorHAnsi" w:cstheme="majorHAnsi"/>
          <w:highlight w:val="green"/>
        </w:rPr>
        <w:t>explicitly certify that any legal disputes are binding</w:t>
      </w:r>
      <w:r w:rsidRPr="00112DAB">
        <w:rPr>
          <w:rStyle w:val="StyleUnderline"/>
          <w:rFonts w:asciiTheme="majorHAnsi" w:hAnsiTheme="majorHAnsi" w:cstheme="majorHAnsi"/>
        </w:rPr>
        <w:t xml:space="preserve"> to all members when litigating the same issue, similar to the concept of collateral estoppel. Additionally, provisions inside of the agreement may already specify the punishment or procedures for violations of the agreements</w:t>
      </w:r>
      <w:r w:rsidRPr="00112DAB">
        <w:rPr>
          <w:rFonts w:asciiTheme="majorHAnsi" w:hAnsiTheme="majorHAnsi" w:cstheme="majorHAnsi"/>
          <w:sz w:val="14"/>
        </w:rPr>
        <w:t xml:space="preserve">. These provisions could limit the internal debates about legal issues, providing equal and fair judgments using the same law for all disputes, and would limit the ability for countries to avoid punishment for violations. Another added benefit to a multilateral agreement when drafting punishments for violating the terms is commercial certainty. </w:t>
      </w:r>
      <w:r w:rsidRPr="00112DAB">
        <w:rPr>
          <w:rStyle w:val="StyleUnderline"/>
          <w:rFonts w:asciiTheme="majorHAnsi" w:hAnsiTheme="majorHAnsi" w:cstheme="majorHAnsi"/>
        </w:rPr>
        <w:t xml:space="preserve">Corporations, as generally viewed, are risk averse.1 94 Being risk averse </w:t>
      </w:r>
      <w:proofErr w:type="spellStart"/>
      <w:r w:rsidRPr="00112DAB">
        <w:rPr>
          <w:rStyle w:val="StyleUnderline"/>
          <w:rFonts w:asciiTheme="majorHAnsi" w:hAnsiTheme="majorHAnsi" w:cstheme="majorHAnsi"/>
        </w:rPr>
        <w:t>means.that</w:t>
      </w:r>
      <w:proofErr w:type="spellEnd"/>
      <w:r w:rsidRPr="00112DAB">
        <w:rPr>
          <w:rStyle w:val="StyleUnderline"/>
          <w:rFonts w:asciiTheme="majorHAnsi" w:hAnsiTheme="majorHAnsi" w:cstheme="majorHAnsi"/>
        </w:rPr>
        <w:t xml:space="preserve"> when faced with multiple options, corporate investors will typically prefer the option that denotes the lowest measure of risk.'9 </w:t>
      </w:r>
      <w:r w:rsidRPr="00112DAB">
        <w:rPr>
          <w:rStyle w:val="StyleUnderline"/>
          <w:rFonts w:asciiTheme="majorHAnsi" w:hAnsiTheme="majorHAnsi" w:cstheme="majorHAnsi"/>
          <w:highlight w:val="green"/>
        </w:rPr>
        <w:t>With the potential of</w:t>
      </w:r>
      <w:r w:rsidRPr="00112DAB">
        <w:rPr>
          <w:rStyle w:val="StyleUnderline"/>
          <w:rFonts w:asciiTheme="majorHAnsi" w:hAnsiTheme="majorHAnsi" w:cstheme="majorHAnsi"/>
        </w:rPr>
        <w:t xml:space="preserve"> violating parties </w:t>
      </w:r>
      <w:r w:rsidRPr="00112DAB">
        <w:rPr>
          <w:rStyle w:val="StyleUnderline"/>
          <w:rFonts w:asciiTheme="majorHAnsi" w:hAnsiTheme="majorHAnsi" w:cstheme="majorHAnsi"/>
          <w:highlight w:val="green"/>
        </w:rPr>
        <w:t>not being punished</w:t>
      </w:r>
      <w:r w:rsidRPr="00112DAB">
        <w:rPr>
          <w:rStyle w:val="StyleUnderline"/>
          <w:rFonts w:asciiTheme="majorHAnsi" w:hAnsiTheme="majorHAnsi" w:cstheme="majorHAnsi"/>
        </w:rPr>
        <w:t xml:space="preserve"> under a U.N. treaty, corporate </w:t>
      </w:r>
      <w:r w:rsidRPr="00112DAB">
        <w:rPr>
          <w:rStyle w:val="StyleUnderline"/>
          <w:rFonts w:asciiTheme="majorHAnsi" w:hAnsiTheme="majorHAnsi" w:cstheme="majorHAnsi"/>
          <w:highlight w:val="green"/>
        </w:rPr>
        <w:t>investors</w:t>
      </w:r>
      <w:r w:rsidRPr="00112DAB">
        <w:rPr>
          <w:rStyle w:val="StyleUnderline"/>
          <w:rFonts w:asciiTheme="majorHAnsi" w:hAnsiTheme="majorHAnsi" w:cstheme="majorHAnsi"/>
        </w:rPr>
        <w:t xml:space="preserve"> might be </w:t>
      </w:r>
      <w:r w:rsidRPr="00112DAB">
        <w:rPr>
          <w:rStyle w:val="StyleUnderline"/>
          <w:rFonts w:asciiTheme="majorHAnsi" w:hAnsiTheme="majorHAnsi" w:cstheme="majorHAnsi"/>
          <w:highlight w:val="green"/>
        </w:rPr>
        <w:t>unlikely to become involved</w:t>
      </w:r>
      <w:r w:rsidRPr="00112DAB">
        <w:rPr>
          <w:rStyle w:val="StyleUnderline"/>
          <w:rFonts w:asciiTheme="majorHAnsi" w:hAnsiTheme="majorHAnsi" w:cstheme="majorHAnsi"/>
        </w:rPr>
        <w:t xml:space="preserve"> in spacefaring operations, or, at the very least, have corporate decisions become increasingly lengthy.1 9 6 As corporate decision-making becomes ever-more lengthy, the overall growth rate of corporations focused on space-faring operations will suffer.' 9 7 </w:t>
      </w:r>
      <w:r w:rsidRPr="00112DAB">
        <w:rPr>
          <w:rStyle w:val="Emphasis"/>
          <w:rFonts w:asciiTheme="majorHAnsi" w:hAnsiTheme="majorHAnsi" w:cstheme="majorHAnsi"/>
          <w:highlight w:val="green"/>
        </w:rPr>
        <w:t>With a multilateral agreement, and</w:t>
      </w:r>
      <w:r w:rsidRPr="00112DAB">
        <w:rPr>
          <w:rStyle w:val="Emphasis"/>
          <w:rFonts w:asciiTheme="majorHAnsi" w:hAnsiTheme="majorHAnsi" w:cstheme="majorHAnsi"/>
        </w:rPr>
        <w:t xml:space="preserve"> an anticipation of </w:t>
      </w:r>
      <w:r w:rsidRPr="00112DAB">
        <w:rPr>
          <w:rStyle w:val="Emphasis"/>
          <w:rFonts w:asciiTheme="majorHAnsi" w:hAnsiTheme="majorHAnsi" w:cstheme="majorHAnsi"/>
          <w:highlight w:val="green"/>
        </w:rPr>
        <w:t>punishment</w:t>
      </w:r>
      <w:r w:rsidRPr="00112DAB">
        <w:rPr>
          <w:rStyle w:val="Emphasis"/>
          <w:rFonts w:asciiTheme="majorHAnsi" w:hAnsiTheme="majorHAnsi" w:cstheme="majorHAnsi"/>
        </w:rPr>
        <w:t xml:space="preserve"> for violations, some of the </w:t>
      </w:r>
      <w:r w:rsidRPr="00112DAB">
        <w:rPr>
          <w:rStyle w:val="Emphasis"/>
          <w:rFonts w:asciiTheme="majorHAnsi" w:hAnsiTheme="majorHAnsi" w:cstheme="majorHAnsi"/>
          <w:highlight w:val="green"/>
        </w:rPr>
        <w:t>worries of</w:t>
      </w:r>
      <w:r w:rsidRPr="00112DAB">
        <w:rPr>
          <w:rStyle w:val="Emphasis"/>
          <w:rFonts w:asciiTheme="majorHAnsi" w:hAnsiTheme="majorHAnsi" w:cstheme="majorHAnsi"/>
        </w:rPr>
        <w:t xml:space="preserve"> corporate </w:t>
      </w:r>
      <w:r w:rsidRPr="00112DAB">
        <w:rPr>
          <w:rStyle w:val="Emphasis"/>
          <w:rFonts w:asciiTheme="majorHAnsi" w:hAnsiTheme="majorHAnsi" w:cstheme="majorHAnsi"/>
          <w:highlight w:val="green"/>
        </w:rPr>
        <w:t>investors would be alleviated by a multilateral agreement</w:t>
      </w:r>
    </w:p>
    <w:p w14:paraId="5A12E2EB" w14:textId="77777777" w:rsidR="00C4605C" w:rsidRPr="00112DAB" w:rsidRDefault="00C4605C" w:rsidP="00C4605C">
      <w:pPr>
        <w:rPr>
          <w:rFonts w:asciiTheme="majorHAnsi" w:hAnsiTheme="majorHAnsi" w:cstheme="majorHAnsi"/>
        </w:rPr>
      </w:pPr>
    </w:p>
    <w:p w14:paraId="21982FC8" w14:textId="77777777" w:rsidR="00C4605C" w:rsidRPr="00112DAB" w:rsidRDefault="00C4605C" w:rsidP="00C4605C">
      <w:pPr>
        <w:pStyle w:val="Heading3"/>
        <w:rPr>
          <w:rFonts w:asciiTheme="majorHAnsi" w:hAnsiTheme="majorHAnsi" w:cstheme="majorHAnsi"/>
        </w:rPr>
      </w:pPr>
      <w:proofErr w:type="spellStart"/>
      <w:r w:rsidRPr="00112DAB">
        <w:rPr>
          <w:rFonts w:asciiTheme="majorHAnsi" w:hAnsiTheme="majorHAnsi" w:cstheme="majorHAnsi"/>
        </w:rPr>
        <w:t>Fwk</w:t>
      </w:r>
      <w:proofErr w:type="spellEnd"/>
      <w:r w:rsidRPr="00112DAB">
        <w:rPr>
          <w:rFonts w:asciiTheme="majorHAnsi" w:hAnsiTheme="majorHAnsi" w:cstheme="majorHAnsi"/>
        </w:rPr>
        <w:t xml:space="preserve"> – Util</w:t>
      </w:r>
    </w:p>
    <w:p w14:paraId="666DE066"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The standard is maximizing expected well-being</w:t>
      </w:r>
    </w:p>
    <w:p w14:paraId="2046939B" w14:textId="77777777" w:rsidR="00C4605C" w:rsidRPr="00112DAB" w:rsidRDefault="00C4605C" w:rsidP="00C4605C">
      <w:pPr>
        <w:pStyle w:val="Heading4"/>
        <w:rPr>
          <w:rFonts w:asciiTheme="majorHAnsi" w:hAnsiTheme="majorHAnsi" w:cstheme="majorHAnsi"/>
        </w:rPr>
      </w:pPr>
      <w:r w:rsidRPr="00112DAB">
        <w:rPr>
          <w:rFonts w:asciiTheme="majorHAnsi" w:hAnsiTheme="majorHAnsi" w:cstheme="majorHAnsi"/>
        </w:rPr>
        <w:t>1] Extinction outweighs under any framework</w:t>
      </w:r>
    </w:p>
    <w:p w14:paraId="4E996006" w14:textId="77777777" w:rsidR="00C4605C" w:rsidRPr="00112DAB" w:rsidRDefault="00C4605C" w:rsidP="00C4605C">
      <w:pPr>
        <w:rPr>
          <w:rFonts w:asciiTheme="majorHAnsi" w:hAnsiTheme="majorHAnsi" w:cstheme="majorHAnsi"/>
        </w:rPr>
      </w:pPr>
      <w:proofErr w:type="spellStart"/>
      <w:r w:rsidRPr="00112DAB">
        <w:rPr>
          <w:rStyle w:val="Style13ptBold"/>
          <w:rFonts w:asciiTheme="majorHAnsi" w:hAnsiTheme="majorHAnsi" w:cstheme="majorHAnsi"/>
        </w:rPr>
        <w:t>Pummer</w:t>
      </w:r>
      <w:proofErr w:type="spellEnd"/>
      <w:r w:rsidRPr="00112DAB">
        <w:rPr>
          <w:rStyle w:val="Style13ptBold"/>
          <w:rFonts w:asciiTheme="majorHAnsi" w:hAnsiTheme="majorHAnsi" w:cstheme="majorHAnsi"/>
        </w:rPr>
        <w:t xml:space="preserve"> 15</w:t>
      </w:r>
      <w:r w:rsidRPr="00112DAB">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6D05A14A" w14:textId="77777777" w:rsidR="00C4605C" w:rsidRPr="00112DAB" w:rsidRDefault="00C4605C" w:rsidP="00C4605C">
      <w:pPr>
        <w:rPr>
          <w:rFonts w:asciiTheme="majorHAnsi" w:hAnsiTheme="majorHAnsi" w:cstheme="majorHAnsi"/>
        </w:rPr>
      </w:pPr>
      <w:r w:rsidRPr="00112DAB">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112DAB">
        <w:rPr>
          <w:rFonts w:asciiTheme="majorHAnsi" w:hAnsiTheme="majorHAnsi" w:cstheme="majorHAnsi"/>
        </w:rPr>
        <w:t>, whatever general moral view we adopt</w:t>
      </w:r>
      <w:r w:rsidRPr="00112DAB">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112DAB">
        <w:rPr>
          <w:rFonts w:asciiTheme="majorHAnsi" w:hAnsiTheme="majorHAnsi" w:cstheme="majorHAnsi"/>
        </w:rPr>
        <w:t xml:space="preserve"> How we might in fact try to reduce such existential risks is discussed elsewhere. My claim here is only that </w:t>
      </w:r>
      <w:r w:rsidRPr="00112DAB">
        <w:rPr>
          <w:rStyle w:val="StyleUnderline"/>
          <w:rFonts w:asciiTheme="majorHAnsi" w:hAnsiTheme="majorHAnsi" w:cstheme="majorHAnsi"/>
        </w:rPr>
        <w:t xml:space="preserve">we – whether we’re consequentialists, deontologists, or virtue ethicists – should all agree that we should try to save the world. </w:t>
      </w:r>
      <w:r w:rsidRPr="00112DAB">
        <w:rPr>
          <w:rFonts w:asciiTheme="majorHAnsi" w:hAnsiTheme="majorHAnsi" w:cstheme="majorHAnsi"/>
        </w:rPr>
        <w:t xml:space="preserve">According to consequentialism, we should maximize the good, where this is taken to be the goodness, from an impartial perspective, of outcomes. </w:t>
      </w:r>
      <w:r w:rsidRPr="00112DAB">
        <w:rPr>
          <w:rStyle w:val="StyleUnderline"/>
          <w:rFonts w:asciiTheme="majorHAnsi" w:hAnsiTheme="majorHAnsi" w:cstheme="majorHAnsi"/>
        </w:rPr>
        <w:t>Clearly one thing that makes an outcome good is that the people in it are doing well. There is little disagreement here.</w:t>
      </w:r>
      <w:r w:rsidRPr="00112DAB">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 xml:space="preserve">reducing existential risk is </w:t>
      </w:r>
      <w:r w:rsidRPr="00112DAB">
        <w:rPr>
          <w:rStyle w:val="StyleUnderline"/>
          <w:rFonts w:asciiTheme="majorHAnsi" w:hAnsiTheme="majorHAnsi" w:cstheme="majorHAnsi"/>
        </w:rPr>
        <w:t xml:space="preserve">easily </w:t>
      </w:r>
      <w:r w:rsidRPr="00112DAB">
        <w:rPr>
          <w:rStyle w:val="StyleUnderline"/>
          <w:rFonts w:asciiTheme="majorHAnsi" w:hAnsiTheme="majorHAnsi" w:cstheme="majorHAnsi"/>
          <w:highlight w:val="green"/>
        </w:rPr>
        <w:t>the most important thing in the whole world.</w:t>
      </w:r>
      <w:r w:rsidRPr="00112DAB">
        <w:rPr>
          <w:rStyle w:val="StyleUnderline"/>
          <w:rFonts w:asciiTheme="majorHAnsi" w:hAnsiTheme="majorHAnsi" w:cstheme="majorHAnsi"/>
        </w:rPr>
        <w:t xml:space="preserve"> This is for the familiar reason that there are </w:t>
      </w:r>
      <w:r w:rsidRPr="00112DAB">
        <w:rPr>
          <w:rStyle w:val="StyleUnderline"/>
          <w:rFonts w:asciiTheme="majorHAnsi" w:hAnsiTheme="majorHAnsi" w:cstheme="majorHAnsi"/>
          <w:highlight w:val="green"/>
        </w:rPr>
        <w:t xml:space="preserve">so many people </w:t>
      </w:r>
      <w:r w:rsidRPr="00112DAB">
        <w:rPr>
          <w:rStyle w:val="StyleUnderline"/>
          <w:rFonts w:asciiTheme="majorHAnsi" w:hAnsiTheme="majorHAnsi" w:cstheme="majorHAnsi"/>
        </w:rPr>
        <w:t xml:space="preserve">who </w:t>
      </w:r>
      <w:r w:rsidRPr="00112DAB">
        <w:rPr>
          <w:rStyle w:val="StyleUnderline"/>
          <w:rFonts w:asciiTheme="majorHAnsi" w:hAnsiTheme="majorHAnsi" w:cstheme="majorHAnsi"/>
          <w:highlight w:val="green"/>
        </w:rPr>
        <w:t>could exist in the future</w:t>
      </w:r>
      <w:r w:rsidRPr="00112DAB">
        <w:rPr>
          <w:rStyle w:val="StyleUnderline"/>
          <w:rFonts w:asciiTheme="majorHAnsi" w:hAnsiTheme="majorHAnsi" w:cstheme="majorHAnsi"/>
        </w:rPr>
        <w:t xml:space="preserve"> – there are </w:t>
      </w:r>
      <w:r w:rsidRPr="00112DAB">
        <w:rPr>
          <w:rStyle w:val="StyleUnderline"/>
          <w:rFonts w:asciiTheme="majorHAnsi" w:hAnsiTheme="majorHAnsi" w:cstheme="majorHAnsi"/>
          <w:highlight w:val="green"/>
        </w:rPr>
        <w:t>trillions upon trillions</w:t>
      </w:r>
      <w:r w:rsidRPr="00112DAB">
        <w:rPr>
          <w:rStyle w:val="StyleUnderline"/>
          <w:rFonts w:asciiTheme="majorHAnsi" w:hAnsiTheme="majorHAnsi" w:cstheme="majorHAnsi"/>
        </w:rPr>
        <w:t xml:space="preserve">… upon trillions. There are so many possible future people that </w:t>
      </w:r>
      <w:r w:rsidRPr="00112DAB">
        <w:rPr>
          <w:rStyle w:val="StyleUnderline"/>
          <w:rFonts w:asciiTheme="majorHAnsi" w:hAnsiTheme="majorHAnsi" w:cstheme="majorHAnsi"/>
          <w:highlight w:val="green"/>
        </w:rPr>
        <w:t>reducing existential risk is</w:t>
      </w:r>
      <w:r w:rsidRPr="00112DAB">
        <w:rPr>
          <w:rStyle w:val="StyleUnderline"/>
          <w:rFonts w:asciiTheme="majorHAnsi" w:hAnsiTheme="majorHAnsi" w:cstheme="majorHAnsi"/>
        </w:rPr>
        <w:t xml:space="preserve"> arguably </w:t>
      </w:r>
      <w:r w:rsidRPr="00112DAB">
        <w:rPr>
          <w:rStyle w:val="StyleUnderline"/>
          <w:rFonts w:asciiTheme="majorHAnsi" w:hAnsiTheme="majorHAnsi" w:cstheme="majorHAnsi"/>
          <w:highlight w:val="green"/>
        </w:rPr>
        <w:t>the most important</w:t>
      </w:r>
      <w:r w:rsidRPr="00112DAB">
        <w:rPr>
          <w:rStyle w:val="StyleUnderline"/>
          <w:rFonts w:asciiTheme="majorHAnsi" w:hAnsiTheme="majorHAnsi" w:cstheme="majorHAnsi"/>
        </w:rPr>
        <w:t xml:space="preserve"> thing in the world, </w:t>
      </w:r>
      <w:r w:rsidRPr="00112DAB">
        <w:rPr>
          <w:rStyle w:val="StyleUnderline"/>
          <w:rFonts w:asciiTheme="majorHAnsi" w:hAnsiTheme="majorHAnsi" w:cstheme="majorHAnsi"/>
          <w:highlight w:val="green"/>
        </w:rPr>
        <w:t xml:space="preserve">even if the well-being of these possible people were given only 0.001% as much weight </w:t>
      </w:r>
      <w:r w:rsidRPr="00112DAB">
        <w:rPr>
          <w:rStyle w:val="StyleUnderline"/>
          <w:rFonts w:asciiTheme="majorHAnsi" w:hAnsiTheme="majorHAnsi" w:cstheme="majorHAnsi"/>
        </w:rPr>
        <w:t>as that of existing people.</w:t>
      </w:r>
      <w:r w:rsidRPr="00112DAB">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12DAB">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112DAB">
        <w:rPr>
          <w:rStyle w:val="StyleUnderline"/>
          <w:rFonts w:asciiTheme="majorHAnsi" w:hAnsiTheme="majorHAnsi" w:cstheme="majorHAnsi"/>
        </w:rPr>
        <w:t>high quality</w:t>
      </w:r>
      <w:proofErr w:type="gramEnd"/>
      <w:r w:rsidRPr="00112DAB">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12DAB">
        <w:rPr>
          <w:rStyle w:val="Emphasis"/>
          <w:rFonts w:asciiTheme="majorHAnsi" w:hAnsiTheme="majorHAnsi" w:cstheme="majorHAnsi"/>
        </w:rPr>
        <w:t>that is a huge mistake.</w:t>
      </w:r>
      <w:r w:rsidRPr="00112DAB">
        <w:rPr>
          <w:rFonts w:asciiTheme="majorHAnsi" w:hAnsiTheme="majorHAnsi" w:cstheme="majorHAnsi"/>
        </w:rPr>
        <w:t xml:space="preserve"> </w:t>
      </w:r>
      <w:r w:rsidRPr="00112DAB">
        <w:rPr>
          <w:rStyle w:val="StyleUnderline"/>
          <w:rFonts w:asciiTheme="majorHAnsi" w:hAnsiTheme="majorHAnsi" w:cstheme="majorHAnsi"/>
        </w:rPr>
        <w:t xml:space="preserve">Non-consequentialism is the view that there’s more that determines rightness than the goodness of consequences or outcomes; </w:t>
      </w:r>
      <w:r w:rsidRPr="00112DAB">
        <w:rPr>
          <w:rStyle w:val="Emphasis"/>
          <w:rFonts w:asciiTheme="majorHAnsi" w:hAnsiTheme="majorHAnsi" w:cstheme="majorHAnsi"/>
        </w:rPr>
        <w:t>it is not the view that the latter don’t matter</w:t>
      </w:r>
      <w:r w:rsidRPr="00112DAB">
        <w:rPr>
          <w:rStyle w:val="StyleUnderline"/>
          <w:rFonts w:asciiTheme="majorHAnsi" w:hAnsiTheme="majorHAnsi" w:cstheme="majorHAnsi"/>
        </w:rPr>
        <w:t>.</w:t>
      </w:r>
      <w:r w:rsidRPr="00112DAB">
        <w:rPr>
          <w:rFonts w:asciiTheme="majorHAnsi" w:hAnsiTheme="majorHAnsi" w:cstheme="majorHAnsi"/>
        </w:rPr>
        <w:t xml:space="preserve"> Even John Rawls wrote, “</w:t>
      </w:r>
      <w:r w:rsidRPr="00112DAB">
        <w:rPr>
          <w:rStyle w:val="StyleUnderline"/>
          <w:rFonts w:asciiTheme="majorHAnsi" w:hAnsiTheme="majorHAnsi" w:cstheme="majorHAnsi"/>
        </w:rPr>
        <w:t>All ethical doctrines worth our attention take consequences into account in judging rightness. One which did not would simply be irrational, crazy.</w:t>
      </w:r>
      <w:r w:rsidRPr="00112DAB">
        <w:rPr>
          <w:rFonts w:asciiTheme="majorHAnsi" w:hAnsiTheme="majorHAnsi" w:cstheme="majorHAnsi"/>
        </w:rPr>
        <w:t xml:space="preserve">” </w:t>
      </w:r>
      <w:r w:rsidRPr="00112DAB">
        <w:rPr>
          <w:rStyle w:val="Emphasis"/>
          <w:rFonts w:asciiTheme="majorHAnsi" w:hAnsiTheme="majorHAnsi" w:cstheme="majorHAnsi"/>
        </w:rPr>
        <w:t>Minimally plausible versions of deontology and virtue ethics must be concerned in part with promoting the good</w:t>
      </w:r>
      <w:r w:rsidRPr="00112DAB">
        <w:rPr>
          <w:rStyle w:val="StyleUnderline"/>
          <w:rFonts w:asciiTheme="majorHAnsi" w:hAnsiTheme="majorHAnsi" w:cstheme="majorHAnsi"/>
        </w:rPr>
        <w:t>, from an impartial point of view.</w:t>
      </w:r>
      <w:r w:rsidRPr="00112DAB">
        <w:rPr>
          <w:rFonts w:asciiTheme="majorHAnsi" w:hAnsiTheme="majorHAnsi" w:cstheme="majorHAnsi"/>
        </w:rPr>
        <w:t xml:space="preserve"> </w:t>
      </w:r>
      <w:r w:rsidRPr="00112DAB">
        <w:rPr>
          <w:rStyle w:val="StyleUnderline"/>
          <w:rFonts w:asciiTheme="majorHAnsi" w:hAnsiTheme="majorHAnsi" w:cstheme="majorHAnsi"/>
        </w:rPr>
        <w:t>They’d thus imply very strong reasons to reduce existential risk</w:t>
      </w:r>
      <w:r w:rsidRPr="00112DAB">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12DAB">
        <w:rPr>
          <w:rStyle w:val="StyleUnderline"/>
          <w:rFonts w:asciiTheme="majorHAnsi" w:hAnsiTheme="majorHAnsi" w:cstheme="majorHAnsi"/>
        </w:rPr>
        <w:t>Even egoism, the view that each agent should maximize her own good, might imply strong reasons to reduce existential risk.</w:t>
      </w:r>
      <w:r w:rsidRPr="00112DAB">
        <w:rPr>
          <w:rFonts w:asciiTheme="majorHAnsi" w:hAnsiTheme="majorHAnsi" w:cstheme="majorHAnsi"/>
        </w:rPr>
        <w:t xml:space="preserve"> It will depend, among other things, on what one’s own good </w:t>
      </w:r>
      <w:proofErr w:type="gramStart"/>
      <w:r w:rsidRPr="00112DAB">
        <w:rPr>
          <w:rFonts w:asciiTheme="majorHAnsi" w:hAnsiTheme="majorHAnsi" w:cstheme="majorHAnsi"/>
        </w:rPr>
        <w:t>consists</w:t>
      </w:r>
      <w:proofErr w:type="gramEnd"/>
      <w:r w:rsidRPr="00112DAB">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12DAB">
        <w:rPr>
          <w:rFonts w:asciiTheme="majorHAnsi" w:hAnsiTheme="majorHAnsi" w:cstheme="majorHAnsi"/>
        </w:rPr>
        <w:t>actually desires</w:t>
      </w:r>
      <w:proofErr w:type="gramEnd"/>
      <w:r w:rsidRPr="00112DAB">
        <w:rPr>
          <w:rFonts w:asciiTheme="majorHAnsi" w:hAnsiTheme="majorHAnsi" w:cstheme="majorHAnsi"/>
        </w:rPr>
        <w:t xml:space="preserve"> to do that act). </w:t>
      </w:r>
      <w:r w:rsidRPr="00112DAB">
        <w:rPr>
          <w:rStyle w:val="StyleUnderline"/>
          <w:rFonts w:asciiTheme="majorHAnsi" w:hAnsiTheme="majorHAnsi" w:cstheme="majorHAnsi"/>
        </w:rPr>
        <w:t>To be minimally plausible, egoism will need to be paired with a more sophisticated account of well-being.</w:t>
      </w:r>
      <w:r w:rsidRPr="00112DAB">
        <w:rPr>
          <w:rFonts w:asciiTheme="majorHAnsi" w:hAnsiTheme="majorHAnsi" w:cstheme="majorHAnsi"/>
        </w:rPr>
        <w:t xml:space="preserve"> To see this, it is enough to consider, as Plato did, the possibility of a ring of invisibility – </w:t>
      </w:r>
      <w:r w:rsidRPr="00112DAB">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12DAB">
        <w:rPr>
          <w:rFonts w:asciiTheme="majorHAnsi" w:hAnsiTheme="majorHAnsi" w:cstheme="majorHAnsi"/>
        </w:rPr>
        <w:t xml:space="preserve">, in some robust way, where this would to a significant extent be a function of other-regarding concerns (see chapter 12 of this classic intro to ethics). But </w:t>
      </w:r>
      <w:r w:rsidRPr="00112DAB">
        <w:rPr>
          <w:rStyle w:val="StyleUnderline"/>
          <w:rFonts w:asciiTheme="majorHAnsi" w:hAnsiTheme="majorHAnsi" w:cstheme="majorHAnsi"/>
        </w:rPr>
        <w:t>once these elements are included, we can (roughly, as above) argue that this sort of egoism will imply strong reasons to reduce existential risk.</w:t>
      </w:r>
      <w:r w:rsidRPr="00112DAB">
        <w:rPr>
          <w:rFonts w:asciiTheme="majorHAnsi" w:hAnsiTheme="majorHAnsi" w:cstheme="majorHAnsi"/>
        </w:rPr>
        <w:t xml:space="preserve"> Add to </w:t>
      </w:r>
      <w:proofErr w:type="gramStart"/>
      <w:r w:rsidRPr="00112DAB">
        <w:rPr>
          <w:rFonts w:asciiTheme="majorHAnsi" w:hAnsiTheme="majorHAnsi" w:cstheme="majorHAnsi"/>
        </w:rPr>
        <w:t>all of</w:t>
      </w:r>
      <w:proofErr w:type="gramEnd"/>
      <w:r w:rsidRPr="00112DAB">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12DAB">
        <w:rPr>
          <w:rStyle w:val="Emphasis"/>
          <w:rFonts w:asciiTheme="majorHAnsi" w:hAnsiTheme="majorHAnsi" w:cstheme="majorHAnsi"/>
          <w:highlight w:val="green"/>
        </w:rPr>
        <w:t xml:space="preserve">We should also </w:t>
      </w:r>
      <w:proofErr w:type="gramStart"/>
      <w:r w:rsidRPr="00112DAB">
        <w:rPr>
          <w:rStyle w:val="Emphasis"/>
          <w:rFonts w:asciiTheme="majorHAnsi" w:hAnsiTheme="majorHAnsi" w:cstheme="majorHAnsi"/>
          <w:highlight w:val="green"/>
        </w:rPr>
        <w:t>take into account</w:t>
      </w:r>
      <w:proofErr w:type="gramEnd"/>
      <w:r w:rsidRPr="00112DAB">
        <w:rPr>
          <w:rStyle w:val="Emphasis"/>
          <w:rFonts w:asciiTheme="majorHAnsi" w:hAnsiTheme="majorHAnsi" w:cstheme="majorHAnsi"/>
          <w:highlight w:val="green"/>
        </w:rPr>
        <w:t xml:space="preserve"> moral uncertainty.</w:t>
      </w:r>
      <w:r w:rsidRPr="00112DAB">
        <w:rPr>
          <w:rFonts w:asciiTheme="majorHAnsi" w:hAnsiTheme="majorHAnsi" w:cstheme="majorHAnsi"/>
        </w:rPr>
        <w:t xml:space="preserve"> </w:t>
      </w:r>
      <w:r w:rsidRPr="00112DAB">
        <w:rPr>
          <w:rStyle w:val="StyleUnderline"/>
          <w:rFonts w:asciiTheme="majorHAnsi" w:hAnsiTheme="majorHAnsi" w:cstheme="majorHAnsi"/>
        </w:rPr>
        <w:t>What is it reasonable for one to do, when one is uncertain not (only) about the empirical facts, but also about the moral facts?</w:t>
      </w:r>
      <w:r w:rsidRPr="00112DAB">
        <w:rPr>
          <w:rFonts w:asciiTheme="majorHAnsi" w:hAnsiTheme="majorHAnsi" w:cstheme="majorHAnsi"/>
        </w:rPr>
        <w:t xml:space="preserve"> I’ve just argued that </w:t>
      </w:r>
      <w:r w:rsidRPr="00112DAB">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112DAB">
        <w:rPr>
          <w:rFonts w:asciiTheme="majorHAnsi" w:hAnsiTheme="majorHAnsi" w:cstheme="majorHAnsi"/>
        </w:rPr>
        <w:t xml:space="preserve"> But </w:t>
      </w:r>
      <w:r w:rsidRPr="00112DAB">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112DAB">
        <w:rPr>
          <w:rFonts w:asciiTheme="majorHAnsi" w:hAnsiTheme="majorHAnsi" w:cstheme="majorHAnsi"/>
        </w:rPr>
        <w:t xml:space="preserve">(and 10% sure that one of these other ones is correct), </w:t>
      </w:r>
      <w:r w:rsidRPr="00112DAB">
        <w:rPr>
          <w:rStyle w:val="StyleUnderline"/>
          <w:rFonts w:asciiTheme="majorHAnsi" w:hAnsiTheme="majorHAnsi" w:cstheme="majorHAnsi"/>
        </w:rPr>
        <w:t xml:space="preserve">they would have </w:t>
      </w:r>
      <w:proofErr w:type="gramStart"/>
      <w:r w:rsidRPr="00112DAB">
        <w:rPr>
          <w:rStyle w:val="StyleUnderline"/>
          <w:rFonts w:asciiTheme="majorHAnsi" w:hAnsiTheme="majorHAnsi" w:cstheme="majorHAnsi"/>
        </w:rPr>
        <w:t>pretty strong</w:t>
      </w:r>
      <w:proofErr w:type="gramEnd"/>
      <w:r w:rsidRPr="00112DAB">
        <w:rPr>
          <w:rStyle w:val="StyleUnderline"/>
          <w:rFonts w:asciiTheme="majorHAnsi" w:hAnsiTheme="majorHAnsi" w:cstheme="majorHAnsi"/>
        </w:rPr>
        <w:t xml:space="preserve"> reason, from the standpoint of moral uncertainty, to reduce existential risk.</w:t>
      </w:r>
      <w:r w:rsidRPr="00112DAB">
        <w:rPr>
          <w:rFonts w:asciiTheme="majorHAnsi" w:hAnsiTheme="majorHAnsi" w:cstheme="majorHAnsi"/>
        </w:rPr>
        <w:t xml:space="preserve"> Perhaps most disturbingly still, </w:t>
      </w:r>
      <w:r w:rsidRPr="00112DAB">
        <w:rPr>
          <w:rStyle w:val="StyleUnderline"/>
          <w:rFonts w:asciiTheme="majorHAnsi" w:hAnsiTheme="majorHAnsi" w:cstheme="majorHAnsi"/>
          <w:highlight w:val="green"/>
        </w:rPr>
        <w:t xml:space="preserve">even if we are only 1% sure that </w:t>
      </w:r>
      <w:r w:rsidRPr="00112DAB">
        <w:rPr>
          <w:rStyle w:val="StyleUnderline"/>
          <w:rFonts w:asciiTheme="majorHAnsi" w:hAnsiTheme="majorHAnsi" w:cstheme="majorHAnsi"/>
        </w:rPr>
        <w:t xml:space="preserve">the </w:t>
      </w:r>
      <w:r w:rsidRPr="00112DAB">
        <w:rPr>
          <w:rStyle w:val="StyleUnderline"/>
          <w:rFonts w:asciiTheme="majorHAnsi" w:hAnsiTheme="majorHAnsi" w:cstheme="majorHAnsi"/>
          <w:highlight w:val="green"/>
        </w:rPr>
        <w:t xml:space="preserve">well-being </w:t>
      </w:r>
      <w:r w:rsidRPr="00112DAB">
        <w:rPr>
          <w:rStyle w:val="StyleUnderline"/>
          <w:rFonts w:asciiTheme="majorHAnsi" w:hAnsiTheme="majorHAnsi" w:cstheme="majorHAnsi"/>
        </w:rPr>
        <w:t xml:space="preserve">of possible future people </w:t>
      </w:r>
      <w:r w:rsidRPr="00112DAB">
        <w:rPr>
          <w:rStyle w:val="StyleUnderline"/>
          <w:rFonts w:asciiTheme="majorHAnsi" w:hAnsiTheme="majorHAnsi" w:cstheme="majorHAnsi"/>
          <w:highlight w:val="green"/>
        </w:rPr>
        <w:t xml:space="preserve">matters, </w:t>
      </w:r>
      <w:r w:rsidRPr="00112DAB">
        <w:rPr>
          <w:rStyle w:val="StyleUnderline"/>
          <w:rFonts w:asciiTheme="majorHAnsi" w:hAnsiTheme="majorHAnsi" w:cstheme="majorHAnsi"/>
        </w:rPr>
        <w:t xml:space="preserve">it is at least arguable that, </w:t>
      </w:r>
      <w:r w:rsidRPr="00112DAB">
        <w:rPr>
          <w:rStyle w:val="StyleUnderline"/>
          <w:rFonts w:asciiTheme="majorHAnsi" w:hAnsiTheme="majorHAnsi" w:cstheme="majorHAnsi"/>
          <w:highlight w:val="green"/>
        </w:rPr>
        <w:t xml:space="preserve">from </w:t>
      </w:r>
      <w:r w:rsidRPr="00112DAB">
        <w:rPr>
          <w:rStyle w:val="StyleUnderline"/>
          <w:rFonts w:asciiTheme="majorHAnsi" w:hAnsiTheme="majorHAnsi" w:cstheme="majorHAnsi"/>
        </w:rPr>
        <w:t xml:space="preserve">the standpoint of </w:t>
      </w:r>
      <w:r w:rsidRPr="00112DAB">
        <w:rPr>
          <w:rStyle w:val="StyleUnderline"/>
          <w:rFonts w:asciiTheme="majorHAnsi" w:hAnsiTheme="majorHAnsi" w:cstheme="majorHAnsi"/>
          <w:highlight w:val="green"/>
        </w:rPr>
        <w:t>moral uncertainty, reducing existential risk is the most important thing in the world.</w:t>
      </w:r>
      <w:r w:rsidRPr="00112DAB">
        <w:rPr>
          <w:rFonts w:asciiTheme="majorHAnsi" w:hAnsiTheme="majorHAnsi" w:cstheme="majorHAnsi"/>
        </w:rPr>
        <w:t xml:space="preserve"> Again, this is largely </w:t>
      </w:r>
      <w:proofErr w:type="gramStart"/>
      <w:r w:rsidRPr="00112DAB">
        <w:rPr>
          <w:rFonts w:asciiTheme="majorHAnsi" w:hAnsiTheme="majorHAnsi" w:cstheme="majorHAnsi"/>
        </w:rPr>
        <w:t>for the reason that</w:t>
      </w:r>
      <w:proofErr w:type="gramEnd"/>
      <w:r w:rsidRPr="00112DAB">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12DAB">
        <w:rPr>
          <w:rStyle w:val="StyleUnderline"/>
          <w:rFonts w:asciiTheme="majorHAnsi" w:hAnsiTheme="majorHAnsi" w:cstheme="majorHAnsi"/>
        </w:rPr>
        <w:t>It is enough for my claim that there is moral agreement in the relevant sense if</w:t>
      </w:r>
      <w:r w:rsidRPr="00112DAB">
        <w:rPr>
          <w:rFonts w:asciiTheme="majorHAnsi" w:hAnsiTheme="majorHAnsi" w:cstheme="majorHAnsi"/>
        </w:rPr>
        <w:t xml:space="preserve">, at least given certain empirical claims about what future lives would most likely be like, </w:t>
      </w:r>
      <w:r w:rsidRPr="00112DAB">
        <w:rPr>
          <w:rStyle w:val="Emphasis"/>
          <w:rFonts w:asciiTheme="majorHAnsi" w:hAnsiTheme="majorHAnsi" w:cstheme="majorHAnsi"/>
          <w:highlight w:val="green"/>
        </w:rPr>
        <w:t xml:space="preserve">all minimally plausible moral views would converge </w:t>
      </w:r>
      <w:r w:rsidRPr="00112DAB">
        <w:rPr>
          <w:rStyle w:val="Emphasis"/>
          <w:rFonts w:asciiTheme="majorHAnsi" w:hAnsiTheme="majorHAnsi" w:cstheme="majorHAnsi"/>
        </w:rPr>
        <w:t xml:space="preserve">on the conclusion </w:t>
      </w:r>
      <w:r w:rsidRPr="00112DAB">
        <w:rPr>
          <w:rStyle w:val="Emphasis"/>
          <w:rFonts w:asciiTheme="majorHAnsi" w:hAnsiTheme="majorHAnsi" w:cstheme="majorHAnsi"/>
          <w:highlight w:val="green"/>
        </w:rPr>
        <w:t>that we should try to save the world</w:t>
      </w:r>
      <w:r w:rsidRPr="00112DAB">
        <w:rPr>
          <w:rStyle w:val="StyleUnderline"/>
          <w:rFonts w:asciiTheme="majorHAnsi" w:hAnsiTheme="majorHAnsi" w:cstheme="majorHAnsi"/>
          <w:highlight w:val="green"/>
        </w:rPr>
        <w:t>.</w:t>
      </w:r>
      <w:r w:rsidRPr="00112DAB">
        <w:rPr>
          <w:rFonts w:asciiTheme="majorHAnsi" w:hAnsiTheme="majorHAnsi" w:cstheme="majorHAnsi"/>
        </w:rPr>
        <w:t xml:space="preserve"> While there are some non-crazy </w:t>
      </w:r>
      <w:r w:rsidRPr="00112DAB">
        <w:rPr>
          <w:rStyle w:val="StyleUnderline"/>
          <w:rFonts w:asciiTheme="majorHAnsi" w:hAnsiTheme="majorHAnsi" w:cstheme="majorHAnsi"/>
        </w:rPr>
        <w:t>views that place significantly greater moral weight on avoiding suffering than on promoting happiness</w:t>
      </w:r>
      <w:r w:rsidRPr="00112DAB">
        <w:rPr>
          <w:rFonts w:asciiTheme="majorHAnsi" w:hAnsiTheme="majorHAnsi" w:cstheme="majorHAnsi"/>
        </w:rPr>
        <w:t xml:space="preserve">, for reasons others have offered (and for independent reasons I won’t get into here unless requested to), they nonetheless </w:t>
      </w:r>
      <w:r w:rsidRPr="00112DAB">
        <w:rPr>
          <w:rStyle w:val="StyleUnderline"/>
          <w:rFonts w:asciiTheme="majorHAnsi" w:hAnsiTheme="majorHAnsi" w:cstheme="majorHAnsi"/>
        </w:rPr>
        <w:t xml:space="preserve">seem to be </w:t>
      </w:r>
      <w:proofErr w:type="gramStart"/>
      <w:r w:rsidRPr="00112DAB">
        <w:rPr>
          <w:rStyle w:val="StyleUnderline"/>
          <w:rFonts w:asciiTheme="majorHAnsi" w:hAnsiTheme="majorHAnsi" w:cstheme="majorHAnsi"/>
        </w:rPr>
        <w:t>fairly implausible</w:t>
      </w:r>
      <w:proofErr w:type="gramEnd"/>
      <w:r w:rsidRPr="00112DAB">
        <w:rPr>
          <w:rStyle w:val="StyleUnderline"/>
          <w:rFonts w:asciiTheme="majorHAnsi" w:hAnsiTheme="majorHAnsi" w:cstheme="majorHAnsi"/>
        </w:rPr>
        <w:t xml:space="preserve"> views.</w:t>
      </w:r>
      <w:r w:rsidRPr="00112DAB">
        <w:rPr>
          <w:rFonts w:asciiTheme="majorHAnsi" w:hAnsiTheme="majorHAnsi" w:cstheme="majorHAnsi"/>
        </w:rPr>
        <w:t xml:space="preserve"> And </w:t>
      </w:r>
      <w:r w:rsidRPr="00112DAB">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112DAB">
        <w:rPr>
          <w:rStyle w:val="StyleUnderline"/>
          <w:rFonts w:asciiTheme="majorHAnsi" w:hAnsiTheme="majorHAnsi" w:cstheme="majorHAnsi"/>
        </w:rPr>
        <w:t>descendants, if</w:t>
      </w:r>
      <w:proofErr w:type="gramEnd"/>
      <w:r w:rsidRPr="00112DAB">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112DAB">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112DAB">
        <w:rPr>
          <w:rStyle w:val="StyleUnderline"/>
          <w:rFonts w:asciiTheme="majorHAnsi" w:hAnsiTheme="majorHAnsi" w:cstheme="majorHAnsi"/>
        </w:rPr>
        <w:t xml:space="preserve">Given the scientific and technological discoveries of the last two centuries, the world has never changed as fast. </w:t>
      </w:r>
      <w:r w:rsidRPr="00112DAB">
        <w:rPr>
          <w:rFonts w:asciiTheme="majorHAnsi" w:hAnsiTheme="majorHAnsi" w:cstheme="majorHAnsi"/>
        </w:rPr>
        <w:t xml:space="preserve">We shall soon have even greater powers to transform, not only our surroundings, but ourselves and our successors. </w:t>
      </w:r>
      <w:r w:rsidRPr="00112DAB">
        <w:rPr>
          <w:rStyle w:val="StyleUnderline"/>
          <w:rFonts w:asciiTheme="majorHAnsi" w:hAnsiTheme="majorHAnsi" w:cstheme="majorHAnsi"/>
        </w:rPr>
        <w:t xml:space="preserve">If we act wisely in the next few centuries, humanity will survive its most dangerous and decisive period. </w:t>
      </w:r>
      <w:r w:rsidRPr="00112DAB">
        <w:rPr>
          <w:rFonts w:asciiTheme="majorHAnsi" w:hAnsiTheme="majorHAnsi" w:cstheme="majorHAnsi"/>
        </w:rPr>
        <w:t xml:space="preserve">Our descendants could, if necessary, go elsewhere, spreading through this galaxy…. </w:t>
      </w:r>
      <w:r w:rsidRPr="00112DAB">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112DAB">
        <w:rPr>
          <w:rFonts w:asciiTheme="majorHAnsi" w:hAnsiTheme="majorHAnsi" w:cstheme="majorHAnsi"/>
        </w:rPr>
        <w:t>” (From chapter 36 of On What Matters)</w:t>
      </w:r>
    </w:p>
    <w:p w14:paraId="0C098F4B" w14:textId="77777777" w:rsidR="00C4605C" w:rsidRDefault="00C4605C" w:rsidP="00C4605C">
      <w:pPr>
        <w:rPr>
          <w:rFonts w:asciiTheme="majorHAnsi" w:hAnsiTheme="majorHAnsi" w:cstheme="majorHAnsi"/>
        </w:rPr>
      </w:pPr>
    </w:p>
    <w:p w14:paraId="65CAEA04" w14:textId="77777777" w:rsidR="00C4605C" w:rsidRDefault="00C4605C" w:rsidP="00C4605C">
      <w:pPr>
        <w:pStyle w:val="Heading4"/>
        <w:rPr>
          <w:rFonts w:asciiTheme="majorHAnsi" w:hAnsiTheme="majorHAnsi" w:cstheme="majorHAnsi"/>
        </w:rPr>
      </w:pPr>
      <w:r>
        <w:rPr>
          <w:rFonts w:asciiTheme="majorHAnsi" w:hAnsiTheme="majorHAnsi" w:cstheme="majorHAnsi"/>
        </w:rPr>
        <w:t>2</w:t>
      </w:r>
      <w:r w:rsidRPr="00112DAB">
        <w:rPr>
          <w:rFonts w:asciiTheme="majorHAnsi" w:hAnsiTheme="majorHAnsi" w:cstheme="majorHAnsi"/>
        </w:rPr>
        <w:t xml:space="preserve">] Phenomenal introspection --- it’s the most epistemically reliable --- historical moral disagreement over internal conceptions of morality such as questions of race, gender, class, religion, </w:t>
      </w:r>
      <w:proofErr w:type="spellStart"/>
      <w:r w:rsidRPr="00112DAB">
        <w:rPr>
          <w:rFonts w:asciiTheme="majorHAnsi" w:hAnsiTheme="majorHAnsi" w:cstheme="majorHAnsi"/>
        </w:rPr>
        <w:t>etc</w:t>
      </w:r>
      <w:proofErr w:type="spellEnd"/>
      <w:r w:rsidRPr="00112DAB">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34807704" w14:textId="77777777" w:rsidR="00C4605C" w:rsidRPr="00112DAB" w:rsidRDefault="00C4605C" w:rsidP="00C4605C">
      <w:pPr>
        <w:rPr>
          <w:rFonts w:asciiTheme="majorHAnsi" w:hAnsiTheme="majorHAnsi" w:cstheme="majorHAnsi"/>
        </w:rPr>
      </w:pPr>
    </w:p>
    <w:p w14:paraId="530870B2" w14:textId="77777777" w:rsidR="00C4605C" w:rsidRPr="00112DAB" w:rsidRDefault="00C4605C" w:rsidP="00C4605C">
      <w:pPr>
        <w:pStyle w:val="Heading4"/>
        <w:rPr>
          <w:rFonts w:asciiTheme="majorHAnsi" w:hAnsiTheme="majorHAnsi" w:cstheme="majorHAnsi"/>
        </w:rPr>
      </w:pPr>
      <w:r>
        <w:rPr>
          <w:rFonts w:asciiTheme="majorHAnsi" w:hAnsiTheme="majorHAnsi" w:cstheme="majorHAnsi"/>
        </w:rPr>
        <w:t>3</w:t>
      </w:r>
      <w:r w:rsidRPr="00112DAB">
        <w:rPr>
          <w:rFonts w:asciiTheme="majorHAnsi" w:hAnsiTheme="majorHAnsi" w:cstheme="maj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F1C35E6" w14:textId="5CE6BD4A" w:rsidR="008D664C" w:rsidRDefault="008D664C" w:rsidP="00C4605C"/>
    <w:p w14:paraId="1AF8A676" w14:textId="5016C9E5" w:rsidR="007C5CA7" w:rsidRDefault="007C5CA7" w:rsidP="00C4605C"/>
    <w:p w14:paraId="154C258B" w14:textId="254906B0" w:rsidR="007C5CA7" w:rsidRDefault="007C5CA7" w:rsidP="00C4605C"/>
    <w:p w14:paraId="7D924275" w14:textId="6F0C8F5E" w:rsidR="007C5CA7" w:rsidRDefault="007C5CA7" w:rsidP="00C4605C"/>
    <w:p w14:paraId="27DD86FB" w14:textId="77777777" w:rsidR="007C5CA7" w:rsidRPr="00112DAB" w:rsidRDefault="007C5CA7" w:rsidP="007C5CA7">
      <w:pPr>
        <w:pStyle w:val="Heading3"/>
        <w:rPr>
          <w:rFonts w:asciiTheme="majorHAnsi" w:hAnsiTheme="majorHAnsi" w:cstheme="majorHAnsi"/>
        </w:rPr>
      </w:pPr>
      <w:r w:rsidRPr="00112DAB">
        <w:rPr>
          <w:rFonts w:asciiTheme="majorHAnsi" w:hAnsiTheme="majorHAnsi" w:cstheme="majorHAnsi"/>
        </w:rPr>
        <w:t xml:space="preserve">Space Wars </w:t>
      </w:r>
    </w:p>
    <w:p w14:paraId="4FE4F592" w14:textId="78900673" w:rsidR="007C5CA7" w:rsidRDefault="007C5CA7" w:rsidP="007C5CA7">
      <w:r>
        <w:rPr>
          <w:rFonts w:asciiTheme="majorHAnsi" w:hAnsiTheme="majorHAnsi" w:cstheme="majorHAnsi"/>
        </w:rPr>
        <w:t xml:space="preserve">US is pushing for private space mining this year -- American willingness to risk fragmenting I-law for mining causes tensions to escalate and climaxes with conflict over property which creates use-or-lose pressures to knock out nuclear early warming satellites and inadvertent escalation from misperceiving an attack. Risk is compounded by lack of satellite defenses and unfamiliarity of space. </w:t>
      </w:r>
      <w:proofErr w:type="spellStart"/>
      <w:r>
        <w:rPr>
          <w:rFonts w:asciiTheme="majorHAnsi" w:hAnsiTheme="majorHAnsi" w:cstheme="majorHAnsi"/>
        </w:rPr>
        <w:t>Aff</w:t>
      </w:r>
      <w:proofErr w:type="spellEnd"/>
      <w:r>
        <w:rPr>
          <w:rFonts w:asciiTheme="majorHAnsi" w:hAnsiTheme="majorHAnsi" w:cstheme="majorHAnsi"/>
        </w:rPr>
        <w:t xml:space="preserve"> o/w on timeframe because it’s now or never – once mining begins precedent won’t flip against it – that’s Gent 20.</w:t>
      </w:r>
    </w:p>
    <w:p w14:paraId="2C1C0346" w14:textId="49B66EB8" w:rsidR="007C5CA7" w:rsidRDefault="007C5CA7" w:rsidP="00C4605C"/>
    <w:p w14:paraId="199B8D65" w14:textId="77777777" w:rsidR="007C5CA7" w:rsidRPr="00355308" w:rsidRDefault="007C5CA7" w:rsidP="007C5CA7">
      <w:pPr>
        <w:pStyle w:val="Heading3"/>
        <w:rPr>
          <w:rFonts w:cs="Calibri"/>
          <w:color w:val="000000" w:themeColor="text1"/>
        </w:rPr>
      </w:pPr>
      <w:r w:rsidRPr="00355308">
        <w:rPr>
          <w:rFonts w:cs="Calibri"/>
          <w:color w:val="000000" w:themeColor="text1"/>
        </w:rPr>
        <w:t xml:space="preserve">1AR—Extinction o/w </w:t>
      </w:r>
    </w:p>
    <w:p w14:paraId="7F8C2C3C" w14:textId="77777777" w:rsidR="007C5CA7" w:rsidRPr="00355308" w:rsidRDefault="007C5CA7" w:rsidP="007C5CA7">
      <w:pPr>
        <w:pStyle w:val="Heading4"/>
        <w:rPr>
          <w:rFonts w:cs="Calibri"/>
          <w:color w:val="000000" w:themeColor="text1"/>
        </w:rPr>
      </w:pPr>
      <w:r w:rsidRPr="00355308">
        <w:rPr>
          <w:rFonts w:cs="Calibri"/>
          <w:color w:val="000000" w:themeColor="text1"/>
        </w:rPr>
        <w:t xml:space="preserve">Case o/w—prioritize existential impacts. They foreclose any possibility of political changes, material improvements, and interpersonal value. Mass death would be horrible—it would incinerate billions while the rest die a slow and painful death from starvation, disease, and Ice Age. Even if the world is bad, they should not get to make that decision for billions of people that find value in the world. </w:t>
      </w:r>
    </w:p>
    <w:p w14:paraId="3F8A041D" w14:textId="77777777" w:rsidR="007C5CA7" w:rsidRPr="00355308" w:rsidRDefault="007C5CA7" w:rsidP="007C5CA7">
      <w:pPr>
        <w:pStyle w:val="Heading3"/>
        <w:rPr>
          <w:rFonts w:cs="Calibri"/>
          <w:color w:val="000000" w:themeColor="text1"/>
        </w:rPr>
      </w:pPr>
      <w:r w:rsidRPr="00355308">
        <w:rPr>
          <w:rFonts w:cs="Calibri"/>
          <w:color w:val="000000" w:themeColor="text1"/>
        </w:rPr>
        <w:br w:type="page"/>
      </w:r>
      <w:r w:rsidRPr="00355308">
        <w:rPr>
          <w:rFonts w:cs="Calibri"/>
          <w:color w:val="000000" w:themeColor="text1"/>
        </w:rPr>
        <w:br w:type="page"/>
        <w:t xml:space="preserve">1AR—Framework </w:t>
      </w:r>
    </w:p>
    <w:p w14:paraId="2CCCB25D" w14:textId="77777777" w:rsidR="007C5CA7" w:rsidRPr="00355308" w:rsidRDefault="007C5CA7" w:rsidP="007C5CA7">
      <w:pPr>
        <w:pStyle w:val="Heading4"/>
        <w:rPr>
          <w:rFonts w:cs="Calibri"/>
          <w:color w:val="000000" w:themeColor="text1"/>
        </w:rPr>
      </w:pPr>
      <w:r w:rsidRPr="00355308">
        <w:rPr>
          <w:rFonts w:cs="Calibri"/>
          <w:color w:val="000000" w:themeColor="text1"/>
        </w:rPr>
        <w:t xml:space="preserve">Framework—Interpretation: They </w:t>
      </w:r>
      <w:proofErr w:type="gramStart"/>
      <w:r w:rsidRPr="00355308">
        <w:rPr>
          <w:rFonts w:cs="Calibri"/>
          <w:color w:val="000000" w:themeColor="text1"/>
        </w:rPr>
        <w:t>have to</w:t>
      </w:r>
      <w:proofErr w:type="gramEnd"/>
      <w:r w:rsidRPr="00355308">
        <w:rPr>
          <w:rFonts w:cs="Calibri"/>
          <w:color w:val="000000" w:themeColor="text1"/>
        </w:rPr>
        <w:t xml:space="preserve"> disprove the desirability of the causal consequences of the plan. </w:t>
      </w:r>
    </w:p>
    <w:p w14:paraId="43E36DDB" w14:textId="77777777" w:rsidR="007C5CA7" w:rsidRPr="00355308" w:rsidRDefault="007C5CA7" w:rsidP="007C5CA7">
      <w:pPr>
        <w:pStyle w:val="Heading4"/>
        <w:rPr>
          <w:rFonts w:cs="Calibri"/>
          <w:color w:val="000000" w:themeColor="text1"/>
        </w:rPr>
      </w:pPr>
      <w:r w:rsidRPr="00355308">
        <w:rPr>
          <w:rFonts w:cs="Calibri"/>
          <w:color w:val="000000" w:themeColor="text1"/>
        </w:rPr>
        <w:t xml:space="preserve">a) Fairness—Arbitrary frameworks moot the 1AC—there are infinite parts of the 1AC they could problematize forcing 1AR restart. Our scholarship is tied to the consequences of the </w:t>
      </w:r>
      <w:proofErr w:type="gramStart"/>
      <w:r w:rsidRPr="00355308">
        <w:rPr>
          <w:rFonts w:cs="Calibri"/>
          <w:color w:val="000000" w:themeColor="text1"/>
        </w:rPr>
        <w:t>plan</w:t>
      </w:r>
      <w:proofErr w:type="gramEnd"/>
      <w:r w:rsidRPr="00355308">
        <w:rPr>
          <w:rFonts w:cs="Calibri"/>
          <w:color w:val="000000" w:themeColor="text1"/>
        </w:rPr>
        <w:t xml:space="preserve"> so it makes no sense to separate assumptions from implementation. </w:t>
      </w:r>
    </w:p>
    <w:p w14:paraId="06FA3CC2" w14:textId="77777777" w:rsidR="007C5CA7" w:rsidRPr="00355308" w:rsidRDefault="007C5CA7" w:rsidP="007C5CA7">
      <w:pPr>
        <w:pStyle w:val="Heading4"/>
        <w:rPr>
          <w:rFonts w:cs="Calibri"/>
          <w:color w:val="000000" w:themeColor="text1"/>
        </w:rPr>
      </w:pPr>
      <w:r w:rsidRPr="00355308">
        <w:rPr>
          <w:rFonts w:cs="Calibri"/>
          <w:color w:val="000000" w:themeColor="text1"/>
        </w:rPr>
        <w:t xml:space="preserve">b) Clash—Debate is not about the content of what we debate about but the process of iterative testing through specific points of contestation. There is no 1-1 correspondence between the arguments we read and our ideologies. This turns the K—no matter your political worldview, critical thinking skills through an unrestrained framework is necessary for any revolutionary strategy. </w:t>
      </w:r>
    </w:p>
    <w:p w14:paraId="67984958" w14:textId="77777777" w:rsidR="007C5CA7" w:rsidRDefault="007C5CA7" w:rsidP="007C5CA7">
      <w:pPr>
        <w:rPr>
          <w:color w:val="000000" w:themeColor="text1"/>
        </w:rPr>
      </w:pPr>
    </w:p>
    <w:p w14:paraId="0CDD87D5" w14:textId="77777777" w:rsidR="007C5CA7" w:rsidRDefault="007C5CA7" w:rsidP="007C5CA7">
      <w:pPr>
        <w:rPr>
          <w:color w:val="000000" w:themeColor="text1"/>
        </w:rPr>
      </w:pPr>
    </w:p>
    <w:p w14:paraId="76C25DF6" w14:textId="584291BB" w:rsidR="007C5CA7" w:rsidRPr="00C4605C" w:rsidRDefault="007C5CA7" w:rsidP="007C5CA7">
      <w:r w:rsidRPr="00355308">
        <w:rPr>
          <w:color w:val="000000" w:themeColor="text1"/>
        </w:rPr>
        <w:br w:type="page"/>
      </w:r>
      <w:r w:rsidRPr="00355308">
        <w:rPr>
          <w:color w:val="000000" w:themeColor="text1"/>
        </w:rPr>
        <w:br w:type="page"/>
      </w:r>
    </w:p>
    <w:sectPr w:rsidR="007C5CA7" w:rsidRPr="00C460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22"/>
  </w:num>
  <w:num w:numId="15">
    <w:abstractNumId w:val="18"/>
  </w:num>
  <w:num w:numId="16">
    <w:abstractNumId w:val="19"/>
  </w:num>
  <w:num w:numId="17">
    <w:abstractNumId w:val="17"/>
  </w:num>
  <w:num w:numId="18">
    <w:abstractNumId w:val="21"/>
  </w:num>
  <w:num w:numId="19">
    <w:abstractNumId w:val="16"/>
  </w:num>
  <w:num w:numId="20">
    <w:abstractNumId w:val="20"/>
  </w:num>
  <w:num w:numId="21">
    <w:abstractNumId w:val="12"/>
  </w:num>
  <w:num w:numId="22">
    <w:abstractNumId w:val="15"/>
  </w:num>
  <w:num w:numId="23">
    <w:abstractNumId w:val="2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785F"/>
    <w:rsid w:val="00090CBE"/>
    <w:rsid w:val="00094DEC"/>
    <w:rsid w:val="000A2045"/>
    <w:rsid w:val="000A2D8A"/>
    <w:rsid w:val="000B1DB5"/>
    <w:rsid w:val="000D26A6"/>
    <w:rsid w:val="000D2B90"/>
    <w:rsid w:val="000D6ED8"/>
    <w:rsid w:val="000D717B"/>
    <w:rsid w:val="00100B28"/>
    <w:rsid w:val="00117316"/>
    <w:rsid w:val="001209B4"/>
    <w:rsid w:val="00135B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668B"/>
    <w:rsid w:val="00207FD8"/>
    <w:rsid w:val="002100FA"/>
    <w:rsid w:val="00210FAF"/>
    <w:rsid w:val="00213B1E"/>
    <w:rsid w:val="00215284"/>
    <w:rsid w:val="002168F2"/>
    <w:rsid w:val="0022589F"/>
    <w:rsid w:val="002302D7"/>
    <w:rsid w:val="00230789"/>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B5511"/>
    <w:rsid w:val="002B7ACF"/>
    <w:rsid w:val="002E0643"/>
    <w:rsid w:val="002E392E"/>
    <w:rsid w:val="002E6BBC"/>
    <w:rsid w:val="002F1BA9"/>
    <w:rsid w:val="002F65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3A"/>
    <w:rsid w:val="003A248F"/>
    <w:rsid w:val="003A4D9C"/>
    <w:rsid w:val="003A7CB6"/>
    <w:rsid w:val="003B1668"/>
    <w:rsid w:val="003C5F4C"/>
    <w:rsid w:val="003D5EA8"/>
    <w:rsid w:val="003D7B28"/>
    <w:rsid w:val="003E115F"/>
    <w:rsid w:val="003E305E"/>
    <w:rsid w:val="003E34DB"/>
    <w:rsid w:val="003E5302"/>
    <w:rsid w:val="003E5BF1"/>
    <w:rsid w:val="003F2452"/>
    <w:rsid w:val="003F41EA"/>
    <w:rsid w:val="003F7DF0"/>
    <w:rsid w:val="004039AF"/>
    <w:rsid w:val="00407AFF"/>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5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6BB"/>
    <w:rsid w:val="006A4840"/>
    <w:rsid w:val="006A52A0"/>
    <w:rsid w:val="006A7E1D"/>
    <w:rsid w:val="006C3A56"/>
    <w:rsid w:val="006D13F4"/>
    <w:rsid w:val="006D5CF6"/>
    <w:rsid w:val="006D6AED"/>
    <w:rsid w:val="006E6D0B"/>
    <w:rsid w:val="006F126E"/>
    <w:rsid w:val="006F32C9"/>
    <w:rsid w:val="006F3834"/>
    <w:rsid w:val="006F5693"/>
    <w:rsid w:val="006F5D4C"/>
    <w:rsid w:val="00717B01"/>
    <w:rsid w:val="007227D9"/>
    <w:rsid w:val="0072491F"/>
    <w:rsid w:val="00725598"/>
    <w:rsid w:val="007279FE"/>
    <w:rsid w:val="007374A1"/>
    <w:rsid w:val="00752712"/>
    <w:rsid w:val="007527ED"/>
    <w:rsid w:val="00753A84"/>
    <w:rsid w:val="007570C1"/>
    <w:rsid w:val="007572C5"/>
    <w:rsid w:val="007611F5"/>
    <w:rsid w:val="007619E4"/>
    <w:rsid w:val="00761E75"/>
    <w:rsid w:val="0076495E"/>
    <w:rsid w:val="00765FC8"/>
    <w:rsid w:val="007728A3"/>
    <w:rsid w:val="00775694"/>
    <w:rsid w:val="0078563E"/>
    <w:rsid w:val="00793F46"/>
    <w:rsid w:val="007A1325"/>
    <w:rsid w:val="007A1A18"/>
    <w:rsid w:val="007A3BAF"/>
    <w:rsid w:val="007B53D8"/>
    <w:rsid w:val="007C22C5"/>
    <w:rsid w:val="007C57E1"/>
    <w:rsid w:val="007C5811"/>
    <w:rsid w:val="007C5CA7"/>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64C"/>
    <w:rsid w:val="008D724A"/>
    <w:rsid w:val="008E7A3E"/>
    <w:rsid w:val="008F05CD"/>
    <w:rsid w:val="008F0B87"/>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1FD2"/>
    <w:rsid w:val="00A8441A"/>
    <w:rsid w:val="00A8674A"/>
    <w:rsid w:val="00A875F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605C"/>
    <w:rsid w:val="00C536FE"/>
    <w:rsid w:val="00C56DCC"/>
    <w:rsid w:val="00C57075"/>
    <w:rsid w:val="00C72AFE"/>
    <w:rsid w:val="00C81619"/>
    <w:rsid w:val="00CA013C"/>
    <w:rsid w:val="00CA6D6D"/>
    <w:rsid w:val="00CB54CF"/>
    <w:rsid w:val="00CC7A4E"/>
    <w:rsid w:val="00CC7D0F"/>
    <w:rsid w:val="00CD1359"/>
    <w:rsid w:val="00CD4C83"/>
    <w:rsid w:val="00CD51E2"/>
    <w:rsid w:val="00D01EDC"/>
    <w:rsid w:val="00D078AA"/>
    <w:rsid w:val="00D10058"/>
    <w:rsid w:val="00D11978"/>
    <w:rsid w:val="00D15E30"/>
    <w:rsid w:val="00D16129"/>
    <w:rsid w:val="00D2332F"/>
    <w:rsid w:val="00D2456C"/>
    <w:rsid w:val="00D25DBD"/>
    <w:rsid w:val="00D26929"/>
    <w:rsid w:val="00D30CBD"/>
    <w:rsid w:val="00D30D9E"/>
    <w:rsid w:val="00D33908"/>
    <w:rsid w:val="00D33D8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6CF"/>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59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546"/>
    <w:rsid w:val="00F50C55"/>
    <w:rsid w:val="00F57FFB"/>
    <w:rsid w:val="00F601E6"/>
    <w:rsid w:val="00F73954"/>
    <w:rsid w:val="00F94060"/>
    <w:rsid w:val="00FA56F6"/>
    <w:rsid w:val="00FB329D"/>
    <w:rsid w:val="00FC27E3"/>
    <w:rsid w:val="00FC74C7"/>
    <w:rsid w:val="00FD451D"/>
    <w:rsid w:val="00FD5B22"/>
    <w:rsid w:val="00FE1B01"/>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60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60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60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Char"/>
    <w:basedOn w:val="Normal"/>
    <w:next w:val="Normal"/>
    <w:link w:val="Heading3Char"/>
    <w:uiPriority w:val="9"/>
    <w:unhideWhenUsed/>
    <w:qFormat/>
    <w:rsid w:val="00C460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C4605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460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05C"/>
  </w:style>
  <w:style w:type="character" w:customStyle="1" w:styleId="Heading1Char">
    <w:name w:val="Heading 1 Char"/>
    <w:aliases w:val="Pocket Char"/>
    <w:basedOn w:val="DefaultParagraphFont"/>
    <w:link w:val="Heading1"/>
    <w:uiPriority w:val="9"/>
    <w:rsid w:val="00C460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605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460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C460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605C"/>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Bo"/>
    <w:basedOn w:val="DefaultParagraphFont"/>
    <w:uiPriority w:val="1"/>
    <w:qFormat/>
    <w:rsid w:val="00C4605C"/>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C4605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4605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C4605C"/>
    <w:rPr>
      <w:color w:val="auto"/>
      <w:u w:val="none"/>
    </w:rPr>
  </w:style>
  <w:style w:type="paragraph" w:styleId="DocumentMap">
    <w:name w:val="Document Map"/>
    <w:basedOn w:val="Normal"/>
    <w:link w:val="DocumentMapChar"/>
    <w:uiPriority w:val="99"/>
    <w:semiHidden/>
    <w:unhideWhenUsed/>
    <w:rsid w:val="00C460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605C"/>
    <w:rPr>
      <w:rFonts w:ascii="Lucida Grande" w:hAnsi="Lucida Grande" w:cs="Lucida Grande"/>
    </w:rPr>
  </w:style>
  <w:style w:type="paragraph" w:styleId="ListParagraph">
    <w:name w:val="List Paragraph"/>
    <w:basedOn w:val="Normal"/>
    <w:uiPriority w:val="99"/>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C4605C"/>
  </w:style>
  <w:style w:type="paragraph" w:customStyle="1" w:styleId="paywall">
    <w:name w:val="paywall"/>
    <w:basedOn w:val="Normal"/>
    <w:rsid w:val="00C4605C"/>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C4605C"/>
    <w:rPr>
      <w:b/>
      <w:u w:val="single"/>
    </w:rPr>
  </w:style>
  <w:style w:type="paragraph" w:customStyle="1" w:styleId="cardtext">
    <w:name w:val="card text"/>
    <w:basedOn w:val="Normal"/>
    <w:link w:val="cardtextChar"/>
    <w:qFormat/>
    <w:rsid w:val="00C4605C"/>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C4605C"/>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C4605C"/>
    <w:rPr>
      <w:bCs/>
      <w:sz w:val="20"/>
      <w:u w:val="single"/>
    </w:rPr>
  </w:style>
  <w:style w:type="character" w:customStyle="1" w:styleId="LDCut">
    <w:name w:val="LD Cut"/>
    <w:basedOn w:val="DefaultParagraphFont"/>
    <w:uiPriority w:val="1"/>
    <w:qFormat/>
    <w:rsid w:val="00C4605C"/>
    <w:rPr>
      <w:rFonts w:ascii="Times New Roman" w:hAnsi="Times New Roman"/>
      <w:b w:val="0"/>
      <w:color w:val="auto"/>
      <w:sz w:val="12"/>
    </w:rPr>
  </w:style>
  <w:style w:type="character" w:customStyle="1" w:styleId="LDUnderline">
    <w:name w:val="LD Underline"/>
    <w:basedOn w:val="DefaultParagraphFont"/>
    <w:uiPriority w:val="1"/>
    <w:qFormat/>
    <w:rsid w:val="00C4605C"/>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98</TotalTime>
  <Pages>1</Pages>
  <Words>15452</Words>
  <Characters>88077</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17</cp:revision>
  <dcterms:created xsi:type="dcterms:W3CDTF">2022-01-13T00:31:00Z</dcterms:created>
  <dcterms:modified xsi:type="dcterms:W3CDTF">2022-01-28T22:03:00Z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