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DA935" w14:textId="4AFD7C54" w:rsidR="008532A7" w:rsidRPr="00FA0499" w:rsidRDefault="008532A7" w:rsidP="008532A7">
      <w:pPr>
        <w:pStyle w:val="Heading3"/>
      </w:pPr>
      <w:r w:rsidRPr="00FA0499">
        <w:t>T-FW</w:t>
      </w:r>
    </w:p>
    <w:p w14:paraId="62BCFF03" w14:textId="4DCCC7E6" w:rsidR="008532A7" w:rsidRPr="00FA0499" w:rsidRDefault="008532A7" w:rsidP="008532A7">
      <w:pPr>
        <w:pStyle w:val="Heading4"/>
      </w:pPr>
      <w:r w:rsidRPr="00FA0499">
        <w:t>The exclusive focus of the debate should be instrumental defense of a topical advocacy. The right to strike is a legal term that requires political action.</w:t>
      </w:r>
    </w:p>
    <w:p w14:paraId="07901446" w14:textId="77777777" w:rsidR="008532A7" w:rsidRPr="00FA0499" w:rsidRDefault="008532A7" w:rsidP="008532A7">
      <w:pPr>
        <w:rPr>
          <w:rStyle w:val="StyleStyleBold12pt"/>
        </w:rPr>
      </w:pPr>
      <w:r w:rsidRPr="00FA0499">
        <w:rPr>
          <w:rStyle w:val="StyleStyleBold12pt"/>
        </w:rPr>
        <w:t>Malebye 14</w:t>
      </w:r>
    </w:p>
    <w:p w14:paraId="3D667069" w14:textId="77777777" w:rsidR="008532A7" w:rsidRPr="00FA0499" w:rsidRDefault="008532A7" w:rsidP="008532A7">
      <w:pPr>
        <w:rPr>
          <w:sz w:val="16"/>
        </w:rPr>
      </w:pPr>
      <w:r w:rsidRPr="00FA0499">
        <w:rPr>
          <w:sz w:val="16"/>
        </w:rPr>
        <w:t xml:space="preserve">Cynthia Dithato Malebye (Department of Mercantile Law, University of Pretoria). “The Right to Strike in Respect of Employment Relationships and Collective Bargaining.” Dissertation. University of Pretoria, April 2014. JDN. </w:t>
      </w:r>
      <w:hyperlink r:id="rId6" w:history="1">
        <w:r w:rsidRPr="00FA0499">
          <w:rPr>
            <w:rStyle w:val="Hyperlink"/>
            <w:sz w:val="16"/>
          </w:rPr>
          <w:t>https://repository.up.ac.za/bitstream/handle/2263/43163/Malebye_Right_2014.pdf?sequence=1</w:t>
        </w:r>
      </w:hyperlink>
    </w:p>
    <w:p w14:paraId="1DF341B7" w14:textId="77777777" w:rsidR="008532A7" w:rsidRPr="00FA0499" w:rsidRDefault="008532A7" w:rsidP="008532A7"/>
    <w:p w14:paraId="182CCD98" w14:textId="77777777" w:rsidR="008532A7" w:rsidRPr="00FA0499" w:rsidRDefault="008532A7" w:rsidP="008532A7">
      <w:pPr>
        <w:rPr>
          <w:u w:val="single"/>
        </w:rPr>
      </w:pPr>
      <w:r w:rsidRPr="007942E9">
        <w:rPr>
          <w:highlight w:val="yellow"/>
          <w:u w:val="single"/>
        </w:rPr>
        <w:t>Before</w:t>
      </w:r>
      <w:r w:rsidRPr="00FA0499">
        <w:rPr>
          <w:u w:val="single"/>
        </w:rPr>
        <w:t xml:space="preserve"> the </w:t>
      </w:r>
      <w:r w:rsidRPr="007942E9">
        <w:rPr>
          <w:highlight w:val="yellow"/>
          <w:u w:val="single"/>
        </w:rPr>
        <w:t>implementation of the new Constitution</w:t>
      </w:r>
      <w:r w:rsidRPr="00FA0499">
        <w:rPr>
          <w:u w:val="single"/>
        </w:rPr>
        <w:t xml:space="preserve"> in South Africa, </w:t>
      </w:r>
      <w:r w:rsidRPr="007942E9">
        <w:rPr>
          <w:highlight w:val="yellow"/>
          <w:u w:val="single"/>
        </w:rPr>
        <w:t xml:space="preserve">employees only enjoyed </w:t>
      </w:r>
      <w:r w:rsidRPr="007942E9">
        <w:rPr>
          <w:b/>
          <w:highlight w:val="yellow"/>
          <w:u w:val="single"/>
          <w:bdr w:val="single" w:sz="18" w:space="0" w:color="auto"/>
        </w:rPr>
        <w:t>the freedom to strike but not the right to strike.</w:t>
      </w:r>
      <w:r w:rsidRPr="007942E9">
        <w:rPr>
          <w:highlight w:val="yellow"/>
          <w:u w:val="single"/>
        </w:rPr>
        <w:t xml:space="preserve"> This</w:t>
      </w:r>
      <w:r w:rsidRPr="00FA0499">
        <w:rPr>
          <w:u w:val="single"/>
        </w:rPr>
        <w:t xml:space="preserve"> past situation </w:t>
      </w:r>
      <w:r w:rsidRPr="007942E9">
        <w:rPr>
          <w:highlight w:val="yellow"/>
          <w:u w:val="single"/>
        </w:rPr>
        <w:t>implied that</w:t>
      </w:r>
      <w:r w:rsidRPr="00FA0499">
        <w:rPr>
          <w:u w:val="single"/>
        </w:rPr>
        <w:t xml:space="preserve"> the </w:t>
      </w:r>
      <w:r w:rsidRPr="007942E9">
        <w:rPr>
          <w:highlight w:val="yellow"/>
          <w:u w:val="single"/>
        </w:rPr>
        <w:t>employees who embarked on a strike</w:t>
      </w:r>
      <w:r w:rsidRPr="00FA0499">
        <w:rPr>
          <w:u w:val="single"/>
        </w:rPr>
        <w:t xml:space="preserve">, even if it was a legal strike </w:t>
      </w:r>
      <w:r w:rsidRPr="007942E9">
        <w:rPr>
          <w:b/>
          <w:highlight w:val="yellow"/>
          <w:u w:val="single"/>
          <w:bdr w:val="single" w:sz="18" w:space="0" w:color="auto"/>
        </w:rPr>
        <w:t>were not protected from dismissal</w:t>
      </w:r>
      <w:r w:rsidRPr="00FA0499">
        <w:rPr>
          <w:u w:val="single"/>
        </w:rPr>
        <w:t xml:space="preserve"> as in effect they were in breach of their employment contracts in terms of common law. </w:t>
      </w:r>
      <w:r w:rsidRPr="007942E9">
        <w:rPr>
          <w:highlight w:val="yellow"/>
          <w:u w:val="single"/>
        </w:rPr>
        <w:t xml:space="preserve">A fundamental right contained in the Constitution is that workers will have “the right to strike for purposes of collective bargaining.” In other words, </w:t>
      </w:r>
      <w:r w:rsidRPr="007942E9">
        <w:rPr>
          <w:b/>
          <w:highlight w:val="yellow"/>
          <w:u w:val="single"/>
          <w:bdr w:val="single" w:sz="18" w:space="0" w:color="auto"/>
        </w:rPr>
        <w:t>the right must be functional</w:t>
      </w:r>
      <w:r w:rsidRPr="00FA0499">
        <w:rPr>
          <w:u w:val="single"/>
        </w:rPr>
        <w:t xml:space="preserve"> to collective bargaining.</w:t>
      </w:r>
    </w:p>
    <w:p w14:paraId="09D7F7F8" w14:textId="77777777" w:rsidR="008532A7" w:rsidRPr="00FA0499" w:rsidRDefault="008532A7" w:rsidP="008532A7">
      <w:pPr>
        <w:pStyle w:val="Heading4"/>
        <w:rPr>
          <w:rFonts w:cs="Calibri"/>
        </w:rPr>
      </w:pPr>
      <w:r w:rsidRPr="00FA0499">
        <w:t xml:space="preserve">1] </w:t>
      </w:r>
      <w:r w:rsidRPr="00FA0499">
        <w:rPr>
          <w:u w:val="single"/>
        </w:rPr>
        <w:t>Fairness</w:t>
      </w:r>
      <w:r w:rsidRPr="00FA0499">
        <w:t xml:space="preserve"> – </w:t>
      </w:r>
      <w:r w:rsidRPr="00FA0499">
        <w:rPr>
          <w:rFonts w:cs="Calibri"/>
        </w:rPr>
        <w:t>their model has no resolutional bound and creates the possibility for literally an infinite number of 1ACs. It allows someone to specialize in one area 4 years giving an huge edge over people who switch research focus ever 2 months</w:t>
      </w:r>
    </w:p>
    <w:p w14:paraId="3D509DF7" w14:textId="77777777" w:rsidR="008532A7" w:rsidRPr="00FA0499" w:rsidRDefault="008532A7" w:rsidP="008532A7"/>
    <w:p w14:paraId="58C8E166" w14:textId="77777777" w:rsidR="008532A7" w:rsidRPr="00FA0499" w:rsidRDefault="008532A7" w:rsidP="008532A7">
      <w:pPr>
        <w:pStyle w:val="Heading4"/>
        <w:rPr>
          <w:rFonts w:cstheme="minorHAnsi"/>
        </w:rPr>
      </w:pPr>
      <w:r w:rsidRPr="00FA0499">
        <w:rPr>
          <w:rFonts w:cstheme="minorHAnsi"/>
        </w:rPr>
        <w:t xml:space="preserve">2] </w:t>
      </w:r>
      <w:r w:rsidRPr="00FA0499">
        <w:rPr>
          <w:rFonts w:cstheme="minorHAnsi"/>
          <w:u w:val="single"/>
        </w:rPr>
        <w:t>Clash</w:t>
      </w:r>
      <w:r w:rsidRPr="00FA0499">
        <w:rPr>
          <w:rFonts w:cstheme="minorHAnsi"/>
        </w:rPr>
        <w:t xml:space="preserve"> – picking </w:t>
      </w:r>
      <w:r w:rsidRPr="00FA0499">
        <w:rPr>
          <w:rFonts w:cstheme="minorHAnsi"/>
          <w:u w:val="single"/>
        </w:rPr>
        <w:t>any grounds</w:t>
      </w:r>
      <w:r w:rsidRPr="00FA0499">
        <w:rPr>
          <w:rFonts w:cstheme="minorHAnsi"/>
        </w:rPr>
        <w:t xml:space="preserve"> for debate precludes the </w:t>
      </w:r>
      <w:r w:rsidRPr="00FA0499">
        <w:rPr>
          <w:rFonts w:cstheme="minorHAnsi"/>
          <w:u w:val="single"/>
        </w:rPr>
        <w:t>only</w:t>
      </w:r>
      <w:r w:rsidRPr="00FA0499">
        <w:rPr>
          <w:rFonts w:cstheme="minorHAnsi"/>
        </w:rPr>
        <w:t xml:space="preserve"> common point of engagement, which obviates </w:t>
      </w:r>
      <w:r w:rsidRPr="00FA0499">
        <w:rPr>
          <w:rFonts w:cstheme="minorHAnsi"/>
          <w:u w:val="single"/>
        </w:rPr>
        <w:t>preround research</w:t>
      </w:r>
      <w:r w:rsidRPr="00FA0499">
        <w:rPr>
          <w:rFonts w:cstheme="minorHAnsi"/>
        </w:rPr>
        <w:t xml:space="preserve"> and incentivizes </w:t>
      </w:r>
      <w:r w:rsidRPr="00FA0499">
        <w:rPr>
          <w:rFonts w:cstheme="minorHAnsi"/>
          <w:u w:val="single"/>
        </w:rPr>
        <w:t>retreat from</w:t>
      </w:r>
      <w:r w:rsidRPr="00FA0499">
        <w:rPr>
          <w:rFonts w:cstheme="minorHAnsi"/>
        </w:rPr>
        <w:t xml:space="preserve"> controversy by eliminating any </w:t>
      </w:r>
      <w:r w:rsidRPr="00FA0499">
        <w:rPr>
          <w:rFonts w:cstheme="minorHAnsi"/>
          <w:u w:val="single"/>
        </w:rPr>
        <w:t>effective clash</w:t>
      </w:r>
      <w:r w:rsidRPr="00FA0499">
        <w:rPr>
          <w:rFonts w:cstheme="minorHAnsi"/>
        </w:rPr>
        <w:t xml:space="preserve">. Only the process of negation distinguishes </w:t>
      </w:r>
      <w:r w:rsidRPr="00FA0499">
        <w:rPr>
          <w:rFonts w:cstheme="minorHAnsi"/>
          <w:u w:val="single"/>
        </w:rPr>
        <w:t>debate</w:t>
      </w:r>
      <w:r w:rsidRPr="00FA0499">
        <w:rPr>
          <w:rFonts w:cstheme="minorHAnsi"/>
        </w:rPr>
        <w:t xml:space="preserve"> and </w:t>
      </w:r>
      <w:r w:rsidRPr="00FA0499">
        <w:rPr>
          <w:rFonts w:cstheme="minorHAnsi"/>
          <w:u w:val="single"/>
        </w:rPr>
        <w:t>discussion</w:t>
      </w:r>
      <w:r w:rsidRPr="00FA0499">
        <w:rPr>
          <w:rFonts w:cstheme="minorHAnsi"/>
        </w:rPr>
        <w:t xml:space="preserve"> by necessitating </w:t>
      </w:r>
      <w:r w:rsidRPr="00FA0499">
        <w:rPr>
          <w:rFonts w:cstheme="minorHAnsi"/>
          <w:u w:val="single"/>
        </w:rPr>
        <w:t>iterative testing</w:t>
      </w:r>
      <w:r w:rsidRPr="00FA0499">
        <w:rPr>
          <w:rFonts w:cstheme="minorHAnsi"/>
        </w:rPr>
        <w:t xml:space="preserve"> and </w:t>
      </w:r>
      <w:r w:rsidRPr="00FA0499">
        <w:rPr>
          <w:rFonts w:cstheme="minorHAnsi"/>
          <w:u w:val="single"/>
        </w:rPr>
        <w:t>effective engagement</w:t>
      </w:r>
      <w:r w:rsidRPr="00FA0499">
        <w:rPr>
          <w:rFonts w:cstheme="minorHAnsi"/>
        </w:rPr>
        <w:t xml:space="preserve">, but an absence of </w:t>
      </w:r>
      <w:r w:rsidRPr="00FA0499">
        <w:rPr>
          <w:rFonts w:cstheme="minorHAnsi"/>
          <w:u w:val="single"/>
        </w:rPr>
        <w:t>constant refinement</w:t>
      </w:r>
      <w:r w:rsidRPr="00FA0499">
        <w:rPr>
          <w:rFonts w:cstheme="minorHAnsi"/>
        </w:rPr>
        <w:t xml:space="preserve"> dooms movement building and revolutionary potential</w:t>
      </w:r>
    </w:p>
    <w:p w14:paraId="2D7BE9A3" w14:textId="77777777" w:rsidR="008532A7" w:rsidRPr="00FA0499" w:rsidRDefault="008532A7" w:rsidP="008532A7"/>
    <w:p w14:paraId="05BED50E" w14:textId="041F5BD3" w:rsidR="008532A7" w:rsidRPr="00FA0499" w:rsidRDefault="007942E9" w:rsidP="008532A7">
      <w:pPr>
        <w:pStyle w:val="Heading4"/>
      </w:pPr>
      <w:r>
        <w:t>3</w:t>
      </w:r>
      <w:r w:rsidR="008532A7" w:rsidRPr="00FA0499">
        <w:t xml:space="preserve">] </w:t>
      </w:r>
      <w:r w:rsidR="008532A7" w:rsidRPr="00FA0499">
        <w:rPr>
          <w:u w:val="single"/>
        </w:rPr>
        <w:t>Real-world ed</w:t>
      </w:r>
      <w:r w:rsidR="008532A7" w:rsidRPr="00FA0499">
        <w:t xml:space="preserve">. Debate is imperfect, but only our interpretation can harness legal education to understand the law’s </w:t>
      </w:r>
      <w:r w:rsidR="008532A7" w:rsidRPr="00FA0499">
        <w:rPr>
          <w:u w:val="single"/>
        </w:rPr>
        <w:t>strategic reversibility</w:t>
      </w:r>
      <w:r w:rsidR="008532A7" w:rsidRPr="00FA0499">
        <w:t xml:space="preserve"> paired with </w:t>
      </w:r>
      <w:r w:rsidR="008532A7" w:rsidRPr="00FA0499">
        <w:rPr>
          <w:u w:val="single"/>
        </w:rPr>
        <w:t>intellectual survival skills</w:t>
      </w:r>
      <w:r w:rsidR="008532A7" w:rsidRPr="00FA0499">
        <w:t xml:space="preserve">. </w:t>
      </w:r>
    </w:p>
    <w:p w14:paraId="05002E77" w14:textId="77777777" w:rsidR="008532A7" w:rsidRPr="00FA0499" w:rsidRDefault="008532A7" w:rsidP="008532A7">
      <w:r w:rsidRPr="00FA0499">
        <w:rPr>
          <w:rStyle w:val="StyleStyleBold12pt"/>
        </w:rPr>
        <w:t>Archer 18</w:t>
      </w:r>
      <w:r w:rsidRPr="00FA0499">
        <w:t>, Deborah N. "Political Lawyering for the 21st Century." Denv. L. Rev. 96 (2018): 399. (Associate Professor of Clinical Law at NYU School of Law)//Elmer</w:t>
      </w:r>
    </w:p>
    <w:p w14:paraId="73033D6E" w14:textId="77777777" w:rsidR="008532A7" w:rsidRPr="00FA0499" w:rsidRDefault="008532A7" w:rsidP="008532A7">
      <w:pPr>
        <w:rPr>
          <w:sz w:val="16"/>
        </w:rPr>
      </w:pPr>
      <w:r w:rsidRPr="007942E9">
        <w:rPr>
          <w:rStyle w:val="StyleUnderline"/>
          <w:highlight w:val="yellow"/>
        </w:rPr>
        <w:t>Political justice lawyers must be able to break</w:t>
      </w:r>
      <w:r w:rsidRPr="00FA0499">
        <w:rPr>
          <w:rStyle w:val="StyleUnderline"/>
        </w:rPr>
        <w:t xml:space="preserve"> apart </w:t>
      </w:r>
      <w:r w:rsidRPr="007942E9">
        <w:rPr>
          <w:rStyle w:val="StyleUnderline"/>
          <w:highlight w:val="yellow"/>
        </w:rPr>
        <w:t xml:space="preserve">a systemic problem </w:t>
      </w:r>
      <w:r w:rsidRPr="007942E9">
        <w:rPr>
          <w:rStyle w:val="StyleUnderline"/>
          <w:bCs/>
          <w:highlight w:val="yellow"/>
          <w:bdr w:val="single" w:sz="4" w:space="0" w:color="auto"/>
        </w:rPr>
        <w:t>into manageable components</w:t>
      </w:r>
      <w:r w:rsidRPr="00FA0499">
        <w:rPr>
          <w:rStyle w:val="StyleUnderline"/>
        </w:rPr>
        <w:t>. The complexity of social problems, can cause law students, and even experienced political lawyers, to become overwhelmed.</w:t>
      </w:r>
      <w:r w:rsidRPr="00FA0499">
        <w:rPr>
          <w:sz w:val="16"/>
        </w:rPr>
        <w:t xml:space="preserve"> In describing his work challenging United States military and economic interventions abroad, civil rights advocate and law professor Jules Lobel wrote of this process: “Our </w:t>
      </w:r>
      <w:r w:rsidRPr="00FA0499">
        <w:rPr>
          <w:rStyle w:val="StyleUnderline"/>
        </w:rPr>
        <w:t>foreign-policy litigation became a sort of Sisyphean quest as we maneuvered through a hazy maze cluttered with gates. Each gate we unlocked led to yet another that blocked our path</w:t>
      </w:r>
      <w:r w:rsidRPr="00FA0499">
        <w:rPr>
          <w:sz w:val="16"/>
        </w:rPr>
        <w:t xml:space="preserve">, with the elusive goal of judicial relief always shrouded in the twilight mist of the never-ending maze.”144 </w:t>
      </w:r>
      <w:r w:rsidRPr="00FA0499">
        <w:rPr>
          <w:rStyle w:val="StyleUnderline"/>
        </w:rPr>
        <w:t xml:space="preserve">Pulling apart a larger, systemic problem 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FA0499">
        <w:rPr>
          <w:sz w:val="16"/>
        </w:rPr>
        <w:t>about a problem so big and so pervasive</w:t>
      </w:r>
      <w:r w:rsidRPr="00FA0499">
        <w:rPr>
          <w:rStyle w:val="Emphasis"/>
        </w:rPr>
        <w:t>?</w:t>
      </w:r>
      <w:r w:rsidRPr="00FA0499">
        <w:rPr>
          <w:sz w:val="16"/>
        </w:rPr>
        <w:t xml:space="preserve"> To move toward justice, </w:t>
      </w:r>
      <w:r w:rsidRPr="007942E9">
        <w:rPr>
          <w:rStyle w:val="StyleUnderline"/>
          <w:highlight w:val="yellow"/>
        </w:rPr>
        <w:t xml:space="preserve">advocates must </w:t>
      </w:r>
      <w:r w:rsidRPr="00FA0499">
        <w:rPr>
          <w:rStyle w:val="StyleUnderline"/>
        </w:rPr>
        <w:t xml:space="preserve">be able to </w:t>
      </w:r>
      <w:r w:rsidRPr="007942E9">
        <w:rPr>
          <w:rStyle w:val="Emphasis"/>
          <w:highlight w:val="yellow"/>
        </w:rPr>
        <w:t>break apart</w:t>
      </w:r>
      <w:r w:rsidRPr="007942E9">
        <w:rPr>
          <w:rStyle w:val="StyleUnderline"/>
          <w:highlight w:val="yellow"/>
        </w:rPr>
        <w:t xml:space="preserve"> the forces </w:t>
      </w:r>
      <w:r w:rsidRPr="00FA0499">
        <w:rPr>
          <w:rStyle w:val="StyleUnderline"/>
        </w:rPr>
        <w:t xml:space="preserve">that came together to lead to that moment: </w:t>
      </w:r>
      <w:r w:rsidRPr="00FA0499">
        <w:rPr>
          <w:rStyle w:val="Emphasis"/>
        </w:rPr>
        <w:t>intentional discrimination</w:t>
      </w:r>
      <w:r w:rsidRPr="00FA0499">
        <w:rPr>
          <w:rStyle w:val="StyleUnderline"/>
        </w:rPr>
        <w:t xml:space="preserve">, </w:t>
      </w:r>
      <w:r w:rsidRPr="00FA0499">
        <w:rPr>
          <w:rStyle w:val="Emphasis"/>
        </w:rPr>
        <w:t>implicit bias</w:t>
      </w:r>
      <w:r w:rsidRPr="00FA0499">
        <w:rPr>
          <w:rStyle w:val="StyleUnderline"/>
        </w:rPr>
        <w:t xml:space="preserve">, </w:t>
      </w:r>
      <w:r w:rsidRPr="00FA0499">
        <w:rPr>
          <w:rStyle w:val="Emphasis"/>
        </w:rPr>
        <w:t>ineffective training</w:t>
      </w:r>
      <w:r w:rsidRPr="00FA0499">
        <w:rPr>
          <w:rStyle w:val="StyleUnderline"/>
        </w:rPr>
        <w:t xml:space="preserve">, racial </w:t>
      </w:r>
      <w:r w:rsidRPr="00FA0499">
        <w:rPr>
          <w:rStyle w:val="Emphasis"/>
        </w:rPr>
        <w:t>segregation</w:t>
      </w:r>
      <w:r w:rsidRPr="00FA0499">
        <w:rPr>
          <w:rStyle w:val="StyleUnderline"/>
        </w:rPr>
        <w:t xml:space="preserve">, </w:t>
      </w:r>
      <w:r w:rsidRPr="00FA0499">
        <w:rPr>
          <w:rStyle w:val="Emphasis"/>
        </w:rPr>
        <w:t>lack of economic opportunity</w:t>
      </w:r>
      <w:r w:rsidRPr="00FA0499">
        <w:rPr>
          <w:rStyle w:val="StyleUnderline"/>
        </w:rPr>
        <w:t xml:space="preserve">, the </w:t>
      </w:r>
      <w:r w:rsidRPr="00FA0499">
        <w:rPr>
          <w:rStyle w:val="Emphasis"/>
        </w:rPr>
        <w:t>over-policing</w:t>
      </w:r>
      <w:r w:rsidRPr="00FA0499">
        <w:rPr>
          <w:rStyle w:val="StyleUnderline"/>
        </w:rPr>
        <w:t xml:space="preserve"> of minority communities, and the </w:t>
      </w:r>
      <w:r w:rsidRPr="00FA0499">
        <w:rPr>
          <w:rStyle w:val="Emphasis"/>
        </w:rPr>
        <w:t>failure to invest in non-criminal justice interventions</w:t>
      </w:r>
      <w:r w:rsidRPr="00FA0499">
        <w:rPr>
          <w:rStyle w:val="StyleUnderline"/>
        </w:rPr>
        <w:t xml:space="preserve"> that adequately respond to homelessness, mental illness, and drug addiction.</w:t>
      </w:r>
      <w:r w:rsidRPr="00FA0499">
        <w:rPr>
          <w:sz w:val="16"/>
        </w:rPr>
        <w:t xml:space="preserve"> None of these component problems are easily addressed, but </w:t>
      </w:r>
      <w:r w:rsidRPr="00FA0499">
        <w:rPr>
          <w:rStyle w:val="Emphasis"/>
        </w:rPr>
        <w:t xml:space="preserve">breaking them apart is </w:t>
      </w:r>
      <w:r w:rsidRPr="007942E9">
        <w:rPr>
          <w:rStyle w:val="Emphasis"/>
          <w:highlight w:val="yellow"/>
        </w:rPr>
        <w:t>more manageable</w:t>
      </w:r>
      <w:r w:rsidRPr="00FA0499">
        <w:rPr>
          <w:sz w:val="16"/>
        </w:rPr>
        <w:t>—and more realistic—</w:t>
      </w:r>
      <w:r w:rsidRPr="007942E9">
        <w:rPr>
          <w:rStyle w:val="Emphasis"/>
          <w:highlight w:val="yellow"/>
        </w:rPr>
        <w:t xml:space="preserve">than </w:t>
      </w:r>
      <w:r w:rsidRPr="007942E9">
        <w:rPr>
          <w:rStyle w:val="Emphasis"/>
          <w:highlight w:val="yellow"/>
          <w:bdr w:val="single" w:sz="4" w:space="0" w:color="auto"/>
        </w:rPr>
        <w:t>acting as though there is a single lever</w:t>
      </w:r>
      <w:r w:rsidRPr="007942E9">
        <w:rPr>
          <w:rStyle w:val="Emphasis"/>
          <w:highlight w:val="yellow"/>
        </w:rPr>
        <w:t xml:space="preserve"> </w:t>
      </w:r>
      <w:r w:rsidRPr="00FA0499">
        <w:rPr>
          <w:rStyle w:val="Emphasis"/>
        </w:rPr>
        <w:t>that will solve the problem.</w:t>
      </w:r>
      <w:r w:rsidRPr="00FA0499">
        <w:rPr>
          <w:sz w:val="16"/>
        </w:rPr>
        <w:t xml:space="preserve"> </w:t>
      </w:r>
      <w:r w:rsidRPr="00FA0499">
        <w:rPr>
          <w:rStyle w:val="StyleUnderline"/>
        </w:rPr>
        <w:t xml:space="preserve">After identifying the component problems, advocates can select one and repeat the process of breaking down that problem until they get to a point of entry for their advocacy. </w:t>
      </w:r>
      <w:r w:rsidRPr="00FA0499">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FA0499">
        <w:rPr>
          <w:rStyle w:val="StyleUnderline"/>
        </w:rPr>
        <w:t>After parsing the underlying issues, lawyers need to identify what a lawyer can and should do on behalf of impacted communities and individuals, and this includes determining the most effective advocacy approach.</w:t>
      </w:r>
      <w:r w:rsidRPr="00FA0499">
        <w:rPr>
          <w:sz w:val="16"/>
        </w:rPr>
        <w:t xml:space="preserve"> </w:t>
      </w:r>
      <w:r w:rsidRPr="007942E9">
        <w:rPr>
          <w:rStyle w:val="StyleUnderline"/>
          <w:highlight w:val="yellow"/>
        </w:rPr>
        <w:t>Advocates must</w:t>
      </w:r>
      <w:r w:rsidRPr="007942E9">
        <w:rPr>
          <w:sz w:val="16"/>
          <w:highlight w:val="yellow"/>
        </w:rPr>
        <w:t xml:space="preserve"> </w:t>
      </w:r>
      <w:r w:rsidRPr="00FA0499">
        <w:rPr>
          <w:sz w:val="16"/>
        </w:rPr>
        <w:t xml:space="preserve">also </w:t>
      </w:r>
      <w:r w:rsidRPr="007942E9">
        <w:rPr>
          <w:rStyle w:val="StyleUnderline"/>
          <w:highlight w:val="yellow"/>
        </w:rPr>
        <w:t xml:space="preserve">strategize </w:t>
      </w:r>
      <w:r w:rsidRPr="00FA0499">
        <w:rPr>
          <w:rStyle w:val="StyleUnderline"/>
        </w:rPr>
        <w:t xml:space="preserve">about what can be achieved in the </w:t>
      </w:r>
      <w:r w:rsidRPr="00FA0499">
        <w:rPr>
          <w:rStyle w:val="Emphasis"/>
        </w:rPr>
        <w:t>short term</w:t>
      </w:r>
      <w:r w:rsidRPr="00FA0499">
        <w:rPr>
          <w:rStyle w:val="StyleUnderline"/>
        </w:rPr>
        <w:t xml:space="preserve"> </w:t>
      </w:r>
      <w:r w:rsidRPr="00FA0499">
        <w:rPr>
          <w:rStyle w:val="Emphasis"/>
        </w:rPr>
        <w:t>versus</w:t>
      </w:r>
      <w:r w:rsidRPr="00FA0499">
        <w:rPr>
          <w:rStyle w:val="StyleUnderline"/>
        </w:rPr>
        <w:t xml:space="preserve"> the </w:t>
      </w:r>
      <w:r w:rsidRPr="00FA0499">
        <w:rPr>
          <w:rStyle w:val="Emphasis"/>
        </w:rPr>
        <w:t>long term</w:t>
      </w:r>
      <w:r w:rsidRPr="00FA0499">
        <w:rPr>
          <w:rStyle w:val="StyleUnderline"/>
        </w:rPr>
        <w:t>.</w:t>
      </w:r>
      <w:r w:rsidRPr="00FA0499">
        <w:rPr>
          <w:sz w:val="16"/>
        </w:rPr>
        <w:t xml:space="preserve"> </w:t>
      </w:r>
      <w:r w:rsidRPr="007942E9">
        <w:rPr>
          <w:rStyle w:val="Emphasis"/>
          <w:highlight w:val="yellow"/>
          <w:bdr w:val="single" w:sz="4" w:space="0" w:color="auto"/>
        </w:rPr>
        <w:t>The fight for justice is a marathon</w:t>
      </w:r>
      <w:r w:rsidRPr="00FA0499">
        <w:rPr>
          <w:sz w:val="16"/>
        </w:rPr>
        <w:t xml:space="preserve">, not a sprint. Many law </w:t>
      </w:r>
      <w:r w:rsidRPr="00FA0499">
        <w:rPr>
          <w:rStyle w:val="Emphasis"/>
        </w:rPr>
        <w:t>students</w:t>
      </w:r>
      <w:r w:rsidRPr="00FA0499">
        <w:rPr>
          <w:rStyle w:val="StyleUnderline"/>
        </w:rPr>
        <w:t xml:space="preserve"> experience frustration with advocacy because they </w:t>
      </w:r>
      <w:r w:rsidRPr="00FA0499">
        <w:rPr>
          <w:rStyle w:val="Emphasis"/>
          <w:bdr w:val="single" w:sz="4" w:space="0" w:color="auto"/>
        </w:rPr>
        <w:t>expect immediate justice now</w:t>
      </w:r>
      <w:r w:rsidRPr="00FA0499">
        <w:rPr>
          <w:rStyle w:val="Emphasis"/>
        </w:rPr>
        <w:t>.</w:t>
      </w:r>
      <w:r w:rsidRPr="00FA0499">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FA0499">
        <w:rPr>
          <w:rStyle w:val="StyleUnderline"/>
        </w:rPr>
        <w:t>Advocates cannot only fight for change they will see in their lifetime, they must also fight for the future.</w:t>
      </w:r>
      <w:r w:rsidRPr="00FA0499">
        <w:rPr>
          <w:sz w:val="16"/>
        </w:rPr>
        <w:t xml:space="preserve">146 Change did not happen over night in Brown and lasting change cannot happen over night today. </w:t>
      </w:r>
      <w:r w:rsidRPr="007942E9">
        <w:rPr>
          <w:rStyle w:val="Emphasis"/>
          <w:highlight w:val="yellow"/>
        </w:rPr>
        <w:t>Small victories can be building blocks for systemic reform</w:t>
      </w:r>
      <w:r w:rsidRPr="00FA0499">
        <w:rPr>
          <w:rStyle w:val="StyleUnderline"/>
        </w:rPr>
        <w:t>, and advocates must learn to see the benefit of short-term responsiveness as a component of long-term advocacy. Many lawyers subscribe to the American culture of success, with its uncompromising focus on</w:t>
      </w:r>
      <w:r w:rsidRPr="00FA0499">
        <w:rPr>
          <w:sz w:val="16"/>
        </w:rPr>
        <w:t xml:space="preserve"> immediate </w:t>
      </w:r>
      <w:r w:rsidRPr="00FA0499">
        <w:rPr>
          <w:rStyle w:val="StyleUnderline"/>
        </w:rPr>
        <w:t>accomplishments and victories.</w:t>
      </w:r>
      <w:r w:rsidRPr="00FA0499">
        <w:rPr>
          <w:sz w:val="16"/>
        </w:rPr>
        <w:t xml:space="preserve">147 However, those interested in social justice must adjust their expectations. </w:t>
      </w:r>
      <w:r w:rsidRPr="00FA0499">
        <w:rPr>
          <w:rStyle w:val="StyleUnderline"/>
        </w:rPr>
        <w:t>Many pivotal civil rights victories were made possible by the seemingly hopeless cases that were brought, and lost, before them.</w:t>
      </w:r>
      <w:r w:rsidRPr="00FA0499">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7942E9">
        <w:rPr>
          <w:rStyle w:val="StyleUnderline"/>
          <w:highlight w:val="yellow"/>
        </w:rPr>
        <w:t xml:space="preserve">Advocates </w:t>
      </w:r>
      <w:r w:rsidRPr="00FA0499">
        <w:rPr>
          <w:rStyle w:val="StyleUnderline"/>
        </w:rPr>
        <w:t xml:space="preserve">challenging complex social justice problems </w:t>
      </w:r>
      <w:r w:rsidRPr="007942E9">
        <w:rPr>
          <w:rStyle w:val="StyleUnderline"/>
          <w:highlight w:val="yellow"/>
        </w:rPr>
        <w:t xml:space="preserve">can </w:t>
      </w:r>
      <w:r w:rsidRPr="007942E9">
        <w:rPr>
          <w:rStyle w:val="Emphasis"/>
          <w:highlight w:val="yellow"/>
        </w:rPr>
        <w:t>find it difficult to identify the correct solution</w:t>
      </w:r>
      <w:r w:rsidRPr="007942E9">
        <w:rPr>
          <w:rStyle w:val="StyleUnderline"/>
          <w:highlight w:val="yellow"/>
        </w:rPr>
        <w:t xml:space="preserve"> </w:t>
      </w:r>
      <w:r w:rsidRPr="00FA0499">
        <w:rPr>
          <w:rStyle w:val="StyleUnderline"/>
        </w:rPr>
        <w:t xml:space="preserve">when </w:t>
      </w:r>
      <w:r w:rsidRPr="00FA0499">
        <w:rPr>
          <w:rStyle w:val="Emphasis"/>
        </w:rPr>
        <w:t>one of their</w:t>
      </w:r>
      <w:r w:rsidRPr="00FA0499">
        <w:rPr>
          <w:rStyle w:val="StyleUnderline"/>
        </w:rPr>
        <w:t xml:space="preserve"> social justice </w:t>
      </w:r>
      <w:r w:rsidRPr="00FA0499">
        <w:rPr>
          <w:rStyle w:val="Emphasis"/>
        </w:rPr>
        <w:t>values is in conflict with another</w:t>
      </w:r>
      <w:r w:rsidRPr="00FA0499">
        <w:rPr>
          <w:rStyle w:val="StyleUnderline"/>
        </w:rPr>
        <w:t>.</w:t>
      </w:r>
      <w:r w:rsidRPr="00FA0499">
        <w:rPr>
          <w:sz w:val="16"/>
        </w:rPr>
        <w:t xml:space="preserve"> A simple example: </w:t>
      </w:r>
      <w:r w:rsidRPr="00FA0499">
        <w:rPr>
          <w:rStyle w:val="StyleUnderline"/>
        </w:rPr>
        <w:t>a social justice lawyer’s demands for swift justice for the victim of police brutality may conflict with the lawyer’s belief in the officer’s fundamental right to due process and a fair trial.</w:t>
      </w:r>
      <w:r w:rsidRPr="00FA0499">
        <w:rPr>
          <w:sz w:val="16"/>
        </w:rPr>
        <w:t xml:space="preserve"> </w:t>
      </w:r>
      <w:r w:rsidRPr="00FA0499">
        <w:rPr>
          <w:rStyle w:val="StyleUnderline"/>
        </w:rPr>
        <w:t>While social justice lawyers regularly face these dilemmas,</w:t>
      </w:r>
      <w:r w:rsidRPr="00FA0499">
        <w:rPr>
          <w:sz w:val="16"/>
        </w:rPr>
        <w:t xml:space="preserve"> law </w:t>
      </w:r>
      <w:r w:rsidRPr="007942E9">
        <w:rPr>
          <w:rStyle w:val="Emphasis"/>
          <w:highlight w:val="yellow"/>
        </w:rPr>
        <w:t xml:space="preserve">students are not often forced to struggle through </w:t>
      </w:r>
      <w:r w:rsidRPr="00FA0499">
        <w:rPr>
          <w:rStyle w:val="Emphasis"/>
        </w:rPr>
        <w:t xml:space="preserve">them to </w:t>
      </w:r>
      <w:r w:rsidRPr="007942E9">
        <w:rPr>
          <w:rStyle w:val="Emphasis"/>
          <w:highlight w:val="yellow"/>
        </w:rPr>
        <w:t xml:space="preserve">resolution </w:t>
      </w:r>
      <w:r w:rsidRPr="00FA0499">
        <w:rPr>
          <w:rStyle w:val="Emphasis"/>
        </w:rPr>
        <w:t>in real world scenarios</w:t>
      </w:r>
      <w:r w:rsidRPr="00FA0499">
        <w:rPr>
          <w:sz w:val="16"/>
        </w:rPr>
        <w:t>—</w:t>
      </w:r>
      <w:r w:rsidRPr="00FA0499">
        <w:rPr>
          <w:rStyle w:val="StyleUnderline"/>
        </w:rPr>
        <w:t xml:space="preserve">to </w:t>
      </w:r>
      <w:r w:rsidRPr="00FA0499">
        <w:rPr>
          <w:rStyle w:val="Emphasis"/>
        </w:rPr>
        <w:t>make difficult decisions</w:t>
      </w:r>
      <w:r w:rsidRPr="00FA0499">
        <w:rPr>
          <w:rStyle w:val="StyleUnderline"/>
        </w:rPr>
        <w:t xml:space="preserve"> and </w:t>
      </w:r>
      <w:r w:rsidRPr="00FA0499">
        <w:rPr>
          <w:rStyle w:val="Emphasis"/>
        </w:rPr>
        <w:t>manage the fallout from the choices</w:t>
      </w:r>
      <w:r w:rsidRPr="00FA0499">
        <w:rPr>
          <w:rStyle w:val="StyleUnderline"/>
        </w:rPr>
        <w:t xml:space="preserve"> they make in resolving the conflict.</w:t>
      </w:r>
      <w:r w:rsidRPr="00FA0499">
        <w:rPr>
          <w:sz w:val="16"/>
        </w:rPr>
        <w:t xml:space="preserve"> </w:t>
      </w:r>
      <w:r w:rsidRPr="00FA0499">
        <w:rPr>
          <w:u w:val="single"/>
        </w:rPr>
        <w:t>Engaging in complex cases can force students to work through conflicts, helping them to articulate and sharpen their beliefs and goals, forcing them to clearly define what justice means broadly and in the specific context presented</w:t>
      </w:r>
      <w:r w:rsidRPr="00FA0499">
        <w:rPr>
          <w:sz w:val="16"/>
        </w:rPr>
        <w:t xml:space="preserve">. </w:t>
      </w:r>
      <w:r w:rsidRPr="00FA0499">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FA0499">
        <w:rPr>
          <w:sz w:val="16"/>
          <w:szCs w:val="10"/>
        </w:rPr>
        <w:t xml:space="preserve"> </w:t>
      </w:r>
      <w:r w:rsidRPr="00FA0499">
        <w:rPr>
          <w:sz w:val="16"/>
        </w:rPr>
        <w:t xml:space="preserve">Working on this case also gave the </w:t>
      </w:r>
      <w:r w:rsidRPr="00FA0499">
        <w:rPr>
          <w:rStyle w:val="StyleUnderline"/>
        </w:rPr>
        <w:t>students</w:t>
      </w:r>
      <w:r w:rsidRPr="00FA0499">
        <w:rPr>
          <w:sz w:val="16"/>
        </w:rPr>
        <w:t xml:space="preserve"> and me the opportunity to </w:t>
      </w:r>
      <w:r w:rsidRPr="00FA0499">
        <w:rPr>
          <w:rStyle w:val="StyleUnderline"/>
        </w:rPr>
        <w:t>work through</w:t>
      </w:r>
      <w:r w:rsidRPr="00FA0499">
        <w:rPr>
          <w:sz w:val="16"/>
        </w:rPr>
        <w:t xml:space="preserve"> more nuanced applications of some of the lawyering concepts that were introduced in their smaller cases, </w:t>
      </w:r>
      <w:r w:rsidRPr="00FA0499">
        <w:rPr>
          <w:rStyle w:val="StyleUnderline"/>
        </w:rPr>
        <w:t>including</w:t>
      </w:r>
      <w:r w:rsidRPr="00FA0499">
        <w:rPr>
          <w:sz w:val="16"/>
        </w:rPr>
        <w:t xml:space="preserve"> client-centered lawyering when </w:t>
      </w:r>
      <w:r w:rsidRPr="00FA0499">
        <w:rPr>
          <w:rStyle w:val="StyleUnderline"/>
        </w:rPr>
        <w:t>working on behalf of the community</w:t>
      </w:r>
      <w:r w:rsidRPr="00FA0499">
        <w:rPr>
          <w:sz w:val="16"/>
        </w:rPr>
        <w:t xml:space="preserve">; </w:t>
      </w:r>
      <w:r w:rsidRPr="007942E9">
        <w:rPr>
          <w:rStyle w:val="Emphasis"/>
          <w:highlight w:val="yellow"/>
        </w:rPr>
        <w:t>large-scale fact investigation</w:t>
      </w:r>
      <w:r w:rsidRPr="007942E9">
        <w:rPr>
          <w:sz w:val="16"/>
          <w:highlight w:val="yellow"/>
          <w:u w:val="single"/>
        </w:rPr>
        <w:t xml:space="preserve">; </w:t>
      </w:r>
      <w:r w:rsidRPr="007942E9">
        <w:rPr>
          <w:rStyle w:val="Emphasis"/>
          <w:highlight w:val="yellow"/>
        </w:rPr>
        <w:t>transferring</w:t>
      </w:r>
      <w:r w:rsidRPr="007942E9">
        <w:rPr>
          <w:sz w:val="16"/>
          <w:highlight w:val="yellow"/>
        </w:rPr>
        <w:t xml:space="preserve"> </w:t>
      </w:r>
      <w:r w:rsidRPr="00FA0499">
        <w:rPr>
          <w:sz w:val="16"/>
        </w:rPr>
        <w:t>their “</w:t>
      </w:r>
      <w:r w:rsidRPr="00FA0499">
        <w:rPr>
          <w:rStyle w:val="StyleUnderline"/>
        </w:rPr>
        <w:t xml:space="preserve">social justice </w:t>
      </w:r>
      <w:r w:rsidRPr="007942E9">
        <w:rPr>
          <w:rStyle w:val="Emphasis"/>
          <w:highlight w:val="yellow"/>
        </w:rPr>
        <w:t>knowledge</w:t>
      </w:r>
      <w:r w:rsidRPr="007942E9">
        <w:rPr>
          <w:sz w:val="16"/>
          <w:highlight w:val="yellow"/>
          <w:u w:val="single"/>
        </w:rPr>
        <w:t xml:space="preserve">” </w:t>
      </w:r>
      <w:r w:rsidRPr="007942E9">
        <w:rPr>
          <w:rStyle w:val="Emphasis"/>
          <w:highlight w:val="yellow"/>
        </w:rPr>
        <w:t>to different contexts</w:t>
      </w:r>
      <w:r w:rsidRPr="007942E9">
        <w:rPr>
          <w:sz w:val="16"/>
          <w:highlight w:val="yellow"/>
          <w:u w:val="single"/>
        </w:rPr>
        <w:t>;</w:t>
      </w:r>
      <w:r w:rsidRPr="00FA0499">
        <w:rPr>
          <w:sz w:val="16"/>
        </w:rPr>
        <w:t xml:space="preserve"> </w:t>
      </w:r>
      <w:r w:rsidRPr="00FA0499">
        <w:rPr>
          <w:rStyle w:val="Emphasis"/>
        </w:rPr>
        <w:t>crafting legal and factual narratives</w:t>
      </w:r>
      <w:r w:rsidRPr="00FA0499">
        <w:rPr>
          <w:rStyle w:val="StyleUnderline"/>
        </w:rPr>
        <w:t xml:space="preserve"> that</w:t>
      </w:r>
      <w:r w:rsidRPr="00FA0499">
        <w:rPr>
          <w:sz w:val="16"/>
        </w:rPr>
        <w:t xml:space="preserve"> are not only true to the communities’ experience, but </w:t>
      </w:r>
      <w:r w:rsidRPr="00FA0499">
        <w:rPr>
          <w:rStyle w:val="StyleUnderline"/>
        </w:rPr>
        <w:t xml:space="preserve">can </w:t>
      </w:r>
      <w:r w:rsidRPr="00FA0499">
        <w:rPr>
          <w:rStyle w:val="Emphasis"/>
        </w:rPr>
        <w:t>persuade</w:t>
      </w:r>
      <w:r w:rsidRPr="00FA0499">
        <w:rPr>
          <w:rStyle w:val="StyleUnderline"/>
        </w:rPr>
        <w:t xml:space="preserve"> and </w:t>
      </w:r>
      <w:r w:rsidRPr="00FA0499">
        <w:rPr>
          <w:rStyle w:val="Emphasis"/>
        </w:rPr>
        <w:t>influence</w:t>
      </w:r>
      <w:r w:rsidRPr="00FA0499">
        <w:rPr>
          <w:rStyle w:val="StyleUnderline"/>
        </w:rPr>
        <w:t xml:space="preserve"> others</w:t>
      </w:r>
      <w:r w:rsidRPr="00FA0499">
        <w:rPr>
          <w:sz w:val="16"/>
        </w:rPr>
        <w:t xml:space="preserve">; </w:t>
      </w:r>
      <w:r w:rsidRPr="00FA0499">
        <w:rPr>
          <w:rStyle w:val="StyleUnderline"/>
        </w:rPr>
        <w:t>and</w:t>
      </w:r>
      <w:r w:rsidRPr="00FA0499">
        <w:rPr>
          <w:sz w:val="16"/>
        </w:rPr>
        <w:t xml:space="preserve"> how to </w:t>
      </w:r>
      <w:r w:rsidRPr="00FA0499">
        <w:rPr>
          <w:rStyle w:val="Emphasis"/>
        </w:rPr>
        <w:t>develop an integrated advocacy plan.</w:t>
      </w:r>
      <w:r w:rsidRPr="00FA0499">
        <w:rPr>
          <w:sz w:val="16"/>
        </w:rPr>
        <w:t xml:space="preserve"> </w:t>
      </w:r>
      <w:r w:rsidRPr="00FA0499">
        <w:rPr>
          <w:rStyle w:val="StyleUnderline"/>
        </w:rPr>
        <w:t>The students frequently asked whether we should even pursue the matter</w:t>
      </w:r>
      <w:r w:rsidRPr="00FA0499">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FA0499">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FA0499">
        <w:rPr>
          <w:sz w:val="16"/>
        </w:rPr>
        <w:t xml:space="preserve"> </w:t>
      </w:r>
      <w:r w:rsidRPr="00FA0499">
        <w:rPr>
          <w:rStyle w:val="StyleUnderline"/>
        </w:rPr>
        <w:t>America continues to grapple with systemic injustice.</w:t>
      </w:r>
      <w:r w:rsidRPr="00FA0499">
        <w:rPr>
          <w:sz w:val="16"/>
        </w:rPr>
        <w:t xml:space="preserve"> </w:t>
      </w:r>
      <w:r w:rsidRPr="00FA0499">
        <w:rPr>
          <w:rStyle w:val="Emphasis"/>
        </w:rPr>
        <w:t xml:space="preserve">Political justice lawyering offers powerful strategies </w:t>
      </w:r>
      <w:r w:rsidRPr="007942E9">
        <w:rPr>
          <w:rStyle w:val="Emphasis"/>
          <w:highlight w:val="yellow"/>
        </w:rPr>
        <w:t>to advance the cause of justice</w:t>
      </w:r>
      <w:r w:rsidRPr="00FA0499">
        <w:rPr>
          <w:sz w:val="16"/>
        </w:rPr>
        <w:t>—</w:t>
      </w:r>
      <w:r w:rsidRPr="007942E9">
        <w:rPr>
          <w:rStyle w:val="StyleUnderline"/>
          <w:highlight w:val="yellow"/>
        </w:rPr>
        <w:t xml:space="preserve">through integrated advocacy </w:t>
      </w:r>
      <w:r w:rsidRPr="00FA0499">
        <w:rPr>
          <w:rStyle w:val="StyleUnderline"/>
        </w:rPr>
        <w:t>comprising the full array of tools available to social justice advocates, including strategic systemic reform litigation.</w:t>
      </w:r>
      <w:r w:rsidRPr="00FA0499">
        <w:rPr>
          <w:sz w:val="16"/>
        </w:rPr>
        <w:t xml:space="preserve"> </w:t>
      </w:r>
      <w:r w:rsidRPr="00FA0499">
        <w:rPr>
          <w:rStyle w:val="Emphasis"/>
        </w:rPr>
        <w:t xml:space="preserve">It is </w:t>
      </w:r>
      <w:r w:rsidRPr="007942E9">
        <w:rPr>
          <w:rStyle w:val="Emphasis"/>
          <w:highlight w:val="yellow"/>
          <w:bdr w:val="single" w:sz="4" w:space="0" w:color="auto"/>
        </w:rPr>
        <w:t>the job of legal education</w:t>
      </w:r>
      <w:r w:rsidRPr="007942E9">
        <w:rPr>
          <w:rStyle w:val="Emphasis"/>
          <w:highlight w:val="yellow"/>
        </w:rPr>
        <w:t xml:space="preserve"> </w:t>
      </w:r>
      <w:r w:rsidRPr="00FA0499">
        <w:rPr>
          <w:rStyle w:val="Emphasis"/>
        </w:rPr>
        <w:t>to prepare law students to become effective lawyers.</w:t>
      </w:r>
      <w:r w:rsidRPr="00FA0499">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5E58999F" w14:textId="77777777" w:rsidR="008532A7" w:rsidRPr="00FA0499" w:rsidRDefault="008532A7" w:rsidP="008532A7">
      <w:pPr>
        <w:rPr>
          <w:sz w:val="16"/>
        </w:rPr>
      </w:pPr>
    </w:p>
    <w:p w14:paraId="080A61ED" w14:textId="77777777" w:rsidR="008532A7" w:rsidRPr="00FA0499" w:rsidRDefault="008532A7" w:rsidP="008532A7">
      <w:pPr>
        <w:rPr>
          <w:sz w:val="16"/>
        </w:rPr>
      </w:pPr>
    </w:p>
    <w:p w14:paraId="115B6990" w14:textId="19E5FED2" w:rsidR="008532A7" w:rsidRPr="00FA0499" w:rsidRDefault="008532A7" w:rsidP="008532A7">
      <w:pPr>
        <w:pStyle w:val="Heading3"/>
      </w:pPr>
      <w:r w:rsidRPr="00FA0499">
        <w:t>NC</w:t>
      </w:r>
    </w:p>
    <w:p w14:paraId="7AED7015" w14:textId="77777777" w:rsidR="008532A7" w:rsidRPr="00FA0499" w:rsidRDefault="008532A7" w:rsidP="008532A7">
      <w:pPr>
        <w:pStyle w:val="Heading4"/>
      </w:pPr>
      <w:r w:rsidRPr="00FA0499">
        <w:t>I negate “Resolved: A just government ought to recognize an unconditional right of workers to strike.”</w:t>
      </w:r>
    </w:p>
    <w:p w14:paraId="01F1CD5E" w14:textId="77777777" w:rsidR="008532A7" w:rsidRPr="00FA0499" w:rsidRDefault="008532A7" w:rsidP="008532A7"/>
    <w:p w14:paraId="34604CD1" w14:textId="77777777" w:rsidR="008532A7" w:rsidRPr="00FA0499" w:rsidRDefault="008532A7" w:rsidP="008532A7">
      <w:pPr>
        <w:pStyle w:val="Heading4"/>
      </w:pPr>
      <w:r w:rsidRPr="00FA0499">
        <w:t>As defined by Merriam Webster, unconditional means “Not conditional, or limited, absolute.”</w:t>
      </w:r>
    </w:p>
    <w:p w14:paraId="6D6FB435" w14:textId="77777777" w:rsidR="008532A7" w:rsidRPr="00FA0499" w:rsidRDefault="008532A7" w:rsidP="008532A7"/>
    <w:p w14:paraId="716154A1" w14:textId="77777777" w:rsidR="008532A7" w:rsidRPr="00FA0499" w:rsidRDefault="008532A7" w:rsidP="008532A7">
      <w:pPr>
        <w:pStyle w:val="Heading4"/>
      </w:pPr>
      <w:r w:rsidRPr="00FA0499">
        <w:rPr>
          <w:color w:val="000000"/>
        </w:rPr>
        <w:t>I value morality because the word ought in the resolution implies a moral question.</w:t>
      </w:r>
    </w:p>
    <w:p w14:paraId="3DF89C99" w14:textId="77777777" w:rsidR="008532A7" w:rsidRPr="00FA0499" w:rsidRDefault="008532A7" w:rsidP="008532A7"/>
    <w:p w14:paraId="059C7A05" w14:textId="77777777" w:rsidR="008532A7" w:rsidRPr="00FA0499" w:rsidRDefault="008532A7" w:rsidP="008532A7">
      <w:pPr>
        <w:pStyle w:val="Heading4"/>
      </w:pPr>
      <w:r w:rsidRPr="00FA0499">
        <w:rPr>
          <w:color w:val="000000"/>
        </w:rPr>
        <w:t>The standard is maximizing expected utility. Prefer this for two reasons:</w:t>
      </w:r>
    </w:p>
    <w:p w14:paraId="5F01BC86" w14:textId="77777777" w:rsidR="008532A7" w:rsidRPr="00FA0499" w:rsidRDefault="008532A7" w:rsidP="008532A7"/>
    <w:p w14:paraId="60AA4F0C" w14:textId="77777777" w:rsidR="008532A7" w:rsidRPr="00FA0499" w:rsidRDefault="008532A7" w:rsidP="008532A7">
      <w:pPr>
        <w:pStyle w:val="Heading4"/>
      </w:pPr>
      <w:r w:rsidRPr="00FA0499">
        <w:rPr>
          <w:color w:val="000000"/>
        </w:rPr>
        <w:t>First, utilitarianism is the only theory relevant to morality since consequences are the only form of value we can experience. Harris 10:</w:t>
      </w:r>
    </w:p>
    <w:p w14:paraId="00A76E8F" w14:textId="77777777" w:rsidR="008532A7" w:rsidRPr="00FA0499" w:rsidRDefault="008532A7" w:rsidP="008532A7">
      <w:pPr>
        <w:pBdr>
          <w:top w:val="nil"/>
          <w:left w:val="nil"/>
          <w:bottom w:val="nil"/>
          <w:right w:val="nil"/>
          <w:between w:val="nil"/>
        </w:pBdr>
        <w:rPr>
          <w:rFonts w:eastAsia="Calibri"/>
          <w:color w:val="000000"/>
        </w:rPr>
      </w:pPr>
      <w:r w:rsidRPr="00FA0499">
        <w:rPr>
          <w:rFonts w:eastAsia="Calibri"/>
          <w:b/>
          <w:color w:val="000000"/>
          <w:sz w:val="16"/>
          <w:szCs w:val="16"/>
        </w:rPr>
        <w:t>Harris, Sam [CEO of Project Reason]. “The Moral Landscape: How Science Can Determine Human Values,” 2010.</w:t>
      </w:r>
    </w:p>
    <w:p w14:paraId="32490658" w14:textId="77777777" w:rsidR="008532A7" w:rsidRPr="00FA0499" w:rsidRDefault="008532A7" w:rsidP="008532A7">
      <w:pPr>
        <w:pBdr>
          <w:top w:val="nil"/>
          <w:left w:val="nil"/>
          <w:bottom w:val="nil"/>
          <w:right w:val="nil"/>
          <w:between w:val="nil"/>
        </w:pBdr>
        <w:rPr>
          <w:rFonts w:eastAsia="Calibri"/>
          <w:color w:val="000000"/>
        </w:rPr>
      </w:pPr>
      <w:r w:rsidRPr="00FA0499">
        <w:rPr>
          <w:rFonts w:eastAsia="Calibri"/>
          <w:color w:val="000000"/>
          <w:sz w:val="12"/>
          <w:szCs w:val="12"/>
        </w:rPr>
        <w:t xml:space="preserve">Here is my (consequentialist) starting point: </w:t>
      </w:r>
      <w:r w:rsidRPr="007942E9">
        <w:rPr>
          <w:rFonts w:eastAsia="Calibri"/>
          <w:b/>
          <w:color w:val="000000"/>
          <w:highlight w:val="yellow"/>
          <w:u w:val="single"/>
        </w:rPr>
        <w:t>all questions of value</w:t>
      </w:r>
      <w:r w:rsidRPr="00FA0499">
        <w:rPr>
          <w:rFonts w:eastAsia="Calibri"/>
          <w:color w:val="000000"/>
          <w:sz w:val="12"/>
          <w:szCs w:val="12"/>
        </w:rPr>
        <w:t xml:space="preserve"> (right and wrong, good and evil, etc.) </w:t>
      </w:r>
      <w:r w:rsidRPr="007942E9">
        <w:rPr>
          <w:rFonts w:eastAsia="Calibri"/>
          <w:b/>
          <w:color w:val="000000"/>
          <w:highlight w:val="yellow"/>
          <w:u w:val="single"/>
        </w:rPr>
        <w:t>depend upon</w:t>
      </w:r>
      <w:r w:rsidRPr="00FA0499">
        <w:rPr>
          <w:rFonts w:eastAsia="Calibri"/>
          <w:b/>
          <w:color w:val="000000"/>
          <w:u w:val="single"/>
        </w:rPr>
        <w:t xml:space="preserve"> the possibility of </w:t>
      </w:r>
      <w:r w:rsidRPr="007942E9">
        <w:rPr>
          <w:rFonts w:eastAsia="Calibri"/>
          <w:b/>
          <w:color w:val="000000"/>
          <w:highlight w:val="yellow"/>
          <w:u w:val="single"/>
        </w:rPr>
        <w:t>experiencing such value. Without</w:t>
      </w:r>
      <w:r w:rsidRPr="00FA0499">
        <w:rPr>
          <w:rFonts w:eastAsia="Calibri"/>
          <w:color w:val="000000"/>
          <w:sz w:val="12"/>
          <w:szCs w:val="12"/>
        </w:rPr>
        <w:t xml:space="preserve"> potential </w:t>
      </w:r>
      <w:r w:rsidRPr="007942E9">
        <w:rPr>
          <w:rFonts w:eastAsia="Calibri"/>
          <w:b/>
          <w:color w:val="000000"/>
          <w:highlight w:val="yellow"/>
          <w:u w:val="single"/>
        </w:rPr>
        <w:t>consequences</w:t>
      </w:r>
      <w:r w:rsidRPr="00FA0499">
        <w:rPr>
          <w:rFonts w:eastAsia="Calibri"/>
          <w:b/>
          <w:color w:val="000000"/>
          <w:u w:val="single"/>
        </w:rPr>
        <w:t xml:space="preserve"> at the level of experience</w:t>
      </w:r>
      <w:r w:rsidRPr="00FA0499">
        <w:rPr>
          <w:rFonts w:eastAsia="Calibri"/>
          <w:color w:val="000000"/>
          <w:sz w:val="12"/>
          <w:szCs w:val="12"/>
        </w:rPr>
        <w:t>—happiness, suffering, joy, despair, etc.—</w:t>
      </w:r>
      <w:r w:rsidRPr="00FA0499">
        <w:rPr>
          <w:rFonts w:eastAsia="Calibri"/>
          <w:b/>
          <w:color w:val="000000"/>
          <w:u w:val="single"/>
        </w:rPr>
        <w:t>all</w:t>
      </w:r>
      <w:r w:rsidRPr="00FA0499">
        <w:rPr>
          <w:rFonts w:eastAsia="Calibri"/>
          <w:color w:val="000000"/>
          <w:sz w:val="12"/>
          <w:szCs w:val="12"/>
        </w:rPr>
        <w:t xml:space="preserve"> talk of </w:t>
      </w:r>
      <w:r w:rsidRPr="007942E9">
        <w:rPr>
          <w:rFonts w:eastAsia="Calibri"/>
          <w:b/>
          <w:color w:val="000000"/>
          <w:highlight w:val="yellow"/>
          <w:u w:val="single"/>
        </w:rPr>
        <w:t>value is empty.</w:t>
      </w:r>
      <w:r w:rsidRPr="00FA0499">
        <w:rPr>
          <w:rFonts w:eastAsia="Calibri"/>
          <w:b/>
          <w:color w:val="000000"/>
          <w:u w:val="single"/>
        </w:rPr>
        <w:t xml:space="preserve"> Therefore, </w:t>
      </w:r>
      <w:r w:rsidRPr="007942E9">
        <w:rPr>
          <w:rFonts w:eastAsia="Calibri"/>
          <w:b/>
          <w:color w:val="000000"/>
          <w:highlight w:val="yellow"/>
          <w:u w:val="single"/>
        </w:rPr>
        <w:t>to say that an act is</w:t>
      </w:r>
      <w:r w:rsidRPr="00FA0499">
        <w:rPr>
          <w:rFonts w:eastAsia="Calibri"/>
          <w:b/>
          <w:color w:val="000000"/>
          <w:u w:val="single"/>
        </w:rPr>
        <w:t xml:space="preserve"> morally </w:t>
      </w:r>
      <w:r w:rsidRPr="007942E9">
        <w:rPr>
          <w:rFonts w:eastAsia="Calibri"/>
          <w:b/>
          <w:color w:val="000000"/>
          <w:highlight w:val="yellow"/>
          <w:u w:val="single"/>
        </w:rPr>
        <w:t>necessary</w:t>
      </w:r>
      <w:r w:rsidRPr="00FA0499">
        <w:rPr>
          <w:rFonts w:eastAsia="Calibri"/>
          <w:b/>
          <w:color w:val="000000"/>
          <w:sz w:val="12"/>
          <w:szCs w:val="12"/>
        </w:rPr>
        <w:t>,</w:t>
      </w:r>
      <w:r w:rsidRPr="00FA0499">
        <w:rPr>
          <w:rFonts w:eastAsia="Calibri"/>
          <w:color w:val="000000"/>
          <w:sz w:val="12"/>
          <w:szCs w:val="12"/>
        </w:rPr>
        <w:t xml:space="preserve"> or evil, or blameless, </w:t>
      </w:r>
      <w:r w:rsidRPr="007942E9">
        <w:rPr>
          <w:rFonts w:eastAsia="Calibri"/>
          <w:b/>
          <w:color w:val="000000"/>
          <w:highlight w:val="yellow"/>
          <w:u w:val="single"/>
        </w:rPr>
        <w:t>is to make</w:t>
      </w:r>
      <w:r w:rsidRPr="00FA0499">
        <w:rPr>
          <w:rFonts w:eastAsia="Calibri"/>
          <w:b/>
          <w:color w:val="000000"/>
          <w:sz w:val="12"/>
          <w:szCs w:val="12"/>
        </w:rPr>
        <w:t xml:space="preserve"> (tacit) </w:t>
      </w:r>
      <w:r w:rsidRPr="007942E9">
        <w:rPr>
          <w:rFonts w:eastAsia="Calibri"/>
          <w:b/>
          <w:color w:val="000000"/>
          <w:highlight w:val="yellow"/>
          <w:u w:val="single"/>
        </w:rPr>
        <w:t>claims about</w:t>
      </w:r>
      <w:r w:rsidRPr="00FA0499">
        <w:rPr>
          <w:rFonts w:eastAsia="Calibri"/>
          <w:b/>
          <w:color w:val="000000"/>
          <w:u w:val="single"/>
        </w:rPr>
        <w:t xml:space="preserve"> its </w:t>
      </w:r>
      <w:r w:rsidRPr="007942E9">
        <w:rPr>
          <w:rFonts w:eastAsia="Calibri"/>
          <w:b/>
          <w:color w:val="000000"/>
          <w:highlight w:val="yellow"/>
          <w:u w:val="single"/>
        </w:rPr>
        <w:t>consequences</w:t>
      </w:r>
      <w:r w:rsidRPr="00FA0499">
        <w:rPr>
          <w:rFonts w:eastAsia="Calibri"/>
          <w:color w:val="000000"/>
          <w:sz w:val="12"/>
          <w:szCs w:val="12"/>
        </w:rPr>
        <w:t xml:space="preserve"> in the lives of conscious creatures (whether actual or potential). I am unaware of any interesting exception to this rule. Needless to say, </w:t>
      </w:r>
      <w:r w:rsidRPr="007942E9">
        <w:rPr>
          <w:rFonts w:eastAsia="Calibri"/>
          <w:b/>
          <w:color w:val="000000"/>
          <w:highlight w:val="yellow"/>
          <w:u w:val="single"/>
        </w:rPr>
        <w:t>if one is worried about pleasing God</w:t>
      </w:r>
      <w:r w:rsidRPr="00FA0499">
        <w:rPr>
          <w:rFonts w:eastAsia="Calibri"/>
          <w:color w:val="000000"/>
          <w:sz w:val="12"/>
          <w:szCs w:val="12"/>
        </w:rPr>
        <w:t xml:space="preserve"> or His angels, </w:t>
      </w:r>
      <w:r w:rsidRPr="007942E9">
        <w:rPr>
          <w:rFonts w:eastAsia="Calibri"/>
          <w:b/>
          <w:color w:val="000000"/>
          <w:highlight w:val="yellow"/>
          <w:u w:val="single"/>
        </w:rPr>
        <w:t>this assumes that</w:t>
      </w:r>
      <w:r w:rsidRPr="00FA0499">
        <w:rPr>
          <w:rFonts w:eastAsia="Calibri"/>
          <w:color w:val="000000"/>
          <w:sz w:val="12"/>
          <w:szCs w:val="12"/>
        </w:rPr>
        <w:t xml:space="preserve"> such invisible entities are conscious (in some sense) and cognizant of human behavior. It also generally assumes [and] that </w:t>
      </w:r>
      <w:r w:rsidRPr="007942E9">
        <w:rPr>
          <w:rFonts w:eastAsia="Calibri"/>
          <w:b/>
          <w:color w:val="000000"/>
          <w:highlight w:val="yellow"/>
          <w:u w:val="single"/>
        </w:rPr>
        <w:t>it is possible to suffer their wrath</w:t>
      </w:r>
      <w:r w:rsidRPr="00FA0499">
        <w:rPr>
          <w:rFonts w:eastAsia="Calibri"/>
          <w:color w:val="000000"/>
          <w:u w:val="single"/>
        </w:rPr>
        <w:t xml:space="preserve"> </w:t>
      </w:r>
      <w:r w:rsidRPr="00FA0499">
        <w:rPr>
          <w:rFonts w:eastAsia="Calibri"/>
          <w:color w:val="000000"/>
          <w:sz w:val="12"/>
          <w:szCs w:val="12"/>
        </w:rPr>
        <w:t>or enjoy their approval, either in this world or the world to come. Even within religion, therefore, consequences and conscious states remain the foundation of all values.</w:t>
      </w:r>
    </w:p>
    <w:p w14:paraId="2C2026E3" w14:textId="77777777" w:rsidR="008532A7" w:rsidRPr="00FA0499" w:rsidRDefault="008532A7" w:rsidP="008532A7">
      <w:pPr>
        <w:pStyle w:val="Heading4"/>
      </w:pPr>
      <w:r w:rsidRPr="00FA0499">
        <w:rPr>
          <w:color w:val="000000"/>
        </w:rPr>
        <w:t>Second, the uncertainty inherent to governing necessitates utilitarianism. Goodin 90:</w:t>
      </w:r>
    </w:p>
    <w:p w14:paraId="6880A6AF" w14:textId="77777777" w:rsidR="008532A7" w:rsidRPr="00FA0499" w:rsidRDefault="008532A7" w:rsidP="008532A7">
      <w:pPr>
        <w:pBdr>
          <w:top w:val="nil"/>
          <w:left w:val="nil"/>
          <w:bottom w:val="nil"/>
          <w:right w:val="nil"/>
          <w:between w:val="nil"/>
        </w:pBdr>
        <w:rPr>
          <w:rFonts w:eastAsia="Calibri"/>
          <w:color w:val="000000"/>
        </w:rPr>
      </w:pPr>
      <w:r w:rsidRPr="00FA0499">
        <w:rPr>
          <w:rFonts w:eastAsia="Calibri"/>
          <w:b/>
          <w:color w:val="000000"/>
          <w:sz w:val="16"/>
          <w:szCs w:val="16"/>
        </w:rPr>
        <w:t>Robert Goodin [Fellow in philosophy, Australian National Defense University]. THE UTILITARIAN RESPONSE, 1990, p. 141-2.</w:t>
      </w:r>
    </w:p>
    <w:p w14:paraId="2A8767B5" w14:textId="77777777" w:rsidR="008532A7" w:rsidRPr="00FA0499" w:rsidRDefault="008532A7" w:rsidP="008532A7">
      <w:pPr>
        <w:rPr>
          <w:b/>
          <w:color w:val="000000"/>
          <w:u w:val="single"/>
        </w:rPr>
      </w:pPr>
      <w:r w:rsidRPr="00FA0499">
        <w:rPr>
          <w:color w:val="000000"/>
          <w:sz w:val="12"/>
          <w:szCs w:val="1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w:t>
      </w:r>
      <w:r w:rsidRPr="00FA0499">
        <w:rPr>
          <w:b/>
          <w:color w:val="000000"/>
          <w:u w:val="single"/>
        </w:rPr>
        <w:t>it is</w:t>
      </w:r>
      <w:r w:rsidRPr="00FA0499">
        <w:rPr>
          <w:color w:val="000000"/>
          <w:sz w:val="12"/>
          <w:szCs w:val="12"/>
        </w:rPr>
        <w:t xml:space="preserve"> that makes it so special about public officials and their situations that make it </w:t>
      </w:r>
      <w:r w:rsidRPr="00FA0499">
        <w:rPr>
          <w:b/>
          <w:color w:val="000000"/>
          <w:u w:val="single"/>
        </w:rPr>
        <w:t>both</w:t>
      </w:r>
      <w:r w:rsidRPr="00FA0499">
        <w:rPr>
          <w:color w:val="000000"/>
          <w:sz w:val="12"/>
          <w:szCs w:val="12"/>
        </w:rPr>
        <w:t xml:space="preserve"> more </w:t>
      </w:r>
      <w:r w:rsidRPr="00FA0499">
        <w:rPr>
          <w:b/>
          <w:color w:val="000000"/>
          <w:u w:val="single"/>
        </w:rPr>
        <w:t>necessary and</w:t>
      </w:r>
      <w:r w:rsidRPr="00FA0499">
        <w:rPr>
          <w:color w:val="000000"/>
          <w:sz w:val="12"/>
          <w:szCs w:val="12"/>
        </w:rPr>
        <w:t xml:space="preserve"> more </w:t>
      </w:r>
      <w:r w:rsidRPr="00FA0499">
        <w:rPr>
          <w:b/>
          <w:color w:val="000000"/>
          <w:u w:val="single"/>
        </w:rPr>
        <w:t>desirable for</w:t>
      </w:r>
      <w:r w:rsidRPr="00FA0499">
        <w:rPr>
          <w:color w:val="000000"/>
          <w:sz w:val="12"/>
          <w:szCs w:val="12"/>
        </w:rPr>
        <w:t xml:space="preserve"> them </w:t>
      </w:r>
      <w:r w:rsidRPr="00FA0499">
        <w:rPr>
          <w:b/>
          <w:color w:val="000000"/>
          <w:u w:val="single"/>
        </w:rPr>
        <w:t>to adopt a more credible form of utilitarianism.</w:t>
      </w:r>
      <w:r w:rsidRPr="00FA0499">
        <w:rPr>
          <w:color w:val="000000"/>
          <w:sz w:val="12"/>
          <w:szCs w:val="12"/>
        </w:rPr>
        <w:t xml:space="preserve"> Consider, first, the argument from necessity.</w:t>
      </w:r>
      <w:r w:rsidRPr="00FA0499">
        <w:rPr>
          <w:color w:val="000000"/>
          <w:u w:val="single"/>
        </w:rPr>
        <w:t xml:space="preserve"> </w:t>
      </w:r>
      <w:r w:rsidRPr="00FA0499">
        <w:rPr>
          <w:color w:val="000000"/>
          <w:sz w:val="12"/>
          <w:szCs w:val="12"/>
        </w:rPr>
        <w:t xml:space="preserve">Public officials are obliged to make their choices under uncertainty[.],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RPr="007942E9">
        <w:rPr>
          <w:b/>
          <w:color w:val="000000"/>
          <w:highlight w:val="yellow"/>
          <w:u w:val="single"/>
        </w:rPr>
        <w:t>Public officials</w:t>
      </w:r>
      <w:r w:rsidRPr="00FA0499">
        <w:rPr>
          <w:color w:val="000000"/>
          <w:sz w:val="12"/>
          <w:szCs w:val="12"/>
        </w:rPr>
        <w:t xml:space="preserve">, in contrast, </w:t>
      </w:r>
      <w:r w:rsidRPr="007942E9">
        <w:rPr>
          <w:b/>
          <w:color w:val="000000"/>
          <w:highlight w:val="yellow"/>
          <w:u w:val="single"/>
        </w:rPr>
        <w:t>are</w:t>
      </w:r>
      <w:r w:rsidRPr="00FA0499">
        <w:rPr>
          <w:color w:val="000000"/>
          <w:sz w:val="12"/>
          <w:szCs w:val="12"/>
        </w:rPr>
        <w:t xml:space="preserve"> relatively </w:t>
      </w:r>
      <w:r w:rsidRPr="007942E9">
        <w:rPr>
          <w:b/>
          <w:color w:val="000000"/>
          <w:highlight w:val="yellow"/>
          <w:u w:val="single"/>
        </w:rPr>
        <w:t>poorly informed as to the effects</w:t>
      </w:r>
      <w:r w:rsidRPr="00FA0499">
        <w:rPr>
          <w:b/>
          <w:color w:val="000000"/>
          <w:u w:val="single"/>
        </w:rPr>
        <w:t xml:space="preserve"> that </w:t>
      </w:r>
      <w:r w:rsidRPr="007942E9">
        <w:rPr>
          <w:b/>
          <w:color w:val="000000"/>
          <w:highlight w:val="yellow"/>
          <w:u w:val="single"/>
        </w:rPr>
        <w:t>their choices</w:t>
      </w:r>
      <w:r w:rsidRPr="00FA0499">
        <w:rPr>
          <w:color w:val="000000"/>
          <w:sz w:val="12"/>
          <w:szCs w:val="12"/>
        </w:rPr>
        <w:t xml:space="preserve"> will </w:t>
      </w:r>
      <w:r w:rsidRPr="007942E9">
        <w:rPr>
          <w:b/>
          <w:color w:val="000000"/>
          <w:highlight w:val="yellow"/>
          <w:u w:val="single"/>
        </w:rPr>
        <w:t>have on individuals</w:t>
      </w:r>
      <w:r w:rsidRPr="00FA0499">
        <w:rPr>
          <w:color w:val="000000"/>
          <w:sz w:val="12"/>
          <w:szCs w:val="12"/>
        </w:rPr>
        <w:t xml:space="preserve">, one by one. What they typically do know are generalities: averages and aggregates. </w:t>
      </w:r>
      <w:r w:rsidRPr="007942E9">
        <w:rPr>
          <w:b/>
          <w:color w:val="000000"/>
          <w:highlight w:val="yellow"/>
          <w:u w:val="single"/>
        </w:rPr>
        <w:t>They know what will happen most often to most people as a result of their</w:t>
      </w:r>
      <w:r w:rsidRPr="00FA0499">
        <w:rPr>
          <w:b/>
          <w:color w:val="000000"/>
          <w:u w:val="single"/>
        </w:rPr>
        <w:t xml:space="preserve"> various possible </w:t>
      </w:r>
      <w:r w:rsidRPr="007942E9">
        <w:rPr>
          <w:b/>
          <w:color w:val="000000"/>
          <w:highlight w:val="yellow"/>
          <w:u w:val="single"/>
        </w:rPr>
        <w:t>choices</w:t>
      </w:r>
      <w:r w:rsidRPr="00FA0499">
        <w:rPr>
          <w:color w:val="000000"/>
          <w:sz w:val="12"/>
          <w:szCs w:val="12"/>
        </w:rPr>
        <w:t xml:space="preserve">, but that is all. </w:t>
      </w:r>
      <w:r w:rsidRPr="007942E9">
        <w:rPr>
          <w:b/>
          <w:color w:val="000000"/>
          <w:highlight w:val="yellow"/>
          <w:u w:val="single"/>
        </w:rPr>
        <w:t>That is enough to allow</w:t>
      </w:r>
      <w:r w:rsidRPr="00FA0499">
        <w:rPr>
          <w:b/>
          <w:color w:val="000000"/>
          <w:u w:val="single"/>
        </w:rPr>
        <w:t xml:space="preserve"> public </w:t>
      </w:r>
      <w:r w:rsidRPr="007942E9">
        <w:rPr>
          <w:b/>
          <w:color w:val="000000"/>
          <w:highlight w:val="yellow"/>
          <w:u w:val="single"/>
        </w:rPr>
        <w:t>policy-makers to use the utilitarian calculus.</w:t>
      </w:r>
    </w:p>
    <w:p w14:paraId="1C3C09EB" w14:textId="77777777" w:rsidR="008532A7" w:rsidRPr="00FA0499" w:rsidRDefault="008532A7" w:rsidP="008532A7">
      <w:pPr>
        <w:pStyle w:val="Heading4"/>
        <w:rPr>
          <w:szCs w:val="44"/>
        </w:rPr>
      </w:pPr>
      <w:r w:rsidRPr="00FA0499">
        <w:br w:type="page"/>
        <w:t>Contention: Restrictions on the Right to Strike</w:t>
      </w:r>
    </w:p>
    <w:p w14:paraId="5013273B" w14:textId="77777777" w:rsidR="008532A7" w:rsidRPr="00FA0499" w:rsidRDefault="008532A7" w:rsidP="008532A7">
      <w:pPr>
        <w:pStyle w:val="Heading4"/>
        <w:spacing w:after="40"/>
      </w:pPr>
      <w:r w:rsidRPr="00FA0499">
        <w:rPr>
          <w:rFonts w:cs="Arial"/>
          <w:color w:val="000000"/>
          <w:sz w:val="22"/>
        </w:rPr>
        <w:t>There are many reasonable conditions on the right to strike, like a prohibition on essential workers striking during a national emergency. Servais 09:</w:t>
      </w:r>
    </w:p>
    <w:p w14:paraId="09D4F048" w14:textId="77777777" w:rsidR="008532A7" w:rsidRPr="00FA0499" w:rsidRDefault="008532A7" w:rsidP="008532A7">
      <w:pPr>
        <w:pStyle w:val="NormalWeb"/>
        <w:spacing w:before="0" w:beforeAutospacing="0" w:after="0" w:afterAutospacing="0"/>
        <w:rPr>
          <w:rFonts w:ascii="Georgia" w:hAnsi="Georgia"/>
        </w:rPr>
      </w:pPr>
      <w:r w:rsidRPr="00FA0499">
        <w:rPr>
          <w:rFonts w:ascii="Georgia" w:hAnsi="Georgia" w:cs="Arial"/>
          <w:b/>
          <w:bCs/>
          <w:color w:val="000000"/>
          <w:sz w:val="16"/>
          <w:szCs w:val="16"/>
        </w:rPr>
        <w:t>Servais, Jean-Michel [Visiting Professor at the Universities of</w:t>
      </w:r>
    </w:p>
    <w:p w14:paraId="4912B892" w14:textId="77777777" w:rsidR="008532A7" w:rsidRPr="00FA0499" w:rsidRDefault="008532A7" w:rsidP="008532A7">
      <w:pPr>
        <w:pStyle w:val="NormalWeb"/>
        <w:spacing w:before="0" w:beforeAutospacing="0" w:after="0" w:afterAutospacing="0"/>
        <w:rPr>
          <w:rFonts w:ascii="Georgia" w:hAnsi="Georgia"/>
        </w:rPr>
      </w:pPr>
      <w:r w:rsidRPr="00FA0499">
        <w:rPr>
          <w:rFonts w:ascii="Georgia" w:hAnsi="Georgia" w:cs="Arial"/>
          <w:b/>
          <w:bCs/>
          <w:color w:val="000000"/>
          <w:sz w:val="16"/>
          <w:szCs w:val="16"/>
        </w:rPr>
        <w:t>Liege (Belgium) and Gerona (Spain); former Director of the International Labour</w:t>
      </w:r>
    </w:p>
    <w:p w14:paraId="6E3F9EA4" w14:textId="77777777" w:rsidR="008532A7" w:rsidRPr="00FA0499" w:rsidRDefault="008532A7" w:rsidP="008532A7">
      <w:pPr>
        <w:pStyle w:val="NormalWeb"/>
        <w:spacing w:before="0" w:beforeAutospacing="0" w:after="0" w:afterAutospacing="0"/>
        <w:rPr>
          <w:rFonts w:ascii="Georgia" w:hAnsi="Georgia"/>
        </w:rPr>
      </w:pPr>
      <w:r w:rsidRPr="00FA0499">
        <w:rPr>
          <w:rFonts w:ascii="Georgia" w:hAnsi="Georgia" w:cs="Arial"/>
          <w:b/>
          <w:bCs/>
          <w:color w:val="000000"/>
          <w:sz w:val="16"/>
          <w:szCs w:val="16"/>
        </w:rPr>
        <w:t>Organization; Honorary President, International Society for Labour Law and</w:t>
      </w:r>
    </w:p>
    <w:p w14:paraId="19B5DF1C" w14:textId="77777777" w:rsidR="008532A7" w:rsidRPr="00FA0499" w:rsidRDefault="008532A7" w:rsidP="008532A7">
      <w:pPr>
        <w:pStyle w:val="NormalWeb"/>
        <w:spacing w:before="0" w:beforeAutospacing="0" w:after="0" w:afterAutospacing="0"/>
        <w:rPr>
          <w:rFonts w:ascii="Georgia" w:hAnsi="Georgia"/>
        </w:rPr>
      </w:pPr>
      <w:r w:rsidRPr="00FA0499">
        <w:rPr>
          <w:rFonts w:ascii="Georgia" w:hAnsi="Georgia" w:cs="Arial"/>
          <w:b/>
          <w:bCs/>
          <w:color w:val="000000"/>
          <w:sz w:val="16"/>
          <w:szCs w:val="16"/>
        </w:rPr>
        <w:t>Social Security]. "ILO Law and the Right to Strike." Canadian Lab.</w:t>
      </w:r>
    </w:p>
    <w:p w14:paraId="713CED71" w14:textId="77777777" w:rsidR="008532A7" w:rsidRPr="00FA0499" w:rsidRDefault="008532A7" w:rsidP="008532A7">
      <w:pPr>
        <w:pStyle w:val="NormalWeb"/>
        <w:spacing w:before="0" w:beforeAutospacing="0" w:after="160" w:afterAutospacing="0"/>
        <w:rPr>
          <w:rFonts w:ascii="Georgia" w:hAnsi="Georgia"/>
        </w:rPr>
      </w:pPr>
      <w:r w:rsidRPr="00FA0499">
        <w:rPr>
          <w:rFonts w:ascii="Georgia" w:hAnsi="Georgia" w:cs="Arial"/>
          <w:b/>
          <w:bCs/>
          <w:color w:val="000000"/>
          <w:sz w:val="16"/>
          <w:szCs w:val="16"/>
        </w:rPr>
        <w:t>&amp; Emp. LJ 15 (2009): 147. CR</w:t>
      </w:r>
    </w:p>
    <w:p w14:paraId="496DF1B3" w14:textId="77777777" w:rsidR="008532A7" w:rsidRPr="00FA0499" w:rsidRDefault="008532A7" w:rsidP="008532A7">
      <w:pPr>
        <w:pStyle w:val="NormalWeb"/>
        <w:spacing w:before="0" w:beforeAutospacing="0" w:after="0" w:afterAutospacing="0"/>
        <w:rPr>
          <w:rFonts w:ascii="Georgia" w:hAnsi="Georgia"/>
        </w:rPr>
      </w:pPr>
      <w:r w:rsidRPr="00FA0499">
        <w:rPr>
          <w:rFonts w:ascii="Georgia" w:hAnsi="Georgia" w:cs="Arial"/>
          <w:b/>
          <w:bCs/>
          <w:color w:val="000000"/>
          <w:sz w:val="22"/>
          <w:szCs w:val="22"/>
          <w:u w:val="single"/>
          <w:shd w:val="clear" w:color="auto" w:fill="00FF00"/>
        </w:rPr>
        <w:t xml:space="preserve">A general prohibition </w:t>
      </w:r>
      <w:r w:rsidRPr="00FA0499">
        <w:rPr>
          <w:rFonts w:ascii="Georgia" w:hAnsi="Georgia" w:cs="Arial"/>
          <w:b/>
          <w:bCs/>
          <w:color w:val="000000"/>
          <w:sz w:val="22"/>
          <w:szCs w:val="22"/>
          <w:u w:val="single"/>
          <w:shd w:val="clear" w:color="auto" w:fill="FFFFFF"/>
        </w:rPr>
        <w:t>of</w:t>
      </w:r>
    </w:p>
    <w:p w14:paraId="19DE3E5D" w14:textId="77777777" w:rsidR="008532A7" w:rsidRPr="00FA0499" w:rsidRDefault="008532A7" w:rsidP="008532A7">
      <w:pPr>
        <w:pStyle w:val="NormalWeb"/>
        <w:spacing w:before="0" w:beforeAutospacing="0" w:after="0" w:afterAutospacing="0"/>
        <w:rPr>
          <w:rFonts w:ascii="Georgia" w:hAnsi="Georgia"/>
        </w:rPr>
      </w:pPr>
      <w:r w:rsidRPr="00FA0499">
        <w:rPr>
          <w:rFonts w:ascii="Georgia" w:hAnsi="Georgia" w:cs="Arial"/>
          <w:b/>
          <w:bCs/>
          <w:color w:val="000000"/>
          <w:sz w:val="22"/>
          <w:szCs w:val="22"/>
          <w:u w:val="single"/>
          <w:shd w:val="clear" w:color="auto" w:fill="FFFFFF"/>
        </w:rPr>
        <w:t>collective action</w:t>
      </w:r>
      <w:r w:rsidRPr="00FA0499">
        <w:rPr>
          <w:rFonts w:ascii="Georgia" w:hAnsi="Georgia" w:cs="Arial"/>
          <w:b/>
          <w:bCs/>
          <w:color w:val="000000"/>
          <w:sz w:val="22"/>
          <w:szCs w:val="22"/>
          <w:u w:val="single"/>
          <w:shd w:val="clear" w:color="auto" w:fill="00FF00"/>
        </w:rPr>
        <w:t xml:space="preserve"> can be justified</w:t>
      </w:r>
      <w:r w:rsidRPr="00FA0499">
        <w:rPr>
          <w:rFonts w:ascii="Georgia" w:hAnsi="Georgia" w:cs="Arial"/>
          <w:b/>
          <w:bCs/>
          <w:color w:val="000000"/>
          <w:sz w:val="22"/>
          <w:szCs w:val="22"/>
          <w:u w:val="single"/>
        </w:rPr>
        <w:t xml:space="preserve"> only </w:t>
      </w:r>
      <w:r w:rsidRPr="00FA0499">
        <w:rPr>
          <w:rFonts w:ascii="Georgia" w:hAnsi="Georgia" w:cs="Arial"/>
          <w:b/>
          <w:bCs/>
          <w:color w:val="000000"/>
          <w:sz w:val="22"/>
          <w:szCs w:val="22"/>
          <w:u w:val="single"/>
          <w:shd w:val="clear" w:color="auto" w:fill="00FF00"/>
        </w:rPr>
        <w:t>in</w:t>
      </w:r>
      <w:r w:rsidRPr="00FA0499">
        <w:rPr>
          <w:rFonts w:ascii="Georgia" w:hAnsi="Georgia" w:cs="Arial"/>
          <w:b/>
          <w:bCs/>
          <w:color w:val="000000"/>
          <w:sz w:val="22"/>
          <w:szCs w:val="22"/>
          <w:u w:val="single"/>
        </w:rPr>
        <w:t xml:space="preserve"> the event of </w:t>
      </w:r>
      <w:r w:rsidRPr="00FA0499">
        <w:rPr>
          <w:rFonts w:ascii="Georgia" w:hAnsi="Georgia" w:cs="Arial"/>
          <w:b/>
          <w:bCs/>
          <w:color w:val="000000"/>
          <w:sz w:val="22"/>
          <w:szCs w:val="22"/>
          <w:u w:val="single"/>
          <w:shd w:val="clear" w:color="auto" w:fill="00FF00"/>
        </w:rPr>
        <w:t>a</w:t>
      </w:r>
      <w:r w:rsidRPr="00FA0499">
        <w:rPr>
          <w:rFonts w:ascii="Georgia" w:hAnsi="Georgia" w:cs="Arial"/>
          <w:b/>
          <w:bCs/>
          <w:color w:val="000000"/>
          <w:sz w:val="22"/>
          <w:szCs w:val="22"/>
          <w:u w:val="single"/>
          <w:shd w:val="clear" w:color="auto" w:fill="FFFFFF"/>
        </w:rPr>
        <w:t xml:space="preserve">n acute </w:t>
      </w:r>
      <w:r w:rsidRPr="00FA0499">
        <w:rPr>
          <w:rFonts w:ascii="Georgia" w:hAnsi="Georgia" w:cs="Arial"/>
          <w:b/>
          <w:bCs/>
          <w:color w:val="000000"/>
          <w:sz w:val="22"/>
          <w:szCs w:val="22"/>
          <w:u w:val="single"/>
          <w:shd w:val="clear" w:color="auto" w:fill="00FF00"/>
        </w:rPr>
        <w:t>national emergency</w:t>
      </w:r>
      <w:r w:rsidRPr="00FA0499">
        <w:rPr>
          <w:rFonts w:ascii="Georgia" w:hAnsi="Georgia" w:cs="Arial"/>
          <w:color w:val="000000"/>
          <w:sz w:val="12"/>
          <w:szCs w:val="12"/>
        </w:rPr>
        <w:t>, and then only for a limited time. That is true whether the emergency i</w:t>
      </w:r>
      <w:r w:rsidRPr="00FA0499">
        <w:rPr>
          <w:rFonts w:ascii="Georgia" w:hAnsi="Georgia" w:cs="Arial"/>
          <w:color w:val="000000"/>
          <w:sz w:val="12"/>
          <w:szCs w:val="12"/>
          <w:shd w:val="clear" w:color="auto" w:fill="FFFFFF"/>
        </w:rPr>
        <w:t xml:space="preserve">s </w:t>
      </w:r>
      <w:r w:rsidRPr="00FA0499">
        <w:rPr>
          <w:rFonts w:ascii="Georgia" w:hAnsi="Georgia" w:cs="Arial"/>
          <w:b/>
          <w:bCs/>
          <w:color w:val="000000"/>
          <w:sz w:val="22"/>
          <w:szCs w:val="22"/>
          <w:u w:val="single"/>
          <w:shd w:val="clear" w:color="auto" w:fill="FFFFFF"/>
        </w:rPr>
        <w:t>of an economic nature or one which relates to national</w:t>
      </w:r>
      <w:r w:rsidRPr="00FA0499">
        <w:rPr>
          <w:rFonts w:ascii="Georgia" w:hAnsi="Georgia"/>
        </w:rPr>
        <w:t xml:space="preserve"> </w:t>
      </w:r>
      <w:r w:rsidRPr="00FA0499">
        <w:rPr>
          <w:rFonts w:ascii="Georgia" w:hAnsi="Georgia" w:cs="Arial"/>
          <w:b/>
          <w:bCs/>
          <w:color w:val="000000"/>
          <w:sz w:val="22"/>
          <w:szCs w:val="22"/>
          <w:u w:val="single"/>
          <w:shd w:val="clear" w:color="auto" w:fill="FFFFFF"/>
        </w:rPr>
        <w:t>security or public health.</w:t>
      </w:r>
      <w:r w:rsidRPr="00FA0499">
        <w:rPr>
          <w:rFonts w:ascii="Georgia" w:hAnsi="Georgia" w:cs="Arial"/>
          <w:color w:val="000000"/>
          <w:sz w:val="12"/>
          <w:szCs w:val="12"/>
          <w:shd w:val="clear" w:color="auto" w:fill="FFFFFF"/>
        </w:rPr>
        <w:t xml:space="preserve"> Responsibility for suspending a strike on the grounds of national security or public health should, in the view of the CFA, not lie with the government but with an independent body whic</w:t>
      </w:r>
      <w:r w:rsidRPr="00FA0499">
        <w:rPr>
          <w:rFonts w:ascii="Georgia" w:hAnsi="Georgia" w:cs="Arial"/>
          <w:color w:val="000000"/>
          <w:sz w:val="12"/>
          <w:szCs w:val="12"/>
        </w:rPr>
        <w:t>h has the confidence of all parties concerned. A number of recent cases before the ILO supervisory bodies relating to Canadian provinces concern the denial or restriction of collective bargaining and the right to strike in the public sector and in other related services. 12 While a detailed analysis of each of those cases is beyond the scope of this paper, the general principles they enunciate are discussed below</w:t>
      </w:r>
      <w:r w:rsidRPr="00FA0499">
        <w:rPr>
          <w:rFonts w:ascii="Georgia" w:hAnsi="Georgia" w:cs="Arial"/>
          <w:color w:val="000000"/>
          <w:sz w:val="12"/>
          <w:szCs w:val="12"/>
          <w:shd w:val="clear" w:color="auto" w:fill="FFFFFF"/>
        </w:rPr>
        <w:t xml:space="preserve">. </w:t>
      </w:r>
      <w:r w:rsidRPr="00FA0499">
        <w:rPr>
          <w:rFonts w:ascii="Georgia" w:hAnsi="Georgia" w:cs="Arial"/>
          <w:b/>
          <w:bCs/>
          <w:color w:val="000000"/>
          <w:sz w:val="22"/>
          <w:szCs w:val="22"/>
          <w:u w:val="single"/>
          <w:shd w:val="clear" w:color="auto" w:fill="FFFFFF"/>
        </w:rPr>
        <w:t>Limitations on collective action, and on the right to strike in particular, are accepted in three types of situation. Firstly,</w:t>
      </w:r>
      <w:r w:rsidRPr="00FA0499">
        <w:rPr>
          <w:rFonts w:ascii="Georgia" w:hAnsi="Georgia" w:cs="Arial"/>
          <w:color w:val="000000"/>
          <w:sz w:val="12"/>
          <w:szCs w:val="12"/>
          <w:shd w:val="clear" w:color="auto" w:fill="FFFFFF"/>
        </w:rPr>
        <w:t xml:space="preserve"> r</w:t>
      </w:r>
      <w:r w:rsidRPr="00FA0499">
        <w:rPr>
          <w:rFonts w:ascii="Georgia" w:hAnsi="Georgia" w:cs="Arial"/>
          <w:color w:val="000000"/>
          <w:sz w:val="12"/>
          <w:szCs w:val="12"/>
        </w:rPr>
        <w:t xml:space="preserve">ecognition of public servants' trade union freedom does not necessarily imply </w:t>
      </w:r>
      <w:r w:rsidRPr="00FA0499">
        <w:rPr>
          <w:rFonts w:ascii="Georgia" w:hAnsi="Georgia" w:cs="Arial"/>
          <w:b/>
          <w:bCs/>
          <w:color w:val="000000"/>
          <w:sz w:val="22"/>
          <w:szCs w:val="22"/>
          <w:u w:val="single"/>
          <w:shd w:val="clear" w:color="auto" w:fill="00FF00"/>
        </w:rPr>
        <w:t>the right</w:t>
      </w:r>
      <w:r w:rsidRPr="00FA0499">
        <w:rPr>
          <w:rFonts w:ascii="Georgia" w:hAnsi="Georgia" w:cs="Arial"/>
          <w:b/>
          <w:bCs/>
          <w:color w:val="000000"/>
          <w:sz w:val="22"/>
          <w:szCs w:val="22"/>
          <w:u w:val="single"/>
        </w:rPr>
        <w:t xml:space="preserve"> to</w:t>
      </w:r>
      <w:r w:rsidRPr="00FA0499">
        <w:rPr>
          <w:rFonts w:ascii="Georgia" w:hAnsi="Georgia" w:cs="Arial"/>
          <w:color w:val="000000"/>
          <w:sz w:val="12"/>
          <w:szCs w:val="12"/>
        </w:rPr>
        <w:t xml:space="preserve"> take any form </w:t>
      </w:r>
      <w:r w:rsidRPr="00FA0499">
        <w:rPr>
          <w:rFonts w:ascii="Georgia" w:hAnsi="Georgia" w:cs="Arial"/>
          <w:color w:val="000000"/>
          <w:sz w:val="12"/>
          <w:szCs w:val="12"/>
          <w:shd w:val="clear" w:color="auto" w:fill="FFFFFF"/>
        </w:rPr>
        <w:t xml:space="preserve">of </w:t>
      </w:r>
      <w:r w:rsidRPr="00FA0499">
        <w:rPr>
          <w:rFonts w:ascii="Georgia" w:hAnsi="Georgia" w:cs="Arial"/>
          <w:b/>
          <w:bCs/>
          <w:color w:val="000000"/>
          <w:sz w:val="22"/>
          <w:szCs w:val="22"/>
          <w:u w:val="single"/>
          <w:shd w:val="clear" w:color="auto" w:fill="FFFFFF"/>
        </w:rPr>
        <w:t>collective action</w:t>
      </w:r>
      <w:r w:rsidRPr="00FA0499">
        <w:rPr>
          <w:rFonts w:ascii="Georgia" w:hAnsi="Georgia" w:cs="Arial"/>
          <w:color w:val="000000"/>
          <w:sz w:val="12"/>
          <w:szCs w:val="12"/>
          <w:shd w:val="clear" w:color="auto" w:fill="FFFFFF"/>
        </w:rPr>
        <w:t xml:space="preserve">. Such </w:t>
      </w:r>
      <w:r w:rsidRPr="00FA0499">
        <w:rPr>
          <w:rFonts w:ascii="Georgia" w:hAnsi="Georgia" w:cs="Arial"/>
          <w:color w:val="000000"/>
          <w:sz w:val="12"/>
          <w:szCs w:val="12"/>
        </w:rPr>
        <w:t xml:space="preserve">action </w:t>
      </w:r>
      <w:r w:rsidRPr="00FA0499">
        <w:rPr>
          <w:rFonts w:ascii="Georgia" w:hAnsi="Georgia" w:cs="Arial"/>
          <w:b/>
          <w:bCs/>
          <w:color w:val="000000"/>
          <w:sz w:val="22"/>
          <w:szCs w:val="22"/>
          <w:u w:val="single"/>
          <w:shd w:val="clear" w:color="auto" w:fill="00FF00"/>
        </w:rPr>
        <w:t>may be restricted</w:t>
      </w:r>
      <w:r w:rsidRPr="00FA0499">
        <w:rPr>
          <w:rFonts w:ascii="Georgia" w:hAnsi="Georgia" w:cs="Arial"/>
          <w:b/>
          <w:bCs/>
          <w:color w:val="000000"/>
          <w:sz w:val="22"/>
          <w:szCs w:val="22"/>
          <w:u w:val="single"/>
        </w:rPr>
        <w:t xml:space="preserve"> or prohibited </w:t>
      </w:r>
      <w:r w:rsidRPr="00FA0499">
        <w:rPr>
          <w:rFonts w:ascii="Georgia" w:hAnsi="Georgia" w:cs="Arial"/>
          <w:b/>
          <w:bCs/>
          <w:color w:val="000000"/>
          <w:sz w:val="22"/>
          <w:szCs w:val="22"/>
          <w:u w:val="single"/>
          <w:shd w:val="clear" w:color="auto" w:fill="00FF00"/>
        </w:rPr>
        <w:t xml:space="preserve">for public servants </w:t>
      </w:r>
      <w:r w:rsidRPr="00FA0499">
        <w:rPr>
          <w:rFonts w:ascii="Georgia" w:hAnsi="Georgia" w:cs="Arial"/>
          <w:b/>
          <w:bCs/>
          <w:color w:val="000000"/>
          <w:sz w:val="22"/>
          <w:szCs w:val="22"/>
          <w:u w:val="single"/>
          <w:shd w:val="clear" w:color="auto" w:fill="FFFFFF"/>
        </w:rPr>
        <w:t>who exercise authority in the name of</w:t>
      </w:r>
      <w:r w:rsidRPr="00FA0499">
        <w:rPr>
          <w:rFonts w:ascii="Georgia" w:hAnsi="Georgia"/>
        </w:rPr>
        <w:t xml:space="preserve"> </w:t>
      </w:r>
      <w:r w:rsidRPr="00FA0499">
        <w:rPr>
          <w:rFonts w:ascii="Georgia" w:hAnsi="Georgia" w:cs="Arial"/>
          <w:b/>
          <w:bCs/>
          <w:color w:val="000000"/>
          <w:sz w:val="22"/>
          <w:szCs w:val="22"/>
          <w:u w:val="single"/>
          <w:shd w:val="clear" w:color="auto" w:fill="FFFFFF"/>
        </w:rPr>
        <w:t>the state</w:t>
      </w:r>
      <w:r w:rsidRPr="00FA0499">
        <w:rPr>
          <w:rFonts w:ascii="Georgia" w:hAnsi="Georgia" w:cs="Arial"/>
          <w:b/>
          <w:bCs/>
          <w:color w:val="000000"/>
          <w:sz w:val="22"/>
          <w:szCs w:val="22"/>
          <w:u w:val="single"/>
          <w:shd w:val="clear" w:color="auto" w:fill="00FF00"/>
        </w:rPr>
        <w:t xml:space="preserve"> - for example, customs officers</w:t>
      </w:r>
      <w:r w:rsidRPr="00FA0499">
        <w:rPr>
          <w:rFonts w:ascii="Georgia" w:hAnsi="Georgia" w:cs="Arial"/>
          <w:b/>
          <w:bCs/>
          <w:color w:val="000000"/>
          <w:sz w:val="22"/>
          <w:szCs w:val="22"/>
          <w:u w:val="single"/>
        </w:rPr>
        <w:t xml:space="preserve"> or those employed in the</w:t>
      </w:r>
      <w:r w:rsidRPr="00FA0499">
        <w:rPr>
          <w:rFonts w:ascii="Georgia" w:hAnsi="Georgia"/>
        </w:rPr>
        <w:t xml:space="preserve"> </w:t>
      </w:r>
      <w:r w:rsidRPr="00FA0499">
        <w:rPr>
          <w:rFonts w:ascii="Georgia" w:hAnsi="Georgia" w:cs="Arial"/>
          <w:b/>
          <w:bCs/>
          <w:color w:val="000000"/>
          <w:sz w:val="22"/>
          <w:szCs w:val="22"/>
          <w:u w:val="single"/>
        </w:rPr>
        <w:t>administration of justice and the judiciary.</w:t>
      </w:r>
      <w:r w:rsidRPr="00FA0499">
        <w:rPr>
          <w:rFonts w:ascii="Georgia" w:hAnsi="Georgia" w:cs="Arial"/>
          <w:color w:val="000000"/>
          <w:sz w:val="12"/>
          <w:szCs w:val="12"/>
        </w:rPr>
        <w:t xml:space="preserve"> In contrast, public servants in state-owned commercial or industrial enterprises should enjoy the right to strike, unless (as discussed immediately below) they provide essential </w:t>
      </w:r>
      <w:r w:rsidRPr="00FA0499">
        <w:rPr>
          <w:rFonts w:ascii="Georgia" w:hAnsi="Georgia" w:cs="Arial"/>
          <w:color w:val="000000"/>
          <w:sz w:val="12"/>
          <w:szCs w:val="12"/>
          <w:shd w:val="clear" w:color="auto" w:fill="FFFFFF"/>
        </w:rPr>
        <w:t xml:space="preserve">services. </w:t>
      </w:r>
      <w:r w:rsidRPr="00FA0499">
        <w:rPr>
          <w:rFonts w:ascii="Georgia" w:hAnsi="Georgia" w:cs="Arial"/>
          <w:b/>
          <w:bCs/>
          <w:color w:val="000000"/>
          <w:sz w:val="22"/>
          <w:szCs w:val="22"/>
          <w:u w:val="single"/>
          <w:shd w:val="clear" w:color="auto" w:fill="FFFFFF"/>
        </w:rPr>
        <w:t>Second,</w:t>
      </w:r>
      <w:r w:rsidRPr="00FA0499">
        <w:rPr>
          <w:rFonts w:ascii="Georgia" w:hAnsi="Georgia" w:cs="Arial"/>
          <w:b/>
          <w:bCs/>
          <w:color w:val="000000"/>
          <w:sz w:val="22"/>
          <w:szCs w:val="22"/>
          <w:u w:val="single"/>
          <w:shd w:val="clear" w:color="auto" w:fill="00FF00"/>
        </w:rPr>
        <w:t xml:space="preserve"> limitations</w:t>
      </w:r>
      <w:r w:rsidRPr="00FA0499">
        <w:rPr>
          <w:rFonts w:ascii="Georgia" w:hAnsi="Georgia" w:cs="Arial"/>
          <w:b/>
          <w:bCs/>
          <w:color w:val="000000"/>
          <w:sz w:val="22"/>
          <w:szCs w:val="22"/>
          <w:u w:val="single"/>
        </w:rPr>
        <w:t xml:space="preserve"> may </w:t>
      </w:r>
      <w:r w:rsidRPr="00FA0499">
        <w:rPr>
          <w:rFonts w:ascii="Georgia" w:hAnsi="Georgia" w:cs="Arial"/>
          <w:b/>
          <w:bCs/>
          <w:color w:val="000000"/>
          <w:sz w:val="22"/>
          <w:szCs w:val="22"/>
          <w:u w:val="single"/>
          <w:shd w:val="clear" w:color="auto" w:fill="00FF00"/>
        </w:rPr>
        <w:t xml:space="preserve">apply to employees </w:t>
      </w:r>
      <w:r w:rsidRPr="00FA0499">
        <w:rPr>
          <w:rFonts w:ascii="Georgia" w:hAnsi="Georgia" w:cs="Arial"/>
          <w:b/>
          <w:bCs/>
          <w:color w:val="000000"/>
          <w:sz w:val="22"/>
          <w:szCs w:val="22"/>
          <w:u w:val="single"/>
          <w:shd w:val="clear" w:color="auto" w:fill="FFFFFF"/>
        </w:rPr>
        <w:t>working</w:t>
      </w:r>
      <w:r w:rsidRPr="00FA0499">
        <w:rPr>
          <w:rFonts w:ascii="Georgia" w:hAnsi="Georgia"/>
        </w:rPr>
        <w:t xml:space="preserve"> </w:t>
      </w:r>
      <w:r w:rsidRPr="00FA0499">
        <w:rPr>
          <w:rFonts w:ascii="Georgia" w:hAnsi="Georgia" w:cs="Arial"/>
          <w:b/>
          <w:bCs/>
          <w:color w:val="000000"/>
          <w:sz w:val="22"/>
          <w:szCs w:val="22"/>
          <w:u w:val="single"/>
          <w:shd w:val="clear" w:color="auto" w:fill="00FF00"/>
        </w:rPr>
        <w:t>in</w:t>
      </w:r>
      <w:r w:rsidRPr="00FA0499">
        <w:rPr>
          <w:rFonts w:ascii="Georgia" w:hAnsi="Georgia" w:cs="Arial"/>
          <w:b/>
          <w:bCs/>
          <w:color w:val="000000"/>
          <w:sz w:val="22"/>
          <w:szCs w:val="22"/>
          <w:u w:val="single"/>
        </w:rPr>
        <w:t xml:space="preserve"> public or private</w:t>
      </w:r>
      <w:r w:rsidRPr="00FA0499">
        <w:rPr>
          <w:rFonts w:ascii="Georgia" w:hAnsi="Georgia" w:cs="Arial"/>
          <w:b/>
          <w:bCs/>
          <w:color w:val="000000"/>
          <w:sz w:val="22"/>
          <w:szCs w:val="22"/>
          <w:u w:val="single"/>
          <w:shd w:val="clear" w:color="auto" w:fill="FFFFFF"/>
        </w:rPr>
        <w:t xml:space="preserve"> services that are considered essential.</w:t>
      </w:r>
      <w:r w:rsidRPr="00FA0499">
        <w:rPr>
          <w:rFonts w:ascii="Georgia" w:hAnsi="Georgia" w:cs="Arial"/>
          <w:color w:val="000000"/>
          <w:sz w:val="12"/>
          <w:szCs w:val="12"/>
          <w:shd w:val="clear" w:color="auto" w:fill="FFFFFF"/>
        </w:rPr>
        <w:t xml:space="preserve"> W</w:t>
      </w:r>
      <w:r w:rsidRPr="00FA0499">
        <w:rPr>
          <w:rFonts w:ascii="Georgia" w:hAnsi="Georgia" w:cs="Arial"/>
          <w:color w:val="000000"/>
          <w:sz w:val="12"/>
          <w:szCs w:val="12"/>
        </w:rPr>
        <w:t xml:space="preserve">hat is an </w:t>
      </w:r>
      <w:r w:rsidRPr="00FA0499">
        <w:rPr>
          <w:rFonts w:ascii="Georgia" w:hAnsi="Georgia" w:cs="Arial"/>
          <w:b/>
          <w:bCs/>
          <w:color w:val="000000"/>
          <w:sz w:val="22"/>
          <w:szCs w:val="22"/>
          <w:u w:val="single"/>
          <w:shd w:val="clear" w:color="auto" w:fill="00FF00"/>
        </w:rPr>
        <w:t>essential service</w:t>
      </w:r>
      <w:r w:rsidRPr="00FA0499">
        <w:rPr>
          <w:rFonts w:ascii="Georgia" w:hAnsi="Georgia" w:cs="Arial"/>
          <w:b/>
          <w:bCs/>
          <w:color w:val="000000"/>
          <w:sz w:val="22"/>
          <w:szCs w:val="22"/>
          <w:u w:val="single"/>
          <w:shd w:val="clear" w:color="auto" w:fill="FFFFFF"/>
        </w:rPr>
        <w:t xml:space="preserve"> has been</w:t>
      </w:r>
      <w:r w:rsidRPr="00FA0499">
        <w:rPr>
          <w:rFonts w:ascii="Georgia" w:hAnsi="Georgia" w:cs="Arial"/>
          <w:b/>
          <w:bCs/>
          <w:color w:val="000000"/>
          <w:sz w:val="22"/>
          <w:szCs w:val="22"/>
          <w:u w:val="single"/>
          <w:shd w:val="clear" w:color="auto" w:fill="00FF00"/>
        </w:rPr>
        <w:t xml:space="preserve"> interpreted</w:t>
      </w:r>
      <w:r w:rsidRPr="00FA0499">
        <w:rPr>
          <w:rFonts w:ascii="Georgia" w:hAnsi="Georgia" w:cs="Arial"/>
          <w:color w:val="000000"/>
          <w:sz w:val="12"/>
          <w:szCs w:val="12"/>
        </w:rPr>
        <w:t xml:space="preserve"> strictly by the ILO supervisory bodies, </w:t>
      </w:r>
      <w:r w:rsidRPr="00FA0499">
        <w:rPr>
          <w:rFonts w:ascii="Georgia" w:hAnsi="Georgia" w:cs="Arial"/>
          <w:b/>
          <w:bCs/>
          <w:color w:val="000000"/>
          <w:sz w:val="22"/>
          <w:szCs w:val="22"/>
          <w:u w:val="single"/>
          <w:shd w:val="clear" w:color="auto" w:fill="00FF00"/>
        </w:rPr>
        <w:t>to cover</w:t>
      </w:r>
      <w:r w:rsidRPr="00FA0499">
        <w:rPr>
          <w:rFonts w:ascii="Georgia" w:hAnsi="Georgia" w:cs="Arial"/>
          <w:b/>
          <w:bCs/>
          <w:color w:val="000000"/>
          <w:sz w:val="22"/>
          <w:szCs w:val="22"/>
          <w:u w:val="single"/>
        </w:rPr>
        <w:t xml:space="preserve"> only </w:t>
      </w:r>
      <w:r w:rsidRPr="00FA0499">
        <w:rPr>
          <w:rFonts w:ascii="Georgia" w:hAnsi="Georgia" w:cs="Arial"/>
          <w:b/>
          <w:bCs/>
          <w:color w:val="000000"/>
          <w:sz w:val="22"/>
          <w:szCs w:val="22"/>
          <w:u w:val="single"/>
          <w:shd w:val="clear" w:color="auto" w:fill="00FF00"/>
        </w:rPr>
        <w:t>services the absence of</w:t>
      </w:r>
      <w:r w:rsidRPr="00FA0499">
        <w:rPr>
          <w:rFonts w:ascii="Georgia" w:hAnsi="Georgia"/>
        </w:rPr>
        <w:t xml:space="preserve"> </w:t>
      </w:r>
      <w:r w:rsidRPr="00FA0499">
        <w:rPr>
          <w:rFonts w:ascii="Georgia" w:hAnsi="Georgia" w:cs="Arial"/>
          <w:b/>
          <w:bCs/>
          <w:color w:val="000000"/>
          <w:sz w:val="22"/>
          <w:szCs w:val="22"/>
          <w:u w:val="single"/>
          <w:shd w:val="clear" w:color="auto" w:fill="00FF00"/>
        </w:rPr>
        <w:t>which</w:t>
      </w:r>
      <w:r w:rsidRPr="00FA0499">
        <w:rPr>
          <w:rFonts w:ascii="Georgia" w:hAnsi="Georgia" w:cs="Arial"/>
          <w:b/>
          <w:bCs/>
          <w:color w:val="000000"/>
          <w:sz w:val="22"/>
          <w:szCs w:val="22"/>
          <w:u w:val="single"/>
        </w:rPr>
        <w:t xml:space="preserve"> will </w:t>
      </w:r>
      <w:r w:rsidRPr="00FA0499">
        <w:rPr>
          <w:rFonts w:ascii="Georgia" w:hAnsi="Georgia" w:cs="Arial"/>
          <w:b/>
          <w:bCs/>
          <w:color w:val="000000"/>
          <w:sz w:val="22"/>
          <w:szCs w:val="22"/>
          <w:u w:val="single"/>
          <w:shd w:val="clear" w:color="auto" w:fill="00FF00"/>
        </w:rPr>
        <w:t>bring a clear and imminent threat to</w:t>
      </w:r>
      <w:r w:rsidRPr="00FA0499">
        <w:rPr>
          <w:rFonts w:ascii="Georgia" w:hAnsi="Georgia" w:cs="Arial"/>
          <w:b/>
          <w:bCs/>
          <w:color w:val="000000"/>
          <w:sz w:val="22"/>
          <w:szCs w:val="22"/>
          <w:u w:val="single"/>
        </w:rPr>
        <w:t xml:space="preserve"> the life</w:t>
      </w:r>
      <w:r w:rsidRPr="00FA0499">
        <w:rPr>
          <w:rFonts w:ascii="Georgia" w:hAnsi="Georgia" w:cs="Arial"/>
          <w:b/>
          <w:bCs/>
          <w:color w:val="000000"/>
          <w:sz w:val="22"/>
          <w:szCs w:val="22"/>
          <w:u w:val="single"/>
          <w:shd w:val="clear" w:color="auto" w:fill="00FF00"/>
        </w:rPr>
        <w:t>, personal safety or health</w:t>
      </w:r>
      <w:r w:rsidRPr="00FA0499">
        <w:rPr>
          <w:rFonts w:ascii="Georgia" w:hAnsi="Georgia" w:cs="Arial"/>
          <w:b/>
          <w:bCs/>
          <w:color w:val="000000"/>
          <w:sz w:val="22"/>
          <w:szCs w:val="22"/>
          <w:u w:val="single"/>
        </w:rPr>
        <w:t xml:space="preserve"> of all or part of the population.</w:t>
      </w:r>
      <w:r w:rsidRPr="00FA0499">
        <w:rPr>
          <w:rFonts w:ascii="Georgia" w:hAnsi="Georgia" w:cs="Arial"/>
          <w:color w:val="000000"/>
          <w:sz w:val="12"/>
          <w:szCs w:val="12"/>
        </w:rPr>
        <w:t xml:space="preserve"> The highly controversial issue of the extent of the concept of essential services has been vigorously debated at meetings of ILO representative bodies, including the Conference Committee on the Application of Standards. Employer and worker representatives usually come to these meetings with totally different views, and solutions have been found on a case-by-case basis. This means in practice that the ILO definition of essential services depends largely on the circumstances prevailing in the country in question. Moreover, </w:t>
      </w:r>
      <w:r w:rsidRPr="00FA0499">
        <w:rPr>
          <w:rFonts w:ascii="Georgia" w:hAnsi="Georgia" w:cs="Arial"/>
          <w:b/>
          <w:bCs/>
          <w:color w:val="000000"/>
          <w:sz w:val="22"/>
          <w:szCs w:val="22"/>
          <w:u w:val="single"/>
        </w:rPr>
        <w:t>the concept is not</w:t>
      </w:r>
      <w:r w:rsidRPr="00FA0499">
        <w:rPr>
          <w:rFonts w:ascii="Georgia" w:hAnsi="Georgia"/>
        </w:rPr>
        <w:t xml:space="preserve"> </w:t>
      </w:r>
      <w:r w:rsidRPr="00FA0499">
        <w:rPr>
          <w:rFonts w:ascii="Georgia" w:hAnsi="Georgia" w:cs="Arial"/>
          <w:b/>
          <w:bCs/>
          <w:color w:val="000000"/>
          <w:sz w:val="22"/>
          <w:szCs w:val="22"/>
          <w:u w:val="single"/>
        </w:rPr>
        <w:t>absolute, in tha</w:t>
      </w:r>
      <w:r w:rsidRPr="00FA0499">
        <w:rPr>
          <w:rFonts w:ascii="Georgia" w:hAnsi="Georgia" w:cs="Arial"/>
          <w:b/>
          <w:bCs/>
          <w:color w:val="000000"/>
          <w:sz w:val="22"/>
          <w:szCs w:val="22"/>
          <w:u w:val="single"/>
          <w:shd w:val="clear" w:color="auto" w:fill="FFFFFF"/>
        </w:rPr>
        <w:t>t a non-essential service maybecome essential if the freezing of operations lasts beyond a certain time or</w:t>
      </w:r>
      <w:r w:rsidRPr="00FA0499">
        <w:rPr>
          <w:rFonts w:ascii="Georgia" w:hAnsi="Georgia"/>
        </w:rPr>
        <w:t xml:space="preserve"> </w:t>
      </w:r>
      <w:r w:rsidRPr="00FA0499">
        <w:rPr>
          <w:rFonts w:ascii="Georgia" w:hAnsi="Georgia" w:cs="Arial"/>
          <w:b/>
          <w:bCs/>
          <w:color w:val="000000"/>
          <w:sz w:val="22"/>
          <w:szCs w:val="22"/>
          <w:u w:val="single"/>
          <w:shd w:val="clear" w:color="auto" w:fill="FFFFFF"/>
        </w:rPr>
        <w:t>extends beyond a certain scope.</w:t>
      </w:r>
      <w:r w:rsidRPr="00FA0499">
        <w:rPr>
          <w:rFonts w:ascii="Georgia" w:hAnsi="Georgia" w:cs="Arial"/>
          <w:b/>
          <w:bCs/>
          <w:color w:val="000000"/>
          <w:sz w:val="22"/>
          <w:szCs w:val="22"/>
          <w:u w:val="single"/>
          <w:shd w:val="clear" w:color="auto" w:fill="00FF00"/>
        </w:rPr>
        <w:t xml:space="preserve"> In the event</w:t>
      </w:r>
      <w:r w:rsidRPr="00FA0499">
        <w:rPr>
          <w:rFonts w:ascii="Georgia" w:hAnsi="Georgia" w:cs="Arial"/>
          <w:b/>
          <w:bCs/>
          <w:color w:val="000000"/>
          <w:sz w:val="22"/>
          <w:szCs w:val="22"/>
          <w:u w:val="single"/>
        </w:rPr>
        <w:t xml:space="preserve"> that </w:t>
      </w:r>
      <w:r w:rsidRPr="00FA0499">
        <w:rPr>
          <w:rFonts w:ascii="Georgia" w:hAnsi="Georgia" w:cs="Arial"/>
          <w:b/>
          <w:bCs/>
          <w:color w:val="000000"/>
          <w:sz w:val="22"/>
          <w:szCs w:val="22"/>
          <w:u w:val="single"/>
          <w:shd w:val="clear" w:color="auto" w:fill="00FF00"/>
        </w:rPr>
        <w:t>a</w:t>
      </w:r>
      <w:r w:rsidRPr="00FA0499">
        <w:rPr>
          <w:rFonts w:ascii="Georgia" w:hAnsi="Georgia" w:cs="Arial"/>
          <w:b/>
          <w:bCs/>
          <w:color w:val="000000"/>
          <w:sz w:val="22"/>
          <w:szCs w:val="22"/>
          <w:u w:val="single"/>
        </w:rPr>
        <w:t xml:space="preserve"> total and prolonged </w:t>
      </w:r>
      <w:r w:rsidRPr="00FA0499">
        <w:rPr>
          <w:rFonts w:ascii="Georgia" w:hAnsi="Georgia" w:cs="Arial"/>
          <w:b/>
          <w:bCs/>
          <w:color w:val="000000"/>
          <w:sz w:val="22"/>
          <w:szCs w:val="22"/>
          <w:u w:val="single"/>
          <w:shd w:val="clear" w:color="auto" w:fill="00FF00"/>
        </w:rPr>
        <w:t>strike</w:t>
      </w:r>
      <w:r w:rsidRPr="00FA0499">
        <w:rPr>
          <w:rFonts w:ascii="Georgia" w:hAnsi="Georgia" w:cs="Arial"/>
          <w:b/>
          <w:bCs/>
          <w:color w:val="000000"/>
          <w:sz w:val="22"/>
          <w:szCs w:val="22"/>
          <w:u w:val="single"/>
        </w:rPr>
        <w:t xml:space="preserve"> in a vital sector of the economy </w:t>
      </w:r>
      <w:r w:rsidRPr="00FA0499">
        <w:rPr>
          <w:rFonts w:ascii="Georgia" w:hAnsi="Georgia" w:cs="Arial"/>
          <w:b/>
          <w:bCs/>
          <w:color w:val="000000"/>
          <w:sz w:val="22"/>
          <w:szCs w:val="22"/>
          <w:u w:val="single"/>
          <w:shd w:val="clear" w:color="auto" w:fill="00FF00"/>
        </w:rPr>
        <w:t>might endanger</w:t>
      </w:r>
      <w:r w:rsidRPr="00FA0499">
        <w:rPr>
          <w:rFonts w:ascii="Georgia" w:hAnsi="Georgia" w:cs="Arial"/>
          <w:b/>
          <w:bCs/>
          <w:color w:val="000000"/>
          <w:sz w:val="22"/>
          <w:szCs w:val="22"/>
          <w:u w:val="single"/>
          <w:shd w:val="clear" w:color="auto" w:fill="FFFFFF"/>
        </w:rPr>
        <w:t xml:space="preserve"> the life,</w:t>
      </w:r>
      <w:r w:rsidRPr="00FA0499">
        <w:rPr>
          <w:rFonts w:ascii="Georgia" w:hAnsi="Georgia"/>
        </w:rPr>
        <w:t xml:space="preserve"> </w:t>
      </w:r>
      <w:r w:rsidRPr="00FA0499">
        <w:rPr>
          <w:rFonts w:ascii="Georgia" w:hAnsi="Georgia" w:cs="Arial"/>
          <w:b/>
          <w:bCs/>
          <w:color w:val="000000"/>
          <w:sz w:val="22"/>
          <w:szCs w:val="22"/>
          <w:u w:val="single"/>
          <w:shd w:val="clear" w:color="auto" w:fill="FFFFFF"/>
        </w:rPr>
        <w:t>health or personal safety of</w:t>
      </w:r>
      <w:r w:rsidRPr="00FA0499">
        <w:rPr>
          <w:rFonts w:ascii="Georgia" w:hAnsi="Georgia" w:cs="Arial"/>
          <w:b/>
          <w:bCs/>
          <w:color w:val="000000"/>
          <w:sz w:val="22"/>
          <w:szCs w:val="22"/>
          <w:u w:val="single"/>
          <w:shd w:val="clear" w:color="auto" w:fill="00FF00"/>
        </w:rPr>
        <w:t xml:space="preserve"> the population,</w:t>
      </w:r>
      <w:r w:rsidRPr="00FA0499">
        <w:rPr>
          <w:rFonts w:ascii="Georgia" w:hAnsi="Georgia" w:cs="Arial"/>
          <w:b/>
          <w:bCs/>
          <w:color w:val="000000"/>
          <w:sz w:val="22"/>
          <w:szCs w:val="22"/>
          <w:u w:val="single"/>
        </w:rPr>
        <w:t xml:space="preserve"> and only in that event, </w:t>
      </w:r>
      <w:r w:rsidRPr="00FA0499">
        <w:rPr>
          <w:rFonts w:ascii="Georgia" w:hAnsi="Georgia" w:cs="Arial"/>
          <w:b/>
          <w:bCs/>
          <w:color w:val="000000"/>
          <w:sz w:val="22"/>
          <w:szCs w:val="22"/>
          <w:u w:val="single"/>
          <w:shd w:val="clear" w:color="auto" w:fill="00FF00"/>
        </w:rPr>
        <w:t>a back-to-work order will be acceptable</w:t>
      </w:r>
      <w:r w:rsidRPr="00FA0499">
        <w:rPr>
          <w:rFonts w:ascii="Georgia" w:hAnsi="Georgia" w:cs="Arial"/>
          <w:b/>
          <w:bCs/>
          <w:color w:val="000000"/>
          <w:sz w:val="22"/>
          <w:szCs w:val="22"/>
          <w:u w:val="single"/>
        </w:rPr>
        <w:t xml:space="preserve"> if it applies to the specific categories of staff whose</w:t>
      </w:r>
    </w:p>
    <w:p w14:paraId="7E0B438F" w14:textId="77777777" w:rsidR="008532A7" w:rsidRPr="00FA0499" w:rsidRDefault="008532A7" w:rsidP="008532A7">
      <w:pPr>
        <w:pStyle w:val="NormalWeb"/>
        <w:spacing w:before="0" w:beforeAutospacing="0" w:after="0" w:afterAutospacing="0"/>
        <w:rPr>
          <w:rFonts w:ascii="Georgia" w:hAnsi="Georgia"/>
        </w:rPr>
      </w:pPr>
      <w:r w:rsidRPr="00FA0499">
        <w:rPr>
          <w:rFonts w:ascii="Georgia" w:hAnsi="Georgia" w:cs="Arial"/>
          <w:b/>
          <w:bCs/>
          <w:color w:val="000000"/>
          <w:sz w:val="22"/>
          <w:szCs w:val="22"/>
          <w:u w:val="single"/>
        </w:rPr>
        <w:t>refusal to work could cause such a danger.</w:t>
      </w:r>
      <w:r w:rsidRPr="00FA0499">
        <w:rPr>
          <w:rFonts w:ascii="Georgia" w:hAnsi="Georgia" w:cs="Arial"/>
          <w:color w:val="000000"/>
          <w:sz w:val="12"/>
          <w:szCs w:val="12"/>
        </w:rPr>
        <w:t xml:space="preserve">13 </w:t>
      </w:r>
      <w:r w:rsidRPr="00FA0499">
        <w:rPr>
          <w:rFonts w:ascii="Georgia" w:hAnsi="Georgia" w:cs="Arial"/>
          <w:b/>
          <w:bCs/>
          <w:color w:val="000000"/>
          <w:sz w:val="22"/>
          <w:szCs w:val="22"/>
          <w:u w:val="single"/>
          <w:shd w:val="clear" w:color="auto" w:fill="00FF00"/>
        </w:rPr>
        <w:t>The ILO</w:t>
      </w:r>
      <w:r w:rsidRPr="00FA0499">
        <w:rPr>
          <w:rFonts w:ascii="Georgia" w:hAnsi="Georgia" w:cs="Arial"/>
          <w:color w:val="000000"/>
          <w:sz w:val="12"/>
          <w:szCs w:val="12"/>
        </w:rPr>
        <w:t xml:space="preserve"> supervisory bodies have </w:t>
      </w:r>
      <w:r w:rsidRPr="00FA0499">
        <w:rPr>
          <w:rFonts w:ascii="Georgia" w:hAnsi="Georgia" w:cs="Arial"/>
          <w:b/>
          <w:bCs/>
          <w:color w:val="000000"/>
          <w:sz w:val="22"/>
          <w:szCs w:val="22"/>
          <w:u w:val="single"/>
          <w:shd w:val="clear" w:color="auto" w:fill="00FF00"/>
        </w:rPr>
        <w:t>deemed the following to be essential services: police and</w:t>
      </w:r>
      <w:r w:rsidRPr="00FA0499">
        <w:rPr>
          <w:rFonts w:ascii="Georgia" w:hAnsi="Georgia"/>
        </w:rPr>
        <w:t xml:space="preserve"> </w:t>
      </w:r>
      <w:r w:rsidRPr="00FA0499">
        <w:rPr>
          <w:rFonts w:ascii="Georgia" w:hAnsi="Georgia" w:cs="Arial"/>
          <w:b/>
          <w:bCs/>
          <w:color w:val="000000"/>
          <w:sz w:val="22"/>
          <w:szCs w:val="22"/>
          <w:u w:val="single"/>
          <w:shd w:val="clear" w:color="auto" w:fill="00FF00"/>
        </w:rPr>
        <w:t>armed forces; hospital and health sectors; firefighting</w:t>
      </w:r>
      <w:r w:rsidRPr="00FA0499">
        <w:rPr>
          <w:rFonts w:ascii="Georgia" w:hAnsi="Georgia" w:cs="Arial"/>
          <w:b/>
          <w:bCs/>
          <w:color w:val="000000"/>
          <w:sz w:val="22"/>
          <w:szCs w:val="22"/>
          <w:u w:val="single"/>
        </w:rPr>
        <w:t xml:space="preserve"> services; public or private prison services; </w:t>
      </w:r>
      <w:r w:rsidRPr="00FA0499">
        <w:rPr>
          <w:rFonts w:ascii="Georgia" w:hAnsi="Georgia" w:cs="Arial"/>
          <w:b/>
          <w:bCs/>
          <w:color w:val="000000"/>
          <w:sz w:val="22"/>
          <w:szCs w:val="22"/>
          <w:u w:val="single"/>
          <w:shd w:val="clear" w:color="auto" w:fill="00FF00"/>
        </w:rPr>
        <w:t>water and electricity</w:t>
      </w:r>
      <w:r w:rsidRPr="00FA0499">
        <w:rPr>
          <w:rFonts w:ascii="Georgia" w:hAnsi="Georgia" w:cs="Arial"/>
          <w:b/>
          <w:bCs/>
          <w:color w:val="000000"/>
          <w:sz w:val="22"/>
          <w:szCs w:val="22"/>
          <w:u w:val="single"/>
        </w:rPr>
        <w:t xml:space="preserve"> services; the </w:t>
      </w:r>
      <w:r w:rsidRPr="00FA0499">
        <w:rPr>
          <w:rFonts w:ascii="Georgia" w:hAnsi="Georgia" w:cs="Arial"/>
          <w:b/>
          <w:bCs/>
          <w:color w:val="000000"/>
          <w:sz w:val="22"/>
          <w:szCs w:val="22"/>
          <w:u w:val="single"/>
          <w:shd w:val="clear" w:color="auto" w:fill="00FF00"/>
        </w:rPr>
        <w:t xml:space="preserve">telephone service; </w:t>
      </w:r>
      <w:r w:rsidRPr="00FA0499">
        <w:rPr>
          <w:rFonts w:ascii="Georgia" w:hAnsi="Georgia" w:cs="Arial"/>
          <w:b/>
          <w:bCs/>
          <w:color w:val="000000"/>
          <w:sz w:val="22"/>
          <w:szCs w:val="22"/>
          <w:u w:val="single"/>
          <w:shd w:val="clear" w:color="auto" w:fill="FFFFFF"/>
        </w:rPr>
        <w:t>the provision of food to pupils of</w:t>
      </w:r>
    </w:p>
    <w:p w14:paraId="307F38F4" w14:textId="0682327F" w:rsidR="008532A7" w:rsidRPr="00FA0499" w:rsidRDefault="008532A7" w:rsidP="008532A7">
      <w:pPr>
        <w:pStyle w:val="NormalWeb"/>
        <w:spacing w:before="0" w:beforeAutospacing="0" w:after="0" w:afterAutospacing="0"/>
        <w:rPr>
          <w:rFonts w:ascii="Georgia" w:hAnsi="Georgia"/>
        </w:rPr>
      </w:pPr>
      <w:r w:rsidRPr="00FA0499">
        <w:rPr>
          <w:rFonts w:ascii="Georgia" w:hAnsi="Georgia" w:cs="Arial"/>
          <w:b/>
          <w:bCs/>
          <w:color w:val="000000"/>
          <w:sz w:val="22"/>
          <w:szCs w:val="22"/>
          <w:u w:val="single"/>
          <w:shd w:val="clear" w:color="auto" w:fill="FFFFFF"/>
        </w:rPr>
        <w:t>school age; the cl</w:t>
      </w:r>
      <w:r w:rsidRPr="00FA0499">
        <w:rPr>
          <w:rFonts w:ascii="Georgia" w:hAnsi="Georgia" w:cs="Arial"/>
          <w:b/>
          <w:bCs/>
          <w:color w:val="000000"/>
          <w:sz w:val="22"/>
          <w:szCs w:val="22"/>
          <w:u w:val="single"/>
        </w:rPr>
        <w:t xml:space="preserve">eaning of schools; </w:t>
      </w:r>
      <w:r w:rsidRPr="00FA0499">
        <w:rPr>
          <w:rFonts w:ascii="Georgia" w:hAnsi="Georgia" w:cs="Arial"/>
          <w:b/>
          <w:bCs/>
          <w:color w:val="000000"/>
          <w:sz w:val="22"/>
          <w:szCs w:val="22"/>
          <w:u w:val="single"/>
          <w:shd w:val="clear" w:color="auto" w:fill="00FF00"/>
        </w:rPr>
        <w:t>and air traffic control</w:t>
      </w:r>
      <w:r w:rsidRPr="00FA0499">
        <w:rPr>
          <w:rFonts w:ascii="Georgia" w:hAnsi="Georgia" w:cs="Arial"/>
          <w:b/>
          <w:bCs/>
          <w:color w:val="000000"/>
          <w:sz w:val="22"/>
          <w:szCs w:val="22"/>
          <w:u w:val="single"/>
        </w:rPr>
        <w:t xml:space="preserve"> services.</w:t>
      </w:r>
      <w:r w:rsidRPr="00FA0499">
        <w:rPr>
          <w:rFonts w:ascii="Georgia" w:hAnsi="Georgia" w:cs="Arial"/>
          <w:color w:val="000000"/>
          <w:sz w:val="12"/>
          <w:szCs w:val="12"/>
        </w:rPr>
        <w:t xml:space="preserve"> Even within essential services, certain classes of personnel, such as labourers and gardeners, should not be deprived of the right to strike, because the interruption of their functions does not in practice affect life, personal safety or health. 14 The following have been considered not to constitute essential services: radio and television broadcasting; the education sector (except for functions carried out by principals and vice-principals); the petroleum sector; airlines; ports, railways, metropolitan transport, and transport generally; garbage collection, unless the stoppage exceeds a certain duration or scope; fuel production and distribution; postal services; computer services for collecting excise duties and taxes; banking; refrigeration enterprises; department stores; hotel services; agriculture; food and alcohol supply; and pleasure parks and casinos. The possible long-term consequences of a strike in the teaching sector have been considered not to justify a prohibition on essential services grounds."5 Employees deprived of the right to strike because they perform essential services must have appropriate guarantees to safeguard their interests. These guarantees should include a corresponding denial of the right to lock out. They should also include the provision of joint conciliation or mediation proceedings, and only where those proceedings fail, joint arbitration machinery. Suc9h proceedings should meet certain requirements, which will be examine</w:t>
      </w:r>
      <w:r w:rsidRPr="00FA0499">
        <w:rPr>
          <w:rFonts w:ascii="Georgia" w:hAnsi="Georgia" w:cs="Arial"/>
          <w:color w:val="000000"/>
          <w:sz w:val="12"/>
          <w:szCs w:val="12"/>
          <w:shd w:val="clear" w:color="auto" w:fill="FFFFFF"/>
        </w:rPr>
        <w:t xml:space="preserve">d below. </w:t>
      </w:r>
      <w:r w:rsidRPr="00FA0499">
        <w:rPr>
          <w:rFonts w:ascii="Georgia" w:hAnsi="Georgia" w:cs="Arial"/>
          <w:b/>
          <w:bCs/>
          <w:color w:val="000000"/>
          <w:sz w:val="22"/>
          <w:szCs w:val="22"/>
          <w:u w:val="single"/>
          <w:shd w:val="clear" w:color="auto" w:fill="FFFFFF"/>
        </w:rPr>
        <w:t>Third, in public utilities, the authorities may establish minimum service requirements in order to avoid damage that is irreversible or out of all proportion to the occupational interests</w:t>
      </w:r>
      <w:r w:rsidRPr="00FA0499">
        <w:rPr>
          <w:rFonts w:ascii="Georgia" w:hAnsi="Georgia"/>
        </w:rPr>
        <w:t xml:space="preserve"> </w:t>
      </w:r>
      <w:r w:rsidRPr="00FA0499">
        <w:rPr>
          <w:rFonts w:ascii="Georgia" w:hAnsi="Georgia" w:cs="Arial"/>
          <w:b/>
          <w:bCs/>
          <w:color w:val="000000"/>
          <w:sz w:val="22"/>
          <w:szCs w:val="22"/>
          <w:u w:val="single"/>
          <w:shd w:val="clear" w:color="auto" w:fill="FFFFFF"/>
        </w:rPr>
        <w:t>of the parties to the dispute, as well as to avoid damage to third parties.</w:t>
      </w:r>
      <w:r w:rsidRPr="00FA0499">
        <w:rPr>
          <w:rFonts w:ascii="Georgia" w:hAnsi="Georgia" w:cs="Arial"/>
          <w:color w:val="000000"/>
          <w:sz w:val="12"/>
          <w:szCs w:val="12"/>
          <w:shd w:val="clear" w:color="auto" w:fill="FFFFFF"/>
        </w:rPr>
        <w:t xml:space="preserve"> 16 </w:t>
      </w:r>
      <w:r w:rsidRPr="00FA0499">
        <w:rPr>
          <w:rFonts w:ascii="Georgia" w:hAnsi="Georgia" w:cs="Arial"/>
          <w:b/>
          <w:bCs/>
          <w:color w:val="000000"/>
          <w:sz w:val="22"/>
          <w:szCs w:val="22"/>
          <w:u w:val="single"/>
          <w:shd w:val="clear" w:color="auto" w:fill="FFFFFF"/>
        </w:rPr>
        <w:t>Such requirements may be put into place in essential services and fundamental public services. They may also be used in the event of an acute national crisis endangering</w:t>
      </w:r>
      <w:r w:rsidRPr="00FA0499">
        <w:rPr>
          <w:rFonts w:ascii="Georgia" w:hAnsi="Georgia"/>
        </w:rPr>
        <w:t xml:space="preserve"> </w:t>
      </w:r>
      <w:r w:rsidRPr="00FA0499">
        <w:rPr>
          <w:rFonts w:ascii="Georgia" w:hAnsi="Georgia" w:cs="Arial"/>
          <w:b/>
          <w:bCs/>
          <w:color w:val="000000"/>
          <w:sz w:val="22"/>
          <w:szCs w:val="22"/>
          <w:u w:val="single"/>
          <w:shd w:val="clear" w:color="auto" w:fill="FFFFFF"/>
        </w:rPr>
        <w:t>the normal living conditions of the population, but they must be confined to operations that are</w:t>
      </w:r>
      <w:r w:rsidRPr="00FA0499">
        <w:rPr>
          <w:rFonts w:ascii="Georgia" w:hAnsi="Georgia"/>
        </w:rPr>
        <w:t xml:space="preserve"> </w:t>
      </w:r>
      <w:r w:rsidRPr="00FA0499">
        <w:rPr>
          <w:rFonts w:ascii="Georgia" w:hAnsi="Georgia" w:cs="Arial"/>
          <w:b/>
          <w:bCs/>
          <w:color w:val="000000"/>
          <w:sz w:val="22"/>
          <w:szCs w:val="22"/>
          <w:u w:val="single"/>
          <w:shd w:val="clear" w:color="auto" w:fill="FFFFFF"/>
        </w:rPr>
        <w:t>strictly necessary to avoid the danger.</w:t>
      </w:r>
    </w:p>
    <w:p w14:paraId="160A6866" w14:textId="77777777" w:rsidR="008532A7" w:rsidRPr="00FA0499" w:rsidRDefault="008532A7" w:rsidP="008532A7">
      <w:pPr>
        <w:pStyle w:val="Heading4"/>
        <w:rPr>
          <w:szCs w:val="26"/>
        </w:rPr>
      </w:pPr>
      <w:r w:rsidRPr="00FA0499">
        <w:rPr>
          <w:szCs w:val="26"/>
        </w:rPr>
        <w:t>Another example is medical union strikes, which harm individual &amp; public health, hurt economic growth, and worsen socioeconomic inequality – especially in countries already struggling. Essien 18:</w:t>
      </w:r>
    </w:p>
    <w:p w14:paraId="2853CD60" w14:textId="77777777" w:rsidR="008532A7" w:rsidRPr="00FA0499" w:rsidRDefault="008532A7" w:rsidP="008532A7">
      <w:pPr>
        <w:rPr>
          <w:bCs/>
        </w:rPr>
      </w:pPr>
      <w:r w:rsidRPr="00FA0499">
        <w:rPr>
          <w:bCs/>
        </w:rPr>
        <w:t>Eissen, Madara Joseph [</w:t>
      </w:r>
      <w:r w:rsidRPr="00FA0499">
        <w:t>Department of Economics, University of Uyo, Akwa Ibom State, Nigeria]</w:t>
      </w:r>
      <w:r w:rsidRPr="00FA0499">
        <w:rPr>
          <w:bCs/>
        </w:rPr>
        <w:t xml:space="preserve">. </w:t>
      </w:r>
      <w:r w:rsidRPr="00FA0499">
        <w:rPr>
          <w:bCs/>
          <w:i/>
          <w:iCs/>
        </w:rPr>
        <w:t>The Socio-Economic Effects of Medical Unions Strikes on the Health Sector of Akwa Ibom State of Nigeria</w:t>
      </w:r>
      <w:r w:rsidRPr="00FA0499">
        <w:rPr>
          <w:bCs/>
        </w:rPr>
        <w:t>, Asian Business Review, 2018, https://hcommons.org/deposits/download/hc:26406/CONTENT/20.6.pdf/</w:t>
      </w:r>
    </w:p>
    <w:p w14:paraId="31FA97D2" w14:textId="77777777" w:rsidR="008532A7" w:rsidRPr="00FA0499" w:rsidRDefault="008532A7" w:rsidP="008532A7">
      <w:pPr>
        <w:rPr>
          <w:rFonts w:eastAsia="Calibri"/>
          <w:b/>
          <w:bCs/>
          <w:u w:val="single"/>
        </w:rPr>
      </w:pPr>
      <w:r w:rsidRPr="00FA0499">
        <w:rPr>
          <w:rFonts w:eastAsia="Times New Roman" w:cs="Times New Roman"/>
          <w:sz w:val="10"/>
          <w:szCs w:val="10"/>
        </w:rPr>
        <w:t>The study indicates that the positive socioeconomic effective of medical unions’ strikes include: increment of salaries, provision of medical equipment, improved welfare package for health workers and improved performance of health workers. This study seems to set the pace in this direction, in the sense that the researcher could not find literature that studied positive socioeconomic effects of medical unions’ strikes. It seems that previous studies were focused on negative socioeconomic effects of medical unions’ strikes. On the causes of medical union strike, the study also struck accord with previous studies. It indicates that the fundamental causes of medical union strike in Akwa Ibom included unpaid salaries, denial to salary review, unpaid leave grant and other entitlements, poor workings environment and dearth equipment, and default of MoU by government. Earlier studies by researchers have also identified these factors as the fundamental causes of medical workers strike (Kelly and Nicholson 1980; Adalsteinsson 2007; Chima 2013). In particular, this study corroborates recent cross-sectional descriptive study carried out by Obinna Oleribe and co-researchers about the causes of medical union strike in Nigeria between 2013-2015. In their findings, it was shown that the main cause of medical union's strike in Nigeria was demand for salaries review at 82%. In this study, demand for higher salary was the second most important cause of medical union strike in Akwa Ibom State at 22.7% following unpaid salaries which was identified as the most important cause if medical Union strikes in Akwa Ibom State at 40%. These findings are in line with what Maslow thesis that strike will always disrupt the flow of services if the basic physiological needs of the services providers are not adequately met while the reverse would be the case if such basic needs are met.</w:t>
      </w:r>
      <w:r w:rsidRPr="00FA0499">
        <w:rPr>
          <w:sz w:val="10"/>
          <w:szCs w:val="10"/>
        </w:rPr>
        <w:t xml:space="preserve"> </w:t>
      </w:r>
      <w:r w:rsidRPr="00FA0499">
        <w:rPr>
          <w:rFonts w:eastAsia="Times New Roman" w:cs="Times New Roman"/>
          <w:sz w:val="10"/>
          <w:szCs w:val="10"/>
        </w:rPr>
        <w:t xml:space="preserve">Finally, on the measures that could be adopted to curb the negative effects of medical union strikes, the study shows the various measures that could help curb the negative effects of strikes if adopted. These included: timely payment of health workers salaries and other entitlement, adequate review of health workers salaries, A&amp;E department should not retrieve medical serves, health care providers in private hospitals should operate at reduced cost, NGOs, CBOs, and CSOs should provide skeletal services (Figure 2). In this study, Figure 2 indicate that the two most important/useful measures to curb negative effects of strike are timely payment of health worker's Salaries/ other entitlements and adequate sales review which ranked 42% and 26% respectively. The result </w:t>
      </w:r>
      <w:r w:rsidRPr="00FA0499">
        <w:rPr>
          <w:rFonts w:eastAsia="Calibri"/>
          <w:b/>
          <w:bCs/>
          <w:u w:val="single"/>
        </w:rPr>
        <w:t>of this study has serious social and economic implications for the society in terms of its effects on microeconomic and macro-economic indices of the country</w:t>
      </w:r>
      <w:r w:rsidRPr="00FA0499">
        <w:rPr>
          <w:rFonts w:eastAsia="Times New Roman" w:cs="Times New Roman"/>
          <w:sz w:val="10"/>
          <w:szCs w:val="10"/>
        </w:rPr>
        <w:t xml:space="preserve">. The impact is usually higher in developing economies. In other words, </w:t>
      </w:r>
      <w:r w:rsidRPr="00FA0499">
        <w:rPr>
          <w:rFonts w:eastAsia="Calibri"/>
          <w:b/>
          <w:bCs/>
          <w:u w:val="single"/>
        </w:rPr>
        <w:t>in less developed economies, medical unions’ strikes further worsens already worse socioeconomic circumstances to the extent that citizens lack or have little options to turn to.</w:t>
      </w:r>
      <w:r w:rsidRPr="00FA0499">
        <w:rPr>
          <w:rFonts w:eastAsia="Times New Roman" w:cs="Times New Roman"/>
          <w:sz w:val="10"/>
          <w:szCs w:val="10"/>
        </w:rPr>
        <w:t xml:space="preserve"> From the study, </w:t>
      </w:r>
      <w:r w:rsidRPr="00FA0499">
        <w:rPr>
          <w:rFonts w:eastAsia="Calibri"/>
          <w:b/>
          <w:bCs/>
          <w:u w:val="single"/>
        </w:rPr>
        <w:t>20%</w:t>
      </w:r>
      <w:r w:rsidRPr="00FA0499">
        <w:rPr>
          <w:rFonts w:eastAsia="Times New Roman" w:cs="Times New Roman"/>
          <w:sz w:val="10"/>
          <w:szCs w:val="10"/>
        </w:rPr>
        <w:t xml:space="preserve"> of the respondents </w:t>
      </w:r>
      <w:r w:rsidRPr="00FA0499">
        <w:rPr>
          <w:rFonts w:eastAsia="Calibri"/>
          <w:b/>
          <w:bCs/>
          <w:u w:val="single"/>
        </w:rPr>
        <w:t xml:space="preserve">reported that </w:t>
      </w:r>
      <w:r w:rsidRPr="007942E9">
        <w:rPr>
          <w:rFonts w:eastAsia="Calibri"/>
          <w:b/>
          <w:bCs/>
          <w:highlight w:val="yellow"/>
          <w:u w:val="single"/>
        </w:rPr>
        <w:t>medical union strike worsen</w:t>
      </w:r>
      <w:r w:rsidRPr="00FA0499">
        <w:rPr>
          <w:rFonts w:eastAsia="Calibri"/>
          <w:b/>
          <w:bCs/>
          <w:u w:val="single"/>
        </w:rPr>
        <w:t xml:space="preserve"> patients’ </w:t>
      </w:r>
      <w:r w:rsidRPr="007942E9">
        <w:rPr>
          <w:rFonts w:eastAsia="Calibri"/>
          <w:b/>
          <w:bCs/>
          <w:highlight w:val="yellow"/>
          <w:u w:val="single"/>
        </w:rPr>
        <w:t>health conditions</w:t>
      </w:r>
      <w:r w:rsidRPr="00FA0499">
        <w:rPr>
          <w:rFonts w:eastAsia="Calibri"/>
          <w:b/>
          <w:bCs/>
          <w:u w:val="single"/>
        </w:rPr>
        <w:t>, 14.7% the cdc reported that it leads to spreading of disease</w:t>
      </w:r>
      <w:r w:rsidRPr="007942E9">
        <w:rPr>
          <w:rFonts w:eastAsia="Calibri"/>
          <w:b/>
          <w:bCs/>
          <w:highlight w:val="yellow"/>
          <w:u w:val="single"/>
        </w:rPr>
        <w:t>, and</w:t>
      </w:r>
      <w:r w:rsidRPr="00FA0499">
        <w:rPr>
          <w:rFonts w:eastAsia="Calibri"/>
          <w:b/>
          <w:bCs/>
          <w:u w:val="single"/>
        </w:rPr>
        <w:t xml:space="preserve"> 6.7% indicated that medical union strike </w:t>
      </w:r>
      <w:r w:rsidRPr="007942E9">
        <w:rPr>
          <w:rFonts w:eastAsia="Calibri"/>
          <w:b/>
          <w:bCs/>
          <w:highlight w:val="yellow"/>
          <w:u w:val="single"/>
        </w:rPr>
        <w:t>increase</w:t>
      </w:r>
      <w:r w:rsidRPr="00FA0499">
        <w:rPr>
          <w:rFonts w:eastAsia="Calibri"/>
          <w:b/>
          <w:bCs/>
          <w:u w:val="single"/>
        </w:rPr>
        <w:t xml:space="preserve">s </w:t>
      </w:r>
      <w:r w:rsidRPr="007942E9">
        <w:rPr>
          <w:rFonts w:eastAsia="Calibri"/>
          <w:b/>
          <w:bCs/>
          <w:highlight w:val="yellow"/>
          <w:u w:val="single"/>
        </w:rPr>
        <w:t>social inequality</w:t>
      </w:r>
      <w:r w:rsidRPr="00FA0499">
        <w:rPr>
          <w:rFonts w:eastAsia="Times New Roman" w:cs="Times New Roman"/>
          <w:sz w:val="10"/>
          <w:szCs w:val="10"/>
        </w:rPr>
        <w:t xml:space="preserve"> (Figure 1). </w:t>
      </w:r>
      <w:r w:rsidRPr="007942E9">
        <w:rPr>
          <w:rFonts w:eastAsia="Calibri"/>
          <w:b/>
          <w:bCs/>
          <w:highlight w:val="yellow"/>
          <w:u w:val="single"/>
        </w:rPr>
        <w:t xml:space="preserve">In Nigeria </w:t>
      </w:r>
      <w:r w:rsidRPr="00FA0499">
        <w:rPr>
          <w:rFonts w:eastAsia="Calibri"/>
          <w:b/>
          <w:bCs/>
          <w:u w:val="single"/>
        </w:rPr>
        <w:t>about</w:t>
      </w:r>
      <w:r w:rsidRPr="007942E9">
        <w:rPr>
          <w:rFonts w:eastAsia="Calibri"/>
          <w:b/>
          <w:bCs/>
          <w:highlight w:val="yellow"/>
          <w:u w:val="single"/>
        </w:rPr>
        <w:t xml:space="preserve"> 70% </w:t>
      </w:r>
      <w:r w:rsidRPr="00FA0499">
        <w:rPr>
          <w:rFonts w:eastAsia="Calibri"/>
          <w:b/>
          <w:bCs/>
          <w:u w:val="single"/>
        </w:rPr>
        <w:t>of the population</w:t>
      </w:r>
      <w:r w:rsidRPr="00FA0499">
        <w:rPr>
          <w:rFonts w:eastAsia="Times New Roman" w:cs="Times New Roman"/>
          <w:sz w:val="10"/>
          <w:szCs w:val="10"/>
        </w:rPr>
        <w:t xml:space="preserve"> </w:t>
      </w:r>
      <w:r w:rsidRPr="00FA0499">
        <w:rPr>
          <w:rFonts w:eastAsia="Times New Roman" w:cs="Times New Roman"/>
          <w:b/>
          <w:bCs/>
          <w:sz w:val="8"/>
          <w:szCs w:val="8"/>
          <w:u w:val="single"/>
        </w:rPr>
        <w:t>is reported to</w:t>
      </w:r>
      <w:r w:rsidRPr="00FA0499">
        <w:rPr>
          <w:rFonts w:eastAsia="Times New Roman" w:cs="Times New Roman"/>
          <w:sz w:val="10"/>
          <w:szCs w:val="10"/>
        </w:rPr>
        <w:t xml:space="preserve"> </w:t>
      </w:r>
      <w:r w:rsidRPr="007942E9">
        <w:rPr>
          <w:rFonts w:eastAsia="Calibri"/>
          <w:b/>
          <w:bCs/>
          <w:highlight w:val="yellow"/>
          <w:u w:val="single"/>
        </w:rPr>
        <w:t>live [in]</w:t>
      </w:r>
      <w:r w:rsidRPr="00FA0499">
        <w:rPr>
          <w:rFonts w:eastAsia="Calibri"/>
          <w:b/>
          <w:bCs/>
          <w:u w:val="single"/>
        </w:rPr>
        <w:t xml:space="preserve"> below </w:t>
      </w:r>
      <w:r w:rsidRPr="007942E9">
        <w:rPr>
          <w:rFonts w:eastAsia="Calibri"/>
          <w:b/>
          <w:bCs/>
          <w:highlight w:val="yellow"/>
          <w:u w:val="single"/>
        </w:rPr>
        <w:t>poverty</w:t>
      </w:r>
      <w:r w:rsidRPr="00FA0499">
        <w:rPr>
          <w:rFonts w:eastAsia="Calibri"/>
          <w:b/>
          <w:bCs/>
          <w:u w:val="single"/>
        </w:rPr>
        <w:t xml:space="preserve"> line,</w:t>
      </w:r>
      <w:r w:rsidRPr="00FA0499">
        <w:rPr>
          <w:rFonts w:eastAsia="Times New Roman" w:cs="Times New Roman"/>
          <w:sz w:val="10"/>
          <w:szCs w:val="10"/>
        </w:rPr>
        <w:t xml:space="preserve"> this means that </w:t>
      </w:r>
      <w:r w:rsidRPr="007942E9">
        <w:rPr>
          <w:rFonts w:eastAsia="Calibri"/>
          <w:b/>
          <w:bCs/>
          <w:highlight w:val="yellow"/>
          <w:u w:val="single"/>
        </w:rPr>
        <w:t>the little money individuals</w:t>
      </w:r>
      <w:r w:rsidRPr="00FA0499">
        <w:rPr>
          <w:rFonts w:eastAsia="Calibri"/>
          <w:b/>
          <w:bCs/>
          <w:u w:val="single"/>
        </w:rPr>
        <w:t xml:space="preserve"> and household </w:t>
      </w:r>
      <w:r w:rsidRPr="007942E9">
        <w:rPr>
          <w:rFonts w:eastAsia="Calibri"/>
          <w:b/>
          <w:bCs/>
          <w:highlight w:val="yellow"/>
          <w:u w:val="single"/>
        </w:rPr>
        <w:t>have is used to purchase</w:t>
      </w:r>
      <w:r w:rsidRPr="00FA0499">
        <w:rPr>
          <w:rFonts w:eastAsia="Calibri"/>
          <w:b/>
          <w:bCs/>
          <w:u w:val="single"/>
        </w:rPr>
        <w:t xml:space="preserve"> </w:t>
      </w:r>
      <w:r w:rsidRPr="007942E9">
        <w:rPr>
          <w:rFonts w:eastAsia="Calibri"/>
          <w:b/>
          <w:bCs/>
          <w:highlight w:val="yellow"/>
          <w:u w:val="single"/>
        </w:rPr>
        <w:t>essential services such as food, shelter, clothing and healthcare</w:t>
      </w:r>
      <w:r w:rsidRPr="00FA0499">
        <w:rPr>
          <w:rFonts w:eastAsia="Times New Roman" w:cs="Times New Roman"/>
          <w:sz w:val="10"/>
          <w:szCs w:val="10"/>
        </w:rPr>
        <w:t xml:space="preserve">. Yet, </w:t>
      </w:r>
      <w:r w:rsidRPr="00FA0499">
        <w:rPr>
          <w:rFonts w:eastAsia="Calibri"/>
          <w:b/>
          <w:bCs/>
          <w:u w:val="single"/>
        </w:rPr>
        <w:t>healthcare is cheaper in government managed facilities. However</w:t>
      </w:r>
      <w:r w:rsidRPr="007942E9">
        <w:rPr>
          <w:rFonts w:eastAsia="Calibri"/>
          <w:b/>
          <w:bCs/>
          <w:highlight w:val="yellow"/>
          <w:u w:val="single"/>
        </w:rPr>
        <w:t>, when the health workers</w:t>
      </w:r>
      <w:r w:rsidRPr="00FA0499">
        <w:rPr>
          <w:rFonts w:eastAsia="Calibri"/>
          <w:b/>
          <w:bCs/>
          <w:u w:val="single"/>
        </w:rPr>
        <w:t xml:space="preserve"> within such facilities </w:t>
      </w:r>
      <w:r w:rsidRPr="007942E9">
        <w:rPr>
          <w:rFonts w:eastAsia="Calibri"/>
          <w:b/>
          <w:bCs/>
          <w:highlight w:val="yellow"/>
          <w:u w:val="single"/>
        </w:rPr>
        <w:t>down tools, this decreases the ability of many</w:t>
      </w:r>
      <w:r w:rsidRPr="00FA0499">
        <w:rPr>
          <w:rFonts w:eastAsia="Calibri"/>
          <w:b/>
          <w:bCs/>
          <w:u w:val="single"/>
        </w:rPr>
        <w:t xml:space="preserve"> individuals and households </w:t>
      </w:r>
      <w:r w:rsidRPr="007942E9">
        <w:rPr>
          <w:rFonts w:eastAsia="Calibri"/>
          <w:b/>
          <w:bCs/>
          <w:highlight w:val="yellow"/>
          <w:u w:val="single"/>
        </w:rPr>
        <w:t>to obtain healthcare because they</w:t>
      </w:r>
      <w:r w:rsidRPr="00FA0499">
        <w:rPr>
          <w:rFonts w:eastAsia="Calibri"/>
          <w:b/>
          <w:bCs/>
          <w:u w:val="single"/>
        </w:rPr>
        <w:t xml:space="preserve"> usually </w:t>
      </w:r>
      <w:r w:rsidRPr="007942E9">
        <w:rPr>
          <w:rFonts w:eastAsia="Calibri"/>
          <w:b/>
          <w:bCs/>
          <w:highlight w:val="yellow"/>
          <w:u w:val="single"/>
        </w:rPr>
        <w:t xml:space="preserve">lack the </w:t>
      </w:r>
      <w:r w:rsidRPr="00FA0499">
        <w:rPr>
          <w:rFonts w:eastAsia="Calibri"/>
          <w:b/>
          <w:bCs/>
          <w:u w:val="single"/>
        </w:rPr>
        <w:t xml:space="preserve">wherewithal to </w:t>
      </w:r>
      <w:r w:rsidRPr="007942E9">
        <w:rPr>
          <w:rFonts w:eastAsia="Calibri"/>
          <w:b/>
          <w:bCs/>
          <w:highlight w:val="yellow"/>
          <w:u w:val="single"/>
        </w:rPr>
        <w:t>finance</w:t>
      </w:r>
      <w:r w:rsidRPr="00FA0499">
        <w:rPr>
          <w:rFonts w:eastAsia="Calibri"/>
          <w:b/>
          <w:bCs/>
          <w:u w:val="single"/>
        </w:rPr>
        <w:t xml:space="preserve"> such alternatives</w:t>
      </w:r>
      <w:r w:rsidRPr="007942E9">
        <w:rPr>
          <w:rFonts w:eastAsia="Times New Roman" w:cs="Times New Roman"/>
          <w:sz w:val="10"/>
          <w:szCs w:val="10"/>
          <w:highlight w:val="yellow"/>
        </w:rPr>
        <w:t>.</w:t>
      </w:r>
      <w:r w:rsidRPr="00FA0499">
        <w:rPr>
          <w:rFonts w:eastAsia="Times New Roman" w:cs="Times New Roman"/>
          <w:sz w:val="10"/>
          <w:szCs w:val="10"/>
        </w:rPr>
        <w:t xml:space="preserve"> </w:t>
      </w:r>
      <w:r w:rsidRPr="007942E9">
        <w:rPr>
          <w:rFonts w:eastAsia="Calibri"/>
          <w:b/>
          <w:bCs/>
          <w:highlight w:val="yellow"/>
          <w:u w:val="single"/>
        </w:rPr>
        <w:t>This</w:t>
      </w:r>
      <w:r w:rsidRPr="00FA0499">
        <w:rPr>
          <w:rFonts w:eastAsia="Calibri"/>
          <w:b/>
          <w:bCs/>
          <w:u w:val="single"/>
        </w:rPr>
        <w:t xml:space="preserve"> leads to </w:t>
      </w:r>
      <w:r w:rsidRPr="007942E9">
        <w:rPr>
          <w:rFonts w:eastAsia="Calibri"/>
          <w:b/>
          <w:bCs/>
          <w:highlight w:val="yellow"/>
          <w:u w:val="single"/>
        </w:rPr>
        <w:t>worsen</w:t>
      </w:r>
      <w:r w:rsidRPr="00FA0499">
        <w:rPr>
          <w:rFonts w:eastAsia="Calibri"/>
          <w:b/>
          <w:bCs/>
          <w:u w:val="single"/>
        </w:rPr>
        <w:t>ing of the c</w:t>
      </w:r>
      <w:r w:rsidRPr="007942E9">
        <w:rPr>
          <w:rFonts w:eastAsia="Calibri"/>
          <w:b/>
          <w:bCs/>
          <w:highlight w:val="yellow"/>
          <w:u w:val="single"/>
        </w:rPr>
        <w:t>onditions of both inpatients and outpatients an</w:t>
      </w:r>
      <w:r w:rsidRPr="00FA0499">
        <w:rPr>
          <w:rFonts w:eastAsia="Calibri"/>
          <w:b/>
          <w:bCs/>
          <w:u w:val="single"/>
        </w:rPr>
        <w:t xml:space="preserve">d also </w:t>
      </w:r>
      <w:r w:rsidRPr="007942E9">
        <w:rPr>
          <w:rFonts w:eastAsia="Calibri"/>
          <w:b/>
          <w:bCs/>
          <w:highlight w:val="yellow"/>
          <w:u w:val="single"/>
        </w:rPr>
        <w:t>leads to spreading of diseases</w:t>
      </w:r>
      <w:r w:rsidRPr="00FA0499">
        <w:rPr>
          <w:rFonts w:eastAsia="Calibri"/>
          <w:b/>
          <w:bCs/>
          <w:u w:val="single"/>
        </w:rPr>
        <w:t xml:space="preserve"> in the case of contagious diseases</w:t>
      </w:r>
      <w:r w:rsidRPr="00FA0499">
        <w:rPr>
          <w:rFonts w:eastAsia="Times New Roman" w:cs="Times New Roman"/>
          <w:sz w:val="10"/>
          <w:szCs w:val="10"/>
        </w:rPr>
        <w:t>. This also means that the affected population would be less productive in terms of their involvement in pursuit of economic productive ends achieve through exerting labour</w:t>
      </w:r>
      <w:r w:rsidRPr="00FA0499">
        <w:rPr>
          <w:rFonts w:eastAsia="Calibri"/>
          <w:b/>
          <w:bCs/>
          <w:u w:val="single"/>
        </w:rPr>
        <w:t xml:space="preserve">. At the macro-economic level, the </w:t>
      </w:r>
      <w:r w:rsidRPr="007942E9">
        <w:rPr>
          <w:rFonts w:eastAsia="Calibri"/>
          <w:b/>
          <w:bCs/>
          <w:highlight w:val="yellow"/>
          <w:u w:val="single"/>
        </w:rPr>
        <w:t>aggregate productivity of the</w:t>
      </w:r>
      <w:r w:rsidRPr="00FA0499">
        <w:rPr>
          <w:rFonts w:eastAsia="Calibri"/>
          <w:b/>
          <w:bCs/>
          <w:u w:val="single"/>
        </w:rPr>
        <w:t xml:space="preserve"> national </w:t>
      </w:r>
      <w:r w:rsidRPr="007942E9">
        <w:rPr>
          <w:rFonts w:eastAsia="Calibri"/>
          <w:b/>
          <w:bCs/>
          <w:highlight w:val="yellow"/>
          <w:u w:val="single"/>
        </w:rPr>
        <w:t>economy will be negatively affected</w:t>
      </w:r>
      <w:r w:rsidRPr="00FA0499">
        <w:rPr>
          <w:rFonts w:eastAsia="Calibri"/>
          <w:b/>
          <w:bCs/>
          <w:u w:val="single"/>
        </w:rPr>
        <w:t xml:space="preserve">. </w:t>
      </w:r>
      <w:r w:rsidRPr="00FA0499">
        <w:rPr>
          <w:rFonts w:eastAsia="Times New Roman" w:cs="Times New Roman"/>
          <w:sz w:val="10"/>
          <w:szCs w:val="10"/>
        </w:rPr>
        <w:t xml:space="preserve">From </w:t>
      </w:r>
      <w:r w:rsidRPr="00FA0499">
        <w:rPr>
          <w:rFonts w:eastAsia="Calibri"/>
          <w:b/>
          <w:bCs/>
          <w:u w:val="single"/>
        </w:rPr>
        <w:t>the study,</w:t>
      </w:r>
      <w:r w:rsidRPr="00FA0499">
        <w:rPr>
          <w:rFonts w:eastAsia="Times New Roman" w:cs="Times New Roman"/>
          <w:sz w:val="10"/>
          <w:szCs w:val="10"/>
        </w:rPr>
        <w:t xml:space="preserve"> it was </w:t>
      </w:r>
      <w:r w:rsidRPr="00FA0499">
        <w:rPr>
          <w:rFonts w:eastAsia="Calibri"/>
          <w:b/>
          <w:bCs/>
          <w:u w:val="single"/>
        </w:rPr>
        <w:t xml:space="preserve">reported that </w:t>
      </w:r>
      <w:r w:rsidRPr="007942E9">
        <w:rPr>
          <w:rFonts w:eastAsia="Calibri"/>
          <w:b/>
          <w:bCs/>
          <w:highlight w:val="yellow"/>
          <w:u w:val="single"/>
        </w:rPr>
        <w:t>medical</w:t>
      </w:r>
      <w:r w:rsidRPr="00FA0499">
        <w:rPr>
          <w:rFonts w:eastAsia="Calibri"/>
          <w:b/>
          <w:bCs/>
          <w:u w:val="single"/>
        </w:rPr>
        <w:t xml:space="preserve"> Union </w:t>
      </w:r>
      <w:r w:rsidRPr="007942E9">
        <w:rPr>
          <w:rFonts w:eastAsia="Calibri"/>
          <w:b/>
          <w:bCs/>
          <w:highlight w:val="yellow"/>
          <w:u w:val="single"/>
        </w:rPr>
        <w:t>strike leads to increased social</w:t>
      </w:r>
      <w:r w:rsidRPr="00FA0499">
        <w:rPr>
          <w:rFonts w:eastAsia="Calibri"/>
          <w:b/>
          <w:bCs/>
          <w:u w:val="single"/>
        </w:rPr>
        <w:t xml:space="preserve"> </w:t>
      </w:r>
      <w:r w:rsidRPr="007942E9">
        <w:rPr>
          <w:rFonts w:eastAsia="Calibri"/>
          <w:b/>
          <w:bCs/>
          <w:highlight w:val="yellow"/>
          <w:u w:val="single"/>
        </w:rPr>
        <w:t>inequality</w:t>
      </w:r>
      <w:r w:rsidRPr="007942E9">
        <w:rPr>
          <w:rFonts w:eastAsia="Times New Roman" w:cs="Times New Roman"/>
          <w:sz w:val="10"/>
          <w:szCs w:val="10"/>
          <w:highlight w:val="yellow"/>
        </w:rPr>
        <w:t>.</w:t>
      </w:r>
      <w:r w:rsidRPr="00FA0499">
        <w:rPr>
          <w:rFonts w:eastAsia="Times New Roman" w:cs="Times New Roman"/>
          <w:sz w:val="10"/>
          <w:szCs w:val="10"/>
        </w:rPr>
        <w:t xml:space="preserve"> </w:t>
      </w:r>
      <w:r w:rsidRPr="00FA0499">
        <w:rPr>
          <w:rFonts w:eastAsia="Calibri"/>
          <w:b/>
          <w:bCs/>
          <w:u w:val="single"/>
        </w:rPr>
        <w:t>This means</w:t>
      </w:r>
      <w:r w:rsidRPr="00FA0499">
        <w:rPr>
          <w:rFonts w:eastAsia="Times New Roman" w:cs="Times New Roman"/>
          <w:sz w:val="10"/>
          <w:szCs w:val="10"/>
        </w:rPr>
        <w:t xml:space="preserve"> that </w:t>
      </w:r>
      <w:r w:rsidRPr="00FA0499">
        <w:rPr>
          <w:rFonts w:eastAsia="Calibri"/>
          <w:b/>
          <w:bCs/>
          <w:u w:val="single"/>
        </w:rPr>
        <w:t xml:space="preserve">during strike </w:t>
      </w:r>
      <w:r w:rsidRPr="007942E9">
        <w:rPr>
          <w:rFonts w:eastAsia="Calibri"/>
          <w:b/>
          <w:bCs/>
          <w:highlight w:val="yellow"/>
          <w:u w:val="single"/>
        </w:rPr>
        <w:t>the gap between the poor</w:t>
      </w:r>
      <w:r w:rsidRPr="00FA0499">
        <w:rPr>
          <w:rFonts w:eastAsia="Calibri"/>
          <w:b/>
          <w:bCs/>
          <w:u w:val="single"/>
        </w:rPr>
        <w:t xml:space="preserve"> and the rich </w:t>
      </w:r>
      <w:r w:rsidRPr="007942E9">
        <w:rPr>
          <w:rFonts w:eastAsia="Calibri"/>
          <w:b/>
          <w:bCs/>
          <w:highlight w:val="yellow"/>
          <w:u w:val="single"/>
        </w:rPr>
        <w:t>as well as</w:t>
      </w:r>
      <w:r w:rsidRPr="00FA0499">
        <w:rPr>
          <w:rFonts w:eastAsia="Calibri"/>
          <w:b/>
          <w:bCs/>
          <w:u w:val="single"/>
        </w:rPr>
        <w:t xml:space="preserve"> between the male and female </w:t>
      </w:r>
      <w:r w:rsidRPr="007942E9">
        <w:rPr>
          <w:rFonts w:eastAsia="Calibri"/>
          <w:b/>
          <w:bCs/>
          <w:highlight w:val="yellow"/>
          <w:u w:val="single"/>
        </w:rPr>
        <w:t>gender</w:t>
      </w:r>
      <w:r w:rsidRPr="00FA0499">
        <w:rPr>
          <w:rFonts w:eastAsia="Calibri"/>
          <w:b/>
          <w:bCs/>
          <w:u w:val="single"/>
        </w:rPr>
        <w:t xml:space="preserve"> </w:t>
      </w:r>
      <w:r w:rsidRPr="007942E9">
        <w:rPr>
          <w:rFonts w:eastAsia="Calibri"/>
          <w:b/>
          <w:bCs/>
          <w:highlight w:val="yellow"/>
          <w:u w:val="single"/>
        </w:rPr>
        <w:t>becomes increasingly obvious</w:t>
      </w:r>
      <w:r w:rsidRPr="00FA0499">
        <w:rPr>
          <w:rFonts w:eastAsia="Calibri"/>
          <w:b/>
          <w:bCs/>
          <w:u w:val="single"/>
        </w:rPr>
        <w:t>. Many rich people could obtain medical services at private clinics during which fewer poor could do same. In the same vein, fewer female than their male counterparts could obtain medical services at private healthcare facility. The impact of worsening social inequality implies that, most of the disadvantaged group could not contribute to economic growth</w:t>
      </w:r>
      <w:r w:rsidRPr="00FA0499">
        <w:rPr>
          <w:rFonts w:eastAsia="Times New Roman" w:cs="Times New Roman"/>
          <w:sz w:val="10"/>
          <w:szCs w:val="10"/>
        </w:rPr>
        <w:t xml:space="preserve"> at per capita level. </w:t>
      </w:r>
      <w:r w:rsidRPr="00FA0499">
        <w:rPr>
          <w:rFonts w:eastAsia="Calibri"/>
          <w:b/>
          <w:bCs/>
          <w:u w:val="single"/>
        </w:rPr>
        <w:t xml:space="preserve">This would also have negative effects on national aggregates. 12.7% of respondents indicated that </w:t>
      </w:r>
      <w:r w:rsidRPr="007942E9">
        <w:rPr>
          <w:rFonts w:eastAsia="Calibri"/>
          <w:b/>
          <w:bCs/>
          <w:highlight w:val="yellow"/>
          <w:u w:val="single"/>
        </w:rPr>
        <w:t>medical union</w:t>
      </w:r>
      <w:r w:rsidRPr="00FA0499">
        <w:rPr>
          <w:rFonts w:eastAsia="Calibri"/>
          <w:b/>
          <w:bCs/>
          <w:u w:val="single"/>
        </w:rPr>
        <w:t xml:space="preserve"> </w:t>
      </w:r>
      <w:r w:rsidRPr="007942E9">
        <w:rPr>
          <w:rFonts w:eastAsia="Calibri"/>
          <w:b/>
          <w:bCs/>
          <w:highlight w:val="yellow"/>
          <w:u w:val="single"/>
        </w:rPr>
        <w:t>strike increases mortality</w:t>
      </w:r>
      <w:r w:rsidRPr="00FA0499">
        <w:rPr>
          <w:rFonts w:eastAsia="Times New Roman" w:cs="Times New Roman"/>
          <w:sz w:val="10"/>
          <w:szCs w:val="10"/>
        </w:rPr>
        <w:t xml:space="preserve"> rate (Figure 1); </w:t>
      </w:r>
      <w:r w:rsidRPr="007942E9">
        <w:rPr>
          <w:rFonts w:eastAsia="Calibri"/>
          <w:b/>
          <w:bCs/>
          <w:highlight w:val="yellow"/>
          <w:u w:val="single"/>
        </w:rPr>
        <w:t>particularly</w:t>
      </w:r>
      <w:r w:rsidRPr="00FA0499">
        <w:rPr>
          <w:rFonts w:eastAsia="Times New Roman" w:cs="Times New Roman"/>
          <w:sz w:val="10"/>
          <w:szCs w:val="10"/>
        </w:rPr>
        <w:t xml:space="preserve"> that </w:t>
      </w:r>
      <w:r w:rsidRPr="007942E9">
        <w:rPr>
          <w:rFonts w:eastAsia="Calibri"/>
          <w:b/>
          <w:bCs/>
          <w:highlight w:val="yellow"/>
          <w:u w:val="single"/>
        </w:rPr>
        <w:t>of children</w:t>
      </w:r>
      <w:r w:rsidRPr="00FA0499">
        <w:rPr>
          <w:rFonts w:eastAsia="Times New Roman" w:cs="Times New Roman"/>
          <w:sz w:val="10"/>
          <w:szCs w:val="10"/>
        </w:rPr>
        <w:t xml:space="preserve"> who are known to be more vulnerable to disease (Todaro and Smith 2012) </w:t>
      </w:r>
      <w:r w:rsidRPr="00FA0499">
        <w:rPr>
          <w:rFonts w:eastAsia="Calibri"/>
          <w:b/>
          <w:bCs/>
          <w:u w:val="single"/>
        </w:rPr>
        <w:t>Studies have indicated that healthier people earn higher wages. In Cote d' Ivoire</w:t>
      </w:r>
      <w:r w:rsidRPr="00FA0499">
        <w:rPr>
          <w:rFonts w:eastAsia="Times New Roman" w:cs="Times New Roman"/>
          <w:sz w:val="10"/>
          <w:szCs w:val="10"/>
        </w:rPr>
        <w:t xml:space="preserve"> it was reported </w:t>
      </w:r>
      <w:r w:rsidRPr="00FA0499">
        <w:rPr>
          <w:rFonts w:eastAsia="Calibri"/>
          <w:b/>
          <w:bCs/>
          <w:u w:val="single"/>
        </w:rPr>
        <w:t>that unhealthy people, that is people who were likely to lose a day of work per month due to illness earned 19% lower than healthy people</w:t>
      </w:r>
      <w:r w:rsidRPr="00FA0499">
        <w:rPr>
          <w:rFonts w:eastAsia="Times New Roman" w:cs="Times New Roman"/>
          <w:sz w:val="10"/>
          <w:szCs w:val="10"/>
        </w:rPr>
        <w:t xml:space="preserve"> (Todaro and Smith 2012). This further means that, </w:t>
      </w:r>
      <w:r w:rsidRPr="00FA0499">
        <w:rPr>
          <w:rFonts w:eastAsia="Calibri"/>
          <w:b/>
          <w:bCs/>
          <w:u w:val="single"/>
        </w:rPr>
        <w:t>a healthy population is a prerequisite for successful economic development</w:t>
      </w:r>
      <w:r w:rsidRPr="00FA0499">
        <w:rPr>
          <w:rFonts w:eastAsia="Times New Roman" w:cs="Times New Roman"/>
          <w:sz w:val="10"/>
          <w:szCs w:val="10"/>
        </w:rPr>
        <w:t xml:space="preserve">. This study indicates that </w:t>
      </w:r>
      <w:r w:rsidRPr="00FA0499">
        <w:rPr>
          <w:rFonts w:eastAsia="Calibri"/>
          <w:b/>
          <w:bCs/>
          <w:u w:val="single"/>
        </w:rPr>
        <w:t>medical unions’ strike worsens outpatients' health and reduces the opportunity of the population to obtain healthcare services</w:t>
      </w:r>
      <w:r w:rsidRPr="00FA0499">
        <w:rPr>
          <w:rFonts w:eastAsia="Times New Roman" w:cs="Times New Roman"/>
          <w:sz w:val="10"/>
          <w:szCs w:val="10"/>
        </w:rPr>
        <w:t xml:space="preserve"> (Figure 1). Good health standard in a population is unimportant to achieve goals of poverty reduction. As Todaro and Smith (2012) note, "if parents are two weak, unhealthy, and unskilled to be productive enough to support their family, the children have to work. But if the children work, they cannot get the education they need, so when they grow up, they will have to send their own children to work "(p.403). Thus, the cycle of poverty and low productivity extend across generations. </w:t>
      </w:r>
      <w:r w:rsidRPr="00FA0499">
        <w:rPr>
          <w:rFonts w:eastAsia="Calibri"/>
          <w:b/>
          <w:bCs/>
          <w:u w:val="single"/>
        </w:rPr>
        <w:t>Health and education are pivotal to economic development</w:t>
      </w:r>
      <w:r w:rsidRPr="00FA0499">
        <w:rPr>
          <w:rFonts w:eastAsia="Times New Roman" w:cs="Times New Roman"/>
          <w:sz w:val="10"/>
          <w:szCs w:val="10"/>
        </w:rPr>
        <w:t xml:space="preserve"> (Todaro and Smith 2012). </w:t>
      </w:r>
      <w:r w:rsidRPr="00FA0499">
        <w:rPr>
          <w:rFonts w:eastAsia="Calibri"/>
          <w:b/>
          <w:bCs/>
          <w:u w:val="single"/>
        </w:rPr>
        <w:t>Strike itself is based on microeconomic self-interest</w:t>
      </w:r>
      <w:r w:rsidRPr="00FA0499">
        <w:rPr>
          <w:rFonts w:eastAsia="Times New Roman" w:cs="Times New Roman"/>
          <w:sz w:val="10"/>
          <w:szCs w:val="10"/>
        </w:rPr>
        <w:t xml:space="preserve">. Umo (1993) noted that “the economic world draws its dynamism from the self-interest motivation of individuals, firms and governments in response to some desirable incentives” (p.3). Umo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(Umo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 From the findings of the study, </w:t>
      </w:r>
      <w:r w:rsidRPr="00FA0499">
        <w:rPr>
          <w:rFonts w:eastAsia="Calibri"/>
          <w:b/>
          <w:bCs/>
          <w:u w:val="single"/>
        </w:rPr>
        <w:t>it can be concluded that</w:t>
      </w:r>
      <w:r w:rsidRPr="007942E9">
        <w:rPr>
          <w:rFonts w:eastAsia="Calibri"/>
          <w:b/>
          <w:bCs/>
          <w:highlight w:val="yellow"/>
          <w:u w:val="single"/>
        </w:rPr>
        <w:t xml:space="preserve"> strikes interrupt the</w:t>
      </w:r>
      <w:r w:rsidRPr="00FA0499">
        <w:rPr>
          <w:rFonts w:eastAsia="Calibri"/>
          <w:b/>
          <w:bCs/>
          <w:u w:val="single"/>
        </w:rPr>
        <w:t xml:space="preserve"> smooth </w:t>
      </w:r>
      <w:r w:rsidRPr="007942E9">
        <w:rPr>
          <w:rFonts w:eastAsia="Calibri"/>
          <w:b/>
          <w:bCs/>
          <w:highlight w:val="yellow"/>
          <w:u w:val="single"/>
        </w:rPr>
        <w:t>flow of medical services to citizens and</w:t>
      </w:r>
      <w:r w:rsidRPr="00FA0499">
        <w:rPr>
          <w:rFonts w:eastAsia="Calibri"/>
          <w:b/>
          <w:bCs/>
          <w:u w:val="single"/>
        </w:rPr>
        <w:t xml:space="preserve"> it is </w:t>
      </w:r>
      <w:r w:rsidRPr="007942E9">
        <w:rPr>
          <w:rFonts w:eastAsia="Calibri"/>
          <w:b/>
          <w:bCs/>
          <w:highlight w:val="yellow"/>
          <w:u w:val="single"/>
        </w:rPr>
        <w:t>slowly and irredeemably destroy</w:t>
      </w:r>
      <w:r w:rsidRPr="00FA0499">
        <w:rPr>
          <w:rFonts w:eastAsia="Calibri"/>
          <w:b/>
          <w:bCs/>
          <w:u w:val="single"/>
        </w:rPr>
        <w:t xml:space="preserve">ing </w:t>
      </w:r>
      <w:r w:rsidRPr="007942E9">
        <w:rPr>
          <w:rFonts w:eastAsia="Calibri"/>
          <w:b/>
          <w:bCs/>
          <w:highlight w:val="yellow"/>
          <w:u w:val="single"/>
        </w:rPr>
        <w:t>the public health system</w:t>
      </w:r>
      <w:r w:rsidRPr="00FA0499">
        <w:rPr>
          <w:rFonts w:eastAsia="Times New Roman" w:cs="Times New Roman"/>
          <w:sz w:val="10"/>
          <w:szCs w:val="10"/>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00FA0499">
        <w:rPr>
          <w:rFonts w:eastAsia="Calibri"/>
          <w:b/>
          <w:bCs/>
          <w:u w:val="single"/>
        </w:rPr>
        <w:t>When people’s health conditions get worsened or there is high mortality rate due to strikes, they become unable to shoulder their responsibilities effectively and hence cannot make progress that will contribute to the growth of the society</w:t>
      </w:r>
      <w:r w:rsidRPr="00FA0499">
        <w:rPr>
          <w:rFonts w:eastAsia="Times New Roman" w:cs="Times New Roman"/>
          <w:sz w:val="10"/>
          <w:szCs w:val="10"/>
        </w:rPr>
        <w:t xml:space="preserve">. This will also reduce labour force drastically both currently and in the future and will in turn affect aggregate production and income negatively. </w:t>
      </w:r>
      <w:r w:rsidRPr="00FA0499">
        <w:rPr>
          <w:rFonts w:eastAsia="Calibri"/>
          <w:b/>
          <w:bCs/>
          <w:u w:val="single"/>
        </w:rPr>
        <w:t>Poor health and negative economic growth are inextricably linked. Improving the health of a nation’s citizens can directly result in economic growth</w:t>
      </w:r>
      <w:r w:rsidRPr="00FA0499">
        <w:rPr>
          <w:rFonts w:eastAsia="Times New Roman" w:cs="Times New Roman"/>
          <w:sz w:val="10"/>
          <w:szCs w:val="10"/>
        </w:rPr>
        <w:t xml:space="preserve">. When human capital is deteriorated, economic productivity is at stake. Health workers have been seen as valuable assets to the society. Their intrinsic value, in terms of human capital, should be respected rather than focusing on economic productivity that may be derived from it. Whenever that is ignored, labour unions utilize the threat of strike (Owoye, 1994). Poorly paid health workers are consistently searching for greener pastures,  and may in turn resign from their current services to take up greener opporxtunities in foreign countries. When this happens, the health sector faces the problem of brain drain which results in the reduction of both internally generated income and foreign reserves. </w:t>
      </w:r>
      <w:r w:rsidRPr="00FA0499">
        <w:rPr>
          <w:rFonts w:eastAsia="Calibri"/>
          <w:b/>
          <w:bCs/>
          <w:u w:val="single"/>
        </w:rPr>
        <w:t>Effective public health systems are essential</w:t>
      </w:r>
      <w:r w:rsidRPr="00FA0499">
        <w:rPr>
          <w:rFonts w:eastAsia="Times New Roman" w:cs="Times New Roman"/>
          <w:sz w:val="10"/>
          <w:szCs w:val="10"/>
        </w:rPr>
        <w:t xml:space="preserve"> for providing care for the sick and for instituting measures that promote wellness. </w:t>
      </w:r>
      <w:r w:rsidRPr="00FA0499">
        <w:rPr>
          <w:rFonts w:eastAsia="Calibri"/>
          <w:b/>
          <w:bCs/>
          <w:u w:val="single"/>
        </w:rPr>
        <w:t>It breeds healthy citizens that make up a healthy labour force that determines the growth of the state and the country at large.</w:t>
      </w:r>
    </w:p>
    <w:p w14:paraId="759F12C0" w14:textId="77777777" w:rsidR="008532A7" w:rsidRPr="00FA0499" w:rsidRDefault="008532A7" w:rsidP="008532A7"/>
    <w:p w14:paraId="63EDBF6B" w14:textId="77777777" w:rsidR="008532A7" w:rsidRPr="00FA0499" w:rsidRDefault="008532A7" w:rsidP="008532A7">
      <w:pPr>
        <w:pStyle w:val="Heading4"/>
        <w:rPr>
          <w:rFonts w:eastAsiaTheme="minorHAnsi" w:cstheme="majorHAnsi"/>
          <w:sz w:val="22"/>
        </w:rPr>
      </w:pPr>
      <w:r w:rsidRPr="00FA0499">
        <w:rPr>
          <w:rFonts w:cstheme="majorHAnsi"/>
        </w:rPr>
        <w:t>And: even the credible threat of a strike causes debilitating fiscal and reputational costs- that wrecks healthcare quality.</w:t>
      </w:r>
      <w:r w:rsidRPr="00FA0499">
        <w:rPr>
          <w:rFonts w:eastAsiaTheme="minorHAnsi" w:cstheme="majorHAnsi"/>
        </w:rPr>
        <w:t xml:space="preserve"> Masterson 17:</w:t>
      </w:r>
      <w:r w:rsidRPr="00FA0499">
        <w:rPr>
          <w:rFonts w:eastAsiaTheme="minorHAnsi" w:cstheme="majorHAnsi"/>
          <w:sz w:val="22"/>
        </w:rPr>
        <w:t xml:space="preserve">          </w:t>
      </w:r>
    </w:p>
    <w:p w14:paraId="32D55DB0" w14:textId="77777777" w:rsidR="008532A7" w:rsidRPr="00FA0499" w:rsidRDefault="008532A7" w:rsidP="008532A7">
      <w:pPr>
        <w:pStyle w:val="NormalWeb"/>
        <w:spacing w:before="240"/>
        <w:rPr>
          <w:rFonts w:ascii="Georgia" w:eastAsiaTheme="minorHAnsi" w:hAnsi="Georgia" w:cstheme="majorHAnsi"/>
        </w:rPr>
      </w:pPr>
      <w:r w:rsidRPr="00FA0499">
        <w:rPr>
          <w:rFonts w:ascii="Georgia" w:eastAsiaTheme="minorHAnsi" w:hAnsi="Georgia" w:cstheme="majorHAnsi"/>
          <w:b/>
          <w:bCs/>
          <w:sz w:val="22"/>
        </w:rPr>
        <w:t>Masterson, Les. “Nursing strikes can cause harm well beyond labor relations.”</w:t>
      </w:r>
      <w:r w:rsidRPr="00FA0499">
        <w:rPr>
          <w:rFonts w:ascii="Georgia" w:eastAsiaTheme="minorHAnsi" w:hAnsi="Georgia" w:cstheme="majorHAnsi"/>
          <w:i/>
          <w:iCs/>
        </w:rPr>
        <w:t>Healthcaredive</w:t>
      </w:r>
      <w:r w:rsidRPr="00FA0499">
        <w:rPr>
          <w:rFonts w:ascii="Georgia" w:eastAsiaTheme="minorHAnsi" w:hAnsi="Georgia" w:cstheme="majorHAnsi"/>
        </w:rPr>
        <w:t xml:space="preserve">, 15 August 2017, </w:t>
      </w:r>
      <w:hyperlink r:id="rId7" w:history="1">
        <w:r w:rsidRPr="00FA0499">
          <w:rPr>
            <w:rStyle w:val="Hyperlink"/>
            <w:rFonts w:ascii="Georgia" w:eastAsiaTheme="minorHAnsi" w:hAnsi="Georgia" w:cstheme="majorHAnsi"/>
          </w:rPr>
          <w:t>https://www.healthcaredive.com/news/nursing-strikes-can-cause-harm-well-beyond-labor-relations/447627/</w:t>
        </w:r>
      </w:hyperlink>
    </w:p>
    <w:p w14:paraId="3E77FF68" w14:textId="77777777" w:rsidR="008532A7" w:rsidRPr="00FA0499" w:rsidRDefault="008532A7" w:rsidP="008532A7">
      <w:pPr>
        <w:pStyle w:val="NormalWeb"/>
        <w:spacing w:before="240"/>
        <w:rPr>
          <w:rFonts w:ascii="Georgia" w:hAnsi="Georgia" w:cstheme="majorHAnsi"/>
        </w:rPr>
      </w:pPr>
      <w:r w:rsidRPr="00FA0499">
        <w:rPr>
          <w:rFonts w:ascii="Georgia" w:hAnsi="Georgia" w:cstheme="majorHAnsi"/>
          <w:color w:val="0A0A0A"/>
          <w:sz w:val="22"/>
        </w:rPr>
        <w:t xml:space="preserve">Hospitals also take a financial hit during strikes. </w:t>
      </w:r>
      <w:r w:rsidRPr="00FA0499">
        <w:rPr>
          <w:rFonts w:ascii="Georgia" w:hAnsi="Georgia" w:cstheme="majorHAnsi"/>
          <w:b/>
          <w:bCs/>
          <w:color w:val="0A0A0A"/>
          <w:sz w:val="22"/>
          <w:u w:val="single"/>
        </w:rPr>
        <w:t>Even</w:t>
      </w:r>
      <w:r w:rsidRPr="00FA0499">
        <w:rPr>
          <w:rFonts w:ascii="Georgia" w:hAnsi="Georgia" w:cstheme="majorHAnsi"/>
          <w:color w:val="0A0A0A"/>
          <w:sz w:val="22"/>
        </w:rPr>
        <w:t xml:space="preserve"> </w:t>
      </w:r>
      <w:r w:rsidRPr="00FA0499">
        <w:rPr>
          <w:rFonts w:ascii="Georgia" w:hAnsi="Georgia" w:cstheme="majorHAnsi"/>
          <w:b/>
          <w:bCs/>
          <w:color w:val="0A0A0A"/>
          <w:sz w:val="22"/>
          <w:u w:val="single"/>
        </w:rPr>
        <w:t>the threat of a one- or two-day nurse strike can cost a hospital millions.</w:t>
      </w:r>
    </w:p>
    <w:p w14:paraId="1C8E03C9" w14:textId="77777777" w:rsidR="008532A7" w:rsidRPr="00FA0499" w:rsidRDefault="008532A7" w:rsidP="008532A7">
      <w:pPr>
        <w:pStyle w:val="NormalWeb"/>
        <w:shd w:val="clear" w:color="auto" w:fill="FFFFFF"/>
        <w:spacing w:before="0" w:beforeAutospacing="0" w:after="0" w:afterAutospacing="0"/>
        <w:rPr>
          <w:rFonts w:ascii="Georgia" w:hAnsi="Georgia" w:cstheme="majorHAnsi"/>
        </w:rPr>
      </w:pPr>
      <w:r w:rsidRPr="00FA0499">
        <w:rPr>
          <w:rFonts w:ascii="Georgia" w:hAnsi="Georgia" w:cstheme="majorHAnsi"/>
          <w:b/>
          <w:bCs/>
          <w:color w:val="0A0A0A"/>
          <w:sz w:val="22"/>
          <w:u w:val="single"/>
        </w:rPr>
        <w:t xml:space="preserve">Bringing in hundreds or thousands of temporary nurses from across the country is costly for hospitals. They need to advertise the positions, pay for travel and often give bonuses </w:t>
      </w:r>
      <w:r w:rsidRPr="00FA0499">
        <w:rPr>
          <w:rFonts w:ascii="Georgia" w:hAnsi="Georgia" w:cstheme="majorHAnsi"/>
          <w:color w:val="0A0A0A"/>
          <w:sz w:val="22"/>
        </w:rPr>
        <w:t>to lure temporary nurses.</w:t>
      </w:r>
    </w:p>
    <w:p w14:paraId="0F34090B" w14:textId="77777777" w:rsidR="008532A7" w:rsidRPr="00FA0499" w:rsidRDefault="008532A7" w:rsidP="008532A7">
      <w:pPr>
        <w:pStyle w:val="NormalWeb"/>
        <w:shd w:val="clear" w:color="auto" w:fill="FFFFFF"/>
        <w:spacing w:before="0" w:beforeAutospacing="0" w:after="0" w:afterAutospacing="0"/>
        <w:rPr>
          <w:rFonts w:ascii="Georgia" w:hAnsi="Georgia" w:cstheme="majorHAnsi"/>
          <w:sz w:val="8"/>
        </w:rPr>
      </w:pPr>
      <w:r w:rsidRPr="00FA0499">
        <w:rPr>
          <w:rFonts w:ascii="Georgia" w:hAnsi="Georgia" w:cstheme="majorHAnsi"/>
          <w:color w:val="0A0A0A"/>
          <w:sz w:val="8"/>
        </w:rPr>
        <w:t>The most expensive recent nurse strike was when</w:t>
      </w:r>
      <w:r w:rsidRPr="00FA0499">
        <w:rPr>
          <w:rFonts w:ascii="Georgia" w:hAnsi="Georgia" w:cstheme="majorHAnsi"/>
          <w:b/>
          <w:bCs/>
          <w:color w:val="0A0A0A"/>
          <w:sz w:val="22"/>
          <w:u w:val="single"/>
        </w:rPr>
        <w:t xml:space="preserve"> </w:t>
      </w:r>
      <w:hyperlink r:id="rId8" w:history="1">
        <w:r w:rsidRPr="00FA0499">
          <w:rPr>
            <w:rStyle w:val="Hyperlink"/>
            <w:rFonts w:ascii="Georgia" w:eastAsiaTheme="majorEastAsia" w:hAnsi="Georgia" w:cstheme="majorHAnsi"/>
            <w:color w:val="0A0A0A"/>
            <w:sz w:val="8"/>
            <w:shd w:val="clear" w:color="auto" w:fill="00FF00"/>
          </w:rPr>
          <w:t xml:space="preserve">about </w:t>
        </w:r>
        <w:r w:rsidRPr="00FA0499">
          <w:rPr>
            <w:rStyle w:val="Hyperlink"/>
            <w:rFonts w:ascii="Georgia" w:eastAsiaTheme="majorEastAsia" w:hAnsi="Georgia" w:cstheme="majorHAnsi"/>
            <w:bCs/>
            <w:color w:val="0A0A0A"/>
            <w:shd w:val="clear" w:color="auto" w:fill="00FF00"/>
          </w:rPr>
          <w:t>4,800 nurses</w:t>
        </w:r>
      </w:hyperlink>
      <w:r w:rsidRPr="00FA0499">
        <w:rPr>
          <w:rFonts w:ascii="Georgia" w:hAnsi="Georgia" w:cstheme="majorHAnsi"/>
          <w:b/>
          <w:bCs/>
          <w:color w:val="0A0A0A"/>
          <w:sz w:val="22"/>
          <w:u w:val="single"/>
          <w:shd w:val="clear" w:color="auto" w:fill="00FF00"/>
        </w:rPr>
        <w:t xml:space="preserve"> went on strike at Allina Health </w:t>
      </w:r>
      <w:r w:rsidRPr="00FA0499">
        <w:rPr>
          <w:rFonts w:ascii="Georgia" w:hAnsi="Georgia" w:cstheme="majorHAnsi"/>
          <w:b/>
          <w:bCs/>
          <w:color w:val="0A0A0A"/>
          <w:sz w:val="22"/>
          <w:u w:val="single"/>
        </w:rPr>
        <w:t xml:space="preserve">in Minnesota two times </w:t>
      </w:r>
      <w:r w:rsidRPr="00FA0499">
        <w:rPr>
          <w:rFonts w:ascii="Georgia" w:hAnsi="Georgia" w:cstheme="majorHAnsi"/>
          <w:color w:val="0A0A0A"/>
          <w:sz w:val="8"/>
        </w:rPr>
        <w:t>last year</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The two strikes of</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seven days and 41 days cost</w:t>
      </w:r>
      <w:r w:rsidRPr="00FA0499">
        <w:rPr>
          <w:rFonts w:ascii="Georgia" w:hAnsi="Georgia" w:cstheme="majorHAnsi"/>
          <w:b/>
          <w:bCs/>
          <w:color w:val="0A0A0A"/>
          <w:sz w:val="22"/>
          <w:u w:val="single"/>
        </w:rPr>
        <w:t xml:space="preserve"> the health system </w:t>
      </w:r>
      <w:r w:rsidRPr="00FA0499">
        <w:rPr>
          <w:rFonts w:ascii="Georgia" w:hAnsi="Georgia" w:cstheme="majorHAnsi"/>
          <w:b/>
          <w:bCs/>
          <w:color w:val="0A0A0A"/>
          <w:sz w:val="22"/>
          <w:u w:val="single"/>
          <w:shd w:val="clear" w:color="auto" w:fill="00FF00"/>
        </w:rPr>
        <w:t>$104 million</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The hospital</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also saw a $67.74 million operating loss</w:t>
      </w:r>
      <w:r w:rsidRPr="00FA0499">
        <w:rPr>
          <w:rFonts w:ascii="Georgia" w:hAnsi="Georgia" w:cstheme="majorHAnsi"/>
          <w:b/>
          <w:bCs/>
          <w:color w:val="0A0A0A"/>
          <w:sz w:val="22"/>
          <w:u w:val="single"/>
        </w:rPr>
        <w:t xml:space="preserve"> during the quarter of those strikes.</w:t>
      </w:r>
      <w:r w:rsidRPr="00FA0499">
        <w:rPr>
          <w:rFonts w:ascii="Georgia" w:hAnsi="Georgia" w:cstheme="majorHAnsi"/>
          <w:sz w:val="8"/>
        </w:rPr>
        <w:t xml:space="preserve"> </w:t>
      </w:r>
      <w:r w:rsidRPr="00FA0499">
        <w:rPr>
          <w:rFonts w:ascii="Georgia" w:hAnsi="Georgia" w:cstheme="majorHAnsi"/>
          <w:b/>
          <w:bCs/>
          <w:color w:val="0A0A0A"/>
          <w:sz w:val="22"/>
          <w:u w:val="single"/>
        </w:rPr>
        <w:t xml:space="preserve">To find temporary replacements, </w:t>
      </w:r>
      <w:hyperlink r:id="rId9" w:history="1">
        <w:r w:rsidRPr="00FA0499">
          <w:rPr>
            <w:rStyle w:val="Hyperlink"/>
            <w:rFonts w:ascii="Georgia" w:eastAsiaTheme="majorEastAsia" w:hAnsi="Georgia" w:cstheme="majorHAnsi"/>
            <w:color w:val="0A0A0A"/>
            <w:sz w:val="22"/>
          </w:rPr>
          <w:t>Allina needed to include enticing offers</w:t>
        </w:r>
      </w:hyperlink>
      <w:r w:rsidRPr="00FA0499">
        <w:rPr>
          <w:rFonts w:ascii="Georgia" w:hAnsi="Georgia" w:cstheme="majorHAnsi"/>
          <w:b/>
          <w:bCs/>
          <w:color w:val="0A0A0A"/>
          <w:sz w:val="22"/>
          <w:u w:val="single"/>
        </w:rPr>
        <w:t>, such as free travel and a $400 bonus to temporary nurses.</w:t>
      </w:r>
      <w:r w:rsidRPr="00FA0499">
        <w:rPr>
          <w:rFonts w:ascii="Georgia" w:hAnsi="Georgia" w:cstheme="majorHAnsi"/>
        </w:rPr>
        <w:t xml:space="preserve"> </w:t>
      </w:r>
      <w:r w:rsidRPr="00FA0499">
        <w:rPr>
          <w:rFonts w:ascii="Georgia" w:hAnsi="Georgia" w:cstheme="majorHAnsi"/>
          <w:b/>
          <w:bCs/>
          <w:color w:val="0A0A0A"/>
          <w:sz w:val="22"/>
          <w:u w:val="single"/>
          <w:shd w:val="clear" w:color="auto" w:fill="00FF00"/>
        </w:rPr>
        <w:t>Even the threat of a strike</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can cost millions</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Brigham and Women’s Hospital</w:t>
      </w:r>
      <w:r w:rsidRPr="00FA0499">
        <w:rPr>
          <w:rFonts w:ascii="Georgia" w:hAnsi="Georgia" w:cstheme="majorHAnsi"/>
          <w:b/>
          <w:bCs/>
          <w:color w:val="0A0A0A"/>
          <w:sz w:val="22"/>
          <w:u w:val="single"/>
        </w:rPr>
        <w:t xml:space="preserve"> in Boston </w:t>
      </w:r>
      <w:hyperlink r:id="rId10" w:history="1">
        <w:r w:rsidRPr="00FA0499">
          <w:rPr>
            <w:rStyle w:val="Hyperlink"/>
            <w:rFonts w:ascii="Georgia" w:eastAsiaTheme="majorEastAsia" w:hAnsi="Georgia" w:cstheme="majorHAnsi"/>
            <w:bCs/>
            <w:color w:val="0A0A0A"/>
            <w:shd w:val="clear" w:color="auto" w:fill="00FF00"/>
          </w:rPr>
          <w:t xml:space="preserve">spent more than $8 million and lost $16 million </w:t>
        </w:r>
        <w:r w:rsidRPr="00FA0499">
          <w:rPr>
            <w:rStyle w:val="Hyperlink"/>
            <w:rFonts w:ascii="Georgia" w:eastAsiaTheme="majorEastAsia" w:hAnsi="Georgia" w:cstheme="majorHAnsi"/>
            <w:color w:val="0A0A0A"/>
            <w:sz w:val="8"/>
            <w:shd w:val="clear" w:color="auto" w:fill="00FF00"/>
          </w:rPr>
          <w:t>in revenue</w:t>
        </w:r>
      </w:hyperlink>
      <w:r w:rsidRPr="00FA0499">
        <w:rPr>
          <w:rFonts w:ascii="Georgia" w:hAnsi="Georgia" w:cstheme="majorHAnsi"/>
          <w:b/>
          <w:bCs/>
          <w:color w:val="0A0A0A"/>
          <w:sz w:val="22"/>
          <w:u w:val="single"/>
          <w:shd w:val="clear" w:color="auto" w:fill="00FF00"/>
        </w:rPr>
        <w:t xml:space="preserve"> preparing</w:t>
      </w:r>
      <w:r w:rsidRPr="00FA0499">
        <w:rPr>
          <w:rFonts w:ascii="Georgia" w:hAnsi="Georgia" w:cstheme="majorHAnsi"/>
          <w:color w:val="0A0A0A"/>
          <w:sz w:val="8"/>
          <w:shd w:val="clear" w:color="auto" w:fill="00FF00"/>
        </w:rPr>
        <w:t xml:space="preserve"> </w:t>
      </w:r>
      <w:r w:rsidRPr="00FA0499">
        <w:rPr>
          <w:rFonts w:ascii="Georgia" w:hAnsi="Georgia" w:cstheme="majorHAnsi"/>
          <w:b/>
          <w:bCs/>
          <w:color w:val="0A0A0A"/>
          <w:sz w:val="22"/>
          <w:u w:val="single"/>
          <w:shd w:val="clear" w:color="auto" w:fill="00FF00"/>
        </w:rPr>
        <w:t>for a strike in 2016.</w:t>
      </w:r>
      <w:r w:rsidRPr="00FA0499">
        <w:rPr>
          <w:rFonts w:ascii="Georgia" w:hAnsi="Georgia" w:cstheme="majorHAnsi"/>
          <w:color w:val="0A0A0A"/>
          <w:sz w:val="8"/>
        </w:rPr>
        <w:t xml:space="preserve"> The 3,300-nurse union threatened to walk out for a day and much like Tufts Medical Center, Brigham &amp; Women’s said the hospital would lock out nurses for four additional days if nurses took action. At that time, </w:t>
      </w:r>
      <w:r w:rsidRPr="00FA0499">
        <w:rPr>
          <w:rFonts w:ascii="Georgia" w:hAnsi="Georgia" w:cstheme="majorHAnsi"/>
          <w:b/>
          <w:bCs/>
          <w:color w:val="0A0A0A"/>
          <w:sz w:val="22"/>
          <w:u w:val="single"/>
        </w:rPr>
        <w:t>Dr. Ron Walls, executive vice president and chief operating officer at Brigham and Women’s Hospital, said</w:t>
      </w:r>
      <w:r w:rsidRPr="00FA0499">
        <w:rPr>
          <w:rFonts w:ascii="Georgia" w:hAnsi="Georgia" w:cstheme="majorHAnsi"/>
          <w:color w:val="0A0A0A"/>
          <w:sz w:val="8"/>
        </w:rPr>
        <w:t xml:space="preserve"> </w:t>
      </w:r>
      <w:r w:rsidRPr="00FA0499">
        <w:rPr>
          <w:rFonts w:ascii="Georgia" w:hAnsi="Georgia" w:cstheme="majorHAnsi"/>
          <w:b/>
          <w:bCs/>
          <w:color w:val="0A0A0A"/>
          <w:sz w:val="22"/>
          <w:u w:val="single"/>
        </w:rPr>
        <w:t xml:space="preserve">the hospital </w:t>
      </w:r>
      <w:hyperlink r:id="rId11" w:history="1">
        <w:r w:rsidRPr="00FA0499">
          <w:rPr>
            <w:rStyle w:val="Hyperlink"/>
            <w:rFonts w:ascii="Georgia" w:eastAsiaTheme="majorEastAsia" w:hAnsi="Georgia" w:cstheme="majorHAnsi"/>
            <w:color w:val="0A0A0A"/>
            <w:sz w:val="8"/>
          </w:rPr>
          <w:t>spent more than $5 million</w:t>
        </w:r>
      </w:hyperlink>
      <w:r w:rsidRPr="00FA0499">
        <w:rPr>
          <w:rFonts w:ascii="Georgia" w:hAnsi="Georgia" w:cstheme="majorHAnsi"/>
          <w:b/>
          <w:bCs/>
          <w:color w:val="0A0A0A"/>
          <w:sz w:val="22"/>
          <w:u w:val="single"/>
        </w:rPr>
        <w:t xml:space="preserve"> on contracting with the U.S. Nursing Corp. to bring on 700 temporary nurses licensed in Massachusetts. </w:t>
      </w:r>
      <w:r w:rsidRPr="00FA0499">
        <w:rPr>
          <w:rFonts w:ascii="Georgia" w:hAnsi="Georgia" w:cstheme="majorHAnsi"/>
          <w:b/>
          <w:bCs/>
          <w:color w:val="0A0A0A"/>
          <w:sz w:val="22"/>
          <w:u w:val="single"/>
          <w:shd w:val="clear" w:color="auto" w:fill="00FF00"/>
        </w:rPr>
        <w:t>The hospital also planned to cut capacity</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to 60%</w:t>
      </w:r>
      <w:r w:rsidRPr="00FA0499">
        <w:rPr>
          <w:rFonts w:ascii="Georgia" w:hAnsi="Georgia" w:cstheme="majorHAnsi"/>
          <w:b/>
          <w:bCs/>
          <w:color w:val="0A0A0A"/>
          <w:sz w:val="22"/>
          <w:u w:val="single"/>
        </w:rPr>
        <w:t xml:space="preserve"> during the possible strike </w:t>
      </w:r>
      <w:r w:rsidRPr="00FA0499">
        <w:rPr>
          <w:rFonts w:ascii="Georgia" w:hAnsi="Georgia" w:cstheme="majorHAnsi"/>
          <w:b/>
          <w:bCs/>
          <w:color w:val="0A0A0A"/>
          <w:sz w:val="22"/>
          <w:u w:val="single"/>
          <w:shd w:val="clear" w:color="auto" w:fill="00FF00"/>
        </w:rPr>
        <w:t>and moved hundreds of patients to other hospitals.</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They also canceled procedures and appointments in preparation</w:t>
      </w:r>
      <w:r w:rsidRPr="00FA0499">
        <w:rPr>
          <w:rFonts w:ascii="Georgia" w:hAnsi="Georgia" w:cstheme="majorHAnsi"/>
          <w:b/>
          <w:bCs/>
          <w:color w:val="0A0A0A"/>
          <w:sz w:val="22"/>
          <w:u w:val="single"/>
        </w:rPr>
        <w:t xml:space="preserve"> of a strike.</w:t>
      </w:r>
      <w:r w:rsidRPr="00FA0499">
        <w:rPr>
          <w:rFonts w:ascii="Georgia" w:hAnsi="Georgia" w:cstheme="majorHAnsi"/>
          <w:sz w:val="8"/>
        </w:rPr>
        <w:t xml:space="preserve"> </w:t>
      </w:r>
      <w:r w:rsidRPr="00FA0499">
        <w:rPr>
          <w:rFonts w:ascii="Georgia" w:hAnsi="Georgia" w:cstheme="majorHAnsi"/>
          <w:b/>
          <w:bCs/>
          <w:color w:val="0A0A0A"/>
          <w:sz w:val="22"/>
          <w:u w:val="single"/>
          <w:shd w:val="clear" w:color="auto" w:fill="00FF00"/>
        </w:rPr>
        <w:t>The</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Massachusetts Nurses Association and Brigham &amp; Women’s were able</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to reach</w:t>
      </w:r>
      <w:r w:rsidRPr="00FA0499">
        <w:rPr>
          <w:rFonts w:ascii="Georgia" w:hAnsi="Georgia" w:cstheme="majorHAnsi"/>
          <w:b/>
          <w:bCs/>
          <w:color w:val="0A0A0A"/>
          <w:sz w:val="22"/>
          <w:u w:val="single"/>
        </w:rPr>
        <w:t xml:space="preserve"> </w:t>
      </w:r>
      <w:r w:rsidRPr="00FA0499">
        <w:rPr>
          <w:rFonts w:ascii="Georgia" w:hAnsi="Georgia" w:cstheme="majorHAnsi"/>
          <w:b/>
          <w:bCs/>
          <w:color w:val="0A0A0A"/>
          <w:sz w:val="22"/>
          <w:u w:val="single"/>
          <w:shd w:val="clear" w:color="auto" w:fill="00FF00"/>
        </w:rPr>
        <w:t>a</w:t>
      </w:r>
      <w:r w:rsidRPr="00FA0499">
        <w:rPr>
          <w:rFonts w:ascii="Georgia" w:hAnsi="Georgia" w:cstheme="majorHAnsi"/>
          <w:b/>
          <w:bCs/>
          <w:color w:val="0A0A0A"/>
          <w:sz w:val="22"/>
          <w:u w:val="single"/>
        </w:rPr>
        <w:t xml:space="preserve"> three-year </w:t>
      </w:r>
      <w:r w:rsidRPr="00FA0499">
        <w:rPr>
          <w:rFonts w:ascii="Georgia" w:hAnsi="Georgia" w:cstheme="majorHAnsi"/>
          <w:b/>
          <w:bCs/>
          <w:color w:val="0A0A0A"/>
          <w:sz w:val="22"/>
          <w:u w:val="single"/>
          <w:shd w:val="clear" w:color="auto" w:fill="00FF00"/>
        </w:rPr>
        <w:t>agreement</w:t>
      </w:r>
      <w:r w:rsidRPr="00FA0499">
        <w:rPr>
          <w:rFonts w:ascii="Georgia" w:hAnsi="Georgia" w:cstheme="majorHAnsi"/>
          <w:b/>
          <w:bCs/>
          <w:color w:val="0A0A0A"/>
          <w:sz w:val="22"/>
          <w:u w:val="single"/>
        </w:rPr>
        <w:t xml:space="preserve"> before a strike, </w:t>
      </w:r>
      <w:r w:rsidRPr="00FA0499">
        <w:rPr>
          <w:rFonts w:ascii="Georgia" w:hAnsi="Georgia" w:cstheme="majorHAnsi"/>
          <w:b/>
          <w:bCs/>
          <w:color w:val="0A0A0A"/>
          <w:sz w:val="22"/>
          <w:u w:val="single"/>
          <w:shd w:val="clear" w:color="auto" w:fill="00FF00"/>
        </w:rPr>
        <w:t>but the damage was already done</w:t>
      </w:r>
      <w:r w:rsidRPr="00FA0499">
        <w:rPr>
          <w:rFonts w:ascii="Georgia" w:hAnsi="Georgia" w:cstheme="majorHAnsi"/>
          <w:b/>
          <w:bCs/>
          <w:color w:val="0A0A0A"/>
          <w:sz w:val="22"/>
          <w:u w:val="single"/>
        </w:rPr>
        <w:t xml:space="preserve"> to the hospital’s finances. </w:t>
      </w:r>
      <w:r w:rsidRPr="00FA0499">
        <w:rPr>
          <w:rFonts w:ascii="Georgia" w:hAnsi="Georgia" w:cstheme="majorHAnsi"/>
          <w:color w:val="0A0A0A"/>
          <w:sz w:val="8"/>
        </w:rPr>
        <w:t>Richard L. Gundling, senior vice president of healthcare financial practices at Healthcare Financial Management Association, told Healthcare Dive that healthcare organizations need to plan for business continuity in case of an event, such as a labor strike, natural disaster or cyberattack.</w:t>
      </w:r>
      <w:r w:rsidRPr="00FA0499">
        <w:rPr>
          <w:rFonts w:ascii="Georgia" w:hAnsi="Georgia" w:cstheme="majorHAnsi"/>
          <w:b/>
          <w:bCs/>
          <w:color w:val="0A0A0A"/>
          <w:sz w:val="22"/>
          <w:u w:val="single"/>
        </w:rPr>
        <w:t xml:space="preserve"> </w:t>
      </w:r>
      <w:r w:rsidRPr="00FA0499">
        <w:rPr>
          <w:rFonts w:ascii="Georgia" w:hAnsi="Georgia" w:cstheme="majorHAnsi"/>
          <w:color w:val="0A0A0A"/>
          <w:sz w:val="8"/>
        </w:rPr>
        <w:t>“Business continuity is directly related to the CFO’s responsibility for maintaining business functions. The plan should include having business continuity insurance in place to replace the loss associated with diminished revenue and increased expenses during the event,” Gundling said.</w:t>
      </w:r>
      <w:r w:rsidRPr="00FA0499">
        <w:rPr>
          <w:rFonts w:ascii="Georgia" w:hAnsi="Georgia" w:cstheme="majorHAnsi"/>
          <w:b/>
          <w:bCs/>
          <w:color w:val="0A0A0A"/>
          <w:sz w:val="22"/>
          <w:u w:val="single"/>
        </w:rPr>
        <w:t xml:space="preserve"> </w:t>
      </w:r>
      <w:r w:rsidRPr="00FA0499">
        <w:rPr>
          <w:rFonts w:ascii="Georgia" w:hAnsi="Georgia" w:cstheme="majorHAnsi"/>
          <w:color w:val="0A0A0A"/>
          <w:sz w:val="8"/>
        </w:rPr>
        <w:t>These plans should provide adequate staffing, training, materials, supplies, equipment and communications in case of a strike. Hospitals should also keep payers, financial agencies and other important stakeholders informed of potential issues.</w:t>
      </w:r>
      <w:r w:rsidRPr="00FA0499">
        <w:rPr>
          <w:rFonts w:ascii="Georgia" w:hAnsi="Georgia" w:cstheme="majorHAnsi"/>
          <w:b/>
          <w:bCs/>
          <w:color w:val="0A0A0A"/>
          <w:sz w:val="22"/>
          <w:u w:val="single"/>
        </w:rPr>
        <w:t xml:space="preserve"> </w:t>
      </w:r>
      <w:r w:rsidRPr="00FA0499">
        <w:rPr>
          <w:rFonts w:ascii="Georgia" w:hAnsi="Georgia" w:cstheme="majorHAnsi"/>
          <w:color w:val="0A0A0A"/>
          <w:sz w:val="8"/>
        </w:rPr>
        <w:t>“It’s also key to keep financial stakeholders well informed; this includes insurance companies, bond rating agencies, banks, other investors, suppliers and Medicare/Medicaid contractors,” he said.</w:t>
      </w:r>
    </w:p>
    <w:p w14:paraId="5A4BA85C" w14:textId="77777777" w:rsidR="008532A7" w:rsidRPr="00FA0499" w:rsidRDefault="008532A7" w:rsidP="008532A7"/>
    <w:p w14:paraId="2386C88F" w14:textId="77777777" w:rsidR="008532A7" w:rsidRPr="00FA0499" w:rsidRDefault="008532A7" w:rsidP="008532A7">
      <w:pPr>
        <w:rPr>
          <w:sz w:val="16"/>
        </w:rPr>
      </w:pPr>
    </w:p>
    <w:p w14:paraId="04C8E873" w14:textId="77777777" w:rsidR="008532A7" w:rsidRPr="00FA0499" w:rsidRDefault="008532A7" w:rsidP="008532A7"/>
    <w:p w14:paraId="2A8A36BB" w14:textId="77777777" w:rsidR="008532A7" w:rsidRPr="00FA0499" w:rsidRDefault="008532A7" w:rsidP="008532A7"/>
    <w:p w14:paraId="13626B32" w14:textId="77777777" w:rsidR="00A95652" w:rsidRPr="00FA0499" w:rsidRDefault="00A95652" w:rsidP="00B55AD5"/>
    <w:sectPr w:rsidR="00A95652" w:rsidRPr="00FA04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532A7"/>
    <w:rsid w:val="00001029"/>
    <w:rsid w:val="000139A3"/>
    <w:rsid w:val="000463B4"/>
    <w:rsid w:val="00100833"/>
    <w:rsid w:val="00104529"/>
    <w:rsid w:val="00105942"/>
    <w:rsid w:val="00107396"/>
    <w:rsid w:val="00137919"/>
    <w:rsid w:val="00142885"/>
    <w:rsid w:val="00144A4C"/>
    <w:rsid w:val="00176AB0"/>
    <w:rsid w:val="00177B7D"/>
    <w:rsid w:val="0018322D"/>
    <w:rsid w:val="001B5776"/>
    <w:rsid w:val="001E527A"/>
    <w:rsid w:val="001F3F0B"/>
    <w:rsid w:val="001F78CE"/>
    <w:rsid w:val="00251FC7"/>
    <w:rsid w:val="002855A7"/>
    <w:rsid w:val="002B146A"/>
    <w:rsid w:val="002B5E17"/>
    <w:rsid w:val="00315690"/>
    <w:rsid w:val="00316B75"/>
    <w:rsid w:val="00325646"/>
    <w:rsid w:val="003460F2"/>
    <w:rsid w:val="00375DE8"/>
    <w:rsid w:val="0038158C"/>
    <w:rsid w:val="003902BA"/>
    <w:rsid w:val="003A09E2"/>
    <w:rsid w:val="003D71EF"/>
    <w:rsid w:val="00407037"/>
    <w:rsid w:val="00431B01"/>
    <w:rsid w:val="004605D6"/>
    <w:rsid w:val="0047381E"/>
    <w:rsid w:val="00490AA4"/>
    <w:rsid w:val="004C60E8"/>
    <w:rsid w:val="004E3579"/>
    <w:rsid w:val="004E728B"/>
    <w:rsid w:val="004F39E0"/>
    <w:rsid w:val="00515E0E"/>
    <w:rsid w:val="00537BD5"/>
    <w:rsid w:val="005707B8"/>
    <w:rsid w:val="0057268A"/>
    <w:rsid w:val="005D2912"/>
    <w:rsid w:val="00604F62"/>
    <w:rsid w:val="006065BD"/>
    <w:rsid w:val="00645FA9"/>
    <w:rsid w:val="00647866"/>
    <w:rsid w:val="00665003"/>
    <w:rsid w:val="006A2AD0"/>
    <w:rsid w:val="006C2375"/>
    <w:rsid w:val="006D4ECC"/>
    <w:rsid w:val="0071280A"/>
    <w:rsid w:val="00722258"/>
    <w:rsid w:val="007243E5"/>
    <w:rsid w:val="00766EA0"/>
    <w:rsid w:val="007942E9"/>
    <w:rsid w:val="007A2226"/>
    <w:rsid w:val="007F5B66"/>
    <w:rsid w:val="00823A1C"/>
    <w:rsid w:val="00845B9D"/>
    <w:rsid w:val="008532A7"/>
    <w:rsid w:val="00860984"/>
    <w:rsid w:val="008B3ECB"/>
    <w:rsid w:val="008B4E85"/>
    <w:rsid w:val="008C1B2E"/>
    <w:rsid w:val="0091627E"/>
    <w:rsid w:val="0097032B"/>
    <w:rsid w:val="009D2EAD"/>
    <w:rsid w:val="009D54B2"/>
    <w:rsid w:val="009E1922"/>
    <w:rsid w:val="009F7ED2"/>
    <w:rsid w:val="00A06962"/>
    <w:rsid w:val="00A93661"/>
    <w:rsid w:val="00A95652"/>
    <w:rsid w:val="00AC0AB8"/>
    <w:rsid w:val="00B20605"/>
    <w:rsid w:val="00B33C6D"/>
    <w:rsid w:val="00B4508F"/>
    <w:rsid w:val="00B55AD5"/>
    <w:rsid w:val="00B8057C"/>
    <w:rsid w:val="00BD6238"/>
    <w:rsid w:val="00BF593B"/>
    <w:rsid w:val="00BF773A"/>
    <w:rsid w:val="00BF7E81"/>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A1C92"/>
    <w:rsid w:val="00DA25D4"/>
    <w:rsid w:val="00DA4879"/>
    <w:rsid w:val="00DA6538"/>
    <w:rsid w:val="00E15E75"/>
    <w:rsid w:val="00E5262C"/>
    <w:rsid w:val="00EC7DC4"/>
    <w:rsid w:val="00ED30CF"/>
    <w:rsid w:val="00F176EF"/>
    <w:rsid w:val="00F45E10"/>
    <w:rsid w:val="00F6364A"/>
    <w:rsid w:val="00F65C47"/>
    <w:rsid w:val="00F9113A"/>
    <w:rsid w:val="00FA049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04CBD"/>
  <w15:chartTrackingRefBased/>
  <w15:docId w15:val="{CBAB6AC4-207A-4D5B-B286-858D7EF47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42E9"/>
  </w:style>
  <w:style w:type="paragraph" w:styleId="Heading1">
    <w:name w:val="heading 1"/>
    <w:aliases w:val="Pocket"/>
    <w:basedOn w:val="Normal"/>
    <w:next w:val="Normal"/>
    <w:link w:val="Heading1Char"/>
    <w:qFormat/>
    <w:rsid w:val="007942E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42E9"/>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42E9"/>
    <w:pPr>
      <w:keepNext/>
      <w:keepLines/>
      <w:pageBreakBefore/>
      <w:spacing w:before="40"/>
      <w:jc w:val="center"/>
      <w:outlineLvl w:val="2"/>
    </w:pPr>
    <w:rPr>
      <w:rFonts w:eastAsiaTheme="majorEastAsia" w:cstheme="majorBidi"/>
      <w:b/>
      <w:sz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t"/>
    <w:basedOn w:val="Normal"/>
    <w:next w:val="Normal"/>
    <w:link w:val="Heading4Char"/>
    <w:uiPriority w:val="3"/>
    <w:unhideWhenUsed/>
    <w:qFormat/>
    <w:rsid w:val="007942E9"/>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7942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42E9"/>
  </w:style>
  <w:style w:type="character" w:customStyle="1" w:styleId="Heading1Char">
    <w:name w:val="Heading 1 Char"/>
    <w:aliases w:val="Pocket Char"/>
    <w:basedOn w:val="DefaultParagraphFont"/>
    <w:link w:val="Heading1"/>
    <w:rsid w:val="007942E9"/>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7942E9"/>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7942E9"/>
    <w:rPr>
      <w:rFonts w:eastAsiaTheme="majorEastAsia" w:cstheme="majorBidi"/>
      <w:b/>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t Char"/>
    <w:basedOn w:val="DefaultParagraphFont"/>
    <w:link w:val="Heading4"/>
    <w:uiPriority w:val="3"/>
    <w:rsid w:val="007942E9"/>
    <w:rPr>
      <w:rFonts w:eastAsiaTheme="majorEastAsia"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7942E9"/>
    <w:rPr>
      <w:rFonts w:cs="Calibri"/>
      <w:b/>
      <w:iCs/>
      <w:u w:val="single"/>
      <w:bdr w:val="single" w:sz="8"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7942E9"/>
    <w:rPr>
      <w:rFonts w:ascii="Georgia" w:hAnsi="Georgia"/>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7942E9"/>
    <w:rPr>
      <w:rFonts w:ascii="Georgia" w:hAnsi="Georgia"/>
      <w:b w:val="0"/>
      <w:sz w:val="24"/>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942E9"/>
    <w:rPr>
      <w:color w:val="auto"/>
      <w:u w:val="none"/>
    </w:rPr>
  </w:style>
  <w:style w:type="character" w:styleId="FollowedHyperlink">
    <w:name w:val="FollowedHyperlink"/>
    <w:basedOn w:val="DefaultParagraphFont"/>
    <w:uiPriority w:val="99"/>
    <w:semiHidden/>
    <w:unhideWhenUsed/>
    <w:rsid w:val="007942E9"/>
    <w:rPr>
      <w:color w:val="auto"/>
      <w:u w:val="none"/>
    </w:rPr>
  </w:style>
  <w:style w:type="paragraph" w:customStyle="1" w:styleId="textbold">
    <w:name w:val="text bold"/>
    <w:basedOn w:val="Normal"/>
    <w:link w:val="Emphasis"/>
    <w:uiPriority w:val="7"/>
    <w:qFormat/>
    <w:rsid w:val="007942E9"/>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8532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Arial"/>
      <w:b w:val="0"/>
      <w:color w:val="auto"/>
      <w:sz w:val="24"/>
      <w:szCs w:val="24"/>
    </w:rPr>
  </w:style>
  <w:style w:type="paragraph" w:styleId="NormalWeb">
    <w:name w:val="Normal (Web)"/>
    <w:basedOn w:val="Normal"/>
    <w:uiPriority w:val="99"/>
    <w:unhideWhenUsed/>
    <w:rsid w:val="008532A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dive.com/news/4800-striking-nurses-cost-allina-health-104-million/43052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healthcaredive.com/news/nursing-strikes-can-cause-harm-well-beyond-labor-relations/447627/"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ository.up.ac.za/bitstream/handle/2263/43163/Malebye_Right_2014.pdf?sequence=1" TargetMode="External"/><Relationship Id="rId11" Type="http://schemas.openxmlformats.org/officeDocument/2006/relationships/hyperlink" Target="https://www.bizjournals.com/boston/blog/health-care/2016/06/brigham-nurses-strike-already-costing-hospital.html" TargetMode="External"/><Relationship Id="rId5" Type="http://schemas.openxmlformats.org/officeDocument/2006/relationships/webSettings" Target="webSettings.xml"/><Relationship Id="rId10" Type="http://schemas.openxmlformats.org/officeDocument/2006/relationships/hyperlink" Target="http://www.beckershospitalreview.com/finance/strike-or-no-strike-labor-disputes-can-take-a-toll-on-hospital-finances.html" TargetMode="External"/><Relationship Id="rId4" Type="http://schemas.openxmlformats.org/officeDocument/2006/relationships/settings" Target="settings.xml"/><Relationship Id="rId9" Type="http://schemas.openxmlformats.org/officeDocument/2006/relationships/hyperlink" Target="https://www.healthcaredive.com/news/allina-to-search-for-1400-nurses-in-face-of-possible-strike/4210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o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7246</Words>
  <Characters>41308</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3</cp:revision>
  <dcterms:created xsi:type="dcterms:W3CDTF">2021-11-22T03:41:00Z</dcterms:created>
  <dcterms:modified xsi:type="dcterms:W3CDTF">2021-11-22T03:59:00Z</dcterms:modified>
</cp:coreProperties>
</file>