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969F2" w14:textId="77777777" w:rsidR="00C61C39" w:rsidRDefault="00C61C39" w:rsidP="00C61C39">
      <w:pPr>
        <w:pStyle w:val="Heading2"/>
      </w:pPr>
      <w:r>
        <w:t>1AC</w:t>
      </w:r>
    </w:p>
    <w:p w14:paraId="1BA21F64" w14:textId="77777777" w:rsidR="00C61C39" w:rsidRDefault="00C61C39" w:rsidP="00C61C39">
      <w:pPr>
        <w:pStyle w:val="Heading3"/>
      </w:pPr>
      <w:r>
        <w:t>Framework</w:t>
      </w:r>
    </w:p>
    <w:p w14:paraId="359AF4D4" w14:textId="77777777" w:rsidR="00C61C39" w:rsidRDefault="00C61C39" w:rsidP="00C61C39"/>
    <w:p w14:paraId="6A292E45" w14:textId="77777777" w:rsidR="00C61C39" w:rsidRDefault="00C61C39" w:rsidP="00C61C39"/>
    <w:p w14:paraId="48E0FC8F" w14:textId="77777777" w:rsidR="00C61C39" w:rsidRDefault="00C61C39" w:rsidP="00C61C39">
      <w:pPr>
        <w:pStyle w:val="Heading4"/>
      </w:pPr>
      <w:r>
        <w:t>One, I defend the resolution as a general principle.</w:t>
      </w:r>
    </w:p>
    <w:p w14:paraId="7A45DE93" w14:textId="77777777" w:rsidR="00C61C39" w:rsidRPr="001F1EF5" w:rsidRDefault="00C61C39" w:rsidP="00C61C39"/>
    <w:p w14:paraId="6578AB6E" w14:textId="77777777" w:rsidR="00C61C39" w:rsidRDefault="00C61C39" w:rsidP="00C61C39">
      <w:pPr>
        <w:pStyle w:val="Heading4"/>
      </w:pPr>
      <w:r>
        <w:t>Two, the phrase “is unjust” is present tense - the topic is about how things are not how they could be.</w:t>
      </w:r>
    </w:p>
    <w:p w14:paraId="615588E1" w14:textId="77777777" w:rsidR="00C61C39" w:rsidRPr="0092370F" w:rsidRDefault="00C61C39" w:rsidP="00C61C39">
      <w:pPr>
        <w:rPr>
          <w:rStyle w:val="Style13ptBold"/>
        </w:rPr>
      </w:pPr>
      <w:r w:rsidRPr="0092370F">
        <w:rPr>
          <w:rStyle w:val="Style13ptBold"/>
        </w:rPr>
        <w:t>Collins ND</w:t>
      </w:r>
    </w:p>
    <w:p w14:paraId="29710B7D" w14:textId="77777777" w:rsidR="00C61C39" w:rsidRPr="0092370F" w:rsidRDefault="00C61C39" w:rsidP="00C61C39">
      <w:pPr>
        <w:rPr>
          <w:vertAlign w:val="subscript"/>
        </w:rPr>
      </w:pPr>
      <w:r w:rsidRPr="0092370F">
        <w:rPr>
          <w:vertAlign w:val="subscript"/>
        </w:rPr>
        <w:t xml:space="preserve">(The Collins English Dictionary is a printed and online dictionary of English. It is published by HarperCollins in Glasgow.) “Is” Collins English Dictionary, ND, NCS, DOA 3/19/22, https://www.collinsdictionary.com/us/dictionary/english/is </w:t>
      </w:r>
    </w:p>
    <w:p w14:paraId="70D27587" w14:textId="77777777" w:rsidR="00C61C39" w:rsidRPr="0092370F" w:rsidRDefault="00C61C39" w:rsidP="00C61C39">
      <w:pPr>
        <w:rPr>
          <w:rStyle w:val="StyleUnderline"/>
        </w:rPr>
      </w:pPr>
      <w:r w:rsidRPr="00CE7D08">
        <w:rPr>
          <w:rStyle w:val="StyleUnderline"/>
          <w:highlight w:val="green"/>
        </w:rPr>
        <w:t xml:space="preserve">Is </w:t>
      </w:r>
      <w:proofErr w:type="spellStart"/>
      <w:proofErr w:type="gramStart"/>
      <w:r w:rsidRPr="00CE7D08">
        <w:rPr>
          <w:rStyle w:val="StyleUnderline"/>
          <w:highlight w:val="green"/>
        </w:rPr>
        <w:t>is</w:t>
      </w:r>
      <w:proofErr w:type="spellEnd"/>
      <w:proofErr w:type="gramEnd"/>
      <w:r w:rsidRPr="00CE7D08">
        <w:rPr>
          <w:rStyle w:val="StyleUnderline"/>
          <w:highlight w:val="green"/>
        </w:rPr>
        <w:t xml:space="preserve"> the third person singular </w:t>
      </w:r>
      <w:r w:rsidRPr="0092370F">
        <w:rPr>
          <w:rStyle w:val="StyleUnderline"/>
        </w:rPr>
        <w:t xml:space="preserve">of the </w:t>
      </w:r>
      <w:r w:rsidRPr="00CE7D08">
        <w:rPr>
          <w:rStyle w:val="StyleUnderline"/>
          <w:highlight w:val="green"/>
        </w:rPr>
        <w:t>present tense of be</w:t>
      </w:r>
      <w:r w:rsidRPr="0092370F">
        <w:rPr>
          <w:rStyle w:val="StyleUnderline"/>
        </w:rPr>
        <w:t xml:space="preserve">1. Is </w:t>
      </w:r>
      <w:proofErr w:type="spellStart"/>
      <w:proofErr w:type="gramStart"/>
      <w:r w:rsidRPr="0092370F">
        <w:rPr>
          <w:rStyle w:val="StyleUnderline"/>
        </w:rPr>
        <w:t>is</w:t>
      </w:r>
      <w:proofErr w:type="spellEnd"/>
      <w:proofErr w:type="gramEnd"/>
      <w:r w:rsidRPr="0092370F">
        <w:rPr>
          <w:rStyle w:val="StyleUnderline"/>
        </w:rPr>
        <w:t xml:space="preserve"> often added to other words and shortened to -'s.</w:t>
      </w:r>
    </w:p>
    <w:p w14:paraId="54F3A1F2" w14:textId="77777777" w:rsidR="00C61C39" w:rsidRDefault="00C61C39" w:rsidP="00C61C39"/>
    <w:p w14:paraId="21989BF4" w14:textId="77777777" w:rsidR="00C61C39" w:rsidRDefault="00C61C39" w:rsidP="00C61C39">
      <w:pPr>
        <w:pStyle w:val="Heading4"/>
      </w:pPr>
      <w:r>
        <w:t>Three, justice is distinct from morality.</w:t>
      </w:r>
    </w:p>
    <w:p w14:paraId="76A3ADB7" w14:textId="77777777" w:rsidR="00C61C39" w:rsidRPr="0016560F" w:rsidRDefault="00C61C39" w:rsidP="00C61C39">
      <w:pPr>
        <w:rPr>
          <w:rStyle w:val="Style13ptBold"/>
        </w:rPr>
      </w:pPr>
      <w:proofErr w:type="spellStart"/>
      <w:r w:rsidRPr="0016560F">
        <w:rPr>
          <w:rStyle w:val="Style13ptBold"/>
        </w:rPr>
        <w:t>Moorehouse</w:t>
      </w:r>
      <w:proofErr w:type="spellEnd"/>
      <w:r w:rsidRPr="0016560F">
        <w:rPr>
          <w:rStyle w:val="Style13ptBold"/>
        </w:rPr>
        <w:t xml:space="preserve"> 13</w:t>
      </w:r>
    </w:p>
    <w:p w14:paraId="004C29AA" w14:textId="77777777" w:rsidR="00C61C39" w:rsidRPr="0016560F" w:rsidRDefault="00C61C39" w:rsidP="00C61C39">
      <w:pPr>
        <w:rPr>
          <w:vertAlign w:val="subscript"/>
        </w:rPr>
      </w:pPr>
      <w:r w:rsidRPr="0016560F">
        <w:rPr>
          <w:vertAlign w:val="subscript"/>
        </w:rPr>
        <w:t xml:space="preserve">(Isaac Morehouse is the founder and CEO of Crash and the founder of Praxis.) “Justice and Morality”, Isaac </w:t>
      </w:r>
      <w:proofErr w:type="spellStart"/>
      <w:r w:rsidRPr="0016560F">
        <w:rPr>
          <w:vertAlign w:val="subscript"/>
        </w:rPr>
        <w:t>Moorehouse</w:t>
      </w:r>
      <w:proofErr w:type="spellEnd"/>
      <w:r w:rsidRPr="0016560F">
        <w:rPr>
          <w:vertAlign w:val="subscript"/>
        </w:rPr>
        <w:t>, NCS, DOA 3/19/22, https://isaacmorehouse.com/2013/06/21/justice-and-morality/</w:t>
      </w:r>
    </w:p>
    <w:p w14:paraId="1408F037" w14:textId="4374ACA8" w:rsidR="00C61C39" w:rsidRPr="00C61C39" w:rsidRDefault="00C61C39" w:rsidP="00C61C39">
      <w:pPr>
        <w:rPr>
          <w:u w:val="single"/>
        </w:rPr>
      </w:pPr>
      <w:r w:rsidRPr="0016560F">
        <w:rPr>
          <w:sz w:val="12"/>
        </w:rPr>
        <w:t xml:space="preserve">It seems </w:t>
      </w:r>
      <w:r w:rsidRPr="00CE7D08">
        <w:rPr>
          <w:rStyle w:val="StyleUnderline"/>
          <w:highlight w:val="green"/>
        </w:rPr>
        <w:t>there’s a difference between justice and morality</w:t>
      </w:r>
      <w:r w:rsidRPr="0016560F">
        <w:rPr>
          <w:sz w:val="12"/>
        </w:rPr>
        <w:t xml:space="preserve">.  I’ve never quite come to a comfortable conclusion about the nature of the two concepts and their relationship, but it’s worth exploring. Suppose </w:t>
      </w:r>
      <w:r w:rsidRPr="00CE7D08">
        <w:rPr>
          <w:rStyle w:val="StyleUnderline"/>
          <w:highlight w:val="green"/>
        </w:rPr>
        <w:t xml:space="preserve">you jump in someone </w:t>
      </w:r>
      <w:r w:rsidRPr="00271FFE">
        <w:rPr>
          <w:rStyle w:val="StyleUnderline"/>
        </w:rPr>
        <w:t>else</w:t>
      </w:r>
      <w:r w:rsidRPr="00CE7D08">
        <w:rPr>
          <w:rStyle w:val="StyleUnderline"/>
          <w:highlight w:val="green"/>
        </w:rPr>
        <w:t>’s car</w:t>
      </w:r>
      <w:r w:rsidRPr="007A102F">
        <w:rPr>
          <w:rStyle w:val="StyleUnderline"/>
        </w:rPr>
        <w:t xml:space="preserve"> parked in the valet entrance at a hotel </w:t>
      </w:r>
      <w:r w:rsidRPr="00CE7D08">
        <w:rPr>
          <w:rStyle w:val="StyleUnderline"/>
          <w:highlight w:val="green"/>
        </w:rPr>
        <w:t xml:space="preserve">and speed away to get your wife </w:t>
      </w:r>
      <w:r w:rsidRPr="00271FFE">
        <w:rPr>
          <w:rStyle w:val="StyleUnderline"/>
        </w:rPr>
        <w:t xml:space="preserve">in for </w:t>
      </w:r>
      <w:r w:rsidRPr="00CE7D08">
        <w:rPr>
          <w:rStyle w:val="StyleUnderline"/>
          <w:highlight w:val="green"/>
        </w:rPr>
        <w:t>an emergency C-section</w:t>
      </w:r>
      <w:r w:rsidRPr="00CE7D08">
        <w:rPr>
          <w:sz w:val="12"/>
          <w:highlight w:val="green"/>
        </w:rPr>
        <w:t xml:space="preserve">. </w:t>
      </w:r>
      <w:r w:rsidRPr="00CE7D08">
        <w:rPr>
          <w:rStyle w:val="StyleUnderline"/>
          <w:highlight w:val="green"/>
        </w:rPr>
        <w:t>You’ve saved the baby</w:t>
      </w:r>
      <w:r w:rsidRPr="007A102F">
        <w:rPr>
          <w:rStyle w:val="StyleUnderline"/>
        </w:rPr>
        <w:t xml:space="preserve"> and possibly the mother.</w:t>
      </w:r>
      <w:r>
        <w:rPr>
          <w:rStyle w:val="StyleUnderline"/>
        </w:rPr>
        <w:t xml:space="preserve"> </w:t>
      </w:r>
      <w:r w:rsidRPr="00CE7D08">
        <w:rPr>
          <w:rStyle w:val="StyleUnderline"/>
          <w:highlight w:val="green"/>
        </w:rPr>
        <w:t>It would be</w:t>
      </w:r>
      <w:r w:rsidRPr="007A102F">
        <w:rPr>
          <w:rStyle w:val="StyleUnderline"/>
        </w:rPr>
        <w:t xml:space="preserve"> </w:t>
      </w:r>
      <w:r w:rsidRPr="00CE7D08">
        <w:rPr>
          <w:rStyle w:val="StyleUnderline"/>
          <w:highlight w:val="green"/>
        </w:rPr>
        <w:t>strange to call this immoral</w:t>
      </w:r>
      <w:r w:rsidRPr="007A102F">
        <w:rPr>
          <w:rStyle w:val="StyleUnderline"/>
        </w:rPr>
        <w:t>.</w:t>
      </w:r>
      <w:r w:rsidRPr="0016560F">
        <w:rPr>
          <w:sz w:val="12"/>
        </w:rPr>
        <w:t xml:space="preserve"> In fact, it might be very moral, even heroic. </w:t>
      </w:r>
      <w:r w:rsidRPr="007A102F">
        <w:rPr>
          <w:rStyle w:val="StyleUnderline"/>
        </w:rPr>
        <w:t xml:space="preserve">But it also seems clear that </w:t>
      </w:r>
      <w:r w:rsidRPr="00CE7D08">
        <w:rPr>
          <w:rStyle w:val="StyleUnderline"/>
          <w:highlight w:val="green"/>
        </w:rPr>
        <w:t>the owner of the car has been wronged</w:t>
      </w:r>
      <w:r w:rsidRPr="007A102F">
        <w:rPr>
          <w:rStyle w:val="StyleUnderline"/>
        </w:rPr>
        <w:t>.</w:t>
      </w:r>
      <w:r>
        <w:rPr>
          <w:rStyle w:val="StyleUnderline"/>
        </w:rPr>
        <w:t xml:space="preserve"> </w:t>
      </w:r>
      <w:r w:rsidRPr="007A102F">
        <w:rPr>
          <w:rStyle w:val="StyleUnderline"/>
        </w:rPr>
        <w:t>She was unable to make her meeting in time, some of her gas was used up, and maybe you even got a few dings in the door.</w:t>
      </w:r>
      <w:r>
        <w:rPr>
          <w:rStyle w:val="StyleUnderline"/>
        </w:rPr>
        <w:t xml:space="preserve"> </w:t>
      </w:r>
      <w:r w:rsidRPr="007A102F">
        <w:rPr>
          <w:rStyle w:val="StyleUnderline"/>
        </w:rPr>
        <w:t>She has suffered an injustice.</w:t>
      </w:r>
      <w:r>
        <w:rPr>
          <w:rStyle w:val="StyleUnderline"/>
        </w:rPr>
        <w:t xml:space="preserve"> </w:t>
      </w:r>
      <w:r w:rsidRPr="007A102F">
        <w:rPr>
          <w:rStyle w:val="StyleUnderline"/>
        </w:rPr>
        <w:t xml:space="preserve">So </w:t>
      </w:r>
      <w:r w:rsidRPr="00CE7D08">
        <w:rPr>
          <w:rStyle w:val="StyleUnderline"/>
          <w:highlight w:val="green"/>
        </w:rPr>
        <w:t>even though you acted morally, it’s possible you acted unjustly</w:t>
      </w:r>
      <w:r w:rsidRPr="007A102F">
        <w:rPr>
          <w:rStyle w:val="StyleUnderline"/>
        </w:rPr>
        <w:t>.</w:t>
      </w:r>
      <w:r>
        <w:rPr>
          <w:rStyle w:val="StyleUnderline"/>
        </w:rPr>
        <w:t xml:space="preserve"> </w:t>
      </w:r>
      <w:r w:rsidRPr="0016560F">
        <w:rPr>
          <w:sz w:val="12"/>
        </w:rPr>
        <w:t xml:space="preserve">Let’s say you have a deep hatred for your neighbor. One day an envious rage takes </w:t>
      </w:r>
      <w:proofErr w:type="gramStart"/>
      <w:r w:rsidRPr="0016560F">
        <w:rPr>
          <w:sz w:val="12"/>
        </w:rPr>
        <w:t>over</w:t>
      </w:r>
      <w:proofErr w:type="gramEnd"/>
      <w:r w:rsidRPr="0016560F">
        <w:rPr>
          <w:sz w:val="12"/>
        </w:rPr>
        <w:t xml:space="preserve"> so you pick up a rock and throw it at his new car, hoping to shatter the window. You miss. No one sees the action, and the rock rolls harmlessly into the weeds. It seems likely you’ve acted immorally by trying to destroy his property. But it would be odd to say any injustice was done. Your neighbor hasn’t suffered a wit from your failed attempt at vandalism. </w:t>
      </w:r>
      <w:r w:rsidRPr="007A102F">
        <w:rPr>
          <w:rStyle w:val="StyleUnderline"/>
        </w:rPr>
        <w:t>Justice is about living with other people, while morality is about living with yourself</w:t>
      </w:r>
      <w:r w:rsidRPr="0016560F">
        <w:rPr>
          <w:sz w:val="12"/>
        </w:rPr>
        <w:t xml:space="preserve">. Justice is about right relation to others as measured against the mores of society, while morality is about right relation to right itself, as measured against your own beliefs. Whether or not </w:t>
      </w:r>
      <w:r w:rsidRPr="007A102F">
        <w:rPr>
          <w:rStyle w:val="StyleUnderline"/>
        </w:rPr>
        <w:t>justice</w:t>
      </w:r>
      <w:r w:rsidRPr="0016560F">
        <w:rPr>
          <w:sz w:val="12"/>
        </w:rPr>
        <w:t xml:space="preserve"> exists objectively or is entirely a social construct, it </w:t>
      </w:r>
      <w:r w:rsidRPr="007A102F">
        <w:rPr>
          <w:rStyle w:val="StyleUnderline"/>
        </w:rPr>
        <w:t>has an unmistakable universality.</w:t>
      </w:r>
      <w:r>
        <w:rPr>
          <w:rStyle w:val="StyleUnderline"/>
        </w:rPr>
        <w:t xml:space="preserve"> </w:t>
      </w:r>
      <w:r w:rsidRPr="0016560F">
        <w:rPr>
          <w:sz w:val="12"/>
        </w:rPr>
        <w:t xml:space="preserve">The particulars, and the process of discovering and remedying injustice differ in each society, but the basic tenets are the same. No society has ever praised or rewarded breaking a promise, stealing, or murder. There are instances where such acts are called by other names or given a pass under special circumstances, but that’s just it; they always require justification. The default human position is that coercion is bad, and social systems evolve to mitigate it. What would justice demand from you in the car theft scenario? The nice thing is, we don’t have to decide in the abstract. Justice always takes place in a social context, and the process seems just as important as the outcome. </w:t>
      </w:r>
      <w:r w:rsidRPr="00CE7D08">
        <w:rPr>
          <w:rStyle w:val="StyleUnderline"/>
          <w:highlight w:val="green"/>
        </w:rPr>
        <w:t>For productive cooperation, the systems that</w:t>
      </w:r>
      <w:r w:rsidRPr="007A102F">
        <w:rPr>
          <w:rStyle w:val="StyleUnderline"/>
        </w:rPr>
        <w:t xml:space="preserve"> determine and </w:t>
      </w:r>
      <w:r w:rsidRPr="00CE7D08">
        <w:rPr>
          <w:rStyle w:val="StyleUnderline"/>
          <w:highlight w:val="green"/>
        </w:rPr>
        <w:t>deal with injustice are best when they are</w:t>
      </w:r>
      <w:r w:rsidRPr="007A102F">
        <w:rPr>
          <w:rStyle w:val="StyleUnderline"/>
        </w:rPr>
        <w:t xml:space="preserve"> </w:t>
      </w:r>
      <w:r w:rsidRPr="0016560F">
        <w:rPr>
          <w:vertAlign w:val="subscript"/>
        </w:rPr>
        <w:t>transparent, stable yet flexible,</w:t>
      </w:r>
      <w:r w:rsidRPr="007A102F">
        <w:rPr>
          <w:rStyle w:val="StyleUnderline"/>
        </w:rPr>
        <w:t xml:space="preserve"> </w:t>
      </w:r>
      <w:r w:rsidRPr="00CE7D08">
        <w:rPr>
          <w:rStyle w:val="StyleUnderline"/>
          <w:highlight w:val="green"/>
        </w:rPr>
        <w:t>knowable in advance</w:t>
      </w:r>
      <w:r w:rsidRPr="0016560F">
        <w:rPr>
          <w:sz w:val="12"/>
        </w:rPr>
        <w:t xml:space="preserve">, and not applied preemptively. Even though everyone may acknowledge that your theft of the car was unjust, if the process allows arbitrators to consider circumstances, they may let you off, or they may ask only that you pay the owner a small fee. These contexts are rich, and the owner has a lot to consider as well. Perhaps she hears your story and decides not to pursue any recompense. Maybe she is really ticked and wants </w:t>
      </w:r>
      <w:proofErr w:type="gramStart"/>
      <w:r w:rsidRPr="0016560F">
        <w:rPr>
          <w:sz w:val="12"/>
        </w:rPr>
        <w:t>to, but</w:t>
      </w:r>
      <w:proofErr w:type="gramEnd"/>
      <w:r w:rsidRPr="0016560F">
        <w:rPr>
          <w:sz w:val="12"/>
        </w:rPr>
        <w:t xml:space="preserve"> realizes the social approbation she’ll get for doing so isn’t worth it, even though she would win her case. Since justice exists only in a social context, and for the use and benefit of humans, even if it is violated, there needn’t be black and white, always-and-everywhere rules demanding uniform punishment. Though a uniform and recognizable process is needed, uniform outcomes don’t seem to be. </w:t>
      </w:r>
      <w:proofErr w:type="gramStart"/>
      <w:r w:rsidRPr="0016560F">
        <w:rPr>
          <w:sz w:val="12"/>
        </w:rPr>
        <w:t>This is why</w:t>
      </w:r>
      <w:proofErr w:type="gramEnd"/>
      <w:r w:rsidRPr="0016560F">
        <w:rPr>
          <w:sz w:val="12"/>
        </w:rPr>
        <w:t xml:space="preserve"> common law is so much more effective than legislation at maintaining peace. Morality is trickier. I might be using the term differently than most people in this post (I have often used it more loosely myself, many times on this blog…don’t hold it against me!), but I think morality is something that exists in </w:t>
      </w:r>
      <w:proofErr w:type="gramStart"/>
      <w:r w:rsidRPr="0016560F">
        <w:rPr>
          <w:sz w:val="12"/>
        </w:rPr>
        <w:t>all of</w:t>
      </w:r>
      <w:proofErr w:type="gramEnd"/>
      <w:r w:rsidRPr="0016560F">
        <w:rPr>
          <w:sz w:val="12"/>
        </w:rPr>
        <w:t xml:space="preserve"> our minds, whether or not it exists “out there” objectively. We have a conscience. We have beliefs about right and wrong that are distinct from our sense of justice. That’s why nearly everyone would agree that you acted immorally in story number two, even though justice demands nothing of you. Our sense of morality changes over </w:t>
      </w:r>
      <w:proofErr w:type="gramStart"/>
      <w:r w:rsidRPr="0016560F">
        <w:rPr>
          <w:sz w:val="12"/>
        </w:rPr>
        <w:t>time, and</w:t>
      </w:r>
      <w:proofErr w:type="gramEnd"/>
      <w:r w:rsidRPr="0016560F">
        <w:rPr>
          <w:sz w:val="12"/>
        </w:rPr>
        <w:t xml:space="preserve"> is very different from person to person. Part of life’s journey is discovering it and constantly adapting to it. I’ve known people who genuinely believed it was wrong to have a drop of alcohol. Whether or not I agree, it was clear that if they did, they would feel a lot of guilt. They would be violating what they know to be right. Some of those same people’s views changed over time, to where years later they no longer thought it wrong to drink, and they could do it with a clear conscience. Morality doesn’t seem to be about the acts themselves like justice does. It seems to be about </w:t>
      </w:r>
      <w:proofErr w:type="gramStart"/>
      <w:r w:rsidRPr="0016560F">
        <w:rPr>
          <w:sz w:val="12"/>
        </w:rPr>
        <w:t>whether or not</w:t>
      </w:r>
      <w:proofErr w:type="gramEnd"/>
      <w:r w:rsidRPr="0016560F">
        <w:rPr>
          <w:sz w:val="12"/>
        </w:rPr>
        <w:t xml:space="preserve"> a person is violating their own sense of right. Many spiritual traditions talk of being in unity with oneself, being of one mind, or having an undivided heart. </w:t>
      </w:r>
      <w:r w:rsidRPr="00CE7D08">
        <w:rPr>
          <w:rStyle w:val="StyleUnderline"/>
          <w:highlight w:val="green"/>
        </w:rPr>
        <w:t>It’s easy to conflate justice and morality</w:t>
      </w:r>
      <w:r w:rsidRPr="0016560F">
        <w:rPr>
          <w:rStyle w:val="StyleUnderline"/>
        </w:rPr>
        <w:t xml:space="preserve">, in part because </w:t>
      </w:r>
      <w:r w:rsidRPr="00271FFE">
        <w:rPr>
          <w:rStyle w:val="StyleUnderline"/>
        </w:rPr>
        <w:t>we deliberately do so with children</w:t>
      </w:r>
      <w:r w:rsidRPr="0016560F">
        <w:rPr>
          <w:rStyle w:val="StyleUnderline"/>
        </w:rPr>
        <w:t>.</w:t>
      </w:r>
      <w:r>
        <w:rPr>
          <w:rStyle w:val="StyleUnderline"/>
        </w:rPr>
        <w:t xml:space="preserve"> </w:t>
      </w:r>
      <w:r w:rsidRPr="00CE7D08">
        <w:rPr>
          <w:rStyle w:val="StyleUnderline"/>
          <w:highlight w:val="green"/>
        </w:rPr>
        <w:t>It’s more convenient to wrap everything up into right and wrong</w:t>
      </w:r>
      <w:r w:rsidRPr="0016560F">
        <w:rPr>
          <w:sz w:val="12"/>
        </w:rPr>
        <w:t xml:space="preserve">, and train kids to do and don’t do based entirely on these words. I don’t think it’s helpful for kids in the long run, but it requires less work, so most adults do it. </w:t>
      </w:r>
      <w:r w:rsidRPr="0016560F">
        <w:rPr>
          <w:rStyle w:val="StyleUnderline"/>
        </w:rPr>
        <w:t xml:space="preserve">Kids are told to say hi when someone says hi to them for the same reasons they’re told not to take Johnny’s </w:t>
      </w:r>
      <w:proofErr w:type="gramStart"/>
      <w:r w:rsidRPr="0016560F">
        <w:rPr>
          <w:rStyle w:val="StyleUnderline"/>
        </w:rPr>
        <w:t>toys;</w:t>
      </w:r>
      <w:proofErr w:type="gramEnd"/>
      <w:r w:rsidRPr="0016560F">
        <w:rPr>
          <w:rStyle w:val="StyleUnderline"/>
        </w:rPr>
        <w:t xml:space="preserve"> because it’s the right thing to do.</w:t>
      </w:r>
      <w:r>
        <w:rPr>
          <w:rStyle w:val="StyleUnderline"/>
        </w:rPr>
        <w:t xml:space="preserve"> </w:t>
      </w:r>
      <w:r w:rsidRPr="0016560F">
        <w:rPr>
          <w:rStyle w:val="StyleUnderline"/>
        </w:rPr>
        <w:t xml:space="preserve">Yet the first is not unjust and probably not immoral, while the second is </w:t>
      </w:r>
      <w:proofErr w:type="gramStart"/>
      <w:r w:rsidRPr="0016560F">
        <w:rPr>
          <w:rStyle w:val="StyleUnderline"/>
        </w:rPr>
        <w:t>definitely unjust</w:t>
      </w:r>
      <w:proofErr w:type="gramEnd"/>
      <w:r w:rsidRPr="0016560F">
        <w:rPr>
          <w:rStyle w:val="StyleUnderline"/>
        </w:rPr>
        <w:t xml:space="preserve"> and probably immoral</w:t>
      </w:r>
      <w:r w:rsidRPr="0016560F">
        <w:rPr>
          <w:sz w:val="12"/>
        </w:rPr>
        <w:t xml:space="preserve">. Children are also trained to obey the law </w:t>
      </w:r>
      <w:r w:rsidRPr="00271FFE">
        <w:rPr>
          <w:sz w:val="12"/>
        </w:rPr>
        <w:t xml:space="preserve">because it’s right to do so. </w:t>
      </w:r>
      <w:r w:rsidRPr="00271FFE">
        <w:rPr>
          <w:rStyle w:val="StyleUnderline"/>
        </w:rPr>
        <w:t xml:space="preserve">They’re not often told that justice demands an abstention from coercion, even if the law doesn’t, or that </w:t>
      </w:r>
      <w:r w:rsidRPr="00CE7D08">
        <w:rPr>
          <w:rStyle w:val="StyleUnderline"/>
          <w:highlight w:val="green"/>
        </w:rPr>
        <w:t>the law may ask</w:t>
      </w:r>
      <w:r w:rsidRPr="00271FFE">
        <w:rPr>
          <w:rStyle w:val="StyleUnderline"/>
        </w:rPr>
        <w:t xml:space="preserve"> them </w:t>
      </w:r>
      <w:r w:rsidRPr="00CE7D08">
        <w:rPr>
          <w:rStyle w:val="StyleUnderline"/>
          <w:highlight w:val="green"/>
        </w:rPr>
        <w:t>to do something they feel is deeply immoral</w:t>
      </w:r>
      <w:r w:rsidRPr="00271FFE">
        <w:rPr>
          <w:rStyle w:val="StyleUnderline"/>
        </w:rPr>
        <w:t>. This oversimplification</w:t>
      </w:r>
      <w:r w:rsidRPr="0016560F">
        <w:rPr>
          <w:rStyle w:val="StyleUnderline"/>
        </w:rPr>
        <w:t xml:space="preserve"> and </w:t>
      </w:r>
      <w:r w:rsidRPr="00CE7D08">
        <w:rPr>
          <w:rStyle w:val="StyleUnderline"/>
          <w:highlight w:val="green"/>
        </w:rPr>
        <w:t>lumping everything into basic right/wrong categories has the potential to result in atrocity</w:t>
      </w:r>
      <w:r w:rsidRPr="0016560F">
        <w:rPr>
          <w:rStyle w:val="StyleUnderline"/>
        </w:rPr>
        <w:t xml:space="preserve">.  </w:t>
      </w:r>
      <w:r w:rsidRPr="00CE7D08">
        <w:rPr>
          <w:rStyle w:val="StyleUnderline"/>
          <w:highlight w:val="green"/>
        </w:rPr>
        <w:t>Those who allow the law to be a shortcut for</w:t>
      </w:r>
      <w:r w:rsidRPr="0016560F">
        <w:rPr>
          <w:rStyle w:val="StyleUnderline"/>
        </w:rPr>
        <w:t xml:space="preserve"> justice or </w:t>
      </w:r>
      <w:r w:rsidRPr="00CE7D08">
        <w:rPr>
          <w:rStyle w:val="StyleUnderline"/>
          <w:highlight w:val="green"/>
        </w:rPr>
        <w:t>morality</w:t>
      </w:r>
      <w:r w:rsidRPr="0016560F">
        <w:rPr>
          <w:rStyle w:val="StyleUnderline"/>
        </w:rPr>
        <w:t xml:space="preserve">, for example, </w:t>
      </w:r>
      <w:r w:rsidRPr="00CE7D08">
        <w:rPr>
          <w:rStyle w:val="StyleUnderline"/>
          <w:highlight w:val="green"/>
        </w:rPr>
        <w:t>can find themselves rounding the neighbors up and sending them</w:t>
      </w:r>
      <w:r w:rsidRPr="0016560F">
        <w:rPr>
          <w:rStyle w:val="StyleUnderline"/>
        </w:rPr>
        <w:t xml:space="preserve"> off </w:t>
      </w:r>
      <w:r w:rsidRPr="00CE7D08">
        <w:rPr>
          <w:rStyle w:val="StyleUnderline"/>
          <w:highlight w:val="green"/>
        </w:rPr>
        <w:t>to prison, or worse.</w:t>
      </w:r>
    </w:p>
    <w:p w14:paraId="20DE71AB" w14:textId="77777777" w:rsidR="00C61C39" w:rsidRPr="009D566A" w:rsidRDefault="00C61C39" w:rsidP="00C61C39"/>
    <w:p w14:paraId="10BB5F1A" w14:textId="77777777" w:rsidR="00C61C39" w:rsidRDefault="00C61C39" w:rsidP="00C61C39">
      <w:pPr>
        <w:pStyle w:val="Heading4"/>
      </w:pPr>
      <w:r>
        <w:t>The value is justice, which is giving each their due as “is unjust” is the evaluative phrase in the topic.</w:t>
      </w:r>
    </w:p>
    <w:p w14:paraId="7F3C21D6" w14:textId="77777777" w:rsidR="00C61C39" w:rsidRDefault="00C61C39" w:rsidP="00C61C39"/>
    <w:p w14:paraId="40EB1431" w14:textId="77777777" w:rsidR="00C61C39" w:rsidRDefault="00C61C39" w:rsidP="00C61C39">
      <w:pPr>
        <w:pStyle w:val="Heading4"/>
      </w:pPr>
      <w:r>
        <w:t>Justice is only possible under a unified rule of law</w:t>
      </w:r>
    </w:p>
    <w:p w14:paraId="1572629C" w14:textId="77777777" w:rsidR="00C61C39" w:rsidRPr="008B102A" w:rsidRDefault="00C61C39" w:rsidP="00C61C39">
      <w:pPr>
        <w:rPr>
          <w:rStyle w:val="Style13ptBold"/>
        </w:rPr>
      </w:pPr>
      <w:r>
        <w:rPr>
          <w:rStyle w:val="Style13ptBold"/>
        </w:rPr>
        <w:t>Waldron 96</w:t>
      </w:r>
    </w:p>
    <w:p w14:paraId="603DC719" w14:textId="77777777" w:rsidR="00C61C39" w:rsidRDefault="00C61C39" w:rsidP="00C61C39">
      <w:pPr>
        <w:rPr>
          <w:sz w:val="16"/>
        </w:rPr>
      </w:pPr>
      <w:r w:rsidRPr="008B102A">
        <w:rPr>
          <w:sz w:val="16"/>
        </w:rPr>
        <w:t xml:space="preserve">Waldron, Jeremy [Professor of Law and Philosophy at the NYU School of Law]. “Kant’s Legal Positivism” Harvard Law Review, </w:t>
      </w:r>
      <w:proofErr w:type="gramStart"/>
      <w:r w:rsidRPr="008B102A">
        <w:rPr>
          <w:sz w:val="16"/>
        </w:rPr>
        <w:t>May,</w:t>
      </w:r>
      <w:proofErr w:type="gramEnd"/>
      <w:r w:rsidRPr="008B102A">
        <w:rPr>
          <w:sz w:val="16"/>
        </w:rPr>
        <w:t xml:space="preserve"> 1996, Vol. 109, No. 7 (May, 1996), pp. 1535-156</w:t>
      </w:r>
    </w:p>
    <w:p w14:paraId="3D0BEE69" w14:textId="77777777" w:rsidR="00C61C39" w:rsidRPr="008B102A" w:rsidRDefault="00C61C39" w:rsidP="00C61C39">
      <w:pPr>
        <w:rPr>
          <w:sz w:val="16"/>
        </w:rPr>
      </w:pPr>
    </w:p>
    <w:p w14:paraId="0DC6144E" w14:textId="77777777" w:rsidR="00C61C39" w:rsidRPr="00B507C1" w:rsidRDefault="00C61C39" w:rsidP="00C61C39">
      <w:pPr>
        <w:rPr>
          <w:sz w:val="16"/>
        </w:rPr>
      </w:pPr>
      <w:r w:rsidRPr="00B507C1">
        <w:rPr>
          <w:sz w:val="16"/>
        </w:rPr>
        <w:t xml:space="preserve">It is certainly not inappropriate to use force to achieve justice. But </w:t>
      </w:r>
      <w:r w:rsidRPr="00CE7D08">
        <w:rPr>
          <w:highlight w:val="green"/>
          <w:u w:val="single"/>
        </w:rPr>
        <w:t xml:space="preserve">there is an </w:t>
      </w:r>
      <w:r w:rsidRPr="00CE7D08">
        <w:rPr>
          <w:rStyle w:val="Emphasis"/>
          <w:highlight w:val="green"/>
        </w:rPr>
        <w:t>affront to</w:t>
      </w:r>
      <w:r w:rsidRPr="009D566A">
        <w:rPr>
          <w:rStyle w:val="Emphasis"/>
        </w:rPr>
        <w:t xml:space="preserve"> the idea of </w:t>
      </w:r>
      <w:r w:rsidRPr="00CE7D08">
        <w:rPr>
          <w:rStyle w:val="Emphasis"/>
          <w:highlight w:val="green"/>
        </w:rPr>
        <w:t>justice</w:t>
      </w:r>
      <w:r w:rsidRPr="00CE7D08">
        <w:rPr>
          <w:highlight w:val="green"/>
          <w:u w:val="single"/>
        </w:rPr>
        <w:t xml:space="preserve"> when force is used by opposing sides</w:t>
      </w:r>
      <w:r w:rsidRPr="00B507C1">
        <w:rPr>
          <w:sz w:val="16"/>
        </w:rPr>
        <w:t xml:space="preserve">, confrontationally and contradictorily, </w:t>
      </w:r>
      <w:r w:rsidRPr="00CE7D08">
        <w:rPr>
          <w:highlight w:val="green"/>
          <w:u w:val="single"/>
        </w:rPr>
        <w:t>in justice's name.</w:t>
      </w:r>
      <w:r w:rsidRPr="00CE7D08">
        <w:rPr>
          <w:sz w:val="16"/>
          <w:highlight w:val="green"/>
          <w:u w:val="single"/>
        </w:rPr>
        <w:t xml:space="preserve"> </w:t>
      </w:r>
      <w:r w:rsidRPr="00CE7D08">
        <w:rPr>
          <w:highlight w:val="green"/>
          <w:u w:val="single"/>
        </w:rPr>
        <w:t>The point</w:t>
      </w:r>
      <w:r w:rsidRPr="00B507C1">
        <w:rPr>
          <w:u w:val="single"/>
        </w:rPr>
        <w:t xml:space="preserve"> of using force </w:t>
      </w:r>
      <w:r w:rsidRPr="00B507C1">
        <w:rPr>
          <w:sz w:val="16"/>
        </w:rPr>
        <w:t xml:space="preserve">in the name of justice </w:t>
      </w:r>
      <w:r w:rsidRPr="00CE7D08">
        <w:rPr>
          <w:highlight w:val="green"/>
          <w:u w:val="single"/>
        </w:rPr>
        <w:t>is to assure people of that to which they are entitled. But if force is</w:t>
      </w:r>
      <w:r w:rsidRPr="00B507C1">
        <w:rPr>
          <w:u w:val="single"/>
        </w:rPr>
        <w:t xml:space="preserve"> being </w:t>
      </w:r>
      <w:r w:rsidRPr="00CE7D08">
        <w:rPr>
          <w:highlight w:val="green"/>
          <w:u w:val="single"/>
        </w:rPr>
        <w:t>used to further contradictory ends,</w:t>
      </w:r>
      <w:r w:rsidRPr="00B507C1">
        <w:rPr>
          <w:u w:val="single"/>
        </w:rPr>
        <w:t xml:space="preserve"> then </w:t>
      </w:r>
      <w:r w:rsidRPr="00CE7D08">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E7D08">
        <w:rPr>
          <w:rStyle w:val="Emphasis"/>
          <w:highlight w:val="green"/>
        </w:rPr>
        <w:t>Hence,</w:t>
      </w:r>
      <w:r w:rsidRPr="009D566A">
        <w:rPr>
          <w:rStyle w:val="Emphasis"/>
        </w:rPr>
        <w:t xml:space="preserve"> there is </w:t>
      </w:r>
      <w:r w:rsidRPr="00CE7D08">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w:t>
      </w:r>
      <w:proofErr w:type="gramStart"/>
      <w:r w:rsidRPr="00B507C1">
        <w:rPr>
          <w:sz w:val="16"/>
        </w:rPr>
        <w:t>really just</w:t>
      </w:r>
      <w:proofErr w:type="gramEnd"/>
      <w:r w:rsidRPr="00B507C1">
        <w:rPr>
          <w:sz w:val="16"/>
        </w:rPr>
        <w:t xml:space="preserve">, each side believes that the other is objectively mistaken - there is no political way in which the prospect of this substantive affront can be precluded. </w:t>
      </w:r>
      <w:r w:rsidRPr="00CE7D08">
        <w:rPr>
          <w:highlight w:val="green"/>
          <w:u w:val="single"/>
        </w:rPr>
        <w:t>All we can do</w:t>
      </w:r>
      <w:r w:rsidRPr="00B507C1">
        <w:rPr>
          <w:u w:val="single"/>
        </w:rPr>
        <w:t xml:space="preserve">, politically, </w:t>
      </w:r>
      <w:r w:rsidRPr="00CE7D08">
        <w:rPr>
          <w:highlight w:val="green"/>
          <w:u w:val="single"/>
        </w:rPr>
        <w:t>for</w:t>
      </w:r>
      <w:r w:rsidRPr="00B507C1">
        <w:rPr>
          <w:u w:val="single"/>
        </w:rPr>
        <w:t xml:space="preserve"> the sake of </w:t>
      </w:r>
      <w:r w:rsidRPr="00CE7D08">
        <w:rPr>
          <w:highlight w:val="green"/>
          <w:u w:val="single"/>
        </w:rPr>
        <w:t>the integrity of justice is ensure</w:t>
      </w:r>
      <w:r w:rsidRPr="00B507C1">
        <w:rPr>
          <w:u w:val="single"/>
        </w:rPr>
        <w:t xml:space="preserve"> that </w:t>
      </w:r>
      <w:r w:rsidRPr="00CE7D08">
        <w:rPr>
          <w:highlight w:val="green"/>
          <w:u w:val="single"/>
        </w:rPr>
        <w:t>force is used to uphold</w:t>
      </w:r>
      <w:r w:rsidRPr="00B507C1">
        <w:rPr>
          <w:u w:val="single"/>
        </w:rPr>
        <w:t xml:space="preserve"> one view and </w:t>
      </w:r>
      <w:r w:rsidRPr="00CE7D08">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E7D08">
        <w:rPr>
          <w:highlight w:val="green"/>
          <w:u w:val="single"/>
        </w:rPr>
        <w:t>justice, then, evokes</w:t>
      </w:r>
      <w:r w:rsidRPr="00B507C1">
        <w:rPr>
          <w:u w:val="single"/>
        </w:rPr>
        <w:t xml:space="preserve"> the concept of positive law and </w:t>
      </w:r>
      <w:r w:rsidRPr="00CE7D08">
        <w:rPr>
          <w:highlight w:val="green"/>
          <w:u w:val="single"/>
        </w:rPr>
        <w:t>the</w:t>
      </w:r>
      <w:r w:rsidRPr="00B507C1">
        <w:rPr>
          <w:u w:val="single"/>
        </w:rPr>
        <w:t xml:space="preserve"> philosophical </w:t>
      </w:r>
      <w:r w:rsidRPr="00CE7D08">
        <w:rPr>
          <w:highlight w:val="green"/>
          <w:u w:val="single"/>
        </w:rPr>
        <w:t xml:space="preserve">doctrine of </w:t>
      </w:r>
      <w:r w:rsidRPr="00CE7D08">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0305A5DE" w14:textId="77777777" w:rsidR="00C61C39" w:rsidRDefault="00C61C39" w:rsidP="00C61C39"/>
    <w:p w14:paraId="0AB8EB9A" w14:textId="77777777" w:rsidR="00C61C39" w:rsidRPr="0054328F" w:rsidRDefault="00C61C39" w:rsidP="00C61C39">
      <w:pPr>
        <w:pStyle w:val="Heading4"/>
      </w:pPr>
      <w:r>
        <w:t xml:space="preserve">This is a </w:t>
      </w:r>
      <w:r>
        <w:rPr>
          <w:u w:val="single"/>
        </w:rPr>
        <w:t>sequencing question</w:t>
      </w:r>
      <w:r>
        <w:t xml:space="preserve">- ensuring freedom comes </w:t>
      </w:r>
      <w:r>
        <w:rPr>
          <w:u w:val="single"/>
        </w:rPr>
        <w:t>prior</w:t>
      </w:r>
      <w:r>
        <w:t xml:space="preserve"> to focusing on consequences. Otherwise, it justifies forcing people to act against their will</w:t>
      </w:r>
    </w:p>
    <w:p w14:paraId="73331E07" w14:textId="77777777" w:rsidR="00C61C39" w:rsidRDefault="00C61C39" w:rsidP="00C61C39">
      <w:r w:rsidRPr="006C4219">
        <w:rPr>
          <w:rStyle w:val="Style13ptBold"/>
        </w:rPr>
        <w:t>Ripstein, 9</w:t>
      </w:r>
      <w:r>
        <w:t xml:space="preserve"> -- Professor of Law and Philosophy and University Professor at the University of Toronto </w:t>
      </w:r>
    </w:p>
    <w:p w14:paraId="0B13F463" w14:textId="77777777" w:rsidR="00C61C39" w:rsidRDefault="00C61C39" w:rsidP="00C61C39">
      <w:r>
        <w:t xml:space="preserve">[Arthur, "Force and Freedom: Kant’s Legal and Political Philosophy", Harvard University Press, 2009, accessed 1-14-22] </w:t>
      </w:r>
    </w:p>
    <w:p w14:paraId="17933C47" w14:textId="77777777" w:rsidR="00C61C39" w:rsidRDefault="00C61C39" w:rsidP="00C61C39"/>
    <w:p w14:paraId="067C401F" w14:textId="77777777" w:rsidR="00C61C39" w:rsidRPr="003D0FC3" w:rsidRDefault="00C61C39" w:rsidP="00C61C39">
      <w:pPr>
        <w:rPr>
          <w:rStyle w:val="StyleUnderline"/>
        </w:rPr>
      </w:pPr>
      <w:r w:rsidRPr="000C4D4F">
        <w:rPr>
          <w:sz w:val="12"/>
        </w:rPr>
        <w:t xml:space="preserve">My aim in this chapter is to use the example of traffic laws to cast doubt on the very idea of balancing benefits and burdens, and to defend the idea that </w:t>
      </w:r>
      <w:r w:rsidRPr="00CE7D08">
        <w:rPr>
          <w:rStyle w:val="StyleUnderline"/>
          <w:highlight w:val="green"/>
        </w:rPr>
        <w:t xml:space="preserve">state power is </w:t>
      </w:r>
      <w:r w:rsidRPr="00CE7D08">
        <w:rPr>
          <w:rStyle w:val="Emphasis"/>
          <w:highlight w:val="green"/>
        </w:rPr>
        <w:t>only</w:t>
      </w:r>
      <w:r w:rsidRPr="00CE7D08">
        <w:rPr>
          <w:rStyle w:val="StyleUnderline"/>
          <w:highlight w:val="green"/>
        </w:rPr>
        <w:t xml:space="preserve"> justified to create a </w:t>
      </w:r>
      <w:r w:rsidRPr="00CE7D08">
        <w:rPr>
          <w:rStyle w:val="Emphasis"/>
          <w:highlight w:val="green"/>
        </w:rPr>
        <w:t>system of equal freedom</w:t>
      </w:r>
      <w:r w:rsidRPr="000C4D4F">
        <w:rPr>
          <w:sz w:val="12"/>
        </w:rPr>
        <w:t xml:space="preserve">. I will not defend the implausible claim that speed limits or the timing and placement of traffic lights can be deduced from some index of freedom and appropriate facts. As I shall explain, </w:t>
      </w:r>
      <w:r w:rsidRPr="00906E84">
        <w:rPr>
          <w:rStyle w:val="StyleUnderline"/>
        </w:rPr>
        <w:t>the expectation that any alternative to balancing must aspire to some such claim is itself symptomatic of everything that is wrong with the balancing picture</w:t>
      </w:r>
      <w:r w:rsidRPr="000C4D4F">
        <w:rPr>
          <w:sz w:val="12"/>
        </w:rPr>
        <w:t xml:space="preserve">. Nor shall I join Michael </w:t>
      </w:r>
      <w:proofErr w:type="spellStart"/>
      <w:r w:rsidRPr="000C4D4F">
        <w:rPr>
          <w:sz w:val="12"/>
        </w:rPr>
        <w:t>Walzer</w:t>
      </w:r>
      <w:proofErr w:type="spellEnd"/>
      <w:r w:rsidRPr="000C4D4F">
        <w:rPr>
          <w:sz w:val="12"/>
        </w:rPr>
        <w:t xml:space="preserve"> in </w:t>
      </w:r>
      <w:r w:rsidRPr="003D0FC3">
        <w:rPr>
          <w:sz w:val="12"/>
        </w:rPr>
        <w:t xml:space="preserve">celebrating the claim that “the car is also the symbol of individual freedom.”11 Instead, I will argue that </w:t>
      </w:r>
      <w:r w:rsidRPr="003D0FC3">
        <w:rPr>
          <w:rStyle w:val="StyleUnderline"/>
        </w:rPr>
        <w:t>the state’s entitlement to make traffic rules is rooted in its obligation to provide the conditions of equal freedom.</w:t>
      </w:r>
    </w:p>
    <w:p w14:paraId="67B48DF2" w14:textId="77777777" w:rsidR="00C61C39" w:rsidRPr="000C4D4F" w:rsidRDefault="00C61C39" w:rsidP="00C61C39">
      <w:pPr>
        <w:rPr>
          <w:sz w:val="12"/>
        </w:rPr>
      </w:pPr>
      <w:r w:rsidRPr="003D0FC3">
        <w:rPr>
          <w:sz w:val="12"/>
        </w:rPr>
        <w:t xml:space="preserve">On the view I will defend, </w:t>
      </w:r>
      <w:r w:rsidRPr="003D0FC3">
        <w:rPr>
          <w:rStyle w:val="StyleUnderline"/>
        </w:rPr>
        <w:t xml:space="preserve">the fundamental rationale for the exercise of the police power is to create a regime of </w:t>
      </w:r>
      <w:r w:rsidRPr="003D0FC3">
        <w:rPr>
          <w:rStyle w:val="Emphasis"/>
        </w:rPr>
        <w:t>equal private freedom</w:t>
      </w:r>
      <w:r w:rsidRPr="003D0FC3">
        <w:rPr>
          <w:sz w:val="12"/>
        </w:rPr>
        <w:t xml:space="preserve">. </w:t>
      </w:r>
      <w:proofErr w:type="gramStart"/>
      <w:r w:rsidRPr="003D0FC3">
        <w:rPr>
          <w:sz w:val="12"/>
        </w:rPr>
        <w:t xml:space="preserve">In order </w:t>
      </w:r>
      <w:r w:rsidRPr="003D0FC3">
        <w:rPr>
          <w:rStyle w:val="StyleUnderline"/>
        </w:rPr>
        <w:t>to</w:t>
      </w:r>
      <w:proofErr w:type="gramEnd"/>
      <w:r w:rsidRPr="003D0FC3">
        <w:rPr>
          <w:rStyle w:val="StyleUnderline"/>
        </w:rPr>
        <w:t xml:space="preserve"> do so, the state must create and sustain the systematic preconditions both of the exercise of private freedom and of the conditions of its ability to provide them</w:t>
      </w:r>
      <w:r w:rsidRPr="003D0FC3">
        <w:rPr>
          <w:sz w:val="12"/>
        </w:rPr>
        <w:t xml:space="preserve">. </w:t>
      </w:r>
      <w:r w:rsidRPr="003D0FC3">
        <w:rPr>
          <w:rStyle w:val="StyleUnderline"/>
        </w:rPr>
        <w:t xml:space="preserve">It can compel citizens to do their part in </w:t>
      </w:r>
      <w:r w:rsidRPr="003D0FC3">
        <w:rPr>
          <w:rStyle w:val="Emphasis"/>
        </w:rPr>
        <w:t>creating and sustaining a rightful condition</w:t>
      </w:r>
      <w:r w:rsidRPr="003D0FC3">
        <w:rPr>
          <w:sz w:val="12"/>
        </w:rPr>
        <w:t xml:space="preserve">. The provision of these conditions is a distinctive case of mandatory cooperation, which is subject to distinctive normative constraints. </w:t>
      </w:r>
      <w:r w:rsidRPr="003D0FC3">
        <w:rPr>
          <w:rStyle w:val="StyleUnderline"/>
        </w:rPr>
        <w:t>In providing roads, the state is entitled make people contribute</w:t>
      </w:r>
      <w:r w:rsidRPr="003D0FC3">
        <w:rPr>
          <w:sz w:val="12"/>
        </w:rPr>
        <w:t xml:space="preserve">, both positively and negatively, to their provision, </w:t>
      </w:r>
      <w:r w:rsidRPr="003D0FC3">
        <w:rPr>
          <w:rStyle w:val="StyleUnderline"/>
        </w:rPr>
        <w:t>and to regulate them based on a variety of considerations</w:t>
      </w:r>
      <w:r w:rsidRPr="003D0FC3">
        <w:rPr>
          <w:sz w:val="12"/>
        </w:rPr>
        <w:t xml:space="preserve">. </w:t>
      </w:r>
      <w:r w:rsidRPr="003D0FC3">
        <w:rPr>
          <w:rStyle w:val="StyleUnderline"/>
        </w:rPr>
        <w:t>None of this</w:t>
      </w:r>
      <w:r w:rsidRPr="003D0FC3">
        <w:rPr>
          <w:sz w:val="12"/>
        </w:rPr>
        <w:t xml:space="preserve">, I will argue, </w:t>
      </w:r>
      <w:r w:rsidRPr="003D0FC3">
        <w:rPr>
          <w:rStyle w:val="StyleUnderline"/>
        </w:rPr>
        <w:t>requires any assumptions about the state having any more general power to make life convenient</w:t>
      </w:r>
      <w:r w:rsidRPr="003D0FC3">
        <w:rPr>
          <w:sz w:val="12"/>
        </w:rPr>
        <w:t>, or</w:t>
      </w:r>
      <w:r w:rsidRPr="000C4D4F">
        <w:rPr>
          <w:sz w:val="12"/>
        </w:rPr>
        <w:t xml:space="preserve"> to force people to contribute to cooperative arrangements on fair terms. Nor does it depend on the idea that, apart from the state, people have a basic obligation to participate in beneficial practices, or even those practices from which they benefit. I will argue instead that </w:t>
      </w:r>
      <w:r w:rsidRPr="0054328F">
        <w:rPr>
          <w:sz w:val="12"/>
        </w:rPr>
        <w:t>the state’s power reflects the fact that it is a public authority:</w:t>
      </w:r>
      <w:r w:rsidRPr="000C4D4F">
        <w:rPr>
          <w:sz w:val="12"/>
        </w:rPr>
        <w:t xml:space="preserve"> </w:t>
      </w:r>
      <w:r w:rsidRPr="0054328F">
        <w:rPr>
          <w:sz w:val="12"/>
        </w:rPr>
        <w:t>its entitlement to obligate individual citizens reflects its obligation to act on behalf of the citizens as a collective body</w:t>
      </w:r>
      <w:r w:rsidRPr="000C4D4F">
        <w:rPr>
          <w:sz w:val="12"/>
        </w:rPr>
        <w:t xml:space="preserve">. </w:t>
      </w:r>
      <w:r w:rsidRPr="0054328F">
        <w:rPr>
          <w:sz w:val="12"/>
        </w:rPr>
        <w:t>The difficulties faced by the balancing picture are only compounded when it is joined to the common supposition that the state’s entitlement to bind its citizens must be aggregated out of obligations of individual citizens</w:t>
      </w:r>
      <w:r w:rsidRPr="000C4D4F">
        <w:rPr>
          <w:sz w:val="12"/>
        </w:rPr>
        <w:t>,12 by getting them to do things that they would have had fully formed and concrete obligation to do in the state’s absence.</w:t>
      </w:r>
    </w:p>
    <w:p w14:paraId="14B66EF5" w14:textId="77777777" w:rsidR="00C61C39" w:rsidRPr="000C4D4F" w:rsidRDefault="00C61C39" w:rsidP="00C61C39">
      <w:pPr>
        <w:rPr>
          <w:sz w:val="12"/>
        </w:rPr>
      </w:pPr>
      <w:r w:rsidRPr="000C4D4F">
        <w:rPr>
          <w:sz w:val="12"/>
        </w:rPr>
        <w:t>Kant himself discusses neither one-way streets nor traffic lights, but he offers an account of the irreducibly public nature of mandatory forms of social cooperation, which follow from the role of the state as “supreme proprietor” of the land.13 Kant observes that the state, as supreme proprietor, is charged with the “division” of the land, rather than the “aggregation” of the state’s territory from antecedent private holdings.</w:t>
      </w:r>
    </w:p>
    <w:p w14:paraId="35CB7204" w14:textId="77777777" w:rsidR="00C61C39" w:rsidRPr="000C4D4F" w:rsidRDefault="00C61C39" w:rsidP="00C61C39">
      <w:pPr>
        <w:rPr>
          <w:sz w:val="12"/>
        </w:rPr>
      </w:pPr>
      <w:r w:rsidRPr="000C4D4F">
        <w:rPr>
          <w:sz w:val="12"/>
        </w:rPr>
        <w:t xml:space="preserve">I will argue that </w:t>
      </w:r>
      <w:r w:rsidRPr="000C4D4F">
        <w:rPr>
          <w:rStyle w:val="StyleUnderline"/>
        </w:rPr>
        <w:t>rather than being the main business of the state</w:t>
      </w:r>
      <w:r w:rsidRPr="000C4D4F">
        <w:rPr>
          <w:sz w:val="12"/>
        </w:rPr>
        <w:t xml:space="preserve">, limited only through important interests, </w:t>
      </w:r>
      <w:r w:rsidRPr="00CE7D08">
        <w:rPr>
          <w:rStyle w:val="StyleUnderline"/>
          <w:highlight w:val="green"/>
        </w:rPr>
        <w:t>questions about</w:t>
      </w:r>
      <w:r w:rsidRPr="000C4D4F">
        <w:rPr>
          <w:rStyle w:val="StyleUnderline"/>
        </w:rPr>
        <w:t xml:space="preserve"> the allocation of </w:t>
      </w:r>
      <w:r w:rsidRPr="00CE7D08">
        <w:rPr>
          <w:rStyle w:val="StyleUnderline"/>
          <w:highlight w:val="green"/>
        </w:rPr>
        <w:t xml:space="preserve">benefits and burdens arise </w:t>
      </w:r>
      <w:r w:rsidRPr="00CE7D08">
        <w:rPr>
          <w:rStyle w:val="Emphasis"/>
          <w:highlight w:val="green"/>
        </w:rPr>
        <w:t>only</w:t>
      </w:r>
      <w:r w:rsidRPr="00CE7D08">
        <w:rPr>
          <w:rStyle w:val="StyleUnderline"/>
          <w:highlight w:val="green"/>
        </w:rPr>
        <w:t xml:space="preserve"> within </w:t>
      </w:r>
      <w:r w:rsidRPr="00CE7D08">
        <w:rPr>
          <w:rStyle w:val="Emphasis"/>
          <w:highlight w:val="green"/>
        </w:rPr>
        <w:t>public provision of the preconditions of freedom</w:t>
      </w:r>
      <w:r w:rsidRPr="000C4D4F">
        <w:rPr>
          <w:sz w:val="12"/>
        </w:rPr>
        <w:t xml:space="preserve">. </w:t>
      </w:r>
      <w:r w:rsidRPr="000C4D4F">
        <w:rPr>
          <w:rStyle w:val="StyleUnderline"/>
        </w:rPr>
        <w:t>If a government must provide something, it must provide that thing fairly, which will normally mean equally.</w:t>
      </w:r>
      <w:r w:rsidRPr="000C4D4F">
        <w:rPr>
          <w:sz w:val="12"/>
        </w:rPr>
        <w:t xml:space="preserve"> </w:t>
      </w:r>
      <w:r w:rsidRPr="009C2487">
        <w:rPr>
          <w:rStyle w:val="StyleUnderline"/>
        </w:rPr>
        <w:t xml:space="preserve">Governments </w:t>
      </w:r>
      <w:r w:rsidRPr="009C2487">
        <w:rPr>
          <w:rStyle w:val="Emphasis"/>
        </w:rPr>
        <w:t>do not</w:t>
      </w:r>
      <w:r w:rsidRPr="009C2487">
        <w:rPr>
          <w:rStyle w:val="StyleUnderline"/>
        </w:rPr>
        <w:t xml:space="preserve"> have a general power to </w:t>
      </w:r>
      <w:r w:rsidRPr="009C2487">
        <w:rPr>
          <w:rStyle w:val="Emphasis"/>
        </w:rPr>
        <w:t>force people into forms of cooperation</w:t>
      </w:r>
      <w:r w:rsidRPr="009C2487">
        <w:rPr>
          <w:sz w:val="12"/>
        </w:rPr>
        <w:t xml:space="preserve"> either by</w:t>
      </w:r>
      <w:r w:rsidRPr="000C4D4F">
        <w:rPr>
          <w:sz w:val="12"/>
        </w:rPr>
        <w:t xml:space="preserve"> making some bear burdens for the benefit of others or by making people bear burdens because those same people have received benefits. </w:t>
      </w:r>
      <w:proofErr w:type="gramStart"/>
      <w:r w:rsidRPr="000C4D4F">
        <w:rPr>
          <w:sz w:val="12"/>
        </w:rPr>
        <w:t xml:space="preserve">Both of </w:t>
      </w:r>
      <w:r w:rsidRPr="00CE7D08">
        <w:rPr>
          <w:rStyle w:val="StyleUnderline"/>
          <w:highlight w:val="green"/>
        </w:rPr>
        <w:t>the</w:t>
      </w:r>
      <w:r w:rsidRPr="000C4D4F">
        <w:rPr>
          <w:sz w:val="12"/>
        </w:rPr>
        <w:t>se</w:t>
      </w:r>
      <w:proofErr w:type="gramEnd"/>
      <w:r w:rsidRPr="000C4D4F">
        <w:rPr>
          <w:sz w:val="12"/>
        </w:rPr>
        <w:t xml:space="preserve"> ideas—the </w:t>
      </w:r>
      <w:r w:rsidRPr="00CE7D08">
        <w:rPr>
          <w:rStyle w:val="Emphasis"/>
          <w:highlight w:val="green"/>
        </w:rPr>
        <w:t>utilitarian</w:t>
      </w:r>
      <w:r w:rsidRPr="00CE7D08">
        <w:rPr>
          <w:rStyle w:val="StyleUnderline"/>
          <w:highlight w:val="green"/>
        </w:rPr>
        <w:t xml:space="preserve"> idea</w:t>
      </w:r>
      <w:r w:rsidRPr="000C4D4F">
        <w:rPr>
          <w:rStyle w:val="StyleUnderline"/>
        </w:rPr>
        <w:t xml:space="preserve"> that </w:t>
      </w:r>
      <w:r w:rsidRPr="00CE7D08">
        <w:rPr>
          <w:rStyle w:val="StyleUnderline"/>
          <w:highlight w:val="green"/>
        </w:rPr>
        <w:t>someone can be compelled</w:t>
      </w:r>
      <w:r w:rsidRPr="000C4D4F">
        <w:rPr>
          <w:rStyle w:val="StyleUnderline"/>
        </w:rPr>
        <w:t xml:space="preserve"> to contribute </w:t>
      </w:r>
      <w:r w:rsidRPr="00CE7D08">
        <w:rPr>
          <w:rStyle w:val="StyleUnderline"/>
          <w:highlight w:val="green"/>
        </w:rPr>
        <w:t>when</w:t>
      </w:r>
      <w:r w:rsidRPr="000C4D4F">
        <w:rPr>
          <w:rStyle w:val="StyleUnderline"/>
        </w:rPr>
        <w:t xml:space="preserve">ever </w:t>
      </w:r>
      <w:r w:rsidRPr="00CE7D08">
        <w:rPr>
          <w:rStyle w:val="StyleUnderline"/>
          <w:highlight w:val="green"/>
        </w:rPr>
        <w:t>others</w:t>
      </w:r>
      <w:r w:rsidRPr="000C4D4F">
        <w:rPr>
          <w:rStyle w:val="StyleUnderline"/>
        </w:rPr>
        <w:t xml:space="preserve"> will </w:t>
      </w:r>
      <w:r w:rsidRPr="00CE7D08">
        <w:rPr>
          <w:rStyle w:val="StyleUnderline"/>
          <w:highlight w:val="green"/>
        </w:rPr>
        <w:t>benefit</w:t>
      </w:r>
      <w:r w:rsidRPr="000C4D4F">
        <w:rPr>
          <w:rStyle w:val="StyleUnderline"/>
        </w:rPr>
        <w:t>,</w:t>
      </w:r>
      <w:r w:rsidRPr="000C4D4F">
        <w:rPr>
          <w:sz w:val="12"/>
        </w:rPr>
        <w:t xml:space="preserve"> and the “principle of fair play” according to which people can be compelled to contribute to practices from which they benefit—</w:t>
      </w:r>
      <w:r w:rsidRPr="00CE7D08">
        <w:rPr>
          <w:rStyle w:val="StyleUnderline"/>
          <w:highlight w:val="green"/>
        </w:rPr>
        <w:t xml:space="preserve">are </w:t>
      </w:r>
      <w:r w:rsidRPr="00CE7D08">
        <w:rPr>
          <w:rStyle w:val="Emphasis"/>
          <w:highlight w:val="green"/>
        </w:rPr>
        <w:t>inconsistent</w:t>
      </w:r>
      <w:r w:rsidRPr="00CE7D08">
        <w:rPr>
          <w:rStyle w:val="StyleUnderline"/>
          <w:highlight w:val="green"/>
        </w:rPr>
        <w:t xml:space="preserve"> with the idea that people are </w:t>
      </w:r>
      <w:r w:rsidRPr="00CE7D08">
        <w:rPr>
          <w:rStyle w:val="Emphasis"/>
          <w:highlight w:val="green"/>
        </w:rPr>
        <w:t>free to determine what their own purposes will be</w:t>
      </w:r>
      <w:r w:rsidRPr="00CE7D08">
        <w:rPr>
          <w:rStyle w:val="StyleUnderline"/>
          <w:highlight w:val="green"/>
        </w:rPr>
        <w:t>.</w:t>
      </w:r>
      <w:r w:rsidRPr="000C4D4F">
        <w:rPr>
          <w:sz w:val="12"/>
        </w:rPr>
        <w:t xml:space="preserve"> </w:t>
      </w:r>
      <w:r w:rsidRPr="00CE7D08">
        <w:rPr>
          <w:rStyle w:val="StyleUnderline"/>
          <w:highlight w:val="green"/>
        </w:rPr>
        <w:t>Neither the benefit to others nor</w:t>
      </w:r>
      <w:r w:rsidRPr="000C4D4F">
        <w:rPr>
          <w:rStyle w:val="StyleUnderline"/>
        </w:rPr>
        <w:t xml:space="preserve"> the fact </w:t>
      </w:r>
      <w:r w:rsidRPr="00CE7D08">
        <w:rPr>
          <w:rStyle w:val="StyleUnderline"/>
          <w:highlight w:val="green"/>
        </w:rPr>
        <w:t>that you</w:t>
      </w:r>
      <w:r w:rsidRPr="000C4D4F">
        <w:rPr>
          <w:rStyle w:val="StyleUnderline"/>
        </w:rPr>
        <w:t xml:space="preserve"> yourself </w:t>
      </w:r>
      <w:r w:rsidRPr="00CE7D08">
        <w:rPr>
          <w:rStyle w:val="StyleUnderline"/>
          <w:highlight w:val="green"/>
        </w:rPr>
        <w:t xml:space="preserve">receive a benefit is </w:t>
      </w:r>
      <w:r w:rsidRPr="00CE7D08">
        <w:rPr>
          <w:rStyle w:val="Emphasis"/>
          <w:highlight w:val="green"/>
        </w:rPr>
        <w:t>sufficient</w:t>
      </w:r>
      <w:r w:rsidRPr="00CE7D08">
        <w:rPr>
          <w:rStyle w:val="StyleUnderline"/>
          <w:highlight w:val="green"/>
        </w:rPr>
        <w:t xml:space="preserve"> to </w:t>
      </w:r>
      <w:r w:rsidRPr="00CE7D08">
        <w:rPr>
          <w:rStyle w:val="Emphasis"/>
          <w:highlight w:val="green"/>
        </w:rPr>
        <w:t>compel you</w:t>
      </w:r>
      <w:r w:rsidRPr="00CE7D08">
        <w:rPr>
          <w:rStyle w:val="StyleUnderline"/>
          <w:highlight w:val="green"/>
        </w:rPr>
        <w:t xml:space="preserve"> to pursue an end that </w:t>
      </w:r>
      <w:r w:rsidRPr="00CE7D08">
        <w:rPr>
          <w:rStyle w:val="Emphasis"/>
          <w:highlight w:val="green"/>
        </w:rPr>
        <w:t>you do not share</w:t>
      </w:r>
      <w:r w:rsidRPr="000C4D4F">
        <w:rPr>
          <w:sz w:val="12"/>
        </w:rPr>
        <w:t>. However, public provision does not require any such principle.</w:t>
      </w:r>
    </w:p>
    <w:p w14:paraId="58E1C218" w14:textId="77777777" w:rsidR="00C61C39" w:rsidRDefault="00C61C39" w:rsidP="00C61C39"/>
    <w:p w14:paraId="67DFE6DC" w14:textId="77777777" w:rsidR="00C61C39" w:rsidRDefault="00C61C39" w:rsidP="00C61C39">
      <w:pPr>
        <w:pStyle w:val="Heading4"/>
      </w:pPr>
      <w:r>
        <w:t xml:space="preserve">Therefore, the criterion is respect for the rule of law. To clarify, I’m not saying that anything that follows from the rule of law is just. Instead, an action that fails to adhere to rule of law is unjust. </w:t>
      </w:r>
    </w:p>
    <w:p w14:paraId="13A88574" w14:textId="77777777" w:rsidR="00C61C39" w:rsidRDefault="00C61C39" w:rsidP="00C61C39"/>
    <w:p w14:paraId="43146C76" w14:textId="77777777" w:rsidR="00C61C39" w:rsidRDefault="00C61C39" w:rsidP="00C61C39">
      <w:pPr>
        <w:pStyle w:val="Heading4"/>
      </w:pPr>
      <w:r>
        <w:t xml:space="preserve">Prefer this criterion for 2 additional reasons. </w:t>
      </w:r>
    </w:p>
    <w:p w14:paraId="0191C2FD" w14:textId="77777777" w:rsidR="00C61C39" w:rsidRDefault="00C61C39" w:rsidP="00C61C39"/>
    <w:p w14:paraId="4FF20866" w14:textId="77777777" w:rsidR="00C61C39" w:rsidRPr="00F50F02" w:rsidRDefault="00C61C39" w:rsidP="00C61C39">
      <w:pPr>
        <w:pStyle w:val="Heading4"/>
      </w:pPr>
      <w:r>
        <w:t xml:space="preserve">First, rule of law is </w:t>
      </w:r>
      <w:r>
        <w:rPr>
          <w:u w:val="single"/>
        </w:rPr>
        <w:t>instrumentally</w:t>
      </w:r>
      <w:r>
        <w:t xml:space="preserve"> necessary for a well-functioning society</w:t>
      </w:r>
    </w:p>
    <w:p w14:paraId="13391C82" w14:textId="77777777" w:rsidR="00C61C39" w:rsidRPr="00B507C1" w:rsidRDefault="00C61C39" w:rsidP="00C61C39">
      <w:pPr>
        <w:rPr>
          <w:rStyle w:val="Style13ptBold"/>
        </w:rPr>
      </w:pPr>
      <w:r>
        <w:rPr>
          <w:rStyle w:val="Style13ptBold"/>
        </w:rPr>
        <w:t>Bingham 10</w:t>
      </w:r>
    </w:p>
    <w:p w14:paraId="110751F0" w14:textId="77777777" w:rsidR="00C61C39" w:rsidRDefault="00C61C39" w:rsidP="00C61C39">
      <w:pPr>
        <w:rPr>
          <w:sz w:val="16"/>
        </w:rPr>
      </w:pPr>
      <w:r w:rsidRPr="00B507C1">
        <w:rPr>
          <w:sz w:val="16"/>
        </w:rPr>
        <w:t>Baron</w:t>
      </w:r>
      <w:r>
        <w:rPr>
          <w:sz w:val="16"/>
        </w:rPr>
        <w:t xml:space="preserve"> Tom</w:t>
      </w:r>
      <w:r w:rsidRPr="00B507C1">
        <w:rPr>
          <w:sz w:val="16"/>
        </w:rPr>
        <w:t xml:space="preserve"> Bingham of Cornhill, KG, PC, FBA, was an eminent British judge who was successively Master of the Rolls, Lord Chief </w:t>
      </w:r>
      <w:proofErr w:type="gramStart"/>
      <w:r w:rsidRPr="00B507C1">
        <w:rPr>
          <w:sz w:val="16"/>
        </w:rPr>
        <w:t>Justice</w:t>
      </w:r>
      <w:proofErr w:type="gramEnd"/>
      <w:r w:rsidRPr="00B507C1">
        <w:rPr>
          <w:sz w:val="16"/>
        </w:rPr>
        <w:t xml:space="preserve"> and Senior Law Lord. He was described as the greatest lawyer of his generation, 2010, The Rule of Law, London: Allen Lane.</w:t>
      </w:r>
    </w:p>
    <w:p w14:paraId="60DF2C31" w14:textId="77777777" w:rsidR="00C61C39" w:rsidRPr="00B507C1" w:rsidRDefault="00C61C39" w:rsidP="00C61C39">
      <w:pPr>
        <w:rPr>
          <w:sz w:val="16"/>
        </w:rPr>
      </w:pPr>
    </w:p>
    <w:p w14:paraId="6CAF42FE" w14:textId="77777777" w:rsidR="00C61C39" w:rsidRPr="00F50F02" w:rsidRDefault="00C61C39" w:rsidP="00C61C39">
      <w:pPr>
        <w:rPr>
          <w:sz w:val="16"/>
        </w:rPr>
      </w:pPr>
      <w:r w:rsidRPr="00F50F02">
        <w:rPr>
          <w:sz w:val="16"/>
        </w:rPr>
        <w:t xml:space="preserve">I think there are really three reasons. </w:t>
      </w:r>
      <w:r w:rsidRPr="00CE7D08">
        <w:rPr>
          <w:rStyle w:val="Emphasis"/>
          <w:highlight w:val="green"/>
        </w:rPr>
        <w:t>First</w:t>
      </w:r>
      <w:r w:rsidRPr="00F50F02">
        <w:rPr>
          <w:sz w:val="16"/>
        </w:rPr>
        <w:t xml:space="preserve">, and most obviously, </w:t>
      </w:r>
      <w:r w:rsidRPr="00CE7D08">
        <w:rPr>
          <w:highlight w:val="green"/>
          <w:u w:val="single"/>
        </w:rPr>
        <w:t>if you and I are liable to be prosecuted,</w:t>
      </w:r>
      <w:r w:rsidRPr="00F50F02">
        <w:rPr>
          <w:u w:val="single"/>
        </w:rPr>
        <w:t xml:space="preserve"> </w:t>
      </w:r>
      <w:proofErr w:type="gramStart"/>
      <w:r w:rsidRPr="00F50F02">
        <w:rPr>
          <w:u w:val="single"/>
        </w:rPr>
        <w:t>fined</w:t>
      </w:r>
      <w:proofErr w:type="gramEnd"/>
      <w:r w:rsidRPr="00F50F02">
        <w:rPr>
          <w:u w:val="single"/>
        </w:rPr>
        <w:t xml:space="preserve"> and perhaps imprisoned for doing or failing to do something, </w:t>
      </w:r>
      <w:r w:rsidRPr="00CE7D08">
        <w:rPr>
          <w:highlight w:val="green"/>
          <w:u w:val="single"/>
        </w:rPr>
        <w:t>we ought to be able</w:t>
      </w:r>
      <w:r w:rsidRPr="00F50F02">
        <w:rPr>
          <w:u w:val="single"/>
        </w:rPr>
        <w:t xml:space="preserve">, without undue difficulty, </w:t>
      </w:r>
      <w:r w:rsidRPr="00CE7D08">
        <w:rPr>
          <w:highlight w:val="green"/>
          <w:u w:val="single"/>
        </w:rPr>
        <w:t>to find out what</w:t>
      </w:r>
      <w:r w:rsidRPr="00F50F02">
        <w:rPr>
          <w:u w:val="single"/>
        </w:rPr>
        <w:t xml:space="preserve"> it is </w:t>
      </w:r>
      <w:r w:rsidRPr="00CE7D08">
        <w:rPr>
          <w:highlight w:val="green"/>
          <w:u w:val="single"/>
        </w:rPr>
        <w:t>we must or must not do</w:t>
      </w:r>
      <w:r w:rsidRPr="00F50F02">
        <w:rPr>
          <w:u w:val="single"/>
        </w:rPr>
        <w:t xml:space="preserve"> on pain of criminal penalty.</w:t>
      </w:r>
      <w:r w:rsidRPr="00F50F02">
        <w:rPr>
          <w:sz w:val="16"/>
        </w:rPr>
        <w:t xml:space="preserve"> This is not because bank robbers habitually consult their solicitors before robbing a branch of the NatWest, but because many crimes are a great deal less obvious than robbery, and most of us are keen to keep on the right side of the law if we can. One important function of the criminal law is to discourage criminal </w:t>
      </w:r>
      <w:proofErr w:type="spellStart"/>
      <w:r w:rsidRPr="00F50F02">
        <w:rPr>
          <w:sz w:val="16"/>
        </w:rPr>
        <w:t>behaviour</w:t>
      </w:r>
      <w:proofErr w:type="spellEnd"/>
      <w:r w:rsidRPr="00F50F02">
        <w:rPr>
          <w:sz w:val="16"/>
        </w:rPr>
        <w:t xml:space="preserve">, and we cannot be discouraged if we do not know, and cannot reasonably easily discover, what it is we should not do. The </w:t>
      </w:r>
      <w:r w:rsidRPr="00CE7D08">
        <w:rPr>
          <w:rStyle w:val="Emphasis"/>
          <w:highlight w:val="green"/>
        </w:rPr>
        <w:t>second</w:t>
      </w:r>
      <w:r w:rsidRPr="00F50F02">
        <w:t xml:space="preserve"> </w:t>
      </w:r>
      <w:r w:rsidRPr="00F50F02">
        <w:rPr>
          <w:sz w:val="16"/>
        </w:rPr>
        <w:t xml:space="preserve">reason is rather similar, but not tied to the criminal law. </w:t>
      </w:r>
      <w:r w:rsidRPr="00CE7D08">
        <w:rPr>
          <w:highlight w:val="green"/>
          <w:u w:val="single"/>
        </w:rPr>
        <w:t>If we are to claim</w:t>
      </w:r>
      <w:r w:rsidRPr="00F50F02">
        <w:rPr>
          <w:u w:val="single"/>
        </w:rPr>
        <w:t xml:space="preserve"> </w:t>
      </w:r>
      <w:r w:rsidRPr="00F50F02">
        <w:rPr>
          <w:sz w:val="16"/>
        </w:rPr>
        <w:t xml:space="preserve">the </w:t>
      </w:r>
      <w:r w:rsidRPr="00CE7D08">
        <w:rPr>
          <w:highlight w:val="green"/>
          <w:u w:val="single"/>
        </w:rPr>
        <w:t>rights</w:t>
      </w:r>
      <w:r w:rsidRPr="00F50F02">
        <w:rPr>
          <w:u w:val="single"/>
        </w:rPr>
        <w:t xml:space="preserve"> </w:t>
      </w:r>
      <w:r w:rsidRPr="00F50F02">
        <w:rPr>
          <w:sz w:val="16"/>
        </w:rPr>
        <w:t xml:space="preserve">which the civil (that is, non-criminal) law gives us, </w:t>
      </w:r>
      <w:r w:rsidRPr="00CE7D08">
        <w:rPr>
          <w:highlight w:val="green"/>
          <w:u w:val="single"/>
        </w:rPr>
        <w:t>or</w:t>
      </w:r>
      <w:r w:rsidRPr="00F50F02">
        <w:rPr>
          <w:u w:val="single"/>
        </w:rPr>
        <w:t xml:space="preserve"> </w:t>
      </w:r>
      <w:r w:rsidRPr="00F50F02">
        <w:rPr>
          <w:sz w:val="16"/>
        </w:rPr>
        <w:t xml:space="preserve">to </w:t>
      </w:r>
      <w:r w:rsidRPr="00CE7D08">
        <w:rPr>
          <w:highlight w:val="green"/>
          <w:u w:val="single"/>
        </w:rPr>
        <w:t>perform</w:t>
      </w:r>
      <w:r w:rsidRPr="00F50F02">
        <w:rPr>
          <w:u w:val="single"/>
        </w:rPr>
        <w:t xml:space="preserve"> </w:t>
      </w:r>
      <w:r w:rsidRPr="00F50F02">
        <w:rPr>
          <w:sz w:val="16"/>
        </w:rPr>
        <w:t xml:space="preserve">the </w:t>
      </w:r>
      <w:r w:rsidRPr="00CE7D08">
        <w:rPr>
          <w:highlight w:val="green"/>
          <w:u w:val="single"/>
        </w:rPr>
        <w:t>obligations</w:t>
      </w:r>
      <w:r w:rsidRPr="00F50F02">
        <w:rPr>
          <w:u w:val="single"/>
        </w:rPr>
        <w:t xml:space="preserve"> </w:t>
      </w:r>
      <w:r w:rsidRPr="00F50F02">
        <w:rPr>
          <w:sz w:val="16"/>
        </w:rPr>
        <w:t>which it imposes on us</w:t>
      </w:r>
      <w:r w:rsidRPr="00F50F02">
        <w:rPr>
          <w:u w:val="single"/>
        </w:rPr>
        <w:t xml:space="preserve">, </w:t>
      </w:r>
      <w:r w:rsidRPr="00CE7D08">
        <w:rPr>
          <w:highlight w:val="green"/>
          <w:u w:val="single"/>
        </w:rPr>
        <w:t>it is important to know what our rights</w:t>
      </w:r>
      <w:r w:rsidRPr="00F50F02">
        <w:rPr>
          <w:u w:val="single"/>
        </w:rPr>
        <w:t xml:space="preserve"> or obligations </w:t>
      </w:r>
      <w:r w:rsidRPr="00CE7D08">
        <w:rPr>
          <w:highlight w:val="green"/>
          <w:u w:val="single"/>
        </w:rPr>
        <w:t>are.</w:t>
      </w:r>
      <w:r w:rsidRPr="00F50F02">
        <w:rPr>
          <w:u w:val="single"/>
        </w:rPr>
        <w:t xml:space="preserve"> </w:t>
      </w:r>
      <w:proofErr w:type="gramStart"/>
      <w:r w:rsidRPr="00F50F02">
        <w:rPr>
          <w:sz w:val="16"/>
        </w:rPr>
        <w:t>Otherwise</w:t>
      </w:r>
      <w:proofErr w:type="gramEnd"/>
      <w:r w:rsidRPr="00F50F02">
        <w:rPr>
          <w:sz w:val="16"/>
        </w:rPr>
        <w:t xml:space="preserve"> we cannot claim the rights or perform the obligations. It is not much use being entitled to, for example, a winter fuel allowance if you cannot reasonably easily discover your entitlement, and how you set about claiming it. Equally, you can only perform a duty to recycle different kinds of rubbish in different bags if you know what you are meant to do. The </w:t>
      </w:r>
      <w:r w:rsidRPr="00CE7D08">
        <w:rPr>
          <w:rStyle w:val="Emphasis"/>
          <w:highlight w:val="green"/>
        </w:rPr>
        <w:t>third</w:t>
      </w:r>
      <w:r w:rsidRPr="00F50F02">
        <w:rPr>
          <w:sz w:val="16"/>
        </w:rPr>
        <w:t xml:space="preserve"> reason is rather less obvious, but extremely compelling. It is that </w:t>
      </w:r>
      <w:r w:rsidRPr="00F50F02">
        <w:rPr>
          <w:u w:val="single"/>
        </w:rPr>
        <w:t xml:space="preserve">the successful conduct of </w:t>
      </w:r>
      <w:r w:rsidRPr="00CE7D08">
        <w:rPr>
          <w:highlight w:val="green"/>
          <w:u w:val="single"/>
        </w:rPr>
        <w:t>trade, investment and business</w:t>
      </w:r>
      <w:r w:rsidRPr="00F50F02">
        <w:rPr>
          <w:u w:val="single"/>
        </w:rPr>
        <w:t xml:space="preserve"> generally </w:t>
      </w:r>
      <w:r w:rsidRPr="00CE7D08">
        <w:rPr>
          <w:highlight w:val="green"/>
          <w:u w:val="single"/>
        </w:rPr>
        <w:t>is promoted by</w:t>
      </w:r>
      <w:r w:rsidRPr="00F50F02">
        <w:rPr>
          <w:u w:val="single"/>
        </w:rPr>
        <w:t xml:space="preserve"> a body of accessible </w:t>
      </w:r>
      <w:r w:rsidRPr="00CE7D08">
        <w:rPr>
          <w:highlight w:val="green"/>
          <w:u w:val="single"/>
        </w:rPr>
        <w:t>legal rules governing commercial rights</w:t>
      </w:r>
      <w:r w:rsidRPr="00F50F02">
        <w:rPr>
          <w:u w:val="single"/>
        </w:rPr>
        <w:t xml:space="preserve"> and obligations. </w:t>
      </w:r>
      <w:r w:rsidRPr="00CE7D08">
        <w:rPr>
          <w:highlight w:val="green"/>
          <w:u w:val="single"/>
        </w:rPr>
        <w:t>No one would</w:t>
      </w:r>
      <w:r w:rsidRPr="00F50F02">
        <w:rPr>
          <w:u w:val="single"/>
        </w:rPr>
        <w:t xml:space="preserve"> choose to </w:t>
      </w:r>
      <w:r w:rsidRPr="00CE7D08">
        <w:rPr>
          <w:highlight w:val="green"/>
          <w:u w:val="single"/>
        </w:rPr>
        <w:t>do business</w:t>
      </w:r>
      <w:r w:rsidRPr="00F50F02">
        <w:rPr>
          <w:u w:val="single"/>
        </w:rPr>
        <w:t>,</w:t>
      </w:r>
      <w:r w:rsidRPr="00F50F02">
        <w:rPr>
          <w:sz w:val="16"/>
        </w:rPr>
        <w:t xml:space="preserve"> perhaps involving large sums of money, </w:t>
      </w:r>
      <w:r w:rsidRPr="00CE7D08">
        <w:rPr>
          <w:highlight w:val="green"/>
          <w:u w:val="single"/>
        </w:rPr>
        <w:t>in a country where the parties’ rights</w:t>
      </w:r>
      <w:r w:rsidRPr="00F50F02">
        <w:rPr>
          <w:u w:val="single"/>
        </w:rPr>
        <w:t xml:space="preserve"> and obligations </w:t>
      </w:r>
      <w:r w:rsidRPr="00CE7D08">
        <w:rPr>
          <w:highlight w:val="green"/>
          <w:u w:val="single"/>
        </w:rPr>
        <w:t xml:space="preserve">were vague </w:t>
      </w:r>
      <w:r w:rsidRPr="005743F1">
        <w:rPr>
          <w:u w:val="single"/>
        </w:rPr>
        <w:t>or undecided.</w:t>
      </w:r>
      <w:r w:rsidRPr="00F50F02">
        <w:rPr>
          <w:sz w:val="16"/>
        </w:rPr>
        <w:t xml:space="preserve"> This was a point recognized by Lord Mansfield, generally regarded as the father of English commercial law, around 250 years ago when he said: ‘The daily negotiations and property of merchants ought not to depend upon subtleties and niceties; but upon rules easily learned and easily retained, because they are the dictates of common sense, drawn from the truth of the case.’  In the same vein he said: ‘In all mercantile transactions the great object should be certainty: and therefore, </w:t>
      </w:r>
      <w:r w:rsidRPr="00CE7D08">
        <w:rPr>
          <w:highlight w:val="green"/>
          <w:u w:val="single"/>
        </w:rPr>
        <w:t>it is of more consequence that a rule should be certain, than whether the rule is</w:t>
      </w:r>
      <w:r w:rsidRPr="00F50F02">
        <w:rPr>
          <w:u w:val="single"/>
        </w:rPr>
        <w:t xml:space="preserve"> established </w:t>
      </w:r>
      <w:r w:rsidRPr="00CE7D08">
        <w:rPr>
          <w:highlight w:val="green"/>
          <w:u w:val="single"/>
        </w:rPr>
        <w:t>one way or the other.</w:t>
      </w:r>
      <w:r w:rsidRPr="00F50F02">
        <w:rPr>
          <w:sz w:val="16"/>
        </w:rPr>
        <w:t xml:space="preserve"> Because speculators [meaning investors and businessmen] then know what ground to go upon.’ But this is not an old-fashioned and outdated notion. </w:t>
      </w:r>
      <w:r w:rsidRPr="00F50F02">
        <w:rPr>
          <w:u w:val="single"/>
        </w:rPr>
        <w:t xml:space="preserve">Alan </w:t>
      </w:r>
      <w:r w:rsidRPr="005743F1">
        <w:rPr>
          <w:bCs/>
          <w:u w:val="single"/>
        </w:rPr>
        <w:t>Greenspan,</w:t>
      </w:r>
      <w:r w:rsidRPr="00F50F02">
        <w:rPr>
          <w:bCs/>
          <w:u w:val="single"/>
        </w:rPr>
        <w:t xml:space="preserve"> the </w:t>
      </w:r>
      <w:r w:rsidRPr="00CE7D08">
        <w:rPr>
          <w:bCs/>
          <w:highlight w:val="green"/>
          <w:u w:val="single"/>
        </w:rPr>
        <w:t>former chairman of the Fed</w:t>
      </w:r>
      <w:r w:rsidRPr="00F50F02">
        <w:rPr>
          <w:bCs/>
          <w:u w:val="single"/>
        </w:rPr>
        <w:t xml:space="preserve">eral Reserve Bank of the United States, </w:t>
      </w:r>
      <w:r w:rsidRPr="00CE7D08">
        <w:rPr>
          <w:bCs/>
          <w:highlight w:val="green"/>
          <w:u w:val="single"/>
        </w:rPr>
        <w:t>when</w:t>
      </w:r>
      <w:r w:rsidRPr="00F50F02">
        <w:rPr>
          <w:bCs/>
          <w:u w:val="single"/>
        </w:rPr>
        <w:t xml:space="preserve"> recently </w:t>
      </w:r>
      <w:r w:rsidRPr="00CE7D08">
        <w:rPr>
          <w:bCs/>
          <w:highlight w:val="green"/>
          <w:u w:val="single"/>
        </w:rPr>
        <w:t>asked</w:t>
      </w:r>
      <w:r w:rsidRPr="00F50F02">
        <w:rPr>
          <w:bCs/>
          <w:u w:val="single"/>
        </w:rPr>
        <w:t>, informally, what he considered</w:t>
      </w:r>
      <w:r w:rsidRPr="00F50F02">
        <w:rPr>
          <w:u w:val="single"/>
        </w:rPr>
        <w:t xml:space="preserve"> </w:t>
      </w:r>
      <w:r w:rsidRPr="00CE7D08">
        <w:rPr>
          <w:rStyle w:val="Emphasis"/>
          <w:highlight w:val="green"/>
        </w:rPr>
        <w:t>the single most important contributor to economic growth</w:t>
      </w:r>
      <w:r w:rsidRPr="00CE7D08">
        <w:rPr>
          <w:highlight w:val="green"/>
          <w:u w:val="single"/>
        </w:rPr>
        <w:t>, gave</w:t>
      </w:r>
      <w:r w:rsidRPr="00F50F02">
        <w:rPr>
          <w:u w:val="single"/>
        </w:rPr>
        <w:t xml:space="preserve"> as </w:t>
      </w:r>
      <w:r w:rsidRPr="00CE7D08">
        <w:rPr>
          <w:highlight w:val="green"/>
          <w:u w:val="single"/>
        </w:rPr>
        <w:t>his</w:t>
      </w:r>
      <w:r w:rsidRPr="00F50F02">
        <w:rPr>
          <w:u w:val="single"/>
        </w:rPr>
        <w:t xml:space="preserve"> considered </w:t>
      </w:r>
      <w:r w:rsidRPr="00CE7D08">
        <w:rPr>
          <w:highlight w:val="green"/>
          <w:u w:val="single"/>
        </w:rPr>
        <w:t xml:space="preserve">answer: </w:t>
      </w:r>
      <w:r w:rsidRPr="00CE7D08">
        <w:rPr>
          <w:rStyle w:val="Emphasis"/>
          <w:highlight w:val="green"/>
        </w:rPr>
        <w:t>‘The rule of law.’</w:t>
      </w:r>
      <w:r w:rsidRPr="00F50F02">
        <w:rPr>
          <w:sz w:val="16"/>
        </w:rPr>
        <w:t xml:space="preserve"> Even more recently, The Economist published an article which said: ‘The rule of law is usually thought of as a political or legal matter ... But in the past ten years the </w:t>
      </w:r>
      <w:r w:rsidRPr="00F50F02">
        <w:rPr>
          <w:u w:val="single"/>
        </w:rPr>
        <w:t>rule of law has become important in economics</w:t>
      </w:r>
      <w:r w:rsidRPr="00F50F02">
        <w:rPr>
          <w:sz w:val="16"/>
        </w:rPr>
        <w:t xml:space="preserve"> too ... </w:t>
      </w:r>
      <w:r w:rsidRPr="00CE7D08">
        <w:rPr>
          <w:highlight w:val="green"/>
          <w:u w:val="single"/>
        </w:rPr>
        <w:t>The rule of law is</w:t>
      </w:r>
      <w:r w:rsidRPr="00F50F02">
        <w:rPr>
          <w:u w:val="single"/>
        </w:rPr>
        <w:t xml:space="preserve"> held to be </w:t>
      </w:r>
      <w:r w:rsidRPr="00CE7D08">
        <w:rPr>
          <w:highlight w:val="green"/>
          <w:u w:val="single"/>
        </w:rPr>
        <w:t xml:space="preserve">not only </w:t>
      </w:r>
      <w:proofErr w:type="gramStart"/>
      <w:r w:rsidRPr="00CE7D08">
        <w:rPr>
          <w:highlight w:val="green"/>
          <w:u w:val="single"/>
        </w:rPr>
        <w:t>good in itself</w:t>
      </w:r>
      <w:r w:rsidRPr="00F50F02">
        <w:rPr>
          <w:u w:val="single"/>
        </w:rPr>
        <w:t>, because</w:t>
      </w:r>
      <w:proofErr w:type="gramEnd"/>
      <w:r w:rsidRPr="00F50F02">
        <w:rPr>
          <w:u w:val="single"/>
        </w:rPr>
        <w:t xml:space="preserve"> it embodies and encourages a just society, </w:t>
      </w:r>
      <w:r w:rsidRPr="00CE7D08">
        <w:rPr>
          <w:highlight w:val="green"/>
          <w:u w:val="single"/>
        </w:rPr>
        <w:t>but also</w:t>
      </w:r>
      <w:r w:rsidRPr="00F50F02">
        <w:rPr>
          <w:u w:val="single"/>
        </w:rPr>
        <w:t xml:space="preserve"> as </w:t>
      </w:r>
      <w:r w:rsidRPr="00CE7D08">
        <w:rPr>
          <w:rStyle w:val="Emphasis"/>
          <w:highlight w:val="green"/>
        </w:rPr>
        <w:t>a cause of other good things</w:t>
      </w:r>
      <w:r w:rsidRPr="00F50F02">
        <w:rPr>
          <w:u w:val="single"/>
        </w:rPr>
        <w:t>, notably growth.’</w:t>
      </w:r>
      <w:r w:rsidRPr="00F50F02">
        <w:rPr>
          <w:sz w:val="16"/>
        </w:rPr>
        <w:t xml:space="preserve">  The article went on to acknowledge some dispute among economists about the strength of the connection between the rule of law and economic growth, drawing attention to China as an exception, but did not suggest there was no connection. </w:t>
      </w:r>
      <w:r w:rsidRPr="00F50F02">
        <w:rPr>
          <w:u w:val="single"/>
        </w:rPr>
        <w:t>Given the importance of this principle, we cannot be surprised to find it clearly stated by courts all over the world.</w:t>
      </w:r>
      <w:r w:rsidRPr="00F50F02">
        <w:rPr>
          <w:sz w:val="16"/>
        </w:rPr>
        <w:t xml:space="preserve"> In the House of Lords in 1975 Lord Diplock said: ‘The acceptance of the rule of law as a constitutional principle requires that a citizen, before committing himself to any course of action, should be able to know in advance what are the legal principles which flow from it.’ He made much the same point a few years later: ‘Elementary justice or, to use the concept often cited by the European Court [the Court of Justice of the European Communities], the need for legal certainty demands that the rules by which the citizen is to be bound should be ascertainable by him (or, more realistically, by a competent lawyer advising him) by reference to identifiable sources that are publicly available.’ The European Court of Human Rights at Strasbourg has spoken to similar effect: [T]he law must be adequately accessible: the citizen must be able to have an indication that is adequate in the circumstances of the legal rules applicable to a given case ... a norm cannot be regarded as a ‘law’ unless it is formulated with sufficient precision to enable the citizen to regulate his conduct: he must be able — if need be with appropriate advice — to foresee, to a degree that is reasonable in the circumstances, the consequences which a given action may entail . So too the Chief Justice of Australia, listing the practical conclusions held by Australian courts to be required by the principle of the rule of law: ‘the content of the law should be accessible to the public’. </w:t>
      </w:r>
    </w:p>
    <w:p w14:paraId="1AA9F965" w14:textId="77777777" w:rsidR="00C61C39" w:rsidRDefault="00C61C39" w:rsidP="00C61C39"/>
    <w:p w14:paraId="05D1598F" w14:textId="77777777" w:rsidR="00C61C39" w:rsidRPr="002B4958" w:rsidRDefault="00C61C39" w:rsidP="00C61C39">
      <w:pPr>
        <w:pStyle w:val="Heading4"/>
      </w:pPr>
      <w:r>
        <w:t xml:space="preserve">Second, a shared intuition of moral theories </w:t>
      </w:r>
      <w:proofErr w:type="gramStart"/>
      <w:r>
        <w:t>reflect</w:t>
      </w:r>
      <w:proofErr w:type="gramEnd"/>
      <w:r>
        <w:t xml:space="preserve"> the idea that justice requires a sovereign </w:t>
      </w:r>
    </w:p>
    <w:p w14:paraId="4B656976" w14:textId="77777777" w:rsidR="00C61C39" w:rsidRPr="00CB1BFC" w:rsidRDefault="00C61C39" w:rsidP="00C61C39">
      <w:pPr>
        <w:rPr>
          <w:rStyle w:val="Style13ptBold"/>
        </w:rPr>
      </w:pPr>
      <w:r w:rsidRPr="00CB1BFC">
        <w:rPr>
          <w:rStyle w:val="Style13ptBold"/>
        </w:rPr>
        <w:t>Nagel 5</w:t>
      </w:r>
    </w:p>
    <w:p w14:paraId="0C8BBBA5" w14:textId="77777777" w:rsidR="00C61C39" w:rsidRPr="0021318E" w:rsidRDefault="00C61C39" w:rsidP="00C61C39">
      <w:r w:rsidRPr="0021318E">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21318E">
          <w:rPr>
            <w:rStyle w:val="Hyperlink"/>
          </w:rPr>
          <w:t>https://www.jstor.org/stable/3558011</w:t>
        </w:r>
      </w:hyperlink>
    </w:p>
    <w:p w14:paraId="67AA725E" w14:textId="77777777" w:rsidR="00C61C39" w:rsidRPr="00A14960" w:rsidRDefault="00C61C39" w:rsidP="00C61C39">
      <w:pPr>
        <w:rPr>
          <w:vertAlign w:val="subscript"/>
        </w:rPr>
      </w:pPr>
    </w:p>
    <w:p w14:paraId="10F280A7" w14:textId="77777777" w:rsidR="00C61C39" w:rsidRPr="0021318E" w:rsidRDefault="00C61C39" w:rsidP="00C61C39">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E7D08">
        <w:rPr>
          <w:rStyle w:val="StyleUnderline"/>
          <w:highlight w:val="green"/>
        </w:rPr>
        <w:t xml:space="preserve">theories of justice and moral evaluation </w:t>
      </w:r>
      <w:r w:rsidRPr="00CE7D08">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E7D08">
        <w:rPr>
          <w:rStyle w:val="StyleUnderline"/>
          <w:highlight w:val="green"/>
        </w:rPr>
        <w:t>depend on the coordinated conduct of large numbers of people, which cannot be achieved without law backed</w:t>
      </w:r>
      <w:r w:rsidRPr="006568D0">
        <w:rPr>
          <w:rStyle w:val="StyleUnderline"/>
        </w:rPr>
        <w:t xml:space="preserve"> up </w:t>
      </w:r>
      <w:r w:rsidRPr="00CE7D08">
        <w:rPr>
          <w:rStyle w:val="StyleUnderline"/>
          <w:highlight w:val="green"/>
        </w:rPr>
        <w:t xml:space="preserve">by a </w:t>
      </w:r>
      <w:r w:rsidRPr="00CE7D08">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E7D08">
        <w:rPr>
          <w:rStyle w:val="StyleUnderline"/>
          <w:highlight w:val="green"/>
        </w:rPr>
        <w:t xml:space="preserve">, the existence of a just order </w:t>
      </w:r>
      <w:r w:rsidRPr="00403124">
        <w:rPr>
          <w:rStyle w:val="StyleUnderline"/>
        </w:rPr>
        <w:t xml:space="preserve">still </w:t>
      </w:r>
      <w:r w:rsidRPr="00CE7D08">
        <w:rPr>
          <w:rStyle w:val="StyleUnderline"/>
          <w:highlight w:val="green"/>
        </w:rPr>
        <w:t xml:space="preserve">depends on </w:t>
      </w:r>
      <w:r w:rsidRPr="00CE7D08">
        <w:rPr>
          <w:rStyle w:val="Emphasis"/>
          <w:highlight w:val="green"/>
        </w:rPr>
        <w:t>consistent patterns of conduct</w:t>
      </w:r>
      <w:r w:rsidRPr="00CE7D08">
        <w:rPr>
          <w:rStyle w:val="StyleUnderline"/>
          <w:highlight w:val="green"/>
        </w:rPr>
        <w:t xml:space="preserve"> and</w:t>
      </w:r>
      <w:r w:rsidRPr="006568D0">
        <w:rPr>
          <w:rStyle w:val="StyleUnderline"/>
        </w:rPr>
        <w:t xml:space="preserve"> persisting </w:t>
      </w:r>
      <w:r w:rsidRPr="00CE7D08">
        <w:rPr>
          <w:rStyle w:val="Emphasis"/>
          <w:highlight w:val="green"/>
        </w:rPr>
        <w:t>institutions</w:t>
      </w:r>
      <w:r w:rsidRPr="00CE7D08">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E7D08">
        <w:rPr>
          <w:rStyle w:val="StyleUnderline"/>
          <w:highlight w:val="green"/>
        </w:rPr>
        <w:t>Separate individuals</w:t>
      </w:r>
      <w:r w:rsidRPr="0021318E">
        <w:rPr>
          <w:sz w:val="12"/>
        </w:rPr>
        <w:t xml:space="preserve">, however attached to such an ideal, </w:t>
      </w:r>
      <w:r w:rsidRPr="00CE7D08">
        <w:rPr>
          <w:rStyle w:val="StyleUnderline"/>
          <w:highlight w:val="green"/>
        </w:rPr>
        <w:t>have no</w:t>
      </w:r>
      <w:r w:rsidRPr="006568D0">
        <w:rPr>
          <w:rStyle w:val="StyleUnderline"/>
        </w:rPr>
        <w:t xml:space="preserve"> </w:t>
      </w:r>
      <w:r w:rsidRPr="00CE7D08">
        <w:rPr>
          <w:rStyle w:val="StyleUnderline"/>
          <w:highlight w:val="green"/>
        </w:rPr>
        <w:t>motive</w:t>
      </w:r>
      <w:r w:rsidRPr="006568D0">
        <w:rPr>
          <w:rStyle w:val="StyleUnderline"/>
        </w:rPr>
        <w:t xml:space="preserve">, or even </w:t>
      </w:r>
      <w:r w:rsidRPr="005743F1">
        <w:rPr>
          <w:rStyle w:val="StyleUnderline"/>
        </w:rPr>
        <w:t>opportunity</w:t>
      </w:r>
      <w:r w:rsidRPr="00CE7D08">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E7D08">
        <w:rPr>
          <w:rStyle w:val="StyleUnderline"/>
          <w:highlight w:val="green"/>
        </w:rPr>
        <w:t>, without the assurance that their conduct will</w:t>
      </w:r>
      <w:r w:rsidRPr="006568D0">
        <w:rPr>
          <w:rStyle w:val="StyleUnderline"/>
        </w:rPr>
        <w:t xml:space="preserve"> in fact </w:t>
      </w:r>
      <w:r w:rsidRPr="00CE7D08">
        <w:rPr>
          <w:rStyle w:val="StyleUnderline"/>
          <w:highlight w:val="green"/>
        </w:rPr>
        <w:t xml:space="preserve">be part of a </w:t>
      </w:r>
      <w:r w:rsidRPr="00CE7D08">
        <w:rPr>
          <w:rStyle w:val="Emphasis"/>
          <w:highlight w:val="green"/>
        </w:rPr>
        <w:t xml:space="preserve">reliable </w:t>
      </w:r>
      <w:r w:rsidRPr="00403124">
        <w:rPr>
          <w:rStyle w:val="Emphasis"/>
        </w:rPr>
        <w:t xml:space="preserve">and effective </w:t>
      </w:r>
      <w:r w:rsidRPr="00CE7D08">
        <w:rPr>
          <w:rStyle w:val="Emphasis"/>
          <w:highlight w:val="green"/>
        </w:rPr>
        <w:t>system</w:t>
      </w:r>
      <w:r w:rsidRPr="0021318E">
        <w:rPr>
          <w:sz w:val="12"/>
        </w:rPr>
        <w:t xml:space="preserve">. </w:t>
      </w:r>
      <w:r w:rsidRPr="00403124">
        <w:rPr>
          <w:rStyle w:val="StyleUnderline"/>
        </w:rPr>
        <w:t xml:space="preserve">The </w:t>
      </w:r>
      <w:r w:rsidRPr="00CE7D08">
        <w:rPr>
          <w:rStyle w:val="StyleUnderline"/>
          <w:highlight w:val="green"/>
        </w:rPr>
        <w:t xml:space="preserve">only way to provide </w:t>
      </w:r>
      <w:r w:rsidRPr="00403124">
        <w:rPr>
          <w:rStyle w:val="StyleUnderline"/>
        </w:rPr>
        <w:t xml:space="preserve">that </w:t>
      </w:r>
      <w:r w:rsidRPr="00CE7D08">
        <w:rPr>
          <w:rStyle w:val="StyleUnderline"/>
          <w:highlight w:val="green"/>
        </w:rPr>
        <w:t>assurance is through</w:t>
      </w:r>
      <w:r w:rsidRPr="0021318E">
        <w:rPr>
          <w:sz w:val="12"/>
        </w:rPr>
        <w:t xml:space="preserve"> some form of </w:t>
      </w:r>
      <w:r w:rsidRPr="006568D0">
        <w:rPr>
          <w:rStyle w:val="StyleUnderline"/>
        </w:rPr>
        <w:t xml:space="preserve">law, with </w:t>
      </w:r>
      <w:r w:rsidRPr="00CE7D08">
        <w:rPr>
          <w:rStyle w:val="Emphasis"/>
          <w:highlight w:val="green"/>
        </w:rPr>
        <w:t>centralized authority</w:t>
      </w:r>
      <w:r w:rsidRPr="00CE7D08">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w:t>
      </w:r>
      <w:proofErr w:type="gramStart"/>
      <w:r w:rsidRPr="0021318E">
        <w:rPr>
          <w:sz w:val="12"/>
        </w:rPr>
        <w:t>in order to</w:t>
      </w:r>
      <w:proofErr w:type="gramEnd"/>
      <w:r w:rsidRPr="0021318E">
        <w:rPr>
          <w:sz w:val="12"/>
        </w:rPr>
        <w:t xml:space="preserve">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E7D08">
        <w:rPr>
          <w:rStyle w:val="StyleUnderline"/>
          <w:highlight w:val="green"/>
        </w:rPr>
        <w:t xml:space="preserve">Without the enabling condition of sovereignty to confer </w:t>
      </w:r>
      <w:r w:rsidRPr="00CE7D08">
        <w:rPr>
          <w:rStyle w:val="Emphasis"/>
          <w:highlight w:val="green"/>
        </w:rPr>
        <w:t>stability</w:t>
      </w:r>
      <w:r w:rsidRPr="00CE7D08">
        <w:rPr>
          <w:rStyle w:val="StyleUnderline"/>
          <w:highlight w:val="green"/>
        </w:rPr>
        <w:t xml:space="preserve"> </w:t>
      </w:r>
      <w:r w:rsidRPr="009C2487">
        <w:rPr>
          <w:rStyle w:val="StyleUnderline"/>
        </w:rPr>
        <w:t>on just institutions,</w:t>
      </w:r>
      <w:r w:rsidRPr="00CE7D08">
        <w:rPr>
          <w:rStyle w:val="StyleUnderline"/>
          <w:highlight w:val="green"/>
        </w:rPr>
        <w:t xml:space="preserve"> individuals </w:t>
      </w:r>
      <w:r w:rsidRPr="009C2487">
        <w:rPr>
          <w:rStyle w:val="StyleUnderline"/>
        </w:rPr>
        <w:t xml:space="preserve">however morally motivated </w:t>
      </w:r>
      <w:r w:rsidRPr="00CE7D08">
        <w:rPr>
          <w:rStyle w:val="StyleUnderline"/>
          <w:highlight w:val="green"/>
        </w:rPr>
        <w:t xml:space="preserve">can only fall back on </w:t>
      </w:r>
      <w:r w:rsidRPr="009C2487">
        <w:rPr>
          <w:rStyle w:val="StyleUnderline"/>
        </w:rPr>
        <w:t xml:space="preserve">a pure </w:t>
      </w:r>
      <w:r w:rsidRPr="00CE7D08">
        <w:rPr>
          <w:rStyle w:val="StyleUnderline"/>
          <w:highlight w:val="green"/>
        </w:rPr>
        <w:t>aspiration</w:t>
      </w:r>
      <w:r w:rsidRPr="009C2487">
        <w:rPr>
          <w:rStyle w:val="StyleUnderline"/>
        </w:rPr>
        <w:t xml:space="preserve"> for justice t</w:t>
      </w:r>
      <w:r w:rsidRPr="00CE7D08">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proofErr w:type="gramStart"/>
      <w:r w:rsidRPr="0021318E">
        <w:rPr>
          <w:sz w:val="12"/>
        </w:rPr>
        <w:t>theworld</w:t>
      </w:r>
      <w:proofErr w:type="spellEnd"/>
      <w:r w:rsidRPr="0021318E">
        <w:rPr>
          <w:sz w:val="12"/>
        </w:rPr>
        <w:t xml:space="preserve"> as a whole</w:t>
      </w:r>
      <w:proofErr w:type="gramEnd"/>
      <w:r w:rsidRPr="0021318E">
        <w:rPr>
          <w:sz w:val="12"/>
        </w:rPr>
        <w:t>. Those motives, even if they make us dissatisfied with our relations to other human beings, are baffled and left without an avenue of expression, except for the expression of moral frustration.</w:t>
      </w:r>
    </w:p>
    <w:p w14:paraId="423E4DDA" w14:textId="77777777" w:rsidR="00C61C39" w:rsidRDefault="00C61C39" w:rsidP="00C61C39"/>
    <w:p w14:paraId="6B3D6D19" w14:textId="77777777" w:rsidR="00C61C39" w:rsidRDefault="00C61C39" w:rsidP="00C61C39">
      <w:pPr>
        <w:pStyle w:val="Heading4"/>
      </w:pPr>
      <w:r>
        <w:t>Thus, I affirm that the private appropriation of outer space is unjust because it does not respect the rule of law</w:t>
      </w:r>
    </w:p>
    <w:p w14:paraId="2E8F4E2C" w14:textId="77777777" w:rsidR="00C61C39" w:rsidRDefault="00C61C39" w:rsidP="00C61C39"/>
    <w:p w14:paraId="4AB6ABA6" w14:textId="77777777" w:rsidR="00C61C39" w:rsidRDefault="00C61C39" w:rsidP="00C61C39">
      <w:pPr>
        <w:pStyle w:val="Heading3"/>
      </w:pPr>
      <w:r>
        <w:t>1</w:t>
      </w:r>
    </w:p>
    <w:p w14:paraId="5CE3EBF3" w14:textId="77777777" w:rsidR="00C61C39" w:rsidRPr="009D566A" w:rsidRDefault="00C61C39" w:rsidP="00C61C39"/>
    <w:p w14:paraId="2EDFB1A7" w14:textId="32986F9F" w:rsidR="00C61C39" w:rsidRPr="009D566A" w:rsidRDefault="00B17FAD" w:rsidP="00C61C39">
      <w:pPr>
        <w:pStyle w:val="Heading4"/>
      </w:pPr>
      <w:r>
        <w:t xml:space="preserve">The sole </w:t>
      </w:r>
      <w:proofErr w:type="spellStart"/>
      <w:r>
        <w:t>aff</w:t>
      </w:r>
      <w:proofErr w:type="spellEnd"/>
      <w:r>
        <w:t xml:space="preserve"> contention</w:t>
      </w:r>
      <w:r w:rsidR="00C61C39" w:rsidRPr="009D566A">
        <w:t xml:space="preserve"> is </w:t>
      </w:r>
      <w:r w:rsidR="00C61C39" w:rsidRPr="009D566A">
        <w:rPr>
          <w:u w:val="single"/>
        </w:rPr>
        <w:t>arbitrariness</w:t>
      </w:r>
    </w:p>
    <w:p w14:paraId="56AF2E7B" w14:textId="77777777" w:rsidR="00C61C39" w:rsidRDefault="00C61C39" w:rsidP="00C61C39"/>
    <w:p w14:paraId="19970438" w14:textId="77777777" w:rsidR="00C61C39" w:rsidRPr="00A761E6" w:rsidRDefault="00C61C39" w:rsidP="00C61C39">
      <w:pPr>
        <w:pStyle w:val="Heading4"/>
      </w:pPr>
      <w:r>
        <w:t xml:space="preserve">Any act of appropriation is </w:t>
      </w:r>
      <w:r>
        <w:rPr>
          <w:u w:val="single"/>
        </w:rPr>
        <w:t>indeterminate</w:t>
      </w:r>
      <w:r>
        <w:t xml:space="preserve"> absent a common understanding of property found in law</w:t>
      </w:r>
    </w:p>
    <w:p w14:paraId="5189A286" w14:textId="77777777" w:rsidR="00C61C39" w:rsidRPr="00B507C1" w:rsidRDefault="00C61C39" w:rsidP="00C61C39">
      <w:pPr>
        <w:rPr>
          <w:rStyle w:val="Style13ptBold"/>
        </w:rPr>
      </w:pPr>
      <w:r>
        <w:rPr>
          <w:rStyle w:val="Style13ptBold"/>
        </w:rPr>
        <w:t>Waldron 96</w:t>
      </w:r>
    </w:p>
    <w:p w14:paraId="282CC1C7" w14:textId="77777777" w:rsidR="00C61C39" w:rsidRDefault="00C61C39" w:rsidP="00C61C39">
      <w:pPr>
        <w:rPr>
          <w:sz w:val="16"/>
        </w:rPr>
      </w:pPr>
      <w:r w:rsidRPr="00B507C1">
        <w:rPr>
          <w:sz w:val="16"/>
        </w:rPr>
        <w:t xml:space="preserve">Waldron, Jeremy [Professor of Law and Philosophy at the NYU School of Law]. “Kant’s Legal Positivism” Harvard Law </w:t>
      </w:r>
      <w:proofErr w:type="gramStart"/>
      <w:r w:rsidRPr="00B507C1">
        <w:rPr>
          <w:sz w:val="16"/>
        </w:rPr>
        <w:t>Review ,</w:t>
      </w:r>
      <w:proofErr w:type="gramEnd"/>
      <w:r w:rsidRPr="00B507C1">
        <w:rPr>
          <w:sz w:val="16"/>
        </w:rPr>
        <w:t xml:space="preserve"> May, 1996, Vol. 109, No. 7 (May, 1996), pp. 1535-156</w:t>
      </w:r>
    </w:p>
    <w:p w14:paraId="5812B3A0" w14:textId="77777777" w:rsidR="00C61C39" w:rsidRPr="00B507C1" w:rsidRDefault="00C61C39" w:rsidP="00C61C39">
      <w:pPr>
        <w:rPr>
          <w:sz w:val="16"/>
        </w:rPr>
      </w:pPr>
    </w:p>
    <w:p w14:paraId="6081F423" w14:textId="77777777" w:rsidR="00C61C39" w:rsidRPr="00B507C1" w:rsidRDefault="00C61C39" w:rsidP="00C61C39">
      <w:pPr>
        <w:rPr>
          <w:bCs/>
          <w:sz w:val="16"/>
          <w:bdr w:val="single" w:sz="18" w:space="0" w:color="auto"/>
        </w:rPr>
      </w:pPr>
      <w:r w:rsidRPr="00CE7D08">
        <w:rPr>
          <w:bCs/>
          <w:highlight w:val="green"/>
          <w:u w:val="single"/>
        </w:rPr>
        <w:t xml:space="preserve">The </w:t>
      </w:r>
      <w:r w:rsidRPr="00CE7D08">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E7D08">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w:t>
      </w:r>
      <w:proofErr w:type="gramStart"/>
      <w:r w:rsidRPr="00B507C1">
        <w:rPr>
          <w:bCs/>
          <w:sz w:val="16"/>
        </w:rPr>
        <w:t>pretty clear</w:t>
      </w:r>
      <w:proofErr w:type="gramEnd"/>
      <w:r w:rsidRPr="00B507C1">
        <w:rPr>
          <w:bCs/>
          <w:sz w:val="16"/>
        </w:rPr>
        <w:t xml:space="preserve">, however, that </w:t>
      </w:r>
      <w:r w:rsidRPr="00CE7D08">
        <w:rPr>
          <w:bCs/>
          <w:highlight w:val="green"/>
          <w:u w:val="single"/>
        </w:rPr>
        <w:t>the concepts</w:t>
      </w:r>
      <w:r w:rsidRPr="00B507C1">
        <w:rPr>
          <w:bCs/>
          <w:sz w:val="16"/>
        </w:rPr>
        <w:t xml:space="preserve"> he develops </w:t>
      </w:r>
      <w:r w:rsidRPr="00B507C1">
        <w:rPr>
          <w:bCs/>
          <w:u w:val="single"/>
        </w:rPr>
        <w:t xml:space="preserve">are likely to </w:t>
      </w:r>
      <w:r w:rsidRPr="00CE7D08">
        <w:rPr>
          <w:bCs/>
          <w:highlight w:val="green"/>
          <w:u w:val="single"/>
        </w:rPr>
        <w:t>involve</w:t>
      </w:r>
      <w:r w:rsidRPr="00B507C1">
        <w:rPr>
          <w:bCs/>
          <w:u w:val="single"/>
        </w:rPr>
        <w:t xml:space="preserve"> </w:t>
      </w:r>
      <w:r w:rsidRPr="00B507C1">
        <w:rPr>
          <w:bCs/>
          <w:sz w:val="16"/>
        </w:rPr>
        <w:t xml:space="preserve">considerable difficulty and </w:t>
      </w:r>
      <w:r w:rsidRPr="00CE7D08">
        <w:rPr>
          <w:bCs/>
          <w:highlight w:val="green"/>
          <w:u w:val="single"/>
        </w:rPr>
        <w:t>controversy in</w:t>
      </w:r>
      <w:r w:rsidRPr="00B507C1">
        <w:rPr>
          <w:bCs/>
          <w:u w:val="single"/>
        </w:rPr>
        <w:t xml:space="preserve"> </w:t>
      </w:r>
      <w:r w:rsidRPr="00B507C1">
        <w:rPr>
          <w:bCs/>
          <w:sz w:val="16"/>
        </w:rPr>
        <w:t xml:space="preserve">their </w:t>
      </w:r>
      <w:r w:rsidRPr="00CE7D08">
        <w:rPr>
          <w:bCs/>
          <w:highlight w:val="green"/>
          <w:u w:val="single"/>
        </w:rPr>
        <w:t>application</w:t>
      </w:r>
      <w:r w:rsidRPr="00A761E6">
        <w:rPr>
          <w:bCs/>
          <w:sz w:val="16"/>
        </w:rPr>
        <w:t>s</w:t>
      </w:r>
      <w:r w:rsidRPr="00B507C1">
        <w:rPr>
          <w:bCs/>
          <w:u w:val="single"/>
        </w:rPr>
        <w:t>.</w:t>
      </w:r>
      <w:r w:rsidRPr="00B507C1">
        <w:rPr>
          <w:bCs/>
          <w:sz w:val="16"/>
        </w:rPr>
        <w:t xml:space="preserve"> </w:t>
      </w:r>
      <w:r w:rsidRPr="00CE7D08">
        <w:rPr>
          <w:rStyle w:val="Emphasis"/>
          <w:highlight w:val="green"/>
        </w:rPr>
        <w:t>In a state of nature,</w:t>
      </w:r>
      <w:r w:rsidRPr="00B507C1">
        <w:rPr>
          <w:bCs/>
          <w:u w:val="single"/>
        </w:rPr>
        <w:t xml:space="preserve"> </w:t>
      </w:r>
      <w:r w:rsidRPr="00B507C1">
        <w:rPr>
          <w:bCs/>
          <w:sz w:val="16"/>
        </w:rPr>
        <w:t xml:space="preserve">to have </w:t>
      </w:r>
      <w:r w:rsidRPr="00CE7D08">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E7D08">
        <w:rPr>
          <w:bCs/>
          <w:highlight w:val="green"/>
          <w:u w:val="single"/>
        </w:rPr>
        <w:t>would have to be based on a principle such as first occupancy.</w:t>
      </w:r>
      <w:r w:rsidRPr="00CE7D08">
        <w:rPr>
          <w:bCs/>
          <w:sz w:val="16"/>
          <w:highlight w:val="green"/>
        </w:rPr>
        <w:t xml:space="preserve"> </w:t>
      </w:r>
      <w:r w:rsidRPr="00CE7D08">
        <w:rPr>
          <w:bCs/>
          <w:highlight w:val="green"/>
          <w:u w:val="single"/>
        </w:rPr>
        <w:t>But occupancy</w:t>
      </w:r>
      <w:r w:rsidRPr="00CE7D08">
        <w:rPr>
          <w:bCs/>
          <w:sz w:val="16"/>
          <w:highlight w:val="green"/>
        </w:rPr>
        <w:t>,</w:t>
      </w:r>
      <w:r w:rsidRPr="00B507C1">
        <w:rPr>
          <w:bCs/>
          <w:sz w:val="16"/>
        </w:rPr>
        <w:t xml:space="preserve"> which Kant interprets to mean "taking control," </w:t>
      </w:r>
      <w:r w:rsidRPr="00CE7D08">
        <w:rPr>
          <w:bCs/>
          <w:highlight w:val="green"/>
          <w:u w:val="single"/>
        </w:rPr>
        <w:t>is</w:t>
      </w:r>
      <w:r w:rsidRPr="00B507C1">
        <w:rPr>
          <w:bCs/>
          <w:u w:val="single"/>
        </w:rPr>
        <w:t xml:space="preserve"> </w:t>
      </w:r>
      <w:r w:rsidRPr="00B507C1">
        <w:rPr>
          <w:bCs/>
          <w:sz w:val="16"/>
        </w:rPr>
        <w:t xml:space="preserve">quite </w:t>
      </w:r>
      <w:r w:rsidRPr="00CE7D08">
        <w:rPr>
          <w:rStyle w:val="Emphasis"/>
          <w:highlight w:val="green"/>
        </w:rPr>
        <w:t>indeterminate</w:t>
      </w:r>
      <w:r w:rsidRPr="00CE7D08">
        <w:rPr>
          <w:bCs/>
          <w:highlight w:val="green"/>
          <w:u w:val="single"/>
        </w:rPr>
        <w:t>: how do we correlate</w:t>
      </w:r>
      <w:r w:rsidRPr="00B507C1">
        <w:rPr>
          <w:bCs/>
          <w:u w:val="single"/>
        </w:rPr>
        <w:t xml:space="preserve"> one's acts of </w:t>
      </w:r>
      <w:r w:rsidRPr="00CE7D08">
        <w:rPr>
          <w:bCs/>
          <w:highlight w:val="green"/>
          <w:u w:val="single"/>
        </w:rPr>
        <w:t xml:space="preserve">control with </w:t>
      </w:r>
      <w:r w:rsidRPr="009C2487">
        <w:rPr>
          <w:bCs/>
          <w:u w:val="single"/>
        </w:rPr>
        <w:t xml:space="preserve">an exact </w:t>
      </w:r>
      <w:r w:rsidRPr="00CE7D08">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w:t>
      </w:r>
      <w:proofErr w:type="gramStart"/>
      <w:r w:rsidRPr="00B507C1">
        <w:rPr>
          <w:bCs/>
          <w:sz w:val="16"/>
        </w:rPr>
        <w:t>take into account</w:t>
      </w:r>
      <w:proofErr w:type="gramEnd"/>
      <w:r w:rsidRPr="00B507C1">
        <w:rPr>
          <w:bCs/>
          <w:sz w:val="16"/>
        </w:rPr>
        <w:t xml:space="preserve">. </w:t>
      </w:r>
      <w:r w:rsidRPr="00CE7D08">
        <w:rPr>
          <w:bCs/>
          <w:highlight w:val="green"/>
          <w:u w:val="single"/>
        </w:rPr>
        <w:t>Inevitably, disputes</w:t>
      </w:r>
      <w:r w:rsidRPr="00B507C1">
        <w:rPr>
          <w:bCs/>
          <w:u w:val="single"/>
        </w:rPr>
        <w:t xml:space="preserve"> will also </w:t>
      </w:r>
      <w:r w:rsidRPr="00CE7D08">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w:t>
      </w:r>
      <w:proofErr w:type="gramStart"/>
      <w:r w:rsidRPr="00B507C1">
        <w:rPr>
          <w:bCs/>
          <w:sz w:val="16"/>
        </w:rPr>
        <w:t>more or less unavoidable</w:t>
      </w:r>
      <w:proofErr w:type="gramEnd"/>
      <w:r w:rsidRPr="00B507C1">
        <w:rPr>
          <w:bCs/>
          <w:sz w:val="16"/>
        </w:rPr>
        <w:t xml:space="preserve">, given Kant's account of appropriation. </w:t>
      </w:r>
      <w:r w:rsidRPr="00CE7D08">
        <w:rPr>
          <w:bCs/>
          <w:highlight w:val="green"/>
          <w:u w:val="single"/>
        </w:rPr>
        <w:t xml:space="preserve">To </w:t>
      </w:r>
      <w:r w:rsidRPr="00CE7D08">
        <w:rPr>
          <w:rStyle w:val="Emphasis"/>
          <w:highlight w:val="green"/>
        </w:rPr>
        <w:t>appropriate</w:t>
      </w:r>
      <w:r w:rsidRPr="00CE7D08">
        <w:rPr>
          <w:bCs/>
          <w:highlight w:val="green"/>
          <w:u w:val="single"/>
        </w:rPr>
        <w:t xml:space="preserve"> X is not only to take X</w:t>
      </w:r>
      <w:r w:rsidRPr="00A761E6">
        <w:rPr>
          <w:bCs/>
          <w:u w:val="single"/>
        </w:rPr>
        <w:t xml:space="preserve"> under one's physical control, </w:t>
      </w:r>
      <w:r w:rsidRPr="00CE7D08">
        <w:rPr>
          <w:bCs/>
          <w:highlight w:val="green"/>
          <w:u w:val="single"/>
        </w:rPr>
        <w:t>but</w:t>
      </w:r>
      <w:r w:rsidRPr="00A761E6">
        <w:rPr>
          <w:bCs/>
          <w:u w:val="single"/>
        </w:rPr>
        <w:t xml:space="preserve"> to do so in a way such </w:t>
      </w:r>
      <w:r w:rsidRPr="00CE7D08">
        <w:rPr>
          <w:bCs/>
          <w:highlight w:val="green"/>
          <w:u w:val="single"/>
        </w:rPr>
        <w:t>that one's right in X will be violated if</w:t>
      </w:r>
      <w:r w:rsidRPr="00B507C1">
        <w:rPr>
          <w:bCs/>
          <w:u w:val="single"/>
        </w:rPr>
        <w:t xml:space="preserve">, subsequently, </w:t>
      </w:r>
      <w:r w:rsidRPr="00CE7D08">
        <w:rPr>
          <w:bCs/>
          <w:highlight w:val="green"/>
          <w:u w:val="single"/>
        </w:rPr>
        <w:t>another person uses</w:t>
      </w:r>
      <w:r w:rsidRPr="00B507C1">
        <w:rPr>
          <w:bCs/>
          <w:u w:val="single"/>
        </w:rPr>
        <w:t xml:space="preserve"> or encroaches upon </w:t>
      </w:r>
      <w:r w:rsidRPr="00CE7D08">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E7D08">
        <w:rPr>
          <w:bCs/>
          <w:highlight w:val="green"/>
          <w:u w:val="single"/>
        </w:rPr>
        <w:t>The trouble</w:t>
      </w:r>
      <w:r w:rsidRPr="00B507C1">
        <w:rPr>
          <w:bCs/>
          <w:u w:val="single"/>
        </w:rPr>
        <w:t xml:space="preserve"> </w:t>
      </w:r>
      <w:r w:rsidRPr="00B507C1">
        <w:rPr>
          <w:bCs/>
          <w:sz w:val="16"/>
        </w:rPr>
        <w:t xml:space="preserve">with the application of acquisition principles </w:t>
      </w:r>
      <w:r w:rsidRPr="00CE7D08">
        <w:rPr>
          <w:bCs/>
          <w:highlight w:val="green"/>
          <w:u w:val="single"/>
        </w:rPr>
        <w:t>is</w:t>
      </w:r>
      <w:r w:rsidRPr="00B507C1">
        <w:rPr>
          <w:bCs/>
          <w:u w:val="single"/>
        </w:rPr>
        <w:t xml:space="preserve"> </w:t>
      </w:r>
      <w:r w:rsidRPr="00B507C1">
        <w:rPr>
          <w:bCs/>
          <w:sz w:val="16"/>
        </w:rPr>
        <w:t xml:space="preserve">not that, in theory, no right answers exist, but </w:t>
      </w:r>
      <w:r w:rsidRPr="00CE7D08">
        <w:rPr>
          <w:bCs/>
          <w:highlight w:val="green"/>
          <w:u w:val="single"/>
        </w:rPr>
        <w:t xml:space="preserve">that </w:t>
      </w:r>
      <w:r w:rsidRPr="00CE7D08">
        <w:rPr>
          <w:rStyle w:val="Emphasis"/>
          <w:highlight w:val="green"/>
        </w:rPr>
        <w:t>there is no basis common to the parties</w:t>
      </w:r>
      <w:r w:rsidRPr="00B507C1">
        <w:rPr>
          <w:bCs/>
          <w:u w:val="single"/>
        </w:rPr>
        <w:t xml:space="preserve"> for determining which answers are right.</w:t>
      </w:r>
    </w:p>
    <w:p w14:paraId="6825CF11" w14:textId="4B738638" w:rsidR="00C61C39" w:rsidRDefault="00CE7D08" w:rsidP="00C61C39">
      <w:pPr>
        <w:pStyle w:val="Heading4"/>
      </w:pPr>
      <w:r>
        <w:t xml:space="preserve">Private appropriation is </w:t>
      </w:r>
      <w:r w:rsidR="00E8068E">
        <w:t>inconsistent with the established rule of law in space</w:t>
      </w:r>
    </w:p>
    <w:p w14:paraId="0D85BEA2" w14:textId="77777777" w:rsidR="00C61C39" w:rsidRPr="003D5178" w:rsidRDefault="00C61C39" w:rsidP="00C61C39">
      <w:pPr>
        <w:rPr>
          <w:rStyle w:val="Style13ptBold"/>
        </w:rPr>
      </w:pPr>
      <w:proofErr w:type="spellStart"/>
      <w:r>
        <w:rPr>
          <w:rStyle w:val="Style13ptBold"/>
        </w:rPr>
        <w:t>Tronchetti</w:t>
      </w:r>
      <w:proofErr w:type="spellEnd"/>
      <w:r>
        <w:rPr>
          <w:rStyle w:val="Style13ptBold"/>
        </w:rPr>
        <w:t xml:space="preserve"> 7</w:t>
      </w:r>
    </w:p>
    <w:p w14:paraId="5EEEFF34" w14:textId="77777777" w:rsidR="00C61C39" w:rsidRDefault="00C61C39" w:rsidP="00C61C39">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w:t>
      </w:r>
      <w:proofErr w:type="gramStart"/>
      <w:r w:rsidRPr="003D5178">
        <w:rPr>
          <w:sz w:val="16"/>
        </w:rPr>
        <w:t>In</w:t>
      </w:r>
      <w:proofErr w:type="gramEnd"/>
      <w:r w:rsidRPr="003D5178">
        <w:rPr>
          <w:sz w:val="16"/>
        </w:rPr>
        <w:t xml:space="preserve"> Its </w:t>
      </w:r>
      <w:proofErr w:type="spellStart"/>
      <w:r w:rsidRPr="003D5178">
        <w:rPr>
          <w:sz w:val="16"/>
        </w:rPr>
        <w:t>Defence</w:t>
      </w:r>
      <w:proofErr w:type="spellEnd"/>
      <w:r w:rsidRPr="003D5178">
        <w:rPr>
          <w:sz w:val="16"/>
        </w:rPr>
        <w:t xml:space="preserve">.” 50 PROC. L. OUTER SPACE 526, 530 (2007). JDN. </w:t>
      </w:r>
      <w:hyperlink r:id="rId7" w:history="1">
        <w:r w:rsidRPr="008A6389">
          <w:rPr>
            <w:rStyle w:val="Hyperlink"/>
            <w:sz w:val="16"/>
          </w:rPr>
          <w:t>https://iislweb.org/docs/Diederiks2007.pdf</w:t>
        </w:r>
      </w:hyperlink>
    </w:p>
    <w:p w14:paraId="11C14A21" w14:textId="77777777" w:rsidR="00C61C39" w:rsidRPr="003D5178" w:rsidRDefault="00C61C39" w:rsidP="00C61C39">
      <w:pPr>
        <w:rPr>
          <w:sz w:val="16"/>
        </w:rPr>
      </w:pPr>
    </w:p>
    <w:p w14:paraId="3F459E78" w14:textId="77777777" w:rsidR="00C61C39" w:rsidRPr="003D5178" w:rsidRDefault="00C61C39" w:rsidP="00C61C39">
      <w:pPr>
        <w:rPr>
          <w:sz w:val="16"/>
        </w:rPr>
      </w:pPr>
      <w:r w:rsidRPr="003D5178">
        <w:rPr>
          <w:sz w:val="16"/>
        </w:rPr>
        <w:t xml:space="preserve">However, it must be said, that </w:t>
      </w:r>
      <w:r w:rsidRPr="009F46BF">
        <w:rPr>
          <w:u w:val="single"/>
        </w:rPr>
        <w:t xml:space="preserve">nowadays </w:t>
      </w:r>
      <w:r w:rsidRPr="00CE7D08">
        <w:rPr>
          <w:highlight w:val="green"/>
          <w:u w:val="single"/>
        </w:rPr>
        <w:t xml:space="preserve">there is </w:t>
      </w:r>
      <w:proofErr w:type="gramStart"/>
      <w:r w:rsidRPr="00CE7D08">
        <w:rPr>
          <w:highlight w:val="green"/>
          <w:u w:val="single"/>
        </w:rPr>
        <w:t>a</w:t>
      </w:r>
      <w:r w:rsidRPr="003D5178">
        <w:rPr>
          <w:u w:val="single"/>
        </w:rPr>
        <w:t xml:space="preserve"> general </w:t>
      </w:r>
      <w:r w:rsidRPr="00CE7D08">
        <w:rPr>
          <w:rStyle w:val="Emphasis"/>
          <w:highlight w:val="green"/>
        </w:rPr>
        <w:t>consensus</w:t>
      </w:r>
      <w:proofErr w:type="gramEnd"/>
      <w:r w:rsidRPr="003D5178">
        <w:rPr>
          <w:u w:val="single"/>
        </w:rPr>
        <w:t xml:space="preserve"> on the fact </w:t>
      </w:r>
      <w:r w:rsidRPr="00CE7D08">
        <w:rPr>
          <w:highlight w:val="green"/>
          <w:u w:val="single"/>
        </w:rPr>
        <w:t xml:space="preserve">that </w:t>
      </w:r>
      <w:r w:rsidRPr="00CE7D08">
        <w:rPr>
          <w:rStyle w:val="Emphasis"/>
          <w:highlight w:val="green"/>
        </w:rPr>
        <w:t>both national appropriation and private property</w:t>
      </w:r>
      <w:r w:rsidRPr="003D5178">
        <w:rPr>
          <w:u w:val="single"/>
        </w:rPr>
        <w:t xml:space="preserve"> rights </w:t>
      </w:r>
      <w:r w:rsidRPr="00CE7D08">
        <w:rPr>
          <w:highlight w:val="green"/>
          <w:u w:val="single"/>
        </w:rPr>
        <w:t>are denied under the O</w:t>
      </w:r>
      <w:r w:rsidRPr="003D5178">
        <w:rPr>
          <w:u w:val="single"/>
        </w:rPr>
        <w:t xml:space="preserve">uter </w:t>
      </w:r>
      <w:r w:rsidRPr="00CE7D08">
        <w:rPr>
          <w:highlight w:val="green"/>
          <w:u w:val="single"/>
        </w:rPr>
        <w:t>S</w:t>
      </w:r>
      <w:r w:rsidRPr="003D5178">
        <w:rPr>
          <w:u w:val="single"/>
        </w:rPr>
        <w:t xml:space="preserve">pace </w:t>
      </w:r>
      <w:r w:rsidRPr="00CE7D08">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w:t>
      </w:r>
      <w:proofErr w:type="gramStart"/>
      <w:r w:rsidRPr="003D5178">
        <w:rPr>
          <w:u w:val="single"/>
        </w:rPr>
        <w:t>for the reason that</w:t>
      </w:r>
      <w:proofErr w:type="gramEnd"/>
      <w:r w:rsidRPr="003D5178">
        <w:rPr>
          <w:u w:val="single"/>
        </w:rPr>
        <w:t xml:space="preserve">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E7D08">
        <w:rPr>
          <w:highlight w:val="green"/>
          <w:u w:val="single"/>
        </w:rPr>
        <w:t xml:space="preserve">prohibition of </w:t>
      </w:r>
      <w:r w:rsidRPr="00CE7D08">
        <w:rPr>
          <w:rStyle w:val="Emphasis"/>
          <w:highlight w:val="green"/>
        </w:rPr>
        <w:t>national</w:t>
      </w:r>
      <w:r w:rsidRPr="00CE7D08">
        <w:rPr>
          <w:highlight w:val="green"/>
          <w:u w:val="single"/>
        </w:rPr>
        <w:t xml:space="preserve"> appropriation implies prohibition of </w:t>
      </w:r>
      <w:r w:rsidRPr="00CE7D08">
        <w:rPr>
          <w:rStyle w:val="Emphasis"/>
          <w:highlight w:val="green"/>
        </w:rPr>
        <w:t>private</w:t>
      </w:r>
      <w:r w:rsidRPr="003D5178">
        <w:rPr>
          <w:u w:val="single"/>
        </w:rPr>
        <w:t xml:space="preserve"> appropriation </w:t>
      </w:r>
      <w:r w:rsidRPr="00CE7D08">
        <w:rPr>
          <w:highlight w:val="green"/>
          <w:u w:val="single"/>
        </w:rPr>
        <w:t>because the latter cannot exist independently</w:t>
      </w:r>
      <w:r w:rsidRPr="003D5178">
        <w:rPr>
          <w:u w:val="single"/>
        </w:rPr>
        <w:t xml:space="preserve"> from the former</w:t>
      </w:r>
      <w:r w:rsidRPr="003D5178">
        <w:rPr>
          <w:sz w:val="16"/>
        </w:rPr>
        <w:t xml:space="preserve">10. </w:t>
      </w:r>
      <w:proofErr w:type="gramStart"/>
      <w:r w:rsidRPr="003D5178">
        <w:rPr>
          <w:u w:val="single"/>
        </w:rPr>
        <w:t>In order to</w:t>
      </w:r>
      <w:proofErr w:type="gramEnd"/>
      <w:r w:rsidRPr="003D5178">
        <w:rPr>
          <w:u w:val="single"/>
        </w:rPr>
        <w:t xml:space="preserve"> exist,</w:t>
      </w:r>
      <w:r w:rsidRPr="003D5178">
        <w:rPr>
          <w:sz w:val="16"/>
        </w:rPr>
        <w:t xml:space="preserve"> indeed, </w:t>
      </w:r>
      <w:r w:rsidRPr="003D5178">
        <w:rPr>
          <w:u w:val="single"/>
        </w:rPr>
        <w:t xml:space="preserve">private </w:t>
      </w:r>
      <w:r w:rsidRPr="00CE7D08">
        <w:rPr>
          <w:rStyle w:val="Emphasis"/>
          <w:highlight w:val="green"/>
        </w:rPr>
        <w:t>property requires</w:t>
      </w:r>
      <w:r w:rsidRPr="009D566A">
        <w:rPr>
          <w:rStyle w:val="Emphasis"/>
        </w:rPr>
        <w:t xml:space="preserve"> a superior </w:t>
      </w:r>
      <w:r w:rsidRPr="00CE7D08">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E7D08">
        <w:rPr>
          <w:highlight w:val="green"/>
          <w:u w:val="single"/>
        </w:rPr>
        <w:t>In outer space,</w:t>
      </w:r>
      <w:r w:rsidRPr="003D5178">
        <w:rPr>
          <w:u w:val="single"/>
        </w:rPr>
        <w:t xml:space="preserve"> however, </w:t>
      </w:r>
      <w:r w:rsidRPr="00CE7D08">
        <w:rPr>
          <w:highlight w:val="green"/>
          <w:u w:val="single"/>
        </w:rPr>
        <w:t>this</w:t>
      </w:r>
      <w:r w:rsidRPr="003D5178">
        <w:rPr>
          <w:u w:val="single"/>
        </w:rPr>
        <w:t xml:space="preserve"> practice of State endorsement </w:t>
      </w:r>
      <w:r w:rsidRPr="00CE7D08">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E7D08">
        <w:rPr>
          <w:highlight w:val="green"/>
          <w:u w:val="single"/>
        </w:rPr>
        <w:t>historical elements</w:t>
      </w:r>
      <w:r w:rsidRPr="003D5178">
        <w:rPr>
          <w:u w:val="single"/>
        </w:rPr>
        <w:t xml:space="preserve"> to </w:t>
      </w:r>
      <w:r w:rsidRPr="00CE7D08">
        <w:rPr>
          <w:highlight w:val="green"/>
          <w:u w:val="single"/>
        </w:rPr>
        <w:t>support</w:t>
      </w:r>
      <w:r w:rsidRPr="003D5178">
        <w:rPr>
          <w:u w:val="single"/>
        </w:rPr>
        <w:t xml:space="preserve"> the argument </w:t>
      </w:r>
      <w:r w:rsidRPr="00CE7D08">
        <w:rPr>
          <w:highlight w:val="green"/>
          <w:u w:val="single"/>
        </w:rPr>
        <w:t>that</w:t>
      </w:r>
      <w:r w:rsidRPr="003D5178">
        <w:rPr>
          <w:u w:val="single"/>
        </w:rPr>
        <w:t xml:space="preserve"> both the acquisition of State sovereignty and the creation of </w:t>
      </w:r>
      <w:r w:rsidRPr="00CE7D08">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 xml:space="preserve">The French Delegate stated that: “…there was reason to be satisfied </w:t>
      </w:r>
      <w:proofErr w:type="gramStart"/>
      <w:r w:rsidRPr="003D5178">
        <w:rPr>
          <w:u w:val="single"/>
        </w:rPr>
        <w:t>that three basic principles</w:t>
      </w:r>
      <w:proofErr w:type="gramEnd"/>
      <w:r w:rsidRPr="003D5178">
        <w:rPr>
          <w:u w:val="single"/>
        </w:rPr>
        <w:t xml:space="preserve"> were affirmed, namely: the prohibition of any claim of sovereignty or property rights in space…”</w:t>
      </w:r>
      <w:r w:rsidRPr="003D5178">
        <w:rPr>
          <w:sz w:val="16"/>
        </w:rPr>
        <w:t xml:space="preserve">12. </w:t>
      </w:r>
      <w:r w:rsidRPr="00CE7D08">
        <w:rPr>
          <w:highlight w:val="green"/>
          <w:u w:val="single"/>
        </w:rPr>
        <w:t>The fact that</w:t>
      </w:r>
      <w:r w:rsidRPr="003D5178">
        <w:rPr>
          <w:u w:val="single"/>
        </w:rPr>
        <w:t xml:space="preserve"> the </w:t>
      </w:r>
      <w:r w:rsidRPr="00CE7D08">
        <w:rPr>
          <w:highlight w:val="green"/>
          <w:u w:val="single"/>
        </w:rPr>
        <w:t>accessions</w:t>
      </w:r>
      <w:r w:rsidRPr="003D5178">
        <w:rPr>
          <w:u w:val="single"/>
        </w:rPr>
        <w:t xml:space="preserve"> to the Outer Space Treaty </w:t>
      </w:r>
      <w:r w:rsidRPr="00CE7D08">
        <w:rPr>
          <w:highlight w:val="green"/>
          <w:u w:val="single"/>
        </w:rPr>
        <w:t>were not accompanied by reservations</w:t>
      </w:r>
      <w:r w:rsidRPr="003D5178">
        <w:rPr>
          <w:u w:val="single"/>
        </w:rPr>
        <w:t xml:space="preserve"> or interpretations of the meaning of Article II, it </w:t>
      </w:r>
      <w:r w:rsidRPr="00CE7D08">
        <w:rPr>
          <w:highlight w:val="green"/>
          <w:u w:val="single"/>
        </w:rPr>
        <w:t>is</w:t>
      </w:r>
      <w:r w:rsidRPr="003D5178">
        <w:rPr>
          <w:u w:val="single"/>
        </w:rPr>
        <w:t xml:space="preserve"> </w:t>
      </w:r>
      <w:proofErr w:type="gramStart"/>
      <w:r w:rsidRPr="003D5178">
        <w:rPr>
          <w:u w:val="single"/>
        </w:rPr>
        <w:t xml:space="preserve">an </w:t>
      </w:r>
      <w:r w:rsidRPr="00CE7D08">
        <w:rPr>
          <w:highlight w:val="green"/>
          <w:u w:val="single"/>
        </w:rPr>
        <w:t>evidence</w:t>
      </w:r>
      <w:r w:rsidRPr="003D5178">
        <w:rPr>
          <w:u w:val="single"/>
        </w:rPr>
        <w:t xml:space="preserve"> of the fact</w:t>
      </w:r>
      <w:proofErr w:type="gramEnd"/>
      <w:r w:rsidRPr="003D5178">
        <w:rPr>
          <w:u w:val="single"/>
        </w:rPr>
        <w:t xml:space="preserve"> </w:t>
      </w:r>
      <w:r w:rsidRPr="00CE7D08">
        <w:rPr>
          <w:highlight w:val="green"/>
          <w:u w:val="single"/>
        </w:rPr>
        <w:t xml:space="preserve">that </w:t>
      </w:r>
      <w:r w:rsidRPr="00CE7D08">
        <w:rPr>
          <w:rStyle w:val="Emphasis"/>
          <w:highlight w:val="green"/>
        </w:rPr>
        <w:t>this</w:t>
      </w:r>
      <w:r w:rsidRPr="009D566A">
        <w:rPr>
          <w:rStyle w:val="Emphasis"/>
        </w:rPr>
        <w:t xml:space="preserve"> issue </w:t>
      </w:r>
      <w:r w:rsidRPr="00CE7D08">
        <w:rPr>
          <w:rStyle w:val="Emphasis"/>
          <w:highlight w:val="green"/>
        </w:rPr>
        <w:t>was considered</w:t>
      </w:r>
      <w:r w:rsidRPr="009D566A">
        <w:rPr>
          <w:rStyle w:val="Emphasis"/>
        </w:rPr>
        <w:t xml:space="preserve"> to be </w:t>
      </w:r>
      <w:r w:rsidRPr="00CE7D08">
        <w:rPr>
          <w:rStyle w:val="Emphasis"/>
          <w:highlight w:val="green"/>
        </w:rPr>
        <w:t>settled during</w:t>
      </w:r>
      <w:r w:rsidRPr="009D566A">
        <w:rPr>
          <w:rStyle w:val="Emphasis"/>
        </w:rPr>
        <w:t xml:space="preserve"> the </w:t>
      </w:r>
      <w:r w:rsidRPr="00CE7D08">
        <w:rPr>
          <w:rStyle w:val="Emphasis"/>
          <w:highlight w:val="green"/>
        </w:rPr>
        <w:t>negotiation</w:t>
      </w:r>
      <w:r w:rsidRPr="00CF52FA">
        <w:rPr>
          <w:sz w:val="16"/>
        </w:rPr>
        <w:t xml:space="preserve"> </w:t>
      </w:r>
      <w:r w:rsidRPr="003D5178">
        <w:rPr>
          <w:u w:val="single"/>
        </w:rPr>
        <w:t xml:space="preserve">phase. </w:t>
      </w:r>
      <w:r w:rsidRPr="00CE7D08">
        <w:rPr>
          <w:highlight w:val="green"/>
          <w:u w:val="single"/>
        </w:rPr>
        <w:t>Thus,</w:t>
      </w:r>
      <w:r w:rsidRPr="003D5178">
        <w:rPr>
          <w:u w:val="single"/>
        </w:rPr>
        <w:t xml:space="preserve"> summing up, we may say that </w:t>
      </w:r>
      <w:r w:rsidRPr="00CE7D08">
        <w:rPr>
          <w:highlight w:val="green"/>
          <w:u w:val="single"/>
        </w:rPr>
        <w:t>prohibition of appropriation</w:t>
      </w:r>
      <w:r w:rsidRPr="003D5178">
        <w:rPr>
          <w:u w:val="single"/>
        </w:rPr>
        <w:t xml:space="preserve"> of outer space and its parts is a rule which </w:t>
      </w:r>
      <w:r w:rsidRPr="00CE7D08">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w:t>
      </w:r>
      <w:proofErr w:type="gramStart"/>
      <w:r w:rsidRPr="003D5178">
        <w:rPr>
          <w:sz w:val="16"/>
        </w:rPr>
        <w:t>namely</w:t>
      </w:r>
      <w:proofErr w:type="gramEnd"/>
      <w:r w:rsidRPr="003D5178">
        <w:rPr>
          <w:sz w:val="16"/>
        </w:rPr>
        <w:t xml:space="preserve">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6CDD2A32" w14:textId="77777777" w:rsidR="00C61C39" w:rsidRDefault="00C61C39" w:rsidP="00C61C39"/>
    <w:p w14:paraId="7BA8C0BD" w14:textId="77777777" w:rsidR="00C61C39" w:rsidRDefault="00C61C39" w:rsidP="00C61C39">
      <w:pPr>
        <w:pStyle w:val="Heading4"/>
      </w:pPr>
      <w:r>
        <w:t>That links to the framework—ignoring the standing law would violate the rule of law</w:t>
      </w:r>
    </w:p>
    <w:p w14:paraId="13F7072D" w14:textId="77777777" w:rsidR="00C61C39" w:rsidRPr="00741A57" w:rsidRDefault="00C61C39" w:rsidP="00C61C39">
      <w:pPr>
        <w:rPr>
          <w:rStyle w:val="Style13ptBold"/>
        </w:rPr>
      </w:pPr>
      <w:r>
        <w:rPr>
          <w:rStyle w:val="Style13ptBold"/>
        </w:rPr>
        <w:t>Waldron 96</w:t>
      </w:r>
    </w:p>
    <w:p w14:paraId="06DB0E36" w14:textId="77777777" w:rsidR="00C61C39" w:rsidRDefault="00C61C39" w:rsidP="00C61C39">
      <w:pPr>
        <w:rPr>
          <w:sz w:val="16"/>
        </w:rPr>
      </w:pPr>
      <w:r w:rsidRPr="00741A57">
        <w:rPr>
          <w:sz w:val="16"/>
        </w:rPr>
        <w:t xml:space="preserve">Waldron, Jeremy [Professor of Law and Philosophy at the NYU School of Law]. “Kant’s Legal Positivism” Harvard Law </w:t>
      </w:r>
      <w:proofErr w:type="gramStart"/>
      <w:r w:rsidRPr="00741A57">
        <w:rPr>
          <w:sz w:val="16"/>
        </w:rPr>
        <w:t>Review ,</w:t>
      </w:r>
      <w:proofErr w:type="gramEnd"/>
      <w:r w:rsidRPr="00741A57">
        <w:rPr>
          <w:sz w:val="16"/>
        </w:rPr>
        <w:t xml:space="preserve"> May, 1996, Vol. 109, No. 7 (May, 1996), pp. 1535-156</w:t>
      </w:r>
    </w:p>
    <w:p w14:paraId="1CBCDE53" w14:textId="77777777" w:rsidR="00C61C39" w:rsidRPr="00741A57" w:rsidRDefault="00C61C39" w:rsidP="00C61C39">
      <w:pPr>
        <w:rPr>
          <w:sz w:val="16"/>
        </w:rPr>
      </w:pPr>
    </w:p>
    <w:p w14:paraId="14A9CC2E" w14:textId="77777777" w:rsidR="00C61C39" w:rsidRPr="00741A57" w:rsidRDefault="00C61C39" w:rsidP="00C61C39">
      <w:pPr>
        <w:rPr>
          <w:sz w:val="16"/>
        </w:rPr>
      </w:pPr>
      <w:r w:rsidRPr="00741A57">
        <w:rPr>
          <w:sz w:val="16"/>
        </w:rPr>
        <w:t xml:space="preserve">How we think about disagreement on matters of public concern will determine how we think about politics, and - because law is the offspring of politics - </w:t>
      </w:r>
      <w:r w:rsidRPr="00CE7D08">
        <w:rPr>
          <w:highlight w:val="green"/>
          <w:u w:val="single"/>
        </w:rPr>
        <w:t>how we think about disagreement will determine</w:t>
      </w:r>
      <w:r w:rsidRPr="00741A57">
        <w:rPr>
          <w:sz w:val="16"/>
        </w:rPr>
        <w:t xml:space="preserve">, in some measure, </w:t>
      </w:r>
      <w:r w:rsidRPr="00CE7D08">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E7D08">
        <w:rPr>
          <w:highlight w:val="green"/>
          <w:u w:val="single"/>
        </w:rPr>
        <w:t>The issue</w:t>
      </w:r>
      <w:r w:rsidRPr="00741A57">
        <w:rPr>
          <w:u w:val="single"/>
        </w:rPr>
        <w:t xml:space="preserve"> of testamentary power </w:t>
      </w:r>
      <w:r w:rsidRPr="00CE7D08">
        <w:rPr>
          <w:highlight w:val="green"/>
          <w:u w:val="single"/>
        </w:rPr>
        <w:t xml:space="preserve">is a </w:t>
      </w:r>
      <w:r w:rsidRPr="00CE7D08">
        <w:rPr>
          <w:rStyle w:val="Emphasis"/>
          <w:highlight w:val="green"/>
        </w:rPr>
        <w:t>political one</w:t>
      </w:r>
      <w:r w:rsidRPr="00CE7D08">
        <w:rPr>
          <w:b/>
          <w:highlight w:val="green"/>
          <w:u w:val="single"/>
        </w:rPr>
        <w:t xml:space="preserve"> </w:t>
      </w:r>
      <w:r w:rsidRPr="00CE7D08">
        <w:rPr>
          <w:highlight w:val="green"/>
          <w:u w:val="single"/>
        </w:rPr>
        <w:t>because those who disagree</w:t>
      </w:r>
      <w:r w:rsidRPr="00741A57">
        <w:rPr>
          <w:u w:val="single"/>
        </w:rPr>
        <w:t xml:space="preserve"> on the merits </w:t>
      </w:r>
      <w:r w:rsidRPr="00CE7D08">
        <w:rPr>
          <w:highlight w:val="green"/>
          <w:u w:val="single"/>
        </w:rPr>
        <w:t>nevertheless agree that the community needs to reach some</w:t>
      </w:r>
      <w:r w:rsidRPr="00741A57">
        <w:rPr>
          <w:u w:val="single"/>
        </w:rPr>
        <w:t xml:space="preserve"> determinate </w:t>
      </w:r>
      <w:r w:rsidRPr="00CE7D08">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E7D08">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E7D08">
        <w:rPr>
          <w:highlight w:val="green"/>
          <w:u w:val="single"/>
        </w:rPr>
        <w:t>we need</w:t>
      </w:r>
      <w:r w:rsidRPr="00741A57">
        <w:rPr>
          <w:u w:val="single"/>
        </w:rPr>
        <w:t xml:space="preserve"> a process - </w:t>
      </w:r>
      <w:r w:rsidRPr="00CE7D08">
        <w:rPr>
          <w:rStyle w:val="Emphasis"/>
          <w:highlight w:val="green"/>
        </w:rPr>
        <w:t>a political process</w:t>
      </w:r>
      <w:r w:rsidRPr="00741A57">
        <w:rPr>
          <w:u w:val="single"/>
        </w:rPr>
        <w:t xml:space="preserve"> - </w:t>
      </w:r>
      <w:r w:rsidRPr="00CE7D08">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E7D08">
        <w:rPr>
          <w:highlight w:val="green"/>
          <w:u w:val="single"/>
        </w:rPr>
        <w:t>the resilience of the practice</w:t>
      </w:r>
      <w:r w:rsidRPr="00741A57">
        <w:rPr>
          <w:u w:val="single"/>
        </w:rPr>
        <w:t xml:space="preserve"> to which I have just referred </w:t>
      </w:r>
      <w:r w:rsidRPr="00CE7D08">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E7D08">
        <w:rPr>
          <w:highlight w:val="green"/>
          <w:u w:val="single"/>
        </w:rPr>
        <w:t>an official should enforce the law even when it is in his</w:t>
      </w:r>
      <w:r w:rsidRPr="00741A57">
        <w:rPr>
          <w:u w:val="single"/>
        </w:rPr>
        <w:t xml:space="preserve"> confident </w:t>
      </w:r>
      <w:r w:rsidRPr="00CE7D08">
        <w:rPr>
          <w:highlight w:val="green"/>
          <w:u w:val="single"/>
        </w:rPr>
        <w:t>opinion</w:t>
      </w:r>
      <w:r w:rsidRPr="00741A57">
        <w:rPr>
          <w:u w:val="single"/>
        </w:rPr>
        <w:t xml:space="preserve"> unjust, morally wrong, or </w:t>
      </w:r>
      <w:r w:rsidRPr="00CE7D08">
        <w:rPr>
          <w:highlight w:val="green"/>
          <w:u w:val="single"/>
        </w:rPr>
        <w:t>misguided</w:t>
      </w:r>
      <w:r w:rsidRPr="00741A57">
        <w:rPr>
          <w:u w:val="single"/>
        </w:rPr>
        <w:t xml:space="preserve"> as a matter of policy. The </w:t>
      </w:r>
      <w:r w:rsidRPr="00CE7D08">
        <w:rPr>
          <w:rStyle w:val="Emphasis"/>
          <w:highlight w:val="green"/>
        </w:rPr>
        <w:t>enactment of the law</w:t>
      </w:r>
      <w:r w:rsidRPr="009D566A">
        <w:rPr>
          <w:rStyle w:val="Emphasis"/>
        </w:rPr>
        <w:t xml:space="preserve"> in question </w:t>
      </w:r>
      <w:r w:rsidRPr="00CE7D08">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E7D08">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E7D08">
        <w:rPr>
          <w:highlight w:val="green"/>
          <w:u w:val="single"/>
        </w:rPr>
        <w:t xml:space="preserve">is </w:t>
      </w:r>
      <w:r w:rsidRPr="00CE7D08">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w:t>
      </w:r>
      <w:proofErr w:type="gramStart"/>
      <w:r w:rsidRPr="00741A57">
        <w:rPr>
          <w:u w:val="single"/>
        </w:rPr>
        <w:t>be, if</w:t>
      </w:r>
      <w:proofErr w:type="gramEnd"/>
      <w:r w:rsidRPr="00741A57">
        <w:rPr>
          <w:u w:val="single"/>
        </w:rPr>
        <w:t xml:space="preserve"> people's moral judgments are irrational, ill-thought-through, uninformed, or biased. But even </w:t>
      </w:r>
      <w:proofErr w:type="gramStart"/>
      <w:r w:rsidRPr="00741A57">
        <w:rPr>
          <w:u w:val="single"/>
        </w:rPr>
        <w:t>assuming that</w:t>
      </w:r>
      <w:proofErr w:type="gramEnd"/>
      <w:r w:rsidRPr="00741A57">
        <w:rPr>
          <w:u w:val="single"/>
        </w:rPr>
        <w:t xml:space="preserve"> each person does his best to ascertain what is really right or really just, there will still be problems to the extent that different persons arrive (however scrupulously) at different conclusions.</w:t>
      </w:r>
    </w:p>
    <w:p w14:paraId="510AB2C3" w14:textId="77777777" w:rsidR="00C61C39" w:rsidRDefault="00C61C39" w:rsidP="00C61C39"/>
    <w:p w14:paraId="2278C992" w14:textId="77777777" w:rsidR="00C61C39" w:rsidRPr="00A26493" w:rsidRDefault="00C61C39" w:rsidP="00C61C39">
      <w:pPr>
        <w:pStyle w:val="Heading4"/>
      </w:pPr>
      <w:r>
        <w:t xml:space="preserve">Alternative theories of property cannot solve the problem of </w:t>
      </w:r>
      <w:r>
        <w:rPr>
          <w:u w:val="single"/>
        </w:rPr>
        <w:t>indeterminateness</w:t>
      </w:r>
      <w:r>
        <w:t xml:space="preserve"> </w:t>
      </w:r>
    </w:p>
    <w:p w14:paraId="0ED99AA4" w14:textId="77777777" w:rsidR="00C61C39" w:rsidRDefault="00C61C39" w:rsidP="00C61C39">
      <w:r w:rsidRPr="006C4219">
        <w:rPr>
          <w:rStyle w:val="Style13ptBold"/>
        </w:rPr>
        <w:t>Ripstein, 9</w:t>
      </w:r>
      <w:r>
        <w:t xml:space="preserve"> -- Professor of Law and Philosophy and University Professor at the University of Toronto </w:t>
      </w:r>
    </w:p>
    <w:p w14:paraId="4D0E4CAF" w14:textId="77777777" w:rsidR="00C61C39" w:rsidRDefault="00C61C39" w:rsidP="00C61C39">
      <w:r>
        <w:t xml:space="preserve">[Arthur, "Force and Freedom: Kant’s Legal and Political Philosophy", Harvard University Press, 2009, accessed 1-14-22] </w:t>
      </w:r>
    </w:p>
    <w:p w14:paraId="38A0BDE0" w14:textId="77777777" w:rsidR="00C61C39" w:rsidRPr="007E4CA7" w:rsidRDefault="00C61C39" w:rsidP="00C61C39"/>
    <w:p w14:paraId="09A10E39" w14:textId="77777777" w:rsidR="00C61C39" w:rsidRPr="004D2A9D" w:rsidRDefault="00C61C39" w:rsidP="00C61C39">
      <w:pPr>
        <w:rPr>
          <w:sz w:val="12"/>
        </w:rPr>
      </w:pPr>
      <w:r w:rsidRPr="004D2A9D">
        <w:rPr>
          <w:sz w:val="12"/>
        </w:rPr>
        <w:t xml:space="preserve">Kant’s understanding of the basic range of public powers is austere in one sense, yet permissive in another. </w:t>
      </w:r>
      <w:r w:rsidRPr="00CE7D08">
        <w:rPr>
          <w:rStyle w:val="StyleUnderline"/>
          <w:highlight w:val="green"/>
        </w:rPr>
        <w:t xml:space="preserve">The </w:t>
      </w:r>
      <w:r w:rsidRPr="00CE7D08">
        <w:rPr>
          <w:rStyle w:val="Emphasis"/>
          <w:highlight w:val="green"/>
        </w:rPr>
        <w:t>only</w:t>
      </w:r>
      <w:r w:rsidRPr="00CE7D08">
        <w:rPr>
          <w:rStyle w:val="StyleUnderline"/>
          <w:highlight w:val="green"/>
        </w:rPr>
        <w:t xml:space="preserve"> powers a state may exercise are ones that fall under</w:t>
      </w:r>
      <w:r w:rsidRPr="00CC4FF1">
        <w:rPr>
          <w:rStyle w:val="StyleUnderline"/>
        </w:rPr>
        <w:t xml:space="preserve"> various aspects of </w:t>
      </w:r>
      <w:r w:rsidRPr="00CE7D08">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 xml:space="preserve">Yet the range of powers that can </w:t>
      </w:r>
      <w:proofErr w:type="gramStart"/>
      <w:r w:rsidRPr="00CC4FF1">
        <w:rPr>
          <w:rStyle w:val="StyleUnderline"/>
        </w:rPr>
        <w:t>actually be</w:t>
      </w:r>
      <w:proofErr w:type="gramEnd"/>
      <w:r w:rsidRPr="00CC4FF1">
        <w:rPr>
          <w:rStyle w:val="StyleUnderline"/>
        </w:rPr>
        <w:t xml:space="preserv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 xml:space="preserve">—parallel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w:t>
      </w:r>
      <w:proofErr w:type="gramStart"/>
      <w:r w:rsidRPr="004D2A9D">
        <w:rPr>
          <w:sz w:val="12"/>
        </w:rPr>
        <w:t>and also</w:t>
      </w:r>
      <w:proofErr w:type="gramEnd"/>
      <w:r w:rsidRPr="004D2A9D">
        <w:rPr>
          <w:sz w:val="12"/>
        </w:rPr>
        <w:t xml:space="preserve">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p>
    <w:p w14:paraId="02AB5E01" w14:textId="77777777" w:rsidR="00C61C39" w:rsidRPr="004D2A9D" w:rsidRDefault="00C61C39" w:rsidP="00C61C39">
      <w:pPr>
        <w:rPr>
          <w:sz w:val="12"/>
        </w:rPr>
      </w:pP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 xml:space="preserve">The Lockean libertarian supposes property rights to be morally complete and fully determinate without reference to political </w:t>
      </w:r>
      <w:proofErr w:type="gramStart"/>
      <w:r w:rsidRPr="00FB3E4A">
        <w:rPr>
          <w:rStyle w:val="StyleUnderline"/>
        </w:rPr>
        <w:t>institutions, and</w:t>
      </w:r>
      <w:proofErr w:type="gramEnd"/>
      <w:r w:rsidRPr="00FB3E4A">
        <w:rPr>
          <w:rStyle w:val="StyleUnderline"/>
        </w:rPr>
        <w:t xml:space="preserve">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 xml:space="preserve">rejects the idea that anyone could have a morally basic right to </w:t>
      </w:r>
      <w:proofErr w:type="gramStart"/>
      <w:r w:rsidRPr="00FB3E4A">
        <w:rPr>
          <w:rStyle w:val="StyleUnderline"/>
        </w:rPr>
        <w:t>property, and</w:t>
      </w:r>
      <w:proofErr w:type="gramEnd"/>
      <w:r w:rsidRPr="00FB3E4A">
        <w:rPr>
          <w:rStyle w:val="StyleUnderline"/>
        </w:rPr>
        <w:t xml:space="preserve">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E7D08">
        <w:rPr>
          <w:rStyle w:val="StyleUnderline"/>
          <w:highlight w:val="green"/>
        </w:rPr>
        <w:t>Kant conceives of</w:t>
      </w:r>
      <w:r w:rsidRPr="00CC4FF1">
        <w:rPr>
          <w:rStyle w:val="StyleUnderline"/>
        </w:rPr>
        <w:t xml:space="preserve"> private </w:t>
      </w:r>
      <w:r w:rsidRPr="00CE7D08">
        <w:rPr>
          <w:rStyle w:val="StyleUnderline"/>
          <w:highlight w:val="green"/>
        </w:rPr>
        <w:t>rights</w:t>
      </w:r>
      <w:r w:rsidRPr="00CC4FF1">
        <w:rPr>
          <w:rStyle w:val="StyleUnderline"/>
        </w:rPr>
        <w:t xml:space="preserve"> fundamentally </w:t>
      </w:r>
      <w:r w:rsidRPr="00CE7D08">
        <w:rPr>
          <w:rStyle w:val="StyleUnderline"/>
          <w:highlight w:val="green"/>
        </w:rPr>
        <w:t>differently</w:t>
      </w:r>
      <w:r w:rsidRPr="004D2A9D">
        <w:rPr>
          <w:sz w:val="12"/>
        </w:rPr>
        <w:t xml:space="preserve">. </w:t>
      </w:r>
      <w:r w:rsidRPr="00CE7D08">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E7D08">
        <w:rPr>
          <w:rStyle w:val="Emphasis"/>
          <w:highlight w:val="green"/>
        </w:rPr>
        <w:t>do not</w:t>
      </w:r>
      <w:r w:rsidRPr="00CE7D08">
        <w:rPr>
          <w:rStyle w:val="StyleUnderline"/>
          <w:highlight w:val="green"/>
        </w:rPr>
        <w:t xml:space="preserve"> apply to </w:t>
      </w:r>
      <w:r w:rsidRPr="00CE7D08">
        <w:rPr>
          <w:rStyle w:val="Emphasis"/>
          <w:highlight w:val="green"/>
        </w:rPr>
        <w:t>particulars</w:t>
      </w:r>
      <w:r w:rsidRPr="00CE7D08">
        <w:rPr>
          <w:rStyle w:val="StyleUnderline"/>
          <w:highlight w:val="green"/>
        </w:rPr>
        <w:t xml:space="preserve"> outside of a rightful condition</w:t>
      </w:r>
      <w:r w:rsidRPr="004D2A9D">
        <w:rPr>
          <w:sz w:val="12"/>
        </w:rPr>
        <w:t xml:space="preserve">. </w:t>
      </w:r>
      <w:r w:rsidRPr="00CE7D08">
        <w:rPr>
          <w:rStyle w:val="StyleUnderline"/>
          <w:highlight w:val="green"/>
        </w:rPr>
        <w:t xml:space="preserve">Outside of legal institutions, property </w:t>
      </w:r>
      <w:r w:rsidRPr="00CE7D08">
        <w:rPr>
          <w:rStyle w:val="Emphasis"/>
          <w:highlight w:val="green"/>
        </w:rPr>
        <w:t>cannot</w:t>
      </w:r>
      <w:r w:rsidRPr="00CE7D08">
        <w:rPr>
          <w:rStyle w:val="StyleUnderline"/>
          <w:highlight w:val="green"/>
        </w:rPr>
        <w:t xml:space="preserve"> be </w:t>
      </w:r>
      <w:r w:rsidRPr="00CE7D08">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E7D08">
        <w:rPr>
          <w:rStyle w:val="Emphasis"/>
          <w:highlight w:val="green"/>
        </w:rPr>
        <w:t>enforced coercively</w:t>
      </w:r>
      <w:r w:rsidRPr="00CE7D08">
        <w:rPr>
          <w:rStyle w:val="StyleUnderline"/>
          <w:highlight w:val="green"/>
        </w:rPr>
        <w:t xml:space="preserve">, and disputes about them have </w:t>
      </w:r>
      <w:r w:rsidRPr="00CE7D08">
        <w:rPr>
          <w:rStyle w:val="Emphasis"/>
          <w:highlight w:val="green"/>
        </w:rPr>
        <w:t>no resolution consistent</w:t>
      </w:r>
      <w:r w:rsidRPr="00CE7D08">
        <w:rPr>
          <w:rStyle w:val="StyleUnderline"/>
          <w:highlight w:val="green"/>
        </w:rPr>
        <w:t xml:space="preserve"> with the </w:t>
      </w:r>
      <w:r w:rsidRPr="00CE7D08">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E7D08">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E7D08">
        <w:rPr>
          <w:rStyle w:val="StyleUnderline"/>
          <w:highlight w:val="green"/>
        </w:rPr>
        <w:t>Both the</w:t>
      </w:r>
      <w:r w:rsidRPr="004D2A9D">
        <w:rPr>
          <w:rStyle w:val="StyleUnderline"/>
        </w:rPr>
        <w:t xml:space="preserve"> Lockean</w:t>
      </w:r>
      <w:r w:rsidRPr="00CC4FF1">
        <w:rPr>
          <w:rStyle w:val="StyleUnderline"/>
        </w:rPr>
        <w:t xml:space="preserve"> </w:t>
      </w:r>
      <w:r w:rsidRPr="00CE7D08">
        <w:rPr>
          <w:rStyle w:val="StyleUnderline"/>
          <w:highlight w:val="green"/>
        </w:rPr>
        <w:t>libertarian and</w:t>
      </w:r>
      <w:r w:rsidRPr="00CC4FF1">
        <w:rPr>
          <w:rStyle w:val="StyleUnderline"/>
        </w:rPr>
        <w:t xml:space="preserve"> a </w:t>
      </w:r>
      <w:r w:rsidRPr="00CE7D08">
        <w:rPr>
          <w:rStyle w:val="StyleUnderline"/>
          <w:highlight w:val="green"/>
        </w:rPr>
        <w:t>utilitarian</w:t>
      </w:r>
      <w:r w:rsidRPr="004D2A9D">
        <w:rPr>
          <w:sz w:val="12"/>
        </w:rPr>
        <w:t xml:space="preserve">/egalitarian </w:t>
      </w:r>
      <w:r w:rsidRPr="00CE7D08">
        <w:rPr>
          <w:rStyle w:val="StyleUnderline"/>
          <w:highlight w:val="green"/>
        </w:rPr>
        <w:t xml:space="preserve">see legal rules as trying to </w:t>
      </w:r>
      <w:r w:rsidRPr="00CE7D08">
        <w:rPr>
          <w:rStyle w:val="Emphasis"/>
          <w:highlight w:val="green"/>
        </w:rPr>
        <w:t>match</w:t>
      </w:r>
      <w:r w:rsidRPr="00CE7D08">
        <w:rPr>
          <w:rStyle w:val="StyleUnderline"/>
          <w:highlight w:val="green"/>
        </w:rPr>
        <w:t xml:space="preserve"> something that is </w:t>
      </w:r>
      <w:r w:rsidRPr="00CE7D08">
        <w:rPr>
          <w:rStyle w:val="Emphasis"/>
          <w:highlight w:val="green"/>
        </w:rPr>
        <w:t>completely determinate</w:t>
      </w:r>
      <w:r w:rsidRPr="00CC4FF1">
        <w:rPr>
          <w:rStyle w:val="StyleUnderline"/>
        </w:rPr>
        <w:t xml:space="preserve"> without any reference to legal institutions</w:t>
      </w:r>
      <w:r w:rsidRPr="004D2A9D">
        <w:rPr>
          <w:sz w:val="12"/>
        </w:rPr>
        <w:t xml:space="preserve">. </w:t>
      </w:r>
      <w:r w:rsidRPr="00CE7D08">
        <w:rPr>
          <w:rStyle w:val="StyleUnderline"/>
          <w:highlight w:val="green"/>
        </w:rPr>
        <w:t xml:space="preserve">The Kantian sees legal rules as </w:t>
      </w:r>
      <w:r w:rsidRPr="00CE7D08">
        <w:rPr>
          <w:rStyle w:val="Emphasis"/>
          <w:highlight w:val="green"/>
        </w:rPr>
        <w:t>making determinate</w:t>
      </w:r>
      <w:r w:rsidRPr="00CE7D08">
        <w:rPr>
          <w:rStyle w:val="StyleUnderline"/>
          <w:highlight w:val="green"/>
        </w:rPr>
        <w:t xml:space="preserve"> something that is morally binding but by itself </w:t>
      </w:r>
      <w:r w:rsidRPr="00CE7D08">
        <w:rPr>
          <w:rStyle w:val="Emphasis"/>
          <w:highlight w:val="green"/>
        </w:rPr>
        <w:t>partially indeterminate</w:t>
      </w:r>
      <w:r w:rsidRPr="00CC4FF1">
        <w:rPr>
          <w:rStyle w:val="StyleUnderline"/>
        </w:rPr>
        <w:t>.</w:t>
      </w:r>
    </w:p>
    <w:p w14:paraId="0341EFCF" w14:textId="77777777" w:rsidR="00C61C39" w:rsidRPr="001F61E3" w:rsidRDefault="00C61C39" w:rsidP="00C61C39">
      <w:pPr>
        <w:rPr>
          <w:sz w:val="12"/>
          <w:szCs w:val="14"/>
        </w:rPr>
      </w:pPr>
      <w:r w:rsidRPr="001F61E3">
        <w:rPr>
          <w:sz w:val="12"/>
          <w:szCs w:val="14"/>
        </w:rPr>
        <w:t xml:space="preserve">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w:t>
      </w:r>
      <w:proofErr w:type="gramStart"/>
      <w:r w:rsidRPr="001F61E3">
        <w:rPr>
          <w:sz w:val="12"/>
          <w:szCs w:val="14"/>
        </w:rPr>
        <w:t>exactly the same</w:t>
      </w:r>
      <w:proofErr w:type="gramEnd"/>
      <w:r w:rsidRPr="001F61E3">
        <w:rPr>
          <w:sz w:val="12"/>
          <w:szCs w:val="14"/>
        </w:rPr>
        <w:t>: institutions are justified only insofar as they bring about results that can be specified without any reference to them.</w:t>
      </w:r>
    </w:p>
    <w:p w14:paraId="13998875" w14:textId="77777777" w:rsidR="00C61C39" w:rsidRPr="004D2A9D" w:rsidRDefault="00C61C39" w:rsidP="00C61C39">
      <w:pPr>
        <w:rPr>
          <w:sz w:val="12"/>
        </w:rPr>
      </w:pPr>
      <w:r w:rsidRPr="00CE7D08">
        <w:rPr>
          <w:rStyle w:val="StyleUnderline"/>
          <w:highlight w:val="green"/>
        </w:rPr>
        <w:t>The Kantian approach</w:t>
      </w:r>
      <w:r w:rsidRPr="00CC4FF1">
        <w:rPr>
          <w:rStyle w:val="StyleUnderline"/>
        </w:rPr>
        <w:t xml:space="preserve"> rejects the common </w:t>
      </w:r>
      <w:proofErr w:type="gramStart"/>
      <w:r w:rsidRPr="00CC4FF1">
        <w:rPr>
          <w:rStyle w:val="StyleUnderline"/>
        </w:rPr>
        <w:t>premise, and</w:t>
      </w:r>
      <w:proofErr w:type="gramEnd"/>
      <w:r w:rsidRPr="00CC4FF1">
        <w:rPr>
          <w:rStyle w:val="StyleUnderline"/>
        </w:rPr>
        <w:t xml:space="preserve"> </w:t>
      </w:r>
      <w:r w:rsidRPr="00CE7D08">
        <w:rPr>
          <w:rStyle w:val="StyleUnderline"/>
          <w:highlight w:val="green"/>
        </w:rPr>
        <w:t>understands</w:t>
      </w:r>
      <w:r w:rsidRPr="00CC4FF1">
        <w:rPr>
          <w:rStyle w:val="StyleUnderline"/>
        </w:rPr>
        <w:t xml:space="preserve"> public </w:t>
      </w:r>
      <w:r w:rsidRPr="00CE7D08">
        <w:rPr>
          <w:rStyle w:val="StyleUnderline"/>
          <w:highlight w:val="green"/>
        </w:rPr>
        <w:t xml:space="preserve">right as </w:t>
      </w:r>
      <w:r w:rsidRPr="00CE7D08">
        <w:rPr>
          <w:rStyle w:val="Emphasis"/>
          <w:highlight w:val="green"/>
        </w:rPr>
        <w:t>requiring institutions</w:t>
      </w:r>
      <w:r w:rsidRPr="00CE7D08">
        <w:rPr>
          <w:rStyle w:val="StyleUnderline"/>
          <w:highlight w:val="green"/>
        </w:rPr>
        <w:t xml:space="preserve"> in order to </w:t>
      </w:r>
      <w:r w:rsidRPr="00CE7D08">
        <w:rPr>
          <w:rStyle w:val="Emphasis"/>
          <w:highlight w:val="green"/>
        </w:rPr>
        <w:t>give effect</w:t>
      </w:r>
      <w:r w:rsidRPr="00CE7D08">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0414BA15" w14:textId="6FB6472B" w:rsidR="00C61C39" w:rsidRDefault="00C61C39" w:rsidP="00C61C39"/>
    <w:p w14:paraId="3ED530FC" w14:textId="75E93B40" w:rsidR="00CE7D08" w:rsidRDefault="00CE7D08" w:rsidP="00CE7D08">
      <w:pPr>
        <w:pStyle w:val="Heading3"/>
      </w:pPr>
      <w:proofErr w:type="spellStart"/>
      <w:r>
        <w:t>Underview</w:t>
      </w:r>
      <w:proofErr w:type="spellEnd"/>
    </w:p>
    <w:p w14:paraId="0F9302A2" w14:textId="15D8C869" w:rsidR="00CE7D08" w:rsidRDefault="00CE7D08" w:rsidP="00CE7D08"/>
    <w:p w14:paraId="2BAECA2B" w14:textId="03DD90C9" w:rsidR="00CE7D08" w:rsidRPr="00E8068E" w:rsidRDefault="00E8068E" w:rsidP="00CE7D08">
      <w:pPr>
        <w:pStyle w:val="Heading4"/>
      </w:pPr>
      <w:r>
        <w:t xml:space="preserve">Even if perfect rule of law will never be achieved, it is a valuable ideal worth striving for. It is </w:t>
      </w:r>
      <w:r>
        <w:rPr>
          <w:u w:val="single"/>
        </w:rPr>
        <w:t>not</w:t>
      </w:r>
      <w:r>
        <w:t xml:space="preserve"> uniquely </w:t>
      </w:r>
      <w:proofErr w:type="gramStart"/>
      <w:r>
        <w:t>Western</w:t>
      </w:r>
      <w:proofErr w:type="gramEnd"/>
      <w:r>
        <w:t xml:space="preserve"> and any alternative is net worse for oppressed people around the globe.</w:t>
      </w:r>
    </w:p>
    <w:p w14:paraId="6B8EA1B2" w14:textId="77777777" w:rsidR="00CE7D08" w:rsidRPr="009B059A" w:rsidRDefault="00CE7D08" w:rsidP="00CE7D08"/>
    <w:p w14:paraId="59DE0DD8" w14:textId="77777777" w:rsidR="00CE7D08" w:rsidRPr="009B059A" w:rsidRDefault="00CE7D08" w:rsidP="00CE7D08">
      <w:pPr>
        <w:rPr>
          <w:sz w:val="16"/>
        </w:rPr>
      </w:pPr>
      <w:r w:rsidRPr="009B059A">
        <w:rPr>
          <w:sz w:val="16"/>
        </w:rPr>
        <w:t xml:space="preserve">Jonathan </w:t>
      </w:r>
      <w:r w:rsidRPr="009B059A">
        <w:rPr>
          <w:b/>
          <w:u w:val="single"/>
        </w:rPr>
        <w:t>Rose ‘4</w:t>
      </w:r>
      <w:r w:rsidRPr="009B059A">
        <w:rPr>
          <w:sz w:val="16"/>
        </w:rPr>
        <w:t xml:space="preserve"> (Arizona State University College of Law). “The Rule of Law in the Western World: An Overview.” Journal of Social Philosophy, Vol. 35, 2004. </w:t>
      </w:r>
      <w:r>
        <w:rPr>
          <w:sz w:val="16"/>
        </w:rPr>
        <w:t xml:space="preserve">JDN. </w:t>
      </w:r>
      <w:hyperlink r:id="rId8" w:history="1">
        <w:r w:rsidRPr="009B059A">
          <w:rPr>
            <w:rStyle w:val="Hyperlink"/>
            <w:sz w:val="16"/>
          </w:rPr>
          <w:t>http://papers.ssrn.com/sol3/papers.cfm?abstract_id=1426343</w:t>
        </w:r>
      </w:hyperlink>
    </w:p>
    <w:p w14:paraId="36C5EBC4" w14:textId="77777777" w:rsidR="00CE7D08" w:rsidRPr="009B059A" w:rsidRDefault="00CE7D08" w:rsidP="00CE7D08">
      <w:pPr>
        <w:rPr>
          <w:sz w:val="16"/>
        </w:rPr>
      </w:pPr>
    </w:p>
    <w:p w14:paraId="61F27EF0" w14:textId="77777777" w:rsidR="00CE7D08" w:rsidRPr="00E8068E" w:rsidRDefault="00CE7D08" w:rsidP="00CE7D08">
      <w:pPr>
        <w:rPr>
          <w:u w:val="single"/>
        </w:rPr>
      </w:pPr>
      <w:r w:rsidRPr="00E8068E">
        <w:rPr>
          <w:sz w:val="16"/>
        </w:rPr>
        <w:t xml:space="preserve">Perhaps. Thus, </w:t>
      </w:r>
      <w:r w:rsidRPr="00E8068E">
        <w:rPr>
          <w:u w:val="single"/>
        </w:rPr>
        <w:t xml:space="preserve">as many of the commentators suggest, adherence to the </w:t>
      </w:r>
      <w:r w:rsidRPr="00E8068E">
        <w:rPr>
          <w:highlight w:val="green"/>
          <w:u w:val="single"/>
        </w:rPr>
        <w:t>Rule of Law is a matter of degree</w:t>
      </w:r>
      <w:r w:rsidRPr="00E8068E">
        <w:rPr>
          <w:u w:val="single"/>
        </w:rPr>
        <w:t xml:space="preserve">, but certainly an aspirational democratic yardstick where the degree of consistency ought to be high and departures understood and justified. On balance, these questions may suggest that favoring the narrow, </w:t>
      </w:r>
      <w:proofErr w:type="gramStart"/>
      <w:r w:rsidRPr="00E8068E">
        <w:rPr>
          <w:u w:val="single"/>
        </w:rPr>
        <w:t>process oriented</w:t>
      </w:r>
      <w:proofErr w:type="gramEnd"/>
      <w:r w:rsidRPr="00E8068E">
        <w:rPr>
          <w:u w:val="single"/>
        </w:rPr>
        <w:t xml:space="preserve"> approach is preferable. It may be too difficult to incorporate content in a manner that is relatively clear and operationally satisfactory. A more limited role for the Rule of Law seems, on balance, a more useful approach. Developing a concept that guards against the arbitrary use of government authority, </w:t>
      </w:r>
      <w:proofErr w:type="gramStart"/>
      <w:r w:rsidRPr="00E8068E">
        <w:rPr>
          <w:u w:val="single"/>
        </w:rPr>
        <w:t>insures</w:t>
      </w:r>
      <w:proofErr w:type="gramEnd"/>
      <w:r w:rsidRPr="00E8068E">
        <w:rPr>
          <w:u w:val="single"/>
        </w:rPr>
        <w:t xml:space="preserve"> the protection of individual rights, and provides a mechanism for equitable dispute resolution is a laudable objective and no small accomplishment.</w:t>
      </w:r>
    </w:p>
    <w:p w14:paraId="2EFCBAFE" w14:textId="77777777" w:rsidR="00CE7D08" w:rsidRPr="00E8068E" w:rsidRDefault="00CE7D08" w:rsidP="00CE7D08">
      <w:pPr>
        <w:rPr>
          <w:sz w:val="16"/>
        </w:rPr>
      </w:pPr>
      <w:r w:rsidRPr="00E8068E">
        <w:rPr>
          <w:sz w:val="16"/>
        </w:rPr>
        <w:t>IV. Further Issues</w:t>
      </w:r>
    </w:p>
    <w:p w14:paraId="309E7B24" w14:textId="77777777" w:rsidR="00CE7D08" w:rsidRPr="00E8068E" w:rsidRDefault="00CE7D08" w:rsidP="00CE7D08">
      <w:pPr>
        <w:rPr>
          <w:sz w:val="16"/>
        </w:rPr>
      </w:pPr>
      <w:r w:rsidRPr="00E8068E">
        <w:rPr>
          <w:sz w:val="16"/>
        </w:rPr>
        <w:t xml:space="preserve">Although the focus of the paper has been to explore the meaning of the Rule of Law and the differences between the two primary approaches, some further issues deserve mention. Apart from their inherent interest, some of these other issues have </w:t>
      </w:r>
      <w:proofErr w:type="gramStart"/>
      <w:r w:rsidRPr="00E8068E">
        <w:rPr>
          <w:sz w:val="16"/>
        </w:rPr>
        <w:t>particular contemporary</w:t>
      </w:r>
      <w:proofErr w:type="gramEnd"/>
      <w:r w:rsidRPr="00E8068E">
        <w:rPr>
          <w:sz w:val="16"/>
        </w:rPr>
        <w:t xml:space="preserve"> relevance.</w:t>
      </w:r>
    </w:p>
    <w:p w14:paraId="4AE6D7E3" w14:textId="77777777" w:rsidR="00CE7D08" w:rsidRPr="00E8068E" w:rsidRDefault="00CE7D08" w:rsidP="00CE7D08">
      <w:pPr>
        <w:rPr>
          <w:sz w:val="16"/>
        </w:rPr>
      </w:pPr>
      <w:r w:rsidRPr="00E8068E">
        <w:rPr>
          <w:sz w:val="16"/>
        </w:rPr>
        <w:t>A. Beyond Liberalism</w:t>
      </w:r>
    </w:p>
    <w:p w14:paraId="14F50811" w14:textId="77777777" w:rsidR="00CE7D08" w:rsidRPr="00E8068E" w:rsidRDefault="00CE7D08" w:rsidP="00CE7D08">
      <w:pPr>
        <w:rPr>
          <w:sz w:val="16"/>
        </w:rPr>
      </w:pPr>
      <w:r w:rsidRPr="00E8068E">
        <w:rPr>
          <w:sz w:val="16"/>
        </w:rPr>
        <w:t xml:space="preserve">This description and evaluation of the Rule of Law has been within the tradition of political liberalism. When one ventures outside that belief system, one encounters, not surprisingly, criticisms of a different kind. For example, civic republicans and </w:t>
      </w:r>
      <w:proofErr w:type="spellStart"/>
      <w:r w:rsidRPr="00E8068E">
        <w:rPr>
          <w:sz w:val="16"/>
        </w:rPr>
        <w:t>communtarians</w:t>
      </w:r>
      <w:proofErr w:type="spellEnd"/>
      <w:r w:rsidRPr="00E8068E">
        <w:rPr>
          <w:sz w:val="16"/>
        </w:rPr>
        <w:t xml:space="preserve"> have seen the Rule of Law’s association with rights-based liberalism as threatening or undermining communal values and elevating legalistic and individual values over community-based democracy. Such critics would reduce the Rule of Law to </w:t>
      </w:r>
      <w:proofErr w:type="gramStart"/>
      <w:r w:rsidRPr="00E8068E">
        <w:rPr>
          <w:sz w:val="16"/>
        </w:rPr>
        <w:t>“ a</w:t>
      </w:r>
      <w:proofErr w:type="gramEnd"/>
      <w:r w:rsidRPr="00E8068E">
        <w:rPr>
          <w:sz w:val="16"/>
        </w:rPr>
        <w:t xml:space="preserve"> much more humble position.”41 Post-modernists naturally view the Rule of Law at least with skepticism, if not outright hostility. One view asserts the need for an “internal” rather than an “external” view of the Rule of Law. It is connected to political action and must be experienced and lived.42 More radical post-modernists, members of the “Critical Legal Studies Movement such as Duncan Kennedy, Roberto Unger, and Morton Horwitz, reject </w:t>
      </w:r>
      <w:proofErr w:type="gramStart"/>
      <w:r w:rsidRPr="00E8068E">
        <w:rPr>
          <w:sz w:val="16"/>
        </w:rPr>
        <w:t>rights based</w:t>
      </w:r>
      <w:proofErr w:type="gramEnd"/>
      <w:r w:rsidRPr="00E8068E">
        <w:rPr>
          <w:sz w:val="16"/>
        </w:rPr>
        <w:t xml:space="preserve"> liberalism and the associated Rule of Law as “value laden” and “an ideological cloak,” an instrument to conceal hierarchies and implement exploitation.43</w:t>
      </w:r>
    </w:p>
    <w:p w14:paraId="17433D89" w14:textId="77777777" w:rsidR="00CE7D08" w:rsidRPr="00E8068E" w:rsidRDefault="00CE7D08" w:rsidP="00CE7D08">
      <w:pPr>
        <w:rPr>
          <w:u w:val="single"/>
        </w:rPr>
      </w:pPr>
      <w:r w:rsidRPr="00E8068E">
        <w:rPr>
          <w:sz w:val="16"/>
        </w:rPr>
        <w:t xml:space="preserve">Interestingly </w:t>
      </w:r>
      <w:r w:rsidRPr="00E8068E">
        <w:rPr>
          <w:highlight w:val="green"/>
          <w:u w:val="single"/>
        </w:rPr>
        <w:t>some on the left, including Marxists</w:t>
      </w:r>
      <w:r w:rsidRPr="00E8068E">
        <w:rPr>
          <w:u w:val="single"/>
        </w:rPr>
        <w:t xml:space="preserve">, have taken a much more benign view, even </w:t>
      </w:r>
      <w:r w:rsidRPr="00E8068E">
        <w:rPr>
          <w:highlight w:val="green"/>
          <w:u w:val="single"/>
        </w:rPr>
        <w:t>laud</w:t>
      </w:r>
      <w:r w:rsidRPr="00E8068E">
        <w:rPr>
          <w:u w:val="single"/>
        </w:rPr>
        <w:t xml:space="preserve">ing the </w:t>
      </w:r>
      <w:r w:rsidRPr="00E8068E">
        <w:rPr>
          <w:highlight w:val="green"/>
          <w:u w:val="single"/>
        </w:rPr>
        <w:t>Rule of Law</w:t>
      </w:r>
      <w:r w:rsidRPr="00E8068E">
        <w:rPr>
          <w:u w:val="single"/>
        </w:rPr>
        <w:t>.</w:t>
      </w:r>
      <w:r w:rsidRPr="00E8068E">
        <w:rPr>
          <w:sz w:val="16"/>
        </w:rPr>
        <w:t xml:space="preserve"> In a famous essay, Douglas </w:t>
      </w:r>
      <w:r w:rsidRPr="00E8068E">
        <w:rPr>
          <w:highlight w:val="green"/>
          <w:u w:val="single"/>
        </w:rPr>
        <w:t>Hay noted how</w:t>
      </w:r>
      <w:r w:rsidRPr="00E8068E">
        <w:rPr>
          <w:sz w:val="16"/>
        </w:rPr>
        <w:t xml:space="preserve"> in 18th century England, </w:t>
      </w:r>
      <w:r w:rsidRPr="00E8068E">
        <w:rPr>
          <w:highlight w:val="green"/>
          <w:u w:val="single"/>
        </w:rPr>
        <w:t>law had a become</w:t>
      </w:r>
      <w:r w:rsidRPr="00E8068E">
        <w:rPr>
          <w:u w:val="single"/>
        </w:rPr>
        <w:t xml:space="preserve"> the dominant ideology, </w:t>
      </w:r>
      <w:r w:rsidRPr="00E8068E">
        <w:rPr>
          <w:highlight w:val="green"/>
          <w:u w:val="single"/>
        </w:rPr>
        <w:t>a secular religion displacing traditional religion, and</w:t>
      </w:r>
      <w:r w:rsidRPr="00E8068E">
        <w:rPr>
          <w:u w:val="single"/>
        </w:rPr>
        <w:t xml:space="preserve"> that this ideology included the notion </w:t>
      </w:r>
      <w:r w:rsidRPr="00E8068E">
        <w:rPr>
          <w:highlight w:val="green"/>
          <w:u w:val="single"/>
        </w:rPr>
        <w:t>that the ruling classes were subject to the rule of law</w:t>
      </w:r>
      <w:r w:rsidRPr="00E8068E">
        <w:rPr>
          <w:u w:val="single"/>
        </w:rPr>
        <w:t>.</w:t>
      </w:r>
      <w:r w:rsidRPr="00E8068E">
        <w:rPr>
          <w:sz w:val="16"/>
        </w:rPr>
        <w:t xml:space="preserve">44 Although he viewed “legal ideology” as a significant instrument of class domination, he also argued that general acceptance of </w:t>
      </w:r>
      <w:r w:rsidRPr="00E8068E">
        <w:rPr>
          <w:u w:val="single"/>
        </w:rPr>
        <w:t>the Rule of Law as an ideology required the ruling classes to accept a degree of self-limitation and to insure that both the ruling and working classes were subject to and acted in accordance with the Rule of Law.</w:t>
      </w:r>
      <w:r w:rsidRPr="00E8068E">
        <w:rPr>
          <w:sz w:val="16"/>
        </w:rPr>
        <w:t xml:space="preserve">45 E.P. </w:t>
      </w:r>
      <w:r w:rsidRPr="00E8068E">
        <w:rPr>
          <w:highlight w:val="green"/>
          <w:u w:val="single"/>
        </w:rPr>
        <w:t>Thompson was</w:t>
      </w:r>
      <w:r w:rsidRPr="00E8068E">
        <w:rPr>
          <w:u w:val="single"/>
        </w:rPr>
        <w:t xml:space="preserve"> more </w:t>
      </w:r>
      <w:r w:rsidRPr="00E8068E">
        <w:rPr>
          <w:highlight w:val="green"/>
          <w:u w:val="single"/>
        </w:rPr>
        <w:t>explicit and enthusiastic in</w:t>
      </w:r>
      <w:r w:rsidRPr="00E8068E">
        <w:rPr>
          <w:u w:val="single"/>
        </w:rPr>
        <w:t xml:space="preserve"> his acceptance of the </w:t>
      </w:r>
      <w:r w:rsidRPr="00E8068E">
        <w:rPr>
          <w:highlight w:val="green"/>
          <w:u w:val="single"/>
        </w:rPr>
        <w:t>Rule of Law.</w:t>
      </w:r>
    </w:p>
    <w:p w14:paraId="099C5D95" w14:textId="77777777" w:rsidR="00CE7D08" w:rsidRPr="00E8068E" w:rsidRDefault="00CE7D08" w:rsidP="00CE7D08">
      <w:pPr>
        <w:rPr>
          <w:sz w:val="16"/>
        </w:rPr>
      </w:pPr>
      <w:r w:rsidRPr="00E8068E">
        <w:rPr>
          <w:highlight w:val="green"/>
          <w:u w:val="single"/>
        </w:rPr>
        <w:t>Although</w:t>
      </w:r>
      <w:r w:rsidRPr="00E8068E">
        <w:rPr>
          <w:u w:val="single"/>
        </w:rPr>
        <w:t xml:space="preserve"> he said that </w:t>
      </w:r>
      <w:r w:rsidRPr="00E8068E">
        <w:rPr>
          <w:highlight w:val="green"/>
          <w:u w:val="single"/>
        </w:rPr>
        <w:t>law was</w:t>
      </w:r>
      <w:r w:rsidRPr="00E8068E">
        <w:rPr>
          <w:u w:val="single"/>
        </w:rPr>
        <w:t xml:space="preserve"> “clearly </w:t>
      </w:r>
      <w:r w:rsidRPr="00E8068E">
        <w:rPr>
          <w:highlight w:val="green"/>
          <w:u w:val="single"/>
        </w:rPr>
        <w:t>an instrument of the</w:t>
      </w:r>
      <w:r w:rsidRPr="00E8068E">
        <w:rPr>
          <w:u w:val="single"/>
        </w:rPr>
        <w:t xml:space="preserve"> de facto </w:t>
      </w:r>
      <w:r w:rsidRPr="00E8068E">
        <w:rPr>
          <w:highlight w:val="green"/>
          <w:u w:val="single"/>
        </w:rPr>
        <w:t>ruling class</w:t>
      </w:r>
      <w:r w:rsidRPr="00E8068E">
        <w:rPr>
          <w:u w:val="single"/>
        </w:rPr>
        <w:t xml:space="preserve"> and that Rule of Law was “another mask for the rule of a class,” he believed that </w:t>
      </w:r>
      <w:r w:rsidRPr="00E8068E">
        <w:rPr>
          <w:highlight w:val="green"/>
          <w:u w:val="single"/>
        </w:rPr>
        <w:t>any complex society required law.</w:t>
      </w:r>
      <w:r w:rsidRPr="00E8068E">
        <w:rPr>
          <w:u w:val="single"/>
        </w:rPr>
        <w:t xml:space="preserve"> Moreover, </w:t>
      </w:r>
      <w:r w:rsidRPr="00E8068E">
        <w:rPr>
          <w:highlight w:val="green"/>
          <w:u w:val="single"/>
        </w:rPr>
        <w:t>although</w:t>
      </w:r>
      <w:r w:rsidRPr="00E8068E">
        <w:rPr>
          <w:u w:val="single"/>
        </w:rPr>
        <w:t xml:space="preserve"> he said </w:t>
      </w:r>
      <w:r w:rsidRPr="00E8068E">
        <w:rPr>
          <w:highlight w:val="green"/>
          <w:u w:val="single"/>
        </w:rPr>
        <w:t>it was necessary to “expose the shams and inequities” of law</w:t>
      </w:r>
      <w:r w:rsidRPr="00E8068E">
        <w:rPr>
          <w:u w:val="single"/>
        </w:rPr>
        <w:t>, he asserted that “</w:t>
      </w:r>
      <w:r w:rsidRPr="00E8068E">
        <w:rPr>
          <w:highlight w:val="green"/>
          <w:u w:val="single"/>
        </w:rPr>
        <w:t>the rule of law itself</w:t>
      </w:r>
      <w:r w:rsidRPr="00E8068E">
        <w:rPr>
          <w:u w:val="single"/>
        </w:rPr>
        <w:t xml:space="preserve">, the </w:t>
      </w:r>
      <w:r w:rsidRPr="00E8068E">
        <w:rPr>
          <w:highlight w:val="green"/>
          <w:u w:val="single"/>
        </w:rPr>
        <w:t>imposing</w:t>
      </w:r>
      <w:r w:rsidRPr="00E8068E">
        <w:rPr>
          <w:u w:val="single"/>
        </w:rPr>
        <w:t xml:space="preserve"> of effective </w:t>
      </w:r>
      <w:r w:rsidRPr="00E8068E">
        <w:rPr>
          <w:highlight w:val="green"/>
          <w:u w:val="single"/>
        </w:rPr>
        <w:t>inhibitions</w:t>
      </w:r>
      <w:r w:rsidRPr="00E8068E">
        <w:rPr>
          <w:u w:val="single"/>
        </w:rPr>
        <w:t xml:space="preserve"> up</w:t>
      </w:r>
      <w:r w:rsidRPr="00E8068E">
        <w:rPr>
          <w:highlight w:val="green"/>
          <w:u w:val="single"/>
        </w:rPr>
        <w:t>on power</w:t>
      </w:r>
      <w:r w:rsidRPr="00E8068E">
        <w:rPr>
          <w:u w:val="single"/>
        </w:rPr>
        <w:t xml:space="preserve"> and the </w:t>
      </w:r>
      <w:proofErr w:type="spellStart"/>
      <w:r w:rsidRPr="00E8068E">
        <w:rPr>
          <w:u w:val="single"/>
        </w:rPr>
        <w:t>defence</w:t>
      </w:r>
      <w:proofErr w:type="spellEnd"/>
      <w:r w:rsidRPr="00E8068E">
        <w:rPr>
          <w:u w:val="single"/>
        </w:rPr>
        <w:t xml:space="preserve"> of the citizen from power’s all-intrusive claims, </w:t>
      </w:r>
      <w:r w:rsidRPr="00E8068E">
        <w:rPr>
          <w:highlight w:val="green"/>
          <w:u w:val="single"/>
        </w:rPr>
        <w:t>seems</w:t>
      </w:r>
      <w:r w:rsidRPr="00E8068E">
        <w:rPr>
          <w:u w:val="single"/>
        </w:rPr>
        <w:t xml:space="preserve"> to me </w:t>
      </w:r>
      <w:r w:rsidRPr="00E8068E">
        <w:rPr>
          <w:highlight w:val="green"/>
          <w:u w:val="single"/>
        </w:rPr>
        <w:t>to be an unqualified</w:t>
      </w:r>
      <w:r w:rsidRPr="00E8068E">
        <w:rPr>
          <w:u w:val="single"/>
        </w:rPr>
        <w:t xml:space="preserve"> human </w:t>
      </w:r>
      <w:r w:rsidRPr="00E8068E">
        <w:rPr>
          <w:highlight w:val="green"/>
          <w:u w:val="single"/>
        </w:rPr>
        <w:t>good.</w:t>
      </w:r>
      <w:r w:rsidRPr="00E8068E">
        <w:rPr>
          <w:u w:val="single"/>
        </w:rPr>
        <w:t>”</w:t>
      </w:r>
      <w:r w:rsidRPr="00E8068E">
        <w:rPr>
          <w:sz w:val="16"/>
        </w:rPr>
        <w:t xml:space="preserve">46 Thompson’s characterization of the Rule of Law as “an unqualified human good” caused Morton Horwitz, a prominent scholar in the post-modern Critical Legal Studies movement, to react strongly: “I do not see how a Man of the Left can describe the rule of law as “an unqualified human good ”! Horwitz went on to state that while the Rule of Law created formal equality, it promoted substantive inequality and enabled “the shrewd, the calculating, and the wealthy to manipulate its [procedural justice’s] forms to their advantage” and </w:t>
      </w:r>
      <w:proofErr w:type="spellStart"/>
      <w:r w:rsidRPr="00E8068E">
        <w:rPr>
          <w:sz w:val="16"/>
        </w:rPr>
        <w:t>ratifie</w:t>
      </w:r>
      <w:proofErr w:type="spellEnd"/>
      <w:r w:rsidRPr="00E8068E">
        <w:rPr>
          <w:sz w:val="16"/>
        </w:rPr>
        <w:t>[d] and legitimate[d] an adversarial, competitive, and atomistic conception of human relations.”47</w:t>
      </w:r>
    </w:p>
    <w:p w14:paraId="4EBEC211" w14:textId="77777777" w:rsidR="00CE7D08" w:rsidRPr="00E8068E" w:rsidRDefault="00CE7D08" w:rsidP="00CE7D08">
      <w:pPr>
        <w:rPr>
          <w:sz w:val="16"/>
        </w:rPr>
      </w:pPr>
      <w:r w:rsidRPr="00E8068E">
        <w:rPr>
          <w:sz w:val="16"/>
        </w:rPr>
        <w:t xml:space="preserve">As these criticisms confirm, the </w:t>
      </w:r>
      <w:r w:rsidRPr="00E8068E">
        <w:rPr>
          <w:highlight w:val="green"/>
          <w:u w:val="single"/>
        </w:rPr>
        <w:t>Rule of Law has been</w:t>
      </w:r>
      <w:r w:rsidRPr="00E8068E">
        <w:rPr>
          <w:u w:val="single"/>
        </w:rPr>
        <w:t xml:space="preserve"> closely </w:t>
      </w:r>
      <w:r w:rsidRPr="00E8068E">
        <w:rPr>
          <w:highlight w:val="green"/>
          <w:u w:val="single"/>
        </w:rPr>
        <w:t>identified with classic liberal theory</w:t>
      </w:r>
      <w:r w:rsidRPr="00E8068E">
        <w:rPr>
          <w:u w:val="single"/>
        </w:rPr>
        <w:t xml:space="preserve"> and its focus on individual rights. </w:t>
      </w:r>
      <w:r w:rsidRPr="00E8068E">
        <w:rPr>
          <w:highlight w:val="green"/>
          <w:u w:val="single"/>
        </w:rPr>
        <w:t>But</w:t>
      </w:r>
      <w:r w:rsidRPr="00E8068E">
        <w:rPr>
          <w:u w:val="single"/>
        </w:rPr>
        <w:t xml:space="preserve"> is </w:t>
      </w:r>
      <w:r w:rsidRPr="00E8068E">
        <w:rPr>
          <w:highlight w:val="green"/>
          <w:u w:val="single"/>
        </w:rPr>
        <w:t>it</w:t>
      </w:r>
      <w:r w:rsidRPr="00E8068E">
        <w:rPr>
          <w:u w:val="single"/>
        </w:rPr>
        <w:t xml:space="preserve"> necessarily associated with only this political view?</w:t>
      </w:r>
      <w:r w:rsidRPr="00E8068E">
        <w:rPr>
          <w:sz w:val="16"/>
        </w:rPr>
        <w:t xml:space="preserve"> It would seem useful to think about how the </w:t>
      </w:r>
      <w:r w:rsidRPr="00E8068E">
        <w:rPr>
          <w:u w:val="single"/>
        </w:rPr>
        <w:t xml:space="preserve">Rule of Law </w:t>
      </w:r>
      <w:r w:rsidRPr="00E8068E">
        <w:rPr>
          <w:highlight w:val="green"/>
          <w:u w:val="single"/>
        </w:rPr>
        <w:t>might apply in other</w:t>
      </w:r>
      <w:r w:rsidRPr="00E8068E">
        <w:rPr>
          <w:u w:val="single"/>
        </w:rPr>
        <w:t xml:space="preserve"> political </w:t>
      </w:r>
      <w:r w:rsidRPr="00E8068E">
        <w:rPr>
          <w:highlight w:val="green"/>
          <w:u w:val="single"/>
        </w:rPr>
        <w:t>systems.</w:t>
      </w:r>
      <w:r w:rsidRPr="00E8068E">
        <w:rPr>
          <w:sz w:val="16"/>
        </w:rPr>
        <w:t xml:space="preserve"> In doing so, however, it is important to be sensitive to the possibility that the cultural and ideological aspects of other political systems might make the Rule of Law inapposite. Initially, consideration should be given to the propriety of adopting at least the narrow version in socialist or theocratic political systems. </w:t>
      </w:r>
      <w:r w:rsidRPr="00E8068E">
        <w:rPr>
          <w:highlight w:val="green"/>
          <w:u w:val="single"/>
        </w:rPr>
        <w:t>Recent scholars have discussed</w:t>
      </w:r>
      <w:r w:rsidRPr="00E8068E">
        <w:rPr>
          <w:u w:val="single"/>
        </w:rPr>
        <w:t xml:space="preserve"> applying the </w:t>
      </w:r>
      <w:r w:rsidRPr="00E8068E">
        <w:rPr>
          <w:highlight w:val="green"/>
          <w:u w:val="single"/>
        </w:rPr>
        <w:t>Rule of Law</w:t>
      </w:r>
      <w:r w:rsidRPr="00E8068E">
        <w:rPr>
          <w:u w:val="single"/>
        </w:rPr>
        <w:t xml:space="preserve"> more broadly. One recent work has pursued the relation between civil society and social networks </w:t>
      </w:r>
      <w:r w:rsidRPr="00E8068E">
        <w:rPr>
          <w:highlight w:val="green"/>
          <w:u w:val="single"/>
        </w:rPr>
        <w:t>in China</w:t>
      </w:r>
      <w:r w:rsidRPr="00E8068E">
        <w:rPr>
          <w:u w:val="single"/>
        </w:rPr>
        <w:t xml:space="preserve"> to develop alternatives models regarding the relation of the individual and the state.</w:t>
      </w:r>
      <w:r w:rsidRPr="00E8068E">
        <w:rPr>
          <w:sz w:val="16"/>
        </w:rPr>
        <w:t xml:space="preserve">48 </w:t>
      </w:r>
      <w:r w:rsidRPr="00E8068E">
        <w:rPr>
          <w:u w:val="single"/>
        </w:rPr>
        <w:t xml:space="preserve">While one might think that this may only be an outsider’s perspective, </w:t>
      </w:r>
      <w:r w:rsidRPr="00E8068E">
        <w:rPr>
          <w:highlight w:val="green"/>
          <w:u w:val="single"/>
        </w:rPr>
        <w:t>such advocacy has come from within such countries.</w:t>
      </w:r>
      <w:r w:rsidRPr="00E8068E">
        <w:rPr>
          <w:u w:val="single"/>
        </w:rPr>
        <w:t xml:space="preserve"> In a most interesting development, several </w:t>
      </w:r>
      <w:r w:rsidRPr="00E8068E">
        <w:rPr>
          <w:highlight w:val="green"/>
          <w:u w:val="single"/>
        </w:rPr>
        <w:t>Chinese legal scholars “have created a sensation in</w:t>
      </w:r>
      <w:r w:rsidRPr="00E8068E">
        <w:rPr>
          <w:u w:val="single"/>
        </w:rPr>
        <w:t xml:space="preserve"> Chinese </w:t>
      </w:r>
      <w:r w:rsidRPr="00E8068E">
        <w:rPr>
          <w:highlight w:val="green"/>
          <w:u w:val="single"/>
        </w:rPr>
        <w:t>intellectual circles” with a proposal to enforce constitutional</w:t>
      </w:r>
      <w:r w:rsidRPr="00E8068E">
        <w:rPr>
          <w:u w:val="single"/>
        </w:rPr>
        <w:t xml:space="preserve">ly guaranteed individual rights and to “steadily advance the </w:t>
      </w:r>
      <w:r w:rsidRPr="00E8068E">
        <w:rPr>
          <w:highlight w:val="green"/>
          <w:u w:val="single"/>
        </w:rPr>
        <w:t>rule of law</w:t>
      </w:r>
      <w:r w:rsidRPr="00E8068E">
        <w:rPr>
          <w:u w:val="single"/>
        </w:rPr>
        <w:t xml:space="preserve">” in place of the current mere governmental “homage” to it.49 Another scholar has noted that </w:t>
      </w:r>
      <w:r w:rsidRPr="00E8068E">
        <w:rPr>
          <w:highlight w:val="green"/>
          <w:u w:val="single"/>
        </w:rPr>
        <w:t>leaders and dissidents in both Western and non-Western countries have advocated</w:t>
      </w:r>
      <w:r w:rsidRPr="00E8068E">
        <w:rPr>
          <w:u w:val="single"/>
        </w:rPr>
        <w:t xml:space="preserve"> the </w:t>
      </w:r>
      <w:r w:rsidRPr="00E8068E">
        <w:rPr>
          <w:highlight w:val="green"/>
          <w:u w:val="single"/>
        </w:rPr>
        <w:t>Rule of Law</w:t>
      </w:r>
      <w:r w:rsidRPr="00E8068E">
        <w:rPr>
          <w:u w:val="single"/>
        </w:rPr>
        <w:t xml:space="preserve"> as a governmental aspiration.50 He noted that </w:t>
      </w:r>
      <w:r w:rsidRPr="00E8068E">
        <w:rPr>
          <w:highlight w:val="green"/>
          <w:u w:val="single"/>
        </w:rPr>
        <w:t>they</w:t>
      </w:r>
      <w:r w:rsidRPr="00E8068E">
        <w:rPr>
          <w:u w:val="single"/>
        </w:rPr>
        <w:t xml:space="preserve"> have </w:t>
      </w:r>
      <w:r w:rsidRPr="00E8068E">
        <w:rPr>
          <w:highlight w:val="green"/>
          <w:u w:val="single"/>
        </w:rPr>
        <w:t>exhibited “an extraordinary degree of agreement</w:t>
      </w:r>
      <w:r w:rsidRPr="00E8068E">
        <w:rPr>
          <w:u w:val="single"/>
        </w:rPr>
        <w:t xml:space="preserve"> about one prescription that would benefit all, that is: the rule of law”51 and that “the touting of the rule of law is not just a mantra of lecturing Western liberal democracies,”52 as the “</w:t>
      </w:r>
      <w:r w:rsidRPr="00E8068E">
        <w:rPr>
          <w:highlight w:val="green"/>
          <w:u w:val="single"/>
        </w:rPr>
        <w:t>testimonials</w:t>
      </w:r>
      <w:r w:rsidRPr="00E8068E">
        <w:rPr>
          <w:u w:val="single"/>
        </w:rPr>
        <w:t xml:space="preserve"> . . . </w:t>
      </w:r>
      <w:r w:rsidRPr="00E8068E">
        <w:rPr>
          <w:highlight w:val="green"/>
          <w:u w:val="single"/>
        </w:rPr>
        <w:t>have come from</w:t>
      </w:r>
      <w:r w:rsidRPr="00E8068E">
        <w:rPr>
          <w:u w:val="single"/>
        </w:rPr>
        <w:t xml:space="preserve"> governing officials of </w:t>
      </w:r>
      <w:r w:rsidRPr="00E8068E">
        <w:rPr>
          <w:highlight w:val="green"/>
          <w:u w:val="single"/>
        </w:rPr>
        <w:t>various</w:t>
      </w:r>
      <w:r w:rsidRPr="00E8068E">
        <w:rPr>
          <w:u w:val="single"/>
        </w:rPr>
        <w:t xml:space="preserve"> kinds of </w:t>
      </w:r>
      <w:r w:rsidRPr="00E8068E">
        <w:rPr>
          <w:highlight w:val="green"/>
          <w:u w:val="single"/>
        </w:rPr>
        <w:t>economic,</w:t>
      </w:r>
      <w:r w:rsidRPr="00E8068E">
        <w:rPr>
          <w:u w:val="single"/>
        </w:rPr>
        <w:t xml:space="preserve"> cultural, and </w:t>
      </w:r>
      <w:r w:rsidRPr="00E8068E">
        <w:rPr>
          <w:highlight w:val="green"/>
          <w:u w:val="single"/>
        </w:rPr>
        <w:t>political and religious systems</w:t>
      </w:r>
      <w:r w:rsidRPr="00E8068E">
        <w:rPr>
          <w:u w:val="single"/>
        </w:rPr>
        <w:t xml:space="preserve"> and societies.”53</w:t>
      </w:r>
      <w:r w:rsidRPr="00E8068E">
        <w:rPr>
          <w:sz w:val="16"/>
        </w:rPr>
        <w:t xml:space="preserve"> Although he identifies several concerns about broadly embracing the Rule of Law, he answers the question posed by his title, The Rule of Law for </w:t>
      </w:r>
      <w:proofErr w:type="spellStart"/>
      <w:r w:rsidRPr="00E8068E">
        <w:rPr>
          <w:sz w:val="16"/>
        </w:rPr>
        <w:t>Everone</w:t>
      </w:r>
      <w:proofErr w:type="spellEnd"/>
      <w:r w:rsidRPr="00E8068E">
        <w:rPr>
          <w:sz w:val="16"/>
        </w:rPr>
        <w:t>? “</w:t>
      </w:r>
      <w:proofErr w:type="gramStart"/>
      <w:r w:rsidRPr="00E8068E">
        <w:rPr>
          <w:sz w:val="16"/>
        </w:rPr>
        <w:t>in</w:t>
      </w:r>
      <w:proofErr w:type="gramEnd"/>
      <w:r w:rsidRPr="00E8068E">
        <w:rPr>
          <w:sz w:val="16"/>
        </w:rPr>
        <w:t xml:space="preserve"> the affirmative, at least conditionally” and that Rule of Law is a realizable “universal human good.”54 In terms of expanding its use, another question is its relevance to international law. A feature of today’s world is the increasing attention to global issues and disputes. </w:t>
      </w:r>
      <w:r w:rsidRPr="00E8068E">
        <w:rPr>
          <w:u w:val="single"/>
        </w:rPr>
        <w:t>Many of these disputes involve adjudicating the rights of individuals and trial of war criminals. Human rights have become a frequent concern. In expanding the Rule of Law outside the political system of a single state, the narrow approach seems much more feasible and appropriate.</w:t>
      </w:r>
      <w:r w:rsidRPr="00E8068E">
        <w:rPr>
          <w:sz w:val="16"/>
        </w:rPr>
        <w:t xml:space="preserve"> Such an expansion of the broader Rule of Law would only seem to compound the difficulties of the substantive approach, noted above. Thus, </w:t>
      </w:r>
      <w:proofErr w:type="gramStart"/>
      <w:r w:rsidRPr="00E8068E">
        <w:rPr>
          <w:highlight w:val="green"/>
          <w:u w:val="single"/>
        </w:rPr>
        <w:t>novel</w:t>
      </w:r>
      <w:proofErr w:type="gramEnd"/>
      <w:r w:rsidRPr="00E8068E">
        <w:rPr>
          <w:u w:val="single"/>
        </w:rPr>
        <w:t xml:space="preserve"> and interesting </w:t>
      </w:r>
      <w:r w:rsidRPr="00E8068E">
        <w:rPr>
          <w:highlight w:val="green"/>
          <w:u w:val="single"/>
        </w:rPr>
        <w:t>questions</w:t>
      </w:r>
      <w:r w:rsidRPr="00E8068E">
        <w:rPr>
          <w:u w:val="single"/>
        </w:rPr>
        <w:t xml:space="preserve"> also </w:t>
      </w:r>
      <w:r w:rsidRPr="00E8068E">
        <w:rPr>
          <w:highlight w:val="green"/>
          <w:u w:val="single"/>
        </w:rPr>
        <w:t>arise as to</w:t>
      </w:r>
      <w:r w:rsidRPr="00E8068E">
        <w:rPr>
          <w:u w:val="single"/>
        </w:rPr>
        <w:t xml:space="preserve"> how to apply or use the </w:t>
      </w:r>
      <w:r w:rsidRPr="00E8068E">
        <w:rPr>
          <w:highlight w:val="green"/>
          <w:u w:val="single"/>
        </w:rPr>
        <w:t>Rule of Law in</w:t>
      </w:r>
      <w:r w:rsidRPr="00E8068E">
        <w:rPr>
          <w:u w:val="single"/>
        </w:rPr>
        <w:t xml:space="preserve"> developing and multicultural and </w:t>
      </w:r>
      <w:r w:rsidRPr="00E8068E">
        <w:rPr>
          <w:highlight w:val="green"/>
          <w:u w:val="single"/>
        </w:rPr>
        <w:t>multiethnic states</w:t>
      </w:r>
      <w:r w:rsidRPr="00E8068E">
        <w:rPr>
          <w:u w:val="single"/>
        </w:rPr>
        <w:t xml:space="preserve"> as well as in relations between states.</w:t>
      </w:r>
      <w:r w:rsidRPr="00E8068E">
        <w:rPr>
          <w:sz w:val="16"/>
        </w:rPr>
        <w:t>.</w:t>
      </w:r>
    </w:p>
    <w:p w14:paraId="0727F513" w14:textId="77777777" w:rsidR="00CE7D08" w:rsidRPr="00E8068E" w:rsidRDefault="00CE7D08" w:rsidP="00CE7D08">
      <w:pPr>
        <w:rPr>
          <w:sz w:val="16"/>
        </w:rPr>
      </w:pPr>
      <w:r w:rsidRPr="00E8068E">
        <w:rPr>
          <w:sz w:val="16"/>
        </w:rPr>
        <w:t xml:space="preserve">B. Departures </w:t>
      </w:r>
      <w:proofErr w:type="gramStart"/>
      <w:r w:rsidRPr="00E8068E">
        <w:rPr>
          <w:sz w:val="16"/>
        </w:rPr>
        <w:t>From</w:t>
      </w:r>
      <w:proofErr w:type="gramEnd"/>
      <w:r w:rsidRPr="00E8068E">
        <w:rPr>
          <w:sz w:val="16"/>
        </w:rPr>
        <w:t xml:space="preserve"> the Rule of Law</w:t>
      </w:r>
    </w:p>
    <w:p w14:paraId="22F186C9" w14:textId="77777777" w:rsidR="00CE7D08" w:rsidRPr="00E8068E" w:rsidRDefault="00CE7D08" w:rsidP="00CE7D08">
      <w:pPr>
        <w:rPr>
          <w:sz w:val="16"/>
        </w:rPr>
      </w:pPr>
      <w:r w:rsidRPr="00E8068E">
        <w:rPr>
          <w:sz w:val="16"/>
        </w:rPr>
        <w:t xml:space="preserve">Another interesting question is what, if anything, justifies departures from the Rule of Law. </w:t>
      </w:r>
      <w:proofErr w:type="gramStart"/>
      <w:r w:rsidRPr="00E8068E">
        <w:rPr>
          <w:sz w:val="16"/>
        </w:rPr>
        <w:t>It would seem that the</w:t>
      </w:r>
      <w:proofErr w:type="gramEnd"/>
      <w:r w:rsidRPr="00E8068E">
        <w:rPr>
          <w:sz w:val="16"/>
        </w:rPr>
        <w:t xml:space="preserve"> various conceptions of the Rule of Law implicitly recognize that adherence is not always possible nor even desirable. Although some of the various commentators explicitly recognize this possibility, the surveyed scholars do not provide much detail on this issue. Moreover, it seems likely the problem is more interrelated with the narrower, </w:t>
      </w:r>
      <w:proofErr w:type="gramStart"/>
      <w:r w:rsidRPr="00E8068E">
        <w:rPr>
          <w:sz w:val="16"/>
        </w:rPr>
        <w:t>process oriented</w:t>
      </w:r>
      <w:proofErr w:type="gramEnd"/>
      <w:r w:rsidRPr="00E8068E">
        <w:rPr>
          <w:sz w:val="16"/>
        </w:rPr>
        <w:t xml:space="preserve"> approach than with the broader content inclusive one as it seems more likely that the former is likely to coexist with conditions justifying departure. For example, how should one deal with the civil disobedience such as that by racial equality advocates in the American South? Although the existing conditions may fail the substantive test, they might well, as </w:t>
      </w:r>
      <w:proofErr w:type="gramStart"/>
      <w:r w:rsidRPr="00E8068E">
        <w:rPr>
          <w:sz w:val="16"/>
        </w:rPr>
        <w:t>discussed</w:t>
      </w:r>
      <w:proofErr w:type="gramEnd"/>
      <w:r w:rsidRPr="00E8068E">
        <w:rPr>
          <w:sz w:val="16"/>
        </w:rPr>
        <w:t xml:space="preserve"> above, comply with the procedural version of the Rule of Law. Thus, one must come to grips with the issue of whether the intentional violation of the law is justified.55 Perhaps, one way to view the matter is asymmetrically. In other words, it is government (and its officials) who must adhere to the Rule of Law. It is not relevant to measure individual behavior. On the other hand, individual behavior can undermine the Rule of </w:t>
      </w:r>
      <w:proofErr w:type="gramStart"/>
      <w:r w:rsidRPr="00E8068E">
        <w:rPr>
          <w:sz w:val="16"/>
        </w:rPr>
        <w:t>Law .</w:t>
      </w:r>
      <w:proofErr w:type="gramEnd"/>
      <w:r w:rsidRPr="00E8068E">
        <w:rPr>
          <w:sz w:val="16"/>
        </w:rPr>
        <w:t xml:space="preserve"> But perhaps the answer is that regimes that do not embody the Rule of the Good Law must abide by the Rule of Law in dealing with protesters.</w:t>
      </w:r>
    </w:p>
    <w:p w14:paraId="26CC9F4B" w14:textId="77777777" w:rsidR="00CE7D08" w:rsidRPr="00E8068E" w:rsidRDefault="00CE7D08" w:rsidP="00CE7D08">
      <w:pPr>
        <w:rPr>
          <w:sz w:val="16"/>
        </w:rPr>
      </w:pPr>
      <w:r w:rsidRPr="00E8068E">
        <w:rPr>
          <w:sz w:val="16"/>
        </w:rPr>
        <w:t xml:space="preserve">A more general question of departures is raised by wars and other emergencies. War time measures often use summary procedures that derogate civil liberties and that would seem to depart from the Rule of Law. Threats to national security or public order in case of non-war emergencies are advocated as justifications for swift and harsh government action. Federal appellate judge and University of Chicago law professor, Diane Wood said that the </w:t>
      </w:r>
      <w:r w:rsidRPr="00E8068E">
        <w:rPr>
          <w:highlight w:val="green"/>
          <w:u w:val="single"/>
        </w:rPr>
        <w:t>recent terror</w:t>
      </w:r>
      <w:r w:rsidRPr="00E8068E">
        <w:rPr>
          <w:u w:val="single"/>
        </w:rPr>
        <w:t xml:space="preserve">ist attacks and the resulting </w:t>
      </w:r>
      <w:r w:rsidRPr="00E8068E">
        <w:rPr>
          <w:highlight w:val="green"/>
          <w:u w:val="single"/>
        </w:rPr>
        <w:t>policies</w:t>
      </w:r>
      <w:r w:rsidRPr="00E8068E">
        <w:rPr>
          <w:u w:val="single"/>
        </w:rPr>
        <w:t xml:space="preserve"> and attitudes “</w:t>
      </w:r>
      <w:r w:rsidRPr="00E8068E">
        <w:rPr>
          <w:highlight w:val="green"/>
          <w:u w:val="single"/>
        </w:rPr>
        <w:t>call into question</w:t>
      </w:r>
      <w:r w:rsidRPr="00E8068E">
        <w:rPr>
          <w:u w:val="single"/>
        </w:rPr>
        <w:t xml:space="preserve"> the extent to which any society can adhere to </w:t>
      </w:r>
      <w:r w:rsidRPr="00E8068E">
        <w:rPr>
          <w:highlight w:val="green"/>
          <w:u w:val="single"/>
        </w:rPr>
        <w:t>the rule of law</w:t>
      </w:r>
      <w:r w:rsidRPr="00E8068E">
        <w:rPr>
          <w:u w:val="single"/>
        </w:rPr>
        <w:t xml:space="preserve"> when it perceives itself to be threatened by hostile powers or groups.”</w:t>
      </w:r>
      <w:r w:rsidRPr="00E8068E">
        <w:rPr>
          <w:sz w:val="16"/>
        </w:rPr>
        <w:t xml:space="preserve"> She noted that such events produce very contrasting attitudinal responses, one viewing the Rule of law as a “luxury item” and the other viewing it as taking on “heightened importance.”56 A famous historical example involves the Civil War abolition of habeas corpus. An interesting </w:t>
      </w:r>
      <w:proofErr w:type="gramStart"/>
      <w:r w:rsidRPr="00E8068E">
        <w:rPr>
          <w:sz w:val="16"/>
        </w:rPr>
        <w:t>lesser known</w:t>
      </w:r>
      <w:proofErr w:type="gramEnd"/>
      <w:r w:rsidRPr="00E8068E">
        <w:rPr>
          <w:sz w:val="16"/>
        </w:rPr>
        <w:t xml:space="preserve"> example involves Mau-Mau violence in Africa. Brian Simpson’s has recently revealed that the eminent conservative jurist Lord Devlin believed that the British colonial government’s adoption in Africa of emergency measures to maintain law and order in the face uprisings and violence violated the Rule of Law.57 On this question of departure, </w:t>
      </w:r>
      <w:proofErr w:type="gramStart"/>
      <w:r w:rsidRPr="00E8068E">
        <w:rPr>
          <w:sz w:val="16"/>
        </w:rPr>
        <w:t>it would seem that the</w:t>
      </w:r>
      <w:proofErr w:type="gramEnd"/>
      <w:r w:rsidRPr="00E8068E">
        <w:rPr>
          <w:sz w:val="16"/>
        </w:rPr>
        <w:t xml:space="preserve"> analysis ought to begin with the process by which the alleged departure from the Rule of Law occurred. Legislative and executive branch decisions in such matters ought to have a presumption of validity. Unlike local police action, they occur through a recognized constitutional and political process. On other hand, that does not immunize such decisions from criticism and being viewed as unjustified departures from the Rule of Law.</w:t>
      </w:r>
    </w:p>
    <w:p w14:paraId="1307C4A9" w14:textId="77777777" w:rsidR="00CE7D08" w:rsidRPr="00E8068E" w:rsidRDefault="00CE7D08" w:rsidP="00CE7D08">
      <w:pPr>
        <w:rPr>
          <w:sz w:val="16"/>
        </w:rPr>
      </w:pPr>
      <w:r w:rsidRPr="00E8068E">
        <w:rPr>
          <w:sz w:val="16"/>
        </w:rPr>
        <w:t>C. Terrorism and Other Current Events</w:t>
      </w:r>
    </w:p>
    <w:p w14:paraId="2C1034A7" w14:textId="77777777" w:rsidR="00CE7D08" w:rsidRPr="00E8068E" w:rsidRDefault="00CE7D08" w:rsidP="00CE7D08">
      <w:pPr>
        <w:rPr>
          <w:sz w:val="16"/>
        </w:rPr>
      </w:pPr>
      <w:r w:rsidRPr="00E8068E">
        <w:rPr>
          <w:sz w:val="16"/>
        </w:rPr>
        <w:t xml:space="preserve">Related to both expanding the Rule of Law to the international arena and emergency justified departures from the Rule of Law are the actions of the United States and other governments and organizations to current terrorism and the accommodation and understanding of world political changes. Two major international developments seem to be the catalyst. One is terrorism and the post 9/11 events. The other is the less recent, but continuing, transition of former socialist political and economic systems. On both these issues, it is interesting to note the surge in scholarship invoking the Rule of Law that has been prompted by these two types of recent events. With regard to the current terrorism, the United States government has adopted several measures, some of them extreme, which raise serious questions of compliance with the Rule of Law relying on the War Powers Resolution and the Constitution.58 Judge Wood, after reviewing many of the </w:t>
      </w:r>
      <w:proofErr w:type="spellStart"/>
      <w:r w:rsidRPr="00E8068E">
        <w:rPr>
          <w:sz w:val="16"/>
        </w:rPr>
        <w:t>post World</w:t>
      </w:r>
      <w:proofErr w:type="spellEnd"/>
      <w:r w:rsidRPr="00E8068E">
        <w:rPr>
          <w:sz w:val="16"/>
        </w:rPr>
        <w:t xml:space="preserve"> War II developments concluding with the recent terrorist attacks, asked “Where, if at all, does the rule of law fit into such a dangerous world?” Her answer was clear: “the </w:t>
      </w:r>
      <w:r w:rsidRPr="00E8068E">
        <w:rPr>
          <w:highlight w:val="green"/>
          <w:u w:val="single"/>
        </w:rPr>
        <w:t>rule of law</w:t>
      </w:r>
      <w:r w:rsidRPr="00E8068E">
        <w:rPr>
          <w:sz w:val="16"/>
        </w:rPr>
        <w:t xml:space="preserve"> not only can, but </w:t>
      </w:r>
      <w:r w:rsidRPr="00E8068E">
        <w:rPr>
          <w:highlight w:val="green"/>
          <w:u w:val="single"/>
        </w:rPr>
        <w:t>must, continue to be the guiding star for the U</w:t>
      </w:r>
      <w:r w:rsidRPr="00E8068E">
        <w:rPr>
          <w:u w:val="single"/>
        </w:rPr>
        <w:t xml:space="preserve">nited </w:t>
      </w:r>
      <w:r w:rsidRPr="00E8068E">
        <w:rPr>
          <w:highlight w:val="green"/>
          <w:u w:val="single"/>
        </w:rPr>
        <w:t>S</w:t>
      </w:r>
      <w:r w:rsidRPr="00E8068E">
        <w:rPr>
          <w:u w:val="single"/>
        </w:rPr>
        <w:t>tates</w:t>
      </w:r>
      <w:r w:rsidRPr="00E8068E">
        <w:rPr>
          <w:sz w:val="16"/>
        </w:rPr>
        <w:t xml:space="preserve"> and all other freedom-loving countries.” After reviewing numerous judicial decisions and legal developments occurring during the Cold War and Vietnam War, she concluded that “the lesson one can take from this history is that American institutions, especially the courts . . . on balance stood firm.”60 With regard to the current situation, she identified a number of the </w:t>
      </w:r>
      <w:r w:rsidRPr="00E8068E">
        <w:rPr>
          <w:u w:val="single"/>
        </w:rPr>
        <w:t>United States’ responses to international terrorism</w:t>
      </w:r>
      <w:r w:rsidRPr="00E8068E">
        <w:rPr>
          <w:sz w:val="16"/>
        </w:rPr>
        <w:t xml:space="preserve"> and asserted that they “</w:t>
      </w:r>
      <w:r w:rsidRPr="00E8068E">
        <w:rPr>
          <w:u w:val="single"/>
        </w:rPr>
        <w:t>pose[d] a significant threat to continued observance of the rule of law,”</w:t>
      </w:r>
      <w:r w:rsidRPr="00E8068E">
        <w:rPr>
          <w:sz w:val="16"/>
        </w:rPr>
        <w:t xml:space="preserve"> evaluating the propositions asserted by the government by using Professor Fallon’s criteria.61 </w:t>
      </w:r>
      <w:r w:rsidRPr="00E8068E">
        <w:rPr>
          <w:u w:val="single"/>
        </w:rPr>
        <w:t>Nevertheless</w:t>
      </w:r>
      <w:r w:rsidRPr="00E8068E">
        <w:rPr>
          <w:sz w:val="16"/>
        </w:rPr>
        <w:t>, she believes that the “</w:t>
      </w:r>
      <w:r w:rsidRPr="00E8068E">
        <w:rPr>
          <w:u w:val="single"/>
        </w:rPr>
        <w:t>rule of law can be upheld</w:t>
      </w:r>
      <w:r w:rsidRPr="00E8068E">
        <w:rPr>
          <w:sz w:val="16"/>
        </w:rPr>
        <w:t xml:space="preserve"> even during times of stress.”62 Yale law professor Peter Schuck has pointed to September 11 as event critical to the rule of law. Viewing war as “incompatible with the rule of law,” he saw the consequences of fight terrorism and invading Iraq as raising serious questions for American constitutional law and the international rule of law.63 Others have connected the Rule of Law to the operation of the United Nations. One commentator asserted that a “‘rule of law’ approach to force was required by the UN Charter and was the best </w:t>
      </w:r>
      <w:proofErr w:type="gramStart"/>
      <w:r w:rsidRPr="00E8068E">
        <w:rPr>
          <w:sz w:val="16"/>
        </w:rPr>
        <w:t>long term</w:t>
      </w:r>
      <w:proofErr w:type="gramEnd"/>
      <w:r w:rsidRPr="00E8068E">
        <w:rPr>
          <w:sz w:val="16"/>
        </w:rPr>
        <w:t xml:space="preserve"> strategy for assuring the security of the United States.64 Also, an United Nations official saw the Kosovo’s hopes for democracy dependent on the Rule of Law.65 Other commentators have focused on transitional economies. One has suggested </w:t>
      </w:r>
      <w:r w:rsidRPr="00E8068E">
        <w:rPr>
          <w:u w:val="single"/>
        </w:rPr>
        <w:t xml:space="preserve">increased interest </w:t>
      </w:r>
      <w:r w:rsidRPr="00E8068E">
        <w:rPr>
          <w:highlight w:val="green"/>
          <w:u w:val="single"/>
        </w:rPr>
        <w:t>as a result of the</w:t>
      </w:r>
      <w:r w:rsidRPr="00E8068E">
        <w:rPr>
          <w:u w:val="single"/>
        </w:rPr>
        <w:t xml:space="preserve"> Supreme </w:t>
      </w:r>
      <w:r w:rsidRPr="00E8068E">
        <w:rPr>
          <w:highlight w:val="green"/>
          <w:u w:val="single"/>
        </w:rPr>
        <w:t>Court</w:t>
      </w:r>
      <w:r w:rsidRPr="00E8068E">
        <w:rPr>
          <w:u w:val="single"/>
        </w:rPr>
        <w:t xml:space="preserve">’s </w:t>
      </w:r>
      <w:r w:rsidRPr="00E8068E">
        <w:rPr>
          <w:highlight w:val="green"/>
          <w:u w:val="single"/>
        </w:rPr>
        <w:t>decision in Bush v. Gore</w:t>
      </w:r>
      <w:r w:rsidRPr="00E8068E">
        <w:rPr>
          <w:sz w:val="16"/>
        </w:rPr>
        <w:t xml:space="preserve">, the </w:t>
      </w:r>
      <w:r w:rsidRPr="00E8068E">
        <w:rPr>
          <w:highlight w:val="green"/>
          <w:u w:val="single"/>
        </w:rPr>
        <w:t>emerging economies in Eastern Europe</w:t>
      </w:r>
      <w:r w:rsidRPr="00E8068E">
        <w:rPr>
          <w:u w:val="single"/>
        </w:rPr>
        <w:t>, and</w:t>
      </w:r>
      <w:r w:rsidRPr="00E8068E">
        <w:rPr>
          <w:sz w:val="16"/>
        </w:rPr>
        <w:t xml:space="preserve"> the needs of the developing </w:t>
      </w:r>
      <w:r w:rsidRPr="00E8068E">
        <w:rPr>
          <w:u w:val="single"/>
        </w:rPr>
        <w:t xml:space="preserve">countries of </w:t>
      </w:r>
      <w:r w:rsidRPr="00E8068E">
        <w:rPr>
          <w:highlight w:val="green"/>
          <w:u w:val="single"/>
        </w:rPr>
        <w:t>Latin America and Africa have enhanced the interest in the Rule of Law.</w:t>
      </w:r>
      <w:r w:rsidRPr="00E8068E">
        <w:rPr>
          <w:u w:val="single"/>
        </w:rPr>
        <w:t xml:space="preserve">66 Another </w:t>
      </w:r>
      <w:r w:rsidRPr="00E8068E">
        <w:rPr>
          <w:highlight w:val="green"/>
          <w:u w:val="single"/>
        </w:rPr>
        <w:t>one commentator</w:t>
      </w:r>
      <w:r w:rsidRPr="00E8068E">
        <w:rPr>
          <w:u w:val="single"/>
        </w:rPr>
        <w:t xml:space="preserve"> has </w:t>
      </w:r>
      <w:r w:rsidRPr="00E8068E">
        <w:rPr>
          <w:highlight w:val="green"/>
          <w:u w:val="single"/>
        </w:rPr>
        <w:t>suggested the relevance of the Rule of Law in</w:t>
      </w:r>
      <w:r w:rsidRPr="00E8068E">
        <w:rPr>
          <w:u w:val="single"/>
        </w:rPr>
        <w:t xml:space="preserve"> developing </w:t>
      </w:r>
      <w:r w:rsidRPr="00E8068E">
        <w:rPr>
          <w:highlight w:val="green"/>
          <w:u w:val="single"/>
        </w:rPr>
        <w:t>monetary policy fo</w:t>
      </w:r>
      <w:r w:rsidRPr="00E8068E">
        <w:rPr>
          <w:u w:val="single"/>
        </w:rPr>
        <w:t xml:space="preserve">r the </w:t>
      </w:r>
      <w:r w:rsidRPr="00E8068E">
        <w:rPr>
          <w:highlight w:val="green"/>
          <w:u w:val="single"/>
        </w:rPr>
        <w:t>transition economies of former socialist states as</w:t>
      </w:r>
      <w:r w:rsidRPr="00E8068E">
        <w:rPr>
          <w:u w:val="single"/>
        </w:rPr>
        <w:t xml:space="preserve"> it is </w:t>
      </w:r>
      <w:r w:rsidRPr="00E8068E">
        <w:rPr>
          <w:highlight w:val="green"/>
          <w:u w:val="single"/>
        </w:rPr>
        <w:t>the vehicle for “the translation of legal independence into actual independence.</w:t>
      </w:r>
      <w:r w:rsidRPr="00E8068E">
        <w:rPr>
          <w:u w:val="single"/>
        </w:rPr>
        <w:t>67</w:t>
      </w:r>
      <w:r w:rsidRPr="00E8068E">
        <w:rPr>
          <w:sz w:val="16"/>
        </w:rPr>
        <w:t xml:space="preserve">  </w:t>
      </w:r>
    </w:p>
    <w:p w14:paraId="04C0B96C" w14:textId="77777777" w:rsidR="00CE7D08" w:rsidRPr="00E8068E" w:rsidRDefault="00CE7D08" w:rsidP="00CE7D08">
      <w:pPr>
        <w:rPr>
          <w:sz w:val="16"/>
        </w:rPr>
      </w:pPr>
      <w:r w:rsidRPr="00E8068E">
        <w:rPr>
          <w:sz w:val="16"/>
        </w:rPr>
        <w:t>V. Conclusion</w:t>
      </w:r>
    </w:p>
    <w:p w14:paraId="70961409" w14:textId="77777777" w:rsidR="00CE7D08" w:rsidRPr="00E8068E" w:rsidRDefault="00CE7D08" w:rsidP="00CE7D08">
      <w:pPr>
        <w:rPr>
          <w:sz w:val="16"/>
        </w:rPr>
      </w:pPr>
      <w:r w:rsidRPr="00E8068E">
        <w:rPr>
          <w:sz w:val="16"/>
        </w:rPr>
        <w:t xml:space="preserve">As the scholarship identified above and this and other conferences68 indicate, the contemporary debate about the Rule of Law continues. Three reasons seem possible. First, despite its ambiguity and excess baggage, </w:t>
      </w:r>
      <w:r w:rsidRPr="00E8068E">
        <w:rPr>
          <w:highlight w:val="green"/>
          <w:u w:val="single"/>
        </w:rPr>
        <w:t>Rule of Law remains</w:t>
      </w:r>
      <w:r w:rsidRPr="00E8068E">
        <w:rPr>
          <w:u w:val="single"/>
        </w:rPr>
        <w:t xml:space="preserve"> a critically and fundamentally important ideal and concept.</w:t>
      </w:r>
      <w:r w:rsidRPr="00E8068E">
        <w:rPr>
          <w:sz w:val="16"/>
        </w:rPr>
        <w:t xml:space="preserve"> The author and public intellectual, Paul Johnson, called the establishment of the Rule of Law “</w:t>
      </w:r>
      <w:r w:rsidRPr="00E8068E">
        <w:rPr>
          <w:highlight w:val="green"/>
          <w:u w:val="single"/>
        </w:rPr>
        <w:t>the most important political development of the second millenium</w:t>
      </w:r>
      <w:r w:rsidRPr="00E8068E">
        <w:rPr>
          <w:u w:val="single"/>
        </w:rPr>
        <w:t>.</w:t>
      </w:r>
      <w:r w:rsidRPr="00E8068E">
        <w:rPr>
          <w:sz w:val="16"/>
        </w:rPr>
        <w:t>”69 He said that “</w:t>
      </w:r>
      <w:r w:rsidRPr="00E8068E">
        <w:rPr>
          <w:u w:val="single"/>
        </w:rPr>
        <w:t>its acceptance and enforcement in any society is far more vital to the happiness of the majority than is even democracy itself.”</w:t>
      </w:r>
      <w:r w:rsidRPr="00E8068E">
        <w:rPr>
          <w:sz w:val="16"/>
        </w:rPr>
        <w:t xml:space="preserve"> Moreover, Hutchinson and Monahan say that the rule of law “has been under mounting pressure in modern society.”70</w:t>
      </w:r>
    </w:p>
    <w:p w14:paraId="488B9920" w14:textId="77777777" w:rsidR="00CE7D08" w:rsidRPr="00A04BA7" w:rsidRDefault="00CE7D08" w:rsidP="00CE7D08"/>
    <w:p w14:paraId="2E7E4435" w14:textId="0132040B" w:rsidR="00CE7D08" w:rsidRPr="005B3D63" w:rsidRDefault="00E8068E" w:rsidP="00CE7D08">
      <w:pPr>
        <w:pStyle w:val="Heading4"/>
      </w:pPr>
      <w:r>
        <w:t>Universalism is key—</w:t>
      </w:r>
      <w:proofErr w:type="spellStart"/>
      <w:r>
        <w:t>Kritiks</w:t>
      </w:r>
      <w:proofErr w:type="spellEnd"/>
      <w:r>
        <w:t xml:space="preserve"> of international rule of law net increase violence and rob us of tools to combat it </w:t>
      </w:r>
    </w:p>
    <w:p w14:paraId="3D0B6817" w14:textId="77777777" w:rsidR="00CE7D08" w:rsidRPr="00A70593" w:rsidRDefault="00CE7D08" w:rsidP="00CE7D08">
      <w:pPr>
        <w:rPr>
          <w:rStyle w:val="Style13ptBold"/>
        </w:rPr>
      </w:pPr>
      <w:proofErr w:type="spellStart"/>
      <w:r>
        <w:rPr>
          <w:rStyle w:val="Style13ptBold"/>
        </w:rPr>
        <w:t>Ignatief</w:t>
      </w:r>
      <w:proofErr w:type="spellEnd"/>
      <w:r>
        <w:rPr>
          <w:rStyle w:val="Style13ptBold"/>
        </w:rPr>
        <w:t xml:space="preserve"> 1</w:t>
      </w:r>
    </w:p>
    <w:p w14:paraId="79A51517" w14:textId="77777777" w:rsidR="00CE7D08" w:rsidRPr="00A70593" w:rsidRDefault="00CE7D08" w:rsidP="00CE7D08">
      <w:pPr>
        <w:rPr>
          <w:sz w:val="16"/>
        </w:rPr>
      </w:pPr>
      <w:r w:rsidRPr="00A70593">
        <w:rPr>
          <w:sz w:val="16"/>
        </w:rPr>
        <w:t xml:space="preserve">Michael </w:t>
      </w:r>
      <w:proofErr w:type="spellStart"/>
      <w:r w:rsidRPr="00A70593">
        <w:rPr>
          <w:sz w:val="16"/>
        </w:rPr>
        <w:t>Ignatief</w:t>
      </w:r>
      <w:proofErr w:type="spellEnd"/>
      <w:r w:rsidRPr="00A70593">
        <w:rPr>
          <w:sz w:val="16"/>
        </w:rPr>
        <w:t xml:space="preserve"> 1, Director of the </w:t>
      </w:r>
      <w:proofErr w:type="spellStart"/>
      <w:r w:rsidRPr="00A70593">
        <w:rPr>
          <w:sz w:val="16"/>
        </w:rPr>
        <w:t>Carr</w:t>
      </w:r>
      <w:proofErr w:type="spellEnd"/>
      <w:r w:rsidRPr="00A70593">
        <w:rPr>
          <w:sz w:val="16"/>
        </w:rPr>
        <w:t xml:space="preserve"> Center for Human Rights at the Kennedy School of Government at Harvard University, “The Attack on Human Rights”, Foreign Affairs, November/December</w:t>
      </w:r>
    </w:p>
    <w:p w14:paraId="4D271249" w14:textId="77777777" w:rsidR="00CE7D08" w:rsidRPr="00B86CD0" w:rsidRDefault="00CE7D08" w:rsidP="00CE7D08"/>
    <w:p w14:paraId="6EF548F8" w14:textId="77777777" w:rsidR="00CE7D08" w:rsidRPr="00922B2A" w:rsidRDefault="00CE7D08" w:rsidP="00CE7D08">
      <w:pPr>
        <w:rPr>
          <w:sz w:val="16"/>
        </w:rPr>
      </w:pPr>
      <w:r w:rsidRPr="00922B2A">
        <w:rPr>
          <w:sz w:val="16"/>
        </w:rPr>
        <w:t xml:space="preserve">But at the same time. </w:t>
      </w:r>
      <w:r w:rsidRPr="00922B2A">
        <w:rPr>
          <w:u w:val="single"/>
        </w:rPr>
        <w:t>Western defenders of human rights have traded too much away</w:t>
      </w:r>
      <w:r w:rsidRPr="00922B2A">
        <w:rPr>
          <w:sz w:val="16"/>
        </w:rPr>
        <w:t xml:space="preserve">. </w:t>
      </w:r>
      <w:r w:rsidRPr="00CE7D08">
        <w:rPr>
          <w:highlight w:val="green"/>
          <w:u w:val="single"/>
        </w:rPr>
        <w:t>In the desire to</w:t>
      </w:r>
      <w:r w:rsidRPr="00922B2A">
        <w:rPr>
          <w:sz w:val="16"/>
        </w:rPr>
        <w:t xml:space="preserve"> find common ground with Islamic and Asian positions and to </w:t>
      </w:r>
      <w:r w:rsidRPr="00CE7D08">
        <w:rPr>
          <w:highlight w:val="green"/>
          <w:u w:val="single"/>
        </w:rPr>
        <w:t>purge their</w:t>
      </w:r>
      <w:r w:rsidRPr="00922B2A">
        <w:rPr>
          <w:u w:val="single"/>
        </w:rPr>
        <w:t xml:space="preserve"> own </w:t>
      </w:r>
      <w:r w:rsidRPr="00CE7D08">
        <w:rPr>
          <w:highlight w:val="green"/>
          <w:u w:val="single"/>
        </w:rPr>
        <w:t>discourse of</w:t>
      </w:r>
      <w:r w:rsidRPr="00922B2A">
        <w:rPr>
          <w:u w:val="single"/>
        </w:rPr>
        <w:t xml:space="preserve"> the </w:t>
      </w:r>
      <w:r w:rsidRPr="00CE7D08">
        <w:rPr>
          <w:highlight w:val="green"/>
          <w:u w:val="single"/>
        </w:rPr>
        <w:t>imperial legacies</w:t>
      </w:r>
      <w:r w:rsidRPr="00922B2A">
        <w:rPr>
          <w:u w:val="single"/>
        </w:rPr>
        <w:t xml:space="preserve"> uncovered by the postmodernist critique</w:t>
      </w:r>
      <w:r w:rsidRPr="00922B2A">
        <w:rPr>
          <w:sz w:val="16"/>
        </w:rPr>
        <w:t xml:space="preserve">, </w:t>
      </w:r>
      <w:r w:rsidRPr="00CE7D08">
        <w:rPr>
          <w:highlight w:val="green"/>
          <w:u w:val="single"/>
        </w:rPr>
        <w:t>Western defenders of human rights norms risk compromising the very universality they ought to be defending</w:t>
      </w:r>
      <w:r w:rsidRPr="00922B2A">
        <w:rPr>
          <w:sz w:val="16"/>
        </w:rPr>
        <w:t xml:space="preserve">. They also risk rewriting their own history. Many traditions, not just Western ones, were represented au </w:t>
      </w:r>
      <w:proofErr w:type="spellStart"/>
      <w:r w:rsidRPr="00922B2A">
        <w:rPr>
          <w:sz w:val="16"/>
        </w:rPr>
        <w:t>inc</w:t>
      </w:r>
      <w:proofErr w:type="spellEnd"/>
      <w:r w:rsidRPr="00922B2A">
        <w:rPr>
          <w:sz w:val="16"/>
        </w:rPr>
        <w:t xml:space="preserve"> drafting of </w:t>
      </w:r>
      <w:r w:rsidRPr="00CE7D08">
        <w:rPr>
          <w:highlight w:val="green"/>
          <w:u w:val="single"/>
        </w:rPr>
        <w:t>the U</w:t>
      </w:r>
      <w:r w:rsidRPr="00922B2A">
        <w:rPr>
          <w:u w:val="single"/>
        </w:rPr>
        <w:t xml:space="preserve">niversal </w:t>
      </w:r>
      <w:r w:rsidRPr="00CE7D08">
        <w:rPr>
          <w:highlight w:val="green"/>
          <w:u w:val="single"/>
        </w:rPr>
        <w:t>D</w:t>
      </w:r>
      <w:r w:rsidRPr="00922B2A">
        <w:rPr>
          <w:u w:val="single"/>
        </w:rPr>
        <w:t xml:space="preserve">eclaration of </w:t>
      </w:r>
      <w:r w:rsidRPr="00CE7D08">
        <w:rPr>
          <w:highlight w:val="green"/>
          <w:u w:val="single"/>
        </w:rPr>
        <w:t>H</w:t>
      </w:r>
      <w:r w:rsidRPr="00922B2A">
        <w:rPr>
          <w:u w:val="single"/>
        </w:rPr>
        <w:t xml:space="preserve">uman </w:t>
      </w:r>
      <w:r w:rsidRPr="00CE7D08">
        <w:rPr>
          <w:highlight w:val="green"/>
          <w:u w:val="single"/>
        </w:rPr>
        <w:t>R</w:t>
      </w:r>
      <w:r w:rsidRPr="00922B2A">
        <w:rPr>
          <w:u w:val="single"/>
        </w:rPr>
        <w:t>ights</w:t>
      </w:r>
      <w:r w:rsidRPr="00922B2A">
        <w:rPr>
          <w:sz w:val="16"/>
        </w:rPr>
        <w:t xml:space="preserve">—for example, the Chinese, Middle Eastern Christian, Marxist, Hindu, Latin American, and Islamic. The members of the drafting committee saw their task not as a simple ratification of Western convictions but as an attempt to delimit a range of moral universals from within their very different religious, political, ethnic, and philosophical backgrounds. This fact helps to explain why the document </w:t>
      </w:r>
      <w:r w:rsidRPr="00CE7D08">
        <w:rPr>
          <w:highlight w:val="green"/>
          <w:u w:val="single"/>
        </w:rPr>
        <w:t>makes no reference to God</w:t>
      </w:r>
      <w:r w:rsidRPr="00922B2A">
        <w:rPr>
          <w:u w:val="single"/>
        </w:rPr>
        <w:t xml:space="preserve"> in its preamble</w:t>
      </w:r>
      <w:r w:rsidRPr="00922B2A">
        <w:rPr>
          <w:sz w:val="16"/>
        </w:rPr>
        <w:t xml:space="preserve">. The communist delegations would have vetoed any such reference, and the competing religious traditions could not have agreed on words that would make human rights derive from human beings' common existence as </w:t>
      </w:r>
      <w:proofErr w:type="spellStart"/>
      <w:proofErr w:type="gramStart"/>
      <w:r w:rsidRPr="00922B2A">
        <w:rPr>
          <w:sz w:val="16"/>
        </w:rPr>
        <w:t>Gods</w:t>
      </w:r>
      <w:proofErr w:type="spellEnd"/>
      <w:proofErr w:type="gramEnd"/>
      <w:r w:rsidRPr="00922B2A">
        <w:rPr>
          <w:sz w:val="16"/>
        </w:rPr>
        <w:t xml:space="preserve"> creatures. Hence </w:t>
      </w:r>
      <w:r w:rsidRPr="00CE7D08">
        <w:rPr>
          <w:highlight w:val="green"/>
          <w:u w:val="single"/>
        </w:rPr>
        <w:t>the secular ground</w:t>
      </w:r>
      <w:r w:rsidRPr="00922B2A">
        <w:rPr>
          <w:u w:val="single"/>
        </w:rPr>
        <w:t xml:space="preserve"> of the document </w:t>
      </w:r>
      <w:r w:rsidRPr="00CE7D08">
        <w:rPr>
          <w:highlight w:val="green"/>
          <w:u w:val="single"/>
        </w:rPr>
        <w:t>is not</w:t>
      </w:r>
      <w:r w:rsidRPr="00922B2A">
        <w:rPr>
          <w:u w:val="single"/>
        </w:rPr>
        <w:t xml:space="preserve"> a sign of </w:t>
      </w:r>
      <w:r w:rsidRPr="00CE7D08">
        <w:rPr>
          <w:highlight w:val="green"/>
          <w:u w:val="single"/>
        </w:rPr>
        <w:t>European cultural domination so much as a pragmatic common denominator</w:t>
      </w:r>
      <w:r w:rsidRPr="00922B2A">
        <w:rPr>
          <w:u w:val="single"/>
        </w:rPr>
        <w:t xml:space="preserve"> designed </w:t>
      </w:r>
      <w:r w:rsidRPr="00CE7D08">
        <w:rPr>
          <w:highlight w:val="green"/>
          <w:u w:val="single"/>
        </w:rPr>
        <w:t>to make agreement possible across</w:t>
      </w:r>
      <w:r w:rsidRPr="00922B2A">
        <w:rPr>
          <w:u w:val="single"/>
        </w:rPr>
        <w:t xml:space="preserve"> a range of </w:t>
      </w:r>
      <w:r w:rsidRPr="00CE7D08">
        <w:rPr>
          <w:highlight w:val="green"/>
          <w:u w:val="single"/>
        </w:rPr>
        <w:t>divergent</w:t>
      </w:r>
      <w:r w:rsidRPr="00922B2A">
        <w:rPr>
          <w:u w:val="single"/>
        </w:rPr>
        <w:t xml:space="preserve"> cultural and political </w:t>
      </w:r>
      <w:r w:rsidRPr="00CE7D08">
        <w:rPr>
          <w:highlight w:val="green"/>
          <w:u w:val="single"/>
        </w:rPr>
        <w:t>viewpoints</w:t>
      </w:r>
      <w:r w:rsidRPr="00922B2A">
        <w:rPr>
          <w:sz w:val="16"/>
        </w:rPr>
        <w:t xml:space="preserve">. It remains true, of course, that Western inspirations—and Western drafters—played the predominant role in the drafting of the document. Even so, </w:t>
      </w:r>
      <w:r w:rsidRPr="00922B2A">
        <w:rPr>
          <w:u w:val="single"/>
        </w:rPr>
        <w:t>the drafters' mood in 1947 was anything but triumphalist. They were aware</w:t>
      </w:r>
      <w:r w:rsidRPr="00922B2A">
        <w:rPr>
          <w:sz w:val="16"/>
        </w:rPr>
        <w:t xml:space="preserve">, </w:t>
      </w:r>
      <w:proofErr w:type="gramStart"/>
      <w:r w:rsidRPr="00922B2A">
        <w:rPr>
          <w:sz w:val="16"/>
        </w:rPr>
        <w:t>first of all</w:t>
      </w:r>
      <w:proofErr w:type="gramEnd"/>
      <w:r w:rsidRPr="00922B2A">
        <w:rPr>
          <w:sz w:val="16"/>
        </w:rPr>
        <w:t xml:space="preserve">, </w:t>
      </w:r>
      <w:r w:rsidRPr="00922B2A">
        <w:rPr>
          <w:u w:val="single"/>
        </w:rPr>
        <w:t>that the age of colonial emancipation was at hand: Indian independence was proclaimed while the language of the declaration was being finalized</w:t>
      </w:r>
      <w:r w:rsidRPr="00922B2A">
        <w:rPr>
          <w:sz w:val="16"/>
        </w:rPr>
        <w:t xml:space="preserve">. Although the declaration does not specifically endorse self-determination, its drafters clearly foresaw the coming tide of struggles for national independence. </w:t>
      </w:r>
      <w:r w:rsidRPr="00922B2A">
        <w:rPr>
          <w:u w:val="single"/>
        </w:rPr>
        <w:t xml:space="preserve">Because it does proclaim the right of people to </w:t>
      </w:r>
      <w:proofErr w:type="spellStart"/>
      <w:r w:rsidRPr="00922B2A">
        <w:rPr>
          <w:u w:val="single"/>
        </w:rPr>
        <w:t>selfgovernment</w:t>
      </w:r>
      <w:proofErr w:type="spellEnd"/>
      <w:r w:rsidRPr="00922B2A">
        <w:rPr>
          <w:u w:val="single"/>
        </w:rPr>
        <w:t xml:space="preserve"> and freedom of speech and religion, </w:t>
      </w:r>
      <w:r w:rsidRPr="00CE7D08">
        <w:rPr>
          <w:highlight w:val="green"/>
          <w:u w:val="single"/>
        </w:rPr>
        <w:t>it</w:t>
      </w:r>
      <w:r w:rsidRPr="00922B2A">
        <w:rPr>
          <w:u w:val="single"/>
        </w:rPr>
        <w:t xml:space="preserve"> also </w:t>
      </w:r>
      <w:r w:rsidRPr="00CE7D08">
        <w:rPr>
          <w:highlight w:val="green"/>
          <w:u w:val="single"/>
        </w:rPr>
        <w:t>concedes the right of colonial peoples to construe moral universals in a language rooted in their own traditions</w:t>
      </w:r>
      <w:r w:rsidRPr="00922B2A">
        <w:rPr>
          <w:sz w:val="16"/>
        </w:rPr>
        <w:t xml:space="preserve">. Whatever failings the drafters of the declaration may be accused </w:t>
      </w:r>
      <w:proofErr w:type="gramStart"/>
      <w:r w:rsidRPr="00922B2A">
        <w:rPr>
          <w:sz w:val="16"/>
        </w:rPr>
        <w:t>of,</w:t>
      </w:r>
      <w:proofErr w:type="gramEnd"/>
      <w:r w:rsidRPr="00922B2A">
        <w:rPr>
          <w:sz w:val="16"/>
        </w:rPr>
        <w:t xml:space="preserve"> unexamined Western triumphalism is not one of them. Key drafters such as Rene Cassin of France and John Humphrey of Canada knew the knell had sounded on two centuries of Western colonialism. They also knew that </w:t>
      </w:r>
      <w:r w:rsidRPr="00922B2A">
        <w:rPr>
          <w:u w:val="single"/>
        </w:rPr>
        <w:t>the declaration was not so much a proclamation of the superiority of European civilization as an attempt to salvage the remains of its Enlightenment heritage from the barbarism of a world war just concluded</w:t>
      </w:r>
      <w:r w:rsidRPr="00922B2A">
        <w:rPr>
          <w:sz w:val="16"/>
        </w:rPr>
        <w:t xml:space="preserve">. The declaration was written in full awareness of Auschwitz and dawning awareness of Kolyma. A consciousness of European savagery is built into the very language of the declarations preamble; "Whereas disregard and contempt for human rights have resulted in barbarous acts which have outraged the conscience of mankind ..." </w:t>
      </w:r>
      <w:r w:rsidRPr="00922B2A">
        <w:rPr>
          <w:u w:val="single"/>
        </w:rPr>
        <w:t>The declaration may still be a child of the Enlightenment, but it was written when faith in the Enlightenment faced its deepest crisis</w:t>
      </w:r>
      <w:r w:rsidRPr="00922B2A">
        <w:rPr>
          <w:sz w:val="16"/>
        </w:rPr>
        <w:t xml:space="preserve">. In this sense, </w:t>
      </w:r>
      <w:r w:rsidRPr="00922B2A">
        <w:rPr>
          <w:u w:val="single"/>
        </w:rPr>
        <w:t>human rights norms are not so much a declaration of the superiority of European civilization as a warning by Europeans that the rest of the world should not reproduce their mistakes</w:t>
      </w:r>
      <w:r w:rsidRPr="00922B2A">
        <w:rPr>
          <w:sz w:val="16"/>
        </w:rPr>
        <w:t xml:space="preserve">. The chief of these was the idolatry of the nation-state, causing individuals to forget the higher law commanding them to disobey unjust orders. The abandonment of this moral heritage of natural law and the surrender of individualism to collectivism, the drafters believed, led to the catastrophes of Nazi and Stalinist oppression. Unless the disastrous heritage of European collectivism is kept in mind as the framing experience in the drafting of the declaration, its individualism will appear to be nothing more than the ratification of Western bourgeois capitalist prejudice. In 'act, </w:t>
      </w:r>
      <w:r w:rsidRPr="00CE7D08">
        <w:rPr>
          <w:highlight w:val="green"/>
          <w:u w:val="single"/>
        </w:rPr>
        <w:t>it was</w:t>
      </w:r>
      <w:r w:rsidRPr="00922B2A">
        <w:rPr>
          <w:sz w:val="16"/>
        </w:rPr>
        <w:t xml:space="preserve"> much more: </w:t>
      </w:r>
      <w:r w:rsidRPr="00CE7D08">
        <w:rPr>
          <w:highlight w:val="green"/>
          <w:u w:val="single"/>
        </w:rPr>
        <w:t>a studied attempt to reinvent</w:t>
      </w:r>
      <w:r w:rsidRPr="00922B2A">
        <w:rPr>
          <w:u w:val="single"/>
        </w:rPr>
        <w:t xml:space="preserve"> the European </w:t>
      </w:r>
      <w:r w:rsidRPr="00CE7D08">
        <w:rPr>
          <w:highlight w:val="green"/>
          <w:u w:val="single"/>
        </w:rPr>
        <w:t>natural law</w:t>
      </w:r>
      <w:r w:rsidRPr="00922B2A">
        <w:rPr>
          <w:u w:val="single"/>
        </w:rPr>
        <w:t xml:space="preserve"> tradition </w:t>
      </w:r>
      <w:proofErr w:type="gramStart"/>
      <w:r w:rsidRPr="00922B2A">
        <w:rPr>
          <w:u w:val="single"/>
        </w:rPr>
        <w:t xml:space="preserve">in order </w:t>
      </w:r>
      <w:r w:rsidRPr="00CE7D08">
        <w:rPr>
          <w:highlight w:val="green"/>
          <w:u w:val="single"/>
        </w:rPr>
        <w:t>to</w:t>
      </w:r>
      <w:proofErr w:type="gramEnd"/>
      <w:r w:rsidRPr="00CE7D08">
        <w:rPr>
          <w:highlight w:val="green"/>
          <w:u w:val="single"/>
        </w:rPr>
        <w:t xml:space="preserve"> safeguard</w:t>
      </w:r>
      <w:r w:rsidRPr="00922B2A">
        <w:rPr>
          <w:u w:val="single"/>
        </w:rPr>
        <w:t xml:space="preserve"> individual </w:t>
      </w:r>
      <w:r w:rsidRPr="00CE7D08">
        <w:rPr>
          <w:highlight w:val="green"/>
          <w:u w:val="single"/>
        </w:rPr>
        <w:t>agency against the totalitarian state.</w:t>
      </w:r>
      <w:r w:rsidRPr="00922B2A">
        <w:rPr>
          <w:u w:val="single"/>
        </w:rPr>
        <w:t xml:space="preserve"> IT REMAINS TRUE</w:t>
      </w:r>
      <w:r w:rsidRPr="00922B2A">
        <w:rPr>
          <w:sz w:val="16"/>
        </w:rPr>
        <w:t xml:space="preserve">, therefore, that the core of the declaration is the moral individualism for which it is so reproached by non-Western societies. </w:t>
      </w:r>
      <w:r w:rsidRPr="00922B2A">
        <w:rPr>
          <w:u w:val="single"/>
        </w:rPr>
        <w:t>It is this individualism for which Western activists have become most apologetic, believing that it should be tempered by greater emphasis on social duties and responsibilities to the community. Human rights, it is argued, can recover universal appeal only if they soften their individualistic bias and put greater emphasis on the communitarian parts of the declaration</w:t>
      </w:r>
      <w:r w:rsidRPr="00922B2A">
        <w:rPr>
          <w:sz w:val="16"/>
        </w:rPr>
        <w:t xml:space="preserve">, especially Article 29, which says that "everyone has duties to the community in which alone the free and full development of his personality is possible." </w:t>
      </w:r>
      <w:r w:rsidRPr="00CE7D08">
        <w:rPr>
          <w:highlight w:val="green"/>
          <w:u w:val="single"/>
        </w:rPr>
        <w:t>This desire to water down the individualism of rights discourse is driven by a desire</w:t>
      </w:r>
      <w:r w:rsidRPr="00922B2A">
        <w:rPr>
          <w:u w:val="single"/>
        </w:rPr>
        <w:t xml:space="preserve"> both </w:t>
      </w:r>
      <w:r w:rsidRPr="00CE7D08">
        <w:rPr>
          <w:highlight w:val="green"/>
          <w:u w:val="single"/>
        </w:rPr>
        <w:t>to make</w:t>
      </w:r>
      <w:r w:rsidRPr="00922B2A">
        <w:rPr>
          <w:u w:val="single"/>
        </w:rPr>
        <w:t xml:space="preserve"> human </w:t>
      </w:r>
      <w:r w:rsidRPr="00CE7D08">
        <w:rPr>
          <w:highlight w:val="green"/>
          <w:u w:val="single"/>
        </w:rPr>
        <w:t>rights more palatable to less individualistic cultures</w:t>
      </w:r>
      <w:r w:rsidRPr="00922B2A">
        <w:rPr>
          <w:u w:val="single"/>
        </w:rPr>
        <w:t xml:space="preserve"> in the non-Western world </w:t>
      </w:r>
      <w:proofErr w:type="gramStart"/>
      <w:r w:rsidRPr="00922B2A">
        <w:rPr>
          <w:u w:val="single"/>
        </w:rPr>
        <w:t>and also</w:t>
      </w:r>
      <w:proofErr w:type="gramEnd"/>
      <w:r w:rsidRPr="00922B2A">
        <w:rPr>
          <w:u w:val="single"/>
        </w:rPr>
        <w:t xml:space="preserve"> to respond to disquiet among Western communitarians at the supposedly corrosive impact of individualistic values on Western social cohesion. But </w:t>
      </w:r>
      <w:r w:rsidRPr="00CE7D08">
        <w:rPr>
          <w:highlight w:val="green"/>
          <w:u w:val="single"/>
        </w:rPr>
        <w:t>this</w:t>
      </w:r>
      <w:r w:rsidRPr="00922B2A">
        <w:rPr>
          <w:u w:val="single"/>
        </w:rPr>
        <w:t xml:space="preserve"> tack </w:t>
      </w:r>
      <w:r w:rsidRPr="00CE7D08">
        <w:rPr>
          <w:highlight w:val="green"/>
          <w:u w:val="single"/>
        </w:rPr>
        <w:t>mistakes what rights</w:t>
      </w:r>
      <w:r w:rsidRPr="00922B2A">
        <w:rPr>
          <w:u w:val="single"/>
        </w:rPr>
        <w:t xml:space="preserve"> </w:t>
      </w:r>
      <w:proofErr w:type="gramStart"/>
      <w:r w:rsidRPr="00922B2A">
        <w:rPr>
          <w:u w:val="single"/>
        </w:rPr>
        <w:t xml:space="preserve">actually </w:t>
      </w:r>
      <w:r w:rsidRPr="00CE7D08">
        <w:rPr>
          <w:highlight w:val="green"/>
          <w:u w:val="single"/>
        </w:rPr>
        <w:t>are</w:t>
      </w:r>
      <w:proofErr w:type="gramEnd"/>
      <w:r w:rsidRPr="00CE7D08">
        <w:rPr>
          <w:highlight w:val="green"/>
          <w:u w:val="single"/>
        </w:rPr>
        <w:t xml:space="preserve"> and misunderstands why they have proven attractive to millions of people raised in non-Western traditions. Rights are meaningful only if they confer entitlements</w:t>
      </w:r>
      <w:r w:rsidRPr="00922B2A">
        <w:rPr>
          <w:u w:val="single"/>
        </w:rPr>
        <w:t xml:space="preserve"> and immunities on individuals</w:t>
      </w:r>
      <w:r w:rsidRPr="00922B2A">
        <w:rPr>
          <w:sz w:val="16"/>
        </w:rPr>
        <w:t xml:space="preserve">; they are worth having only if they can be enforced against institutions such as the family, the state, and the church. This remains true even when the rights in question are collective or group rights. Some of these group rights such as the right to speak your own language or practice your own religion-are essential preconditions for the exercise of individual rights. The right to speak a language of your choice will not mean very much if the language has died out. For this reason, group rights are needed to protect individual rights. But </w:t>
      </w:r>
      <w:r w:rsidRPr="00CE7D08">
        <w:rPr>
          <w:highlight w:val="green"/>
          <w:u w:val="single"/>
        </w:rPr>
        <w:t>the ultimate purpose</w:t>
      </w:r>
      <w:r w:rsidRPr="00922B2A">
        <w:rPr>
          <w:u w:val="single"/>
        </w:rPr>
        <w:t xml:space="preserve"> and justification of group rights </w:t>
      </w:r>
      <w:r w:rsidRPr="00CE7D08">
        <w:rPr>
          <w:highlight w:val="green"/>
          <w:u w:val="single"/>
        </w:rPr>
        <w:t>is not the protection of the group as such but the</w:t>
      </w:r>
      <w:r w:rsidRPr="00922B2A">
        <w:rPr>
          <w:u w:val="single"/>
        </w:rPr>
        <w:t xml:space="preserve"> protection of the </w:t>
      </w:r>
      <w:r w:rsidRPr="00CE7D08">
        <w:rPr>
          <w:highlight w:val="green"/>
          <w:u w:val="single"/>
        </w:rPr>
        <w:t>individuals</w:t>
      </w:r>
      <w:r w:rsidRPr="00922B2A">
        <w:rPr>
          <w:u w:val="single"/>
        </w:rPr>
        <w:t xml:space="preserve"> who compose it</w:t>
      </w:r>
      <w:r w:rsidRPr="00922B2A">
        <w:rPr>
          <w:sz w:val="16"/>
        </w:rPr>
        <w:t xml:space="preserve">. Group rights to language, for example, must not be used to prevent an individual from learning a second language. Group rights to practice religion should not cancel the right of individuals to leave a religious community if they choose. </w:t>
      </w:r>
      <w:r w:rsidRPr="005D12A0">
        <w:rPr>
          <w:u w:val="single"/>
        </w:rPr>
        <w:t xml:space="preserve">Rights are inescapably political because they tacitly imply a conflict between a rights holder and a </w:t>
      </w:r>
      <w:proofErr w:type="gramStart"/>
      <w:r w:rsidRPr="005D12A0">
        <w:rPr>
          <w:u w:val="single"/>
        </w:rPr>
        <w:t>rights</w:t>
      </w:r>
      <w:proofErr w:type="gramEnd"/>
      <w:r w:rsidRPr="005D12A0">
        <w:rPr>
          <w:u w:val="single"/>
        </w:rPr>
        <w:t xml:space="preserve"> "withholder,</w:t>
      </w:r>
      <w:r w:rsidRPr="005D12A0">
        <w:rPr>
          <w:sz w:val="16"/>
        </w:rPr>
        <w:t xml:space="preserve">" some authority against which the rights holder can make justified claims. </w:t>
      </w:r>
      <w:r w:rsidRPr="005D12A0">
        <w:rPr>
          <w:u w:val="single"/>
        </w:rPr>
        <w:t>To confuse rights with aspirations, and rights conventions with syncretic syntheses of world values, is to wish away the conflicts that define the very content of rights. Individuals and groups will always be in conflict, and rights exist to protect individuals</w:t>
      </w:r>
      <w:r w:rsidRPr="005D12A0">
        <w:rPr>
          <w:sz w:val="16"/>
        </w:rPr>
        <w:t xml:space="preserve">. Rights language cannot be parsed or translated into a non-individualistic, communitarian framework; it presumes moral individualism and is nonsensical outside that assumption. Moreover, it is precisely this individualism that renders human rights attractive to non-Western peoples and explains why the fight for those rights has become a global movement. </w:t>
      </w:r>
      <w:r w:rsidRPr="005D12A0">
        <w:rPr>
          <w:u w:val="single"/>
        </w:rPr>
        <w:t xml:space="preserve">The language of human rights is the only universally available moral vernacular that validates the claims of women and children against the oppression they experience in patriarchal and tribal societies; it is the only vernacular that enables dependent persons to perceive themselves as moral agents and to act against practices- arranged marriages, purdah, civic disenfranchisement, genital mutilation, domestic slavery, and so on-that are ratified by the weight and authority of their cultures. These agents seek out human rights protection precisely because it legitimizes their </w:t>
      </w:r>
      <w:proofErr w:type="gramStart"/>
      <w:r w:rsidRPr="005D12A0">
        <w:rPr>
          <w:u w:val="single"/>
        </w:rPr>
        <w:t>protests against</w:t>
      </w:r>
      <w:proofErr w:type="gramEnd"/>
      <w:r w:rsidRPr="005D12A0">
        <w:rPr>
          <w:u w:val="single"/>
        </w:rPr>
        <w:t xml:space="preserve"> oppression.” </w:t>
      </w:r>
      <w:r w:rsidRPr="005D12A0">
        <w:rPr>
          <w:sz w:val="16"/>
        </w:rPr>
        <w:t xml:space="preserve">If this is so, then it is necessary to rethink what it means when one says that rights are universal. </w:t>
      </w:r>
      <w:r w:rsidRPr="005D12A0">
        <w:rPr>
          <w:u w:val="single"/>
        </w:rPr>
        <w:t>Rights doctrines arouse powerful opposition because they challenge powerful religions, family structures, authoritarian states, and tribes. It would be a hopeless task to attempt to persuade these holders of power of the universal validity of rights doctrines, since if these doctrines prevailed, their exercise of authority would necessarily be abridged and constrained</w:t>
      </w:r>
      <w:r w:rsidRPr="005D12A0">
        <w:rPr>
          <w:sz w:val="16"/>
        </w:rPr>
        <w:t xml:space="preserve">. </w:t>
      </w:r>
      <w:proofErr w:type="gramStart"/>
      <w:r w:rsidRPr="005D12A0">
        <w:rPr>
          <w:u w:val="single"/>
        </w:rPr>
        <w:t>Thus</w:t>
      </w:r>
      <w:proofErr w:type="gramEnd"/>
      <w:r w:rsidRPr="005D12A0">
        <w:rPr>
          <w:u w:val="single"/>
        </w:rPr>
        <w:t xml:space="preserve"> universality cannot imply universal assent, since in a world of unequal power, the only propositions that the powerful and powerless would agree on would be entirely toothless</w:t>
      </w:r>
      <w:r w:rsidRPr="005D12A0">
        <w:rPr>
          <w:sz w:val="16"/>
        </w:rPr>
        <w:t xml:space="preserve"> and anodyne. </w:t>
      </w:r>
      <w:r w:rsidRPr="005D12A0">
        <w:rPr>
          <w:u w:val="single"/>
        </w:rPr>
        <w:t>Rights are universal because they define the universal interests of the powerless-namely, that power be exercised over them in ways that respect their autonomy as agents</w:t>
      </w:r>
      <w:r w:rsidRPr="005D12A0">
        <w:rPr>
          <w:sz w:val="16"/>
        </w:rPr>
        <w:t xml:space="preserve">. In this sense, </w:t>
      </w:r>
      <w:r w:rsidRPr="005D12A0">
        <w:rPr>
          <w:u w:val="single"/>
        </w:rPr>
        <w:t>human rights represent a revolutionary creed, since they make a radical demand of all human groups that they serve the interests of the individuals who compose them</w:t>
      </w:r>
      <w:r w:rsidRPr="005D12A0">
        <w:rPr>
          <w:sz w:val="16"/>
        </w:rPr>
        <w:t xml:space="preserve">. This, then, implies that human groups should be, insofar as possible, consensual, or at least that they should respect an individual's right to exit when the constraints of the group become unbearable. The idea that groups should respect an individual's right of exit is not easy to reconcile with what groups </w:t>
      </w:r>
      <w:proofErr w:type="gramStart"/>
      <w:r w:rsidRPr="005D12A0">
        <w:rPr>
          <w:sz w:val="16"/>
        </w:rPr>
        <w:t>actually are</w:t>
      </w:r>
      <w:proofErr w:type="gramEnd"/>
      <w:r w:rsidRPr="005D12A0">
        <w:rPr>
          <w:sz w:val="16"/>
        </w:rPr>
        <w:t xml:space="preserve">. Most human groups-the family, for example-are blood groups, based on inherited kinship or ethnic ties, </w:t>
      </w:r>
      <w:proofErr w:type="gramStart"/>
      <w:r w:rsidRPr="005D12A0">
        <w:rPr>
          <w:sz w:val="16"/>
        </w:rPr>
        <w:t>People</w:t>
      </w:r>
      <w:proofErr w:type="gramEnd"/>
      <w:r w:rsidRPr="005D12A0">
        <w:rPr>
          <w:sz w:val="16"/>
        </w:rPr>
        <w:t xml:space="preserve"> do not choose to be born into them and do not leave them easily, since these collectivities provide the frame of meaning within which individual life makes sense. This is as true in modern secular societies as it is in religious or traditional ones. Group rights doctrines exist to safeguard the collective rights-for example, to language-that make individual agency meaningful and valuable. But </w:t>
      </w:r>
      <w:r w:rsidRPr="005D12A0">
        <w:rPr>
          <w:u w:val="single"/>
        </w:rPr>
        <w:t>individual and group interests inevitably conflict. Human rights exist to adjudicate these conflicts, to define the irreducible minimum beyond which group and collective claims must not go in constraining the lives of individuals</w:t>
      </w:r>
      <w:r w:rsidRPr="005D12A0">
        <w:rPr>
          <w:sz w:val="16"/>
        </w:rPr>
        <w:t xml:space="preserve">. CULTURE SHOCK </w:t>
      </w:r>
      <w:r w:rsidRPr="005D12A0">
        <w:rPr>
          <w:u w:val="single"/>
        </w:rPr>
        <w:t>ADOPTING THE VALUES of individual agency does not necessarily entail adopting Western ways of life</w:t>
      </w:r>
      <w:r w:rsidRPr="005D12A0">
        <w:rPr>
          <w:sz w:val="16"/>
        </w:rPr>
        <w:t xml:space="preserve">. </w:t>
      </w:r>
      <w:r w:rsidRPr="005D12A0">
        <w:rPr>
          <w:u w:val="single"/>
        </w:rPr>
        <w:t>Believing in your right not to be tortured or abused need not mean adopting Western dress, speaking Western languages, or approving of the Western lifestyle.</w:t>
      </w:r>
      <w:r w:rsidRPr="005D12A0">
        <w:rPr>
          <w:sz w:val="16"/>
        </w:rPr>
        <w:t xml:space="preserve"> </w:t>
      </w:r>
      <w:r w:rsidRPr="005D12A0">
        <w:rPr>
          <w:u w:val="single"/>
        </w:rPr>
        <w:t>To seek human rights protection is not to change your civilization</w:t>
      </w:r>
      <w:r w:rsidRPr="005D12A0">
        <w:rPr>
          <w:sz w:val="16"/>
        </w:rPr>
        <w:t xml:space="preserve">; </w:t>
      </w:r>
      <w:r w:rsidRPr="005D12A0">
        <w:rPr>
          <w:u w:val="single"/>
        </w:rPr>
        <w:t xml:space="preserve">it is merely to avail </w:t>
      </w:r>
      <w:proofErr w:type="spellStart"/>
      <w:r w:rsidRPr="005D12A0">
        <w:rPr>
          <w:u w:val="single"/>
        </w:rPr>
        <w:t>vourself</w:t>
      </w:r>
      <w:proofErr w:type="spellEnd"/>
      <w:r w:rsidRPr="005D12A0">
        <w:rPr>
          <w:u w:val="single"/>
        </w:rPr>
        <w:t xml:space="preserve"> of</w:t>
      </w:r>
      <w:r w:rsidRPr="005D12A0">
        <w:rPr>
          <w:sz w:val="16"/>
        </w:rPr>
        <w:t xml:space="preserve"> the protections of what the philosopher Isaiah Berlin called "</w:t>
      </w:r>
      <w:r w:rsidRPr="005D12A0">
        <w:rPr>
          <w:u w:val="single"/>
        </w:rPr>
        <w:t>negative liberty</w:t>
      </w:r>
      <w:r w:rsidRPr="005D12A0">
        <w:rPr>
          <w:sz w:val="16"/>
        </w:rPr>
        <w:t xml:space="preserve">": </w:t>
      </w:r>
      <w:r w:rsidRPr="005D12A0">
        <w:rPr>
          <w:u w:val="single"/>
        </w:rPr>
        <w:t>to be free from oppression, bondage, and gross physical harm</w:t>
      </w:r>
      <w:r w:rsidRPr="005D12A0">
        <w:rPr>
          <w:sz w:val="16"/>
        </w:rPr>
        <w:t>. Hu</w:t>
      </w:r>
      <w:r w:rsidRPr="005D12A0">
        <w:rPr>
          <w:u w:val="single"/>
        </w:rPr>
        <w:t xml:space="preserve">man rights do not, and should not, delegitimize traditional </w:t>
      </w:r>
      <w:proofErr w:type="gramStart"/>
      <w:r w:rsidRPr="005D12A0">
        <w:rPr>
          <w:u w:val="single"/>
        </w:rPr>
        <w:t>culture as a whole</w:t>
      </w:r>
      <w:proofErr w:type="gramEnd"/>
      <w:r w:rsidRPr="005D12A0">
        <w:rPr>
          <w:sz w:val="16"/>
        </w:rPr>
        <w:t xml:space="preserve">. The women in Kabul who come to human rights agencies seeking protection from the Taliban do not want to cease being Muslim wives and mothers; they want to combine their traditions with education and professional health care provided by a woman. And they hope the agencies will defend them against being beaten and persecuted for claiming such rights. </w:t>
      </w:r>
      <w:r w:rsidRPr="005D12A0">
        <w:rPr>
          <w:u w:val="single"/>
        </w:rPr>
        <w:t>The legitimacy of such claims is reinforced by the fact that the people who make them are</w:t>
      </w:r>
      <w:r w:rsidRPr="00922B2A">
        <w:rPr>
          <w:u w:val="single"/>
        </w:rPr>
        <w:t xml:space="preserve"> not foreign human rights activists or employees of international organizations but the victims themselves</w:t>
      </w:r>
      <w:r w:rsidRPr="00922B2A">
        <w:rPr>
          <w:sz w:val="16"/>
        </w:rPr>
        <w:t xml:space="preserve">. In Pakistan, for example, it is poor rural women who are criticizing the grotesque distortion of Islamic teaching that claims to justify "honor killings"-in which women are burned alive when they disobey their husbands. </w:t>
      </w:r>
      <w:r w:rsidRPr="00922B2A">
        <w:rPr>
          <w:u w:val="single"/>
        </w:rPr>
        <w:t>Human rights have gone global by going local, empowering the powerless, giving voice to the voiceless</w:t>
      </w:r>
      <w:r w:rsidRPr="00922B2A">
        <w:rPr>
          <w:sz w:val="16"/>
        </w:rPr>
        <w:t xml:space="preserve">. </w:t>
      </w:r>
      <w:r w:rsidRPr="00922B2A">
        <w:rPr>
          <w:u w:val="single"/>
        </w:rPr>
        <w:t>It is simply not the case</w:t>
      </w:r>
      <w:r w:rsidRPr="00922B2A">
        <w:rPr>
          <w:sz w:val="16"/>
        </w:rPr>
        <w:t xml:space="preserve">, as Islamic and Asian critics contend, </w:t>
      </w:r>
      <w:r w:rsidRPr="00922B2A">
        <w:rPr>
          <w:u w:val="single"/>
        </w:rPr>
        <w:t>that human rights force the Western way of life on their societies</w:t>
      </w:r>
      <w:r w:rsidRPr="00922B2A">
        <w:rPr>
          <w:sz w:val="16"/>
        </w:rPr>
        <w:t>. For all its individualism, human rights rhetoric does not require adherents to jettison their other cultural attachments. As the philosopher Jack Donnelly argues, Human rights should human rights assume "that people probably are best suited, and in any case are entitled, not delegitimize to choose the good life for themselves."</w:t>
      </w:r>
    </w:p>
    <w:p w14:paraId="52FD32C0" w14:textId="77777777" w:rsidR="00CE7D08" w:rsidRPr="00B86CD0" w:rsidRDefault="00CE7D08" w:rsidP="00CE7D08"/>
    <w:p w14:paraId="5690D5E0" w14:textId="77777777" w:rsidR="00CE7D08" w:rsidRPr="00B86CD0" w:rsidRDefault="00CE7D08" w:rsidP="00CE7D08">
      <w:pPr>
        <w:pStyle w:val="Heading4"/>
      </w:pPr>
      <w:r w:rsidRPr="00B86CD0">
        <w:t xml:space="preserve">Formalism is key to ethical action. Abstracting from one’s own circumstance is key to mutual recognition of the agency of others. </w:t>
      </w:r>
    </w:p>
    <w:p w14:paraId="0D69E252" w14:textId="77777777" w:rsidR="00CE7D08" w:rsidRPr="00B86CD0" w:rsidRDefault="00CE7D08" w:rsidP="00CE7D08">
      <w:pPr>
        <w:rPr>
          <w:rStyle w:val="Style13ptBold"/>
        </w:rPr>
      </w:pPr>
      <w:r w:rsidRPr="00B86CD0">
        <w:rPr>
          <w:rStyle w:val="Style13ptBold"/>
        </w:rPr>
        <w:t>Farr 2</w:t>
      </w:r>
    </w:p>
    <w:p w14:paraId="321C2581" w14:textId="77777777" w:rsidR="00CE7D08" w:rsidRPr="00B86CD0" w:rsidRDefault="00CE7D08" w:rsidP="00CE7D08">
      <w:pPr>
        <w:rPr>
          <w:sz w:val="16"/>
        </w:rPr>
      </w:pPr>
      <w:r w:rsidRPr="00B86CD0">
        <w:rPr>
          <w:sz w:val="16"/>
        </w:rPr>
        <w:t xml:space="preserve">Arnold Farr (prof of </w:t>
      </w:r>
      <w:proofErr w:type="spellStart"/>
      <w:r w:rsidRPr="00B86CD0">
        <w:rPr>
          <w:sz w:val="16"/>
        </w:rPr>
        <w:t>phil</w:t>
      </w:r>
      <w:proofErr w:type="spellEnd"/>
      <w:r w:rsidRPr="00B86CD0">
        <w:rPr>
          <w:sz w:val="16"/>
        </w:rPr>
        <w:t xml:space="preserve"> @ </w:t>
      </w:r>
      <w:proofErr w:type="spellStart"/>
      <w:r w:rsidRPr="00B86CD0">
        <w:rPr>
          <w:sz w:val="16"/>
        </w:rPr>
        <w:t>UKentucky</w:t>
      </w:r>
      <w:proofErr w:type="spellEnd"/>
      <w:r w:rsidRPr="00B86CD0">
        <w:rPr>
          <w:sz w:val="16"/>
        </w:rPr>
        <w:t>, focusing on German idealism, philosophy of race, postmodernism, psychoanalysis, and liberation philosophy). “Can a Philosophy of Race Afford to Abandon the Kantian Categorical Imperative?” JOURNAL of SOCIAL PHILOSOPHY, Vol. 33 No. 1, Spring 2002, 17–32.</w:t>
      </w:r>
    </w:p>
    <w:p w14:paraId="7CD784CD" w14:textId="77777777" w:rsidR="00CE7D08" w:rsidRPr="00B86CD0" w:rsidRDefault="00CE7D08" w:rsidP="00CE7D08">
      <w:pPr>
        <w:rPr>
          <w:b/>
          <w:u w:val="single"/>
        </w:rPr>
      </w:pPr>
    </w:p>
    <w:p w14:paraId="730E9C7D" w14:textId="77777777" w:rsidR="00CE7D08" w:rsidRPr="00370380" w:rsidRDefault="00CE7D08" w:rsidP="00CE7D08">
      <w:r w:rsidRPr="00CE7D08">
        <w:rPr>
          <w:highlight w:val="green"/>
          <w:u w:val="single"/>
        </w:rPr>
        <w:t>One</w:t>
      </w:r>
      <w:r w:rsidRPr="00370380">
        <w:rPr>
          <w:u w:val="single"/>
        </w:rPr>
        <w:t xml:space="preserve"> of the most popular </w:t>
      </w:r>
      <w:r w:rsidRPr="00CE7D08">
        <w:rPr>
          <w:highlight w:val="green"/>
          <w:u w:val="single"/>
        </w:rPr>
        <w:t>criticism</w:t>
      </w:r>
      <w:r w:rsidRPr="00370380">
        <w:rPr>
          <w:u w:val="single"/>
        </w:rPr>
        <w:t xml:space="preserve">s </w:t>
      </w:r>
      <w:r w:rsidRPr="00CE7D08">
        <w:rPr>
          <w:highlight w:val="green"/>
          <w:u w:val="single"/>
        </w:rPr>
        <w:t>of Kant</w:t>
      </w:r>
      <w:r w:rsidRPr="00370380">
        <w:rPr>
          <w:u w:val="single"/>
        </w:rPr>
        <w:t xml:space="preserve">’s moral philosophy </w:t>
      </w:r>
      <w:r w:rsidRPr="00CE7D08">
        <w:rPr>
          <w:highlight w:val="green"/>
          <w:u w:val="single"/>
        </w:rPr>
        <w:t>is that it is too formalistic.</w:t>
      </w:r>
      <w:r w:rsidRPr="00370380">
        <w:rPr>
          <w:sz w:val="16"/>
        </w:rPr>
        <w:t xml:space="preserve">13 </w:t>
      </w:r>
      <w:r w:rsidRPr="00370380">
        <w:rPr>
          <w:u w:val="single"/>
        </w:rPr>
        <w:t>That is, the universal nature of the categorical imperative leaves it devoid of content.</w:t>
      </w:r>
      <w:r w:rsidRPr="00370380">
        <w:rPr>
          <w:sz w:val="16"/>
        </w:rPr>
        <w:t xml:space="preserve">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7D08">
        <w:rPr>
          <w:highlight w:val="green"/>
          <w:u w:val="single"/>
        </w:rPr>
        <w:t>although a distinction between the universal and the concrete is</w:t>
      </w:r>
      <w:r w:rsidRPr="00370380">
        <w:rPr>
          <w:u w:val="single"/>
        </w:rPr>
        <w:t xml:space="preserve"> a </w:t>
      </w:r>
      <w:r w:rsidRPr="00CE7D08">
        <w:rPr>
          <w:highlight w:val="green"/>
          <w:u w:val="single"/>
        </w:rPr>
        <w:t>valid</w:t>
      </w:r>
      <w:r w:rsidRPr="00370380">
        <w:rPr>
          <w:u w:val="single"/>
        </w:rPr>
        <w:t xml:space="preserve"> distinction, </w:t>
      </w:r>
      <w:r w:rsidRPr="00CE7D08">
        <w:rPr>
          <w:highlight w:val="green"/>
          <w:u w:val="single"/>
        </w:rPr>
        <w:t>the unity of the two is required for</w:t>
      </w:r>
      <w:r w:rsidRPr="00370380">
        <w:rPr>
          <w:u w:val="single"/>
        </w:rPr>
        <w:t xml:space="preserve"> an understanding of human </w:t>
      </w:r>
      <w:r w:rsidRPr="00CE7D08">
        <w:rPr>
          <w:highlight w:val="green"/>
          <w:u w:val="single"/>
        </w:rPr>
        <w:t>agency.</w:t>
      </w:r>
      <w:r w:rsidRPr="00370380">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7D08">
        <w:rPr>
          <w:highlight w:val="green"/>
          <w:u w:val="single"/>
        </w:rPr>
        <w:t>Kant is</w:t>
      </w:r>
      <w:r w:rsidRPr="00370380">
        <w:rPr>
          <w:u w:val="single"/>
        </w:rPr>
        <w:t xml:space="preserve"> often </w:t>
      </w:r>
      <w:r w:rsidRPr="00CE7D08">
        <w:rPr>
          <w:highlight w:val="green"/>
          <w:u w:val="single"/>
        </w:rPr>
        <w:t>accused of making the moral agent an abstract, empty</w:t>
      </w:r>
      <w:r w:rsidRPr="00370380">
        <w:rPr>
          <w:u w:val="single"/>
        </w:rPr>
        <w:t xml:space="preserve">, noumenal </w:t>
      </w:r>
      <w:r w:rsidRPr="00CE7D08">
        <w:rPr>
          <w:highlight w:val="green"/>
          <w:u w:val="single"/>
        </w:rPr>
        <w:t>subject. Nothing could be further from the truth. The Kantian subject is</w:t>
      </w:r>
      <w:r w:rsidRPr="00370380">
        <w:rPr>
          <w:u w:val="single"/>
        </w:rPr>
        <w:t xml:space="preserve"> an </w:t>
      </w:r>
      <w:r w:rsidRPr="00CE7D08">
        <w:rPr>
          <w:highlight w:val="green"/>
          <w:u w:val="single"/>
        </w:rPr>
        <w:t>embodied</w:t>
      </w:r>
      <w:r w:rsidRPr="00370380">
        <w:rPr>
          <w:u w:val="single"/>
        </w:rPr>
        <w:t>, empirical, concrete subject. However, this concrete subject has a dual nature. Kant claims</w:t>
      </w:r>
      <w:r w:rsidRPr="00370380">
        <w:rPr>
          <w:sz w:val="16"/>
        </w:rPr>
        <w:t xml:space="preserve"> in the Critique of Pure Reason as well as in the Grounding </w:t>
      </w:r>
      <w:r w:rsidRPr="00370380">
        <w:rPr>
          <w:u w:val="single"/>
        </w:rPr>
        <w:t>that human beings have an intelligible and empirical character.</w:t>
      </w:r>
      <w:r w:rsidRPr="00370380">
        <w:rPr>
          <w:sz w:val="16"/>
        </w:rPr>
        <w:t xml:space="preserve">15 </w:t>
      </w:r>
      <w:r w:rsidRPr="00370380">
        <w:rPr>
          <w:u w:val="single"/>
        </w:rPr>
        <w:t>It is impossible to understand and do justice to Kant’s moral theory without taking seriously the relation between these two characters. The very concept of morality is impossible without the tension between the two.</w:t>
      </w:r>
      <w:r w:rsidRPr="00370380">
        <w:rPr>
          <w:sz w:val="16"/>
        </w:rPr>
        <w:t xml:space="preserve"> By “empirical character” Kant simply means that we have a sensual nature. We are physical creatures with physical drives or desires. </w:t>
      </w:r>
      <w:r w:rsidRPr="00CE7D08">
        <w:rPr>
          <w:highlight w:val="green"/>
          <w:u w:val="single"/>
        </w:rPr>
        <w:t>The</w:t>
      </w:r>
      <w:r w:rsidRPr="00370380">
        <w:rPr>
          <w:u w:val="single"/>
        </w:rPr>
        <w:t xml:space="preserve"> very </w:t>
      </w:r>
      <w:r w:rsidRPr="00CE7D08">
        <w:rPr>
          <w:highlight w:val="green"/>
          <w:u w:val="single"/>
        </w:rPr>
        <w:t>fact that I cannot simply satisfy my desires without considering the rightness</w:t>
      </w:r>
      <w:r w:rsidRPr="00370380">
        <w:rPr>
          <w:u w:val="single"/>
        </w:rPr>
        <w:t xml:space="preserve"> or wrongness </w:t>
      </w:r>
      <w:r w:rsidRPr="00CE7D08">
        <w:rPr>
          <w:highlight w:val="green"/>
          <w:u w:val="single"/>
        </w:rPr>
        <w:t>of my actions suggests that my empirical character must be held in check</w:t>
      </w:r>
      <w:r w:rsidRPr="00370380">
        <w:rPr>
          <w:u w:val="single"/>
        </w:rPr>
        <w:t xml:space="preserve"> by something, or else I behav</w:t>
      </w:r>
      <w:r>
        <w:rPr>
          <w:u w:val="single"/>
        </w:rPr>
        <w:t>e like a Freudian id. My empiri</w:t>
      </w:r>
      <w:r w:rsidRPr="00370380">
        <w:rPr>
          <w:u w:val="single"/>
        </w:rPr>
        <w:t xml:space="preserve">cal character must be held in check </w:t>
      </w:r>
      <w:r w:rsidRPr="00CE7D08">
        <w:rPr>
          <w:highlight w:val="green"/>
          <w:u w:val="single"/>
        </w:rPr>
        <w:t>by my intelligible character</w:t>
      </w:r>
      <w:r w:rsidRPr="00370380">
        <w:rPr>
          <w:u w:val="single"/>
        </w:rPr>
        <w:t>, which is</w:t>
      </w:r>
      <w:r w:rsidRPr="00370380">
        <w:rPr>
          <w:sz w:val="16"/>
        </w:rPr>
        <w:t xml:space="preserve"> the legislative activity of </w:t>
      </w:r>
      <w:r w:rsidRPr="00370380">
        <w:rPr>
          <w:u w:val="single"/>
        </w:rPr>
        <w:t xml:space="preserve">practical reason. It is through our intelligible character that </w:t>
      </w:r>
      <w:r w:rsidRPr="00CE7D08">
        <w:rPr>
          <w:highlight w:val="green"/>
          <w:u w:val="single"/>
        </w:rPr>
        <w:t>we formulate principles that keep our</w:t>
      </w:r>
      <w:r w:rsidRPr="00370380">
        <w:rPr>
          <w:u w:val="single"/>
        </w:rPr>
        <w:t xml:space="preserve"> empirical </w:t>
      </w:r>
      <w:r w:rsidRPr="00CE7D08">
        <w:rPr>
          <w:highlight w:val="green"/>
          <w:u w:val="single"/>
        </w:rPr>
        <w:t>impulses in check.</w:t>
      </w:r>
      <w:r w:rsidRPr="00370380">
        <w:rPr>
          <w:u w:val="single"/>
        </w:rPr>
        <w:t xml:space="preserve"> The categorical imperative is the supreme principle of morality</w:t>
      </w:r>
      <w:r w:rsidRPr="00370380">
        <w:rPr>
          <w:sz w:val="16"/>
        </w:rPr>
        <w:t xml:space="preserve"> that is </w:t>
      </w:r>
      <w:r w:rsidRPr="00370380">
        <w:rPr>
          <w:u w:val="single"/>
        </w:rPr>
        <w:t>constructed by the moral agent in his/her moment of self-transcendence.</w:t>
      </w:r>
      <w:r w:rsidRPr="00370380">
        <w:rPr>
          <w:sz w:val="16"/>
        </w:rPr>
        <w:t xml:space="preserve"> What I have called self-transcendence may be best explained in the following passage by </w:t>
      </w:r>
      <w:proofErr w:type="spellStart"/>
      <w:r w:rsidRPr="00370380">
        <w:rPr>
          <w:sz w:val="16"/>
        </w:rPr>
        <w:t>Onora</w:t>
      </w:r>
      <w:proofErr w:type="spellEnd"/>
      <w:r w:rsidRPr="00370380">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370380">
        <w:rPr>
          <w:sz w:val="16"/>
        </w:rPr>
        <w:t>universilizability</w:t>
      </w:r>
      <w:proofErr w:type="spellEnd"/>
      <w:r w:rsidRPr="00370380">
        <w:rPr>
          <w:sz w:val="16"/>
        </w:rPr>
        <w:t xml:space="preserve"> criterion is morally signiﬁcant is that it makes our own case no special exception (G, IV, 404). In accepting the Categorical </w:t>
      </w:r>
      <w:proofErr w:type="gramStart"/>
      <w:r w:rsidRPr="00370380">
        <w:rPr>
          <w:sz w:val="16"/>
        </w:rPr>
        <w:t>Imperative</w:t>
      </w:r>
      <w:proofErr w:type="gramEnd"/>
      <w:r w:rsidRPr="00370380">
        <w:rPr>
          <w:sz w:val="16"/>
        </w:rPr>
        <w:t xml:space="preserve"> we accept the moral reality of other selves, and hence the possibility (not, note, the reality) of a moral community. </w:t>
      </w:r>
      <w:r w:rsidRPr="00CE7D08">
        <w:rPr>
          <w:highlight w:val="green"/>
          <w:u w:val="single"/>
        </w:rPr>
        <w:t>The Formula of Universal Law enjoins no more than that we act only on maxims that are open to others also.</w:t>
      </w:r>
      <w:r w:rsidRPr="00370380">
        <w:rPr>
          <w:sz w:val="16"/>
        </w:rPr>
        <w:t>16 O’Neill’s description of the universalizability criterion includes the notion of self-transcendence that I am working to explicate here to the extent that like self-transcendence, universalizable moral prin</w:t>
      </w:r>
      <w:r>
        <w:rPr>
          <w:sz w:val="16"/>
        </w:rPr>
        <w:t>ciples require that the individ</w:t>
      </w:r>
      <w:r w:rsidRPr="00370380">
        <w:rPr>
          <w:sz w:val="16"/>
        </w:rPr>
        <w:t xml:space="preserve">ual think beyond his or her own </w:t>
      </w:r>
      <w:proofErr w:type="gramStart"/>
      <w:r w:rsidRPr="00370380">
        <w:rPr>
          <w:sz w:val="16"/>
        </w:rPr>
        <w:t>particular desires</w:t>
      </w:r>
      <w:proofErr w:type="gramEnd"/>
      <w:r w:rsidRPr="00370380">
        <w:rPr>
          <w:sz w:val="16"/>
        </w:rPr>
        <w:t xml:space="preserve">. </w:t>
      </w:r>
      <w:r w:rsidRPr="00CE7D08">
        <w:rPr>
          <w:highlight w:val="green"/>
          <w:u w:val="single"/>
        </w:rPr>
        <w:t>The individual is not allowed to exclude others as</w:t>
      </w:r>
      <w:r w:rsidRPr="00370380">
        <w:rPr>
          <w:u w:val="single"/>
        </w:rPr>
        <w:t xml:space="preserve"> rational </w:t>
      </w:r>
      <w:r w:rsidRPr="00CE7D08">
        <w:rPr>
          <w:highlight w:val="green"/>
          <w:u w:val="single"/>
        </w:rPr>
        <w:t>moral agents</w:t>
      </w:r>
      <w:r w:rsidRPr="00370380">
        <w:rPr>
          <w:sz w:val="16"/>
        </w:rPr>
        <w:t xml:space="preserve"> who have the right to act as he acts </w:t>
      </w:r>
      <w:proofErr w:type="gramStart"/>
      <w:r w:rsidRPr="00370380">
        <w:rPr>
          <w:sz w:val="16"/>
        </w:rPr>
        <w:t>in a given</w:t>
      </w:r>
      <w:proofErr w:type="gramEnd"/>
      <w:r w:rsidRPr="00370380">
        <w:rPr>
          <w:sz w:val="16"/>
        </w:rPr>
        <w:t xml:space="preserve"> situation. For example, if I decide to use another person merely as a means for my own end I must recognize the other person’s right to do the same to me. I </w:t>
      </w:r>
      <w:proofErr w:type="gramStart"/>
      <w:r w:rsidRPr="00370380">
        <w:rPr>
          <w:sz w:val="16"/>
        </w:rPr>
        <w:t>cannot consistently will</w:t>
      </w:r>
      <w:proofErr w:type="gramEnd"/>
      <w:r w:rsidRPr="00370380">
        <w:rPr>
          <w:sz w:val="16"/>
        </w:rPr>
        <w:t xml:space="preserve"> that I use another as a means only and will that I not be used in the same manner by another. </w:t>
      </w:r>
      <w:r w:rsidRPr="00CE7D08">
        <w:rPr>
          <w:highlight w:val="green"/>
          <w:u w:val="single"/>
        </w:rPr>
        <w:t>Hence,</w:t>
      </w:r>
      <w:r w:rsidRPr="00370380">
        <w:rPr>
          <w:u w:val="single"/>
        </w:rPr>
        <w:t xml:space="preserve"> the </w:t>
      </w:r>
      <w:r w:rsidRPr="00CE7D08">
        <w:rPr>
          <w:highlight w:val="green"/>
          <w:u w:val="single"/>
        </w:rPr>
        <w:t>universalizability</w:t>
      </w:r>
      <w:r w:rsidRPr="00370380">
        <w:rPr>
          <w:u w:val="single"/>
        </w:rPr>
        <w:t xml:space="preserve"> criterion </w:t>
      </w:r>
      <w:r w:rsidRPr="00CE7D08">
        <w:rPr>
          <w:highlight w:val="green"/>
          <w:u w:val="single"/>
        </w:rPr>
        <w:t>is a principle of consistency and</w:t>
      </w:r>
      <w:r w:rsidRPr="00370380">
        <w:rPr>
          <w:u w:val="single"/>
        </w:rPr>
        <w:t xml:space="preserve"> a principle of </w:t>
      </w:r>
      <w:r w:rsidRPr="00CE7D08">
        <w:rPr>
          <w:highlight w:val="green"/>
          <w:u w:val="single"/>
        </w:rPr>
        <w:t>inclusion.</w:t>
      </w:r>
      <w:r w:rsidRPr="00370380">
        <w:rPr>
          <w:sz w:val="16"/>
        </w:rPr>
        <w:t xml:space="preserve"> That is, </w:t>
      </w:r>
      <w:r w:rsidRPr="00370380">
        <w:rPr>
          <w:u w:val="single"/>
        </w:rPr>
        <w:t xml:space="preserve">in choosing my maxims </w:t>
      </w:r>
      <w:r w:rsidRPr="00CE7D08">
        <w:rPr>
          <w:highlight w:val="green"/>
          <w:u w:val="single"/>
        </w:rPr>
        <w:t>I</w:t>
      </w:r>
      <w:r w:rsidRPr="00370380">
        <w:rPr>
          <w:u w:val="single"/>
        </w:rPr>
        <w:t xml:space="preserve"> attempt to </w:t>
      </w:r>
      <w:r w:rsidRPr="00CE7D08">
        <w:rPr>
          <w:highlight w:val="green"/>
          <w:u w:val="single"/>
        </w:rPr>
        <w:t>include the perspective of other moral agents.</w:t>
      </w:r>
      <w:r w:rsidRPr="00370380">
        <w:rPr>
          <w:sz w:val="16"/>
        </w:rPr>
        <w:t xml:space="preserve"> </w:t>
      </w:r>
    </w:p>
    <w:p w14:paraId="12965688" w14:textId="2FA9615B" w:rsidR="00CE7D08" w:rsidRDefault="005D12A0" w:rsidP="005D12A0">
      <w:pPr>
        <w:pStyle w:val="Heading2"/>
      </w:pPr>
      <w:r>
        <w:t>1ar</w:t>
      </w:r>
    </w:p>
    <w:p w14:paraId="3EBA4B70" w14:textId="77777777" w:rsidR="005D12A0" w:rsidRDefault="005D12A0" w:rsidP="005D12A0"/>
    <w:p w14:paraId="53C9C03F" w14:textId="77777777" w:rsidR="005243DB" w:rsidRPr="00C102B9" w:rsidRDefault="005243DB" w:rsidP="005243DB">
      <w:pPr>
        <w:spacing w:after="0" w:line="240" w:lineRule="auto"/>
        <w:textAlignment w:val="baseline"/>
        <w:rPr>
          <w:rFonts w:ascii="&amp;quot" w:eastAsia="Times New Roman" w:hAnsi="&amp;quot" w:cs="Times New Roman"/>
          <w:sz w:val="18"/>
          <w:szCs w:val="18"/>
        </w:rPr>
      </w:pPr>
      <w:r w:rsidRPr="00C102B9">
        <w:rPr>
          <w:rFonts w:eastAsia="Times New Roman"/>
          <w:b/>
          <w:bCs/>
          <w:sz w:val="26"/>
          <w:szCs w:val="26"/>
        </w:rPr>
        <w:t xml:space="preserve">Turn - Their use of educational spaces as a site of empowerment places the judge into the role of the authoritarian adjudicator who molds students in accordance </w:t>
      </w:r>
      <w:proofErr w:type="gramStart"/>
      <w:r w:rsidRPr="00C102B9">
        <w:rPr>
          <w:rFonts w:eastAsia="Times New Roman"/>
          <w:b/>
          <w:bCs/>
          <w:sz w:val="26"/>
          <w:szCs w:val="26"/>
        </w:rPr>
        <w:t>to</w:t>
      </w:r>
      <w:proofErr w:type="gramEnd"/>
      <w:r w:rsidRPr="00C102B9">
        <w:rPr>
          <w:rFonts w:eastAsia="Times New Roman"/>
          <w:b/>
          <w:bCs/>
          <w:sz w:val="26"/>
          <w:szCs w:val="26"/>
        </w:rPr>
        <w:t xml:space="preserve"> a particular political end. This kills any conception o</w:t>
      </w:r>
      <w:r>
        <w:rPr>
          <w:rFonts w:eastAsia="Times New Roman"/>
          <w:b/>
          <w:bCs/>
          <w:sz w:val="26"/>
          <w:szCs w:val="26"/>
        </w:rPr>
        <w:t xml:space="preserve">f ideology </w:t>
      </w:r>
      <w:proofErr w:type="spellStart"/>
      <w:r>
        <w:rPr>
          <w:rFonts w:eastAsia="Times New Roman"/>
          <w:b/>
          <w:bCs/>
          <w:sz w:val="26"/>
          <w:szCs w:val="26"/>
        </w:rPr>
        <w:t>kritik</w:t>
      </w:r>
      <w:proofErr w:type="spellEnd"/>
      <w:r>
        <w:rPr>
          <w:rFonts w:eastAsia="Times New Roman"/>
          <w:b/>
          <w:bCs/>
          <w:sz w:val="26"/>
          <w:szCs w:val="26"/>
        </w:rPr>
        <w:t xml:space="preserve"> </w:t>
      </w:r>
      <w:r w:rsidRPr="00C102B9">
        <w:rPr>
          <w:rFonts w:eastAsia="Times New Roman"/>
          <w:b/>
          <w:bCs/>
          <w:sz w:val="26"/>
          <w:szCs w:val="26"/>
        </w:rPr>
        <w:t>and turns their case.</w:t>
      </w:r>
      <w:r w:rsidRPr="00C102B9">
        <w:rPr>
          <w:rFonts w:eastAsia="Times New Roman"/>
        </w:rPr>
        <w:t>  </w:t>
      </w:r>
    </w:p>
    <w:p w14:paraId="7DE11583" w14:textId="77777777" w:rsidR="005243DB" w:rsidRDefault="005243DB" w:rsidP="005243DB">
      <w:pPr>
        <w:spacing w:after="0" w:line="240" w:lineRule="auto"/>
        <w:ind w:left="360"/>
        <w:textAlignment w:val="baseline"/>
        <w:rPr>
          <w:rFonts w:eastAsia="Times New Roman"/>
          <w:b/>
          <w:bCs/>
          <w:sz w:val="24"/>
        </w:rPr>
      </w:pPr>
    </w:p>
    <w:p w14:paraId="3F03409F" w14:textId="77777777" w:rsidR="005243DB" w:rsidRPr="009C3390" w:rsidRDefault="005243DB" w:rsidP="005243DB">
      <w:pPr>
        <w:spacing w:after="0" w:line="240" w:lineRule="auto"/>
        <w:textAlignment w:val="baseline"/>
        <w:rPr>
          <w:rFonts w:ascii="&amp;quot" w:eastAsia="Times New Roman" w:hAnsi="&amp;quot" w:cs="Times New Roman"/>
          <w:sz w:val="18"/>
          <w:szCs w:val="18"/>
        </w:rPr>
      </w:pPr>
      <w:r w:rsidRPr="009C3390">
        <w:rPr>
          <w:rFonts w:eastAsia="Times New Roman"/>
          <w:b/>
          <w:bCs/>
          <w:sz w:val="24"/>
        </w:rPr>
        <w:t>Rickert 1</w:t>
      </w:r>
      <w:r w:rsidRPr="009C3390">
        <w:rPr>
          <w:rFonts w:eastAsia="Times New Roman"/>
          <w:sz w:val="24"/>
        </w:rPr>
        <w:t xml:space="preserve"> </w:t>
      </w:r>
      <w:r w:rsidRPr="009C3390">
        <w:rPr>
          <w:rFonts w:eastAsia="Times New Roman"/>
          <w:sz w:val="17"/>
          <w:szCs w:val="17"/>
          <w:vertAlign w:val="subscript"/>
        </w:rPr>
        <w:t xml:space="preserve">Rickert, Thomas. ""Hands Up, You're Free": Composition in a Post-Oedipal World." </w:t>
      </w:r>
      <w:proofErr w:type="spellStart"/>
      <w:r w:rsidRPr="009C3390">
        <w:rPr>
          <w:rFonts w:eastAsia="Times New Roman"/>
          <w:sz w:val="17"/>
          <w:szCs w:val="17"/>
          <w:vertAlign w:val="subscript"/>
        </w:rPr>
        <w:t>JacOnline</w:t>
      </w:r>
      <w:proofErr w:type="spellEnd"/>
      <w:r w:rsidRPr="009C3390">
        <w:rPr>
          <w:rFonts w:eastAsia="Times New Roman"/>
          <w:sz w:val="17"/>
          <w:szCs w:val="17"/>
          <w:vertAlign w:val="subscript"/>
        </w:rPr>
        <w:t xml:space="preserve"> Journal</w:t>
      </w:r>
      <w:r w:rsidRPr="009C3390">
        <w:rPr>
          <w:rFonts w:ascii="&amp;quot" w:eastAsia="Times New Roman" w:hAnsi="&amp;quot" w:cs="Times New Roman"/>
          <w:sz w:val="17"/>
          <w:szCs w:val="17"/>
        </w:rPr>
        <w:t> </w:t>
      </w:r>
    </w:p>
    <w:p w14:paraId="7AD2DB51" w14:textId="77777777" w:rsidR="005243DB" w:rsidRDefault="005243DB" w:rsidP="005243DB">
      <w:pPr>
        <w:spacing w:after="0" w:line="240" w:lineRule="auto"/>
        <w:textAlignment w:val="baseline"/>
        <w:rPr>
          <w:rFonts w:eastAsia="Times New Roman"/>
          <w:sz w:val="14"/>
          <w:szCs w:val="14"/>
        </w:rPr>
      </w:pPr>
    </w:p>
    <w:p w14:paraId="06349E2D" w14:textId="77777777" w:rsidR="005243DB" w:rsidRPr="009C3390" w:rsidRDefault="005243DB" w:rsidP="005243DB">
      <w:pPr>
        <w:spacing w:after="0" w:line="240" w:lineRule="auto"/>
        <w:textAlignment w:val="baseline"/>
        <w:rPr>
          <w:rFonts w:ascii="&amp;quot" w:eastAsia="Times New Roman" w:hAnsi="&amp;quot" w:cs="Times New Roman"/>
          <w:sz w:val="18"/>
          <w:szCs w:val="18"/>
        </w:rPr>
      </w:pPr>
      <w:r w:rsidRPr="009C3390">
        <w:rPr>
          <w:rFonts w:eastAsia="Times New Roman"/>
          <w:sz w:val="14"/>
          <w:szCs w:val="14"/>
        </w:rPr>
        <w:t>“</w:t>
      </w:r>
      <w:r w:rsidRPr="009C3390">
        <w:rPr>
          <w:rFonts w:eastAsia="Times New Roman"/>
          <w:b/>
          <w:bCs/>
          <w:u w:val="single"/>
        </w:rPr>
        <w:t xml:space="preserve">An example of </w:t>
      </w:r>
      <w:r w:rsidRPr="009C3390">
        <w:rPr>
          <w:rFonts w:eastAsia="Times New Roman"/>
          <w:b/>
          <w:bCs/>
          <w:u w:val="single"/>
          <w:shd w:val="clear" w:color="auto" w:fill="00FF00"/>
        </w:rPr>
        <w:t>the connection between violence and pedagogy is implicit in</w:t>
      </w:r>
      <w:r w:rsidRPr="009C3390">
        <w:rPr>
          <w:rFonts w:eastAsia="Times New Roman"/>
          <w:b/>
          <w:bCs/>
          <w:u w:val="single"/>
        </w:rPr>
        <w:t xml:space="preserve"> the notion of </w:t>
      </w:r>
      <w:r w:rsidRPr="009C3390">
        <w:rPr>
          <w:rFonts w:eastAsia="Times New Roman"/>
          <w:b/>
          <w:bCs/>
          <w:u w:val="single"/>
          <w:shd w:val="clear" w:color="auto" w:fill="00FF00"/>
        </w:rPr>
        <w:t>being "schooled" as</w:t>
      </w:r>
      <w:r w:rsidRPr="009C3390">
        <w:rPr>
          <w:rFonts w:eastAsia="Times New Roman"/>
          <w:b/>
          <w:bCs/>
          <w:u w:val="single"/>
        </w:rPr>
        <w:t xml:space="preserve"> it has been </w:t>
      </w:r>
      <w:r w:rsidRPr="009C3390">
        <w:rPr>
          <w:rFonts w:eastAsia="Times New Roman"/>
          <w:b/>
          <w:bCs/>
          <w:u w:val="single"/>
          <w:shd w:val="clear" w:color="auto" w:fill="00FF00"/>
        </w:rPr>
        <w:t>conceptualized</w:t>
      </w:r>
      <w:r w:rsidRPr="009C3390">
        <w:rPr>
          <w:rFonts w:eastAsia="Times New Roman"/>
          <w:b/>
          <w:bCs/>
          <w:u w:val="single"/>
        </w:rPr>
        <w:t xml:space="preserve"> </w:t>
      </w:r>
      <w:r w:rsidRPr="009C3390">
        <w:rPr>
          <w:rFonts w:eastAsia="Times New Roman"/>
          <w:b/>
          <w:bCs/>
          <w:u w:val="single"/>
          <w:shd w:val="clear" w:color="auto" w:fill="00FF00"/>
        </w:rPr>
        <w:t>by Giroux</w:t>
      </w:r>
      <w:r w:rsidRPr="009C3390">
        <w:rPr>
          <w:rFonts w:eastAsia="Times New Roman"/>
          <w:sz w:val="14"/>
          <w:szCs w:val="14"/>
        </w:rPr>
        <w:t xml:space="preserve"> and Peter </w:t>
      </w:r>
      <w:proofErr w:type="spellStart"/>
      <w:r w:rsidRPr="009C3390">
        <w:rPr>
          <w:rFonts w:eastAsia="Times New Roman"/>
          <w:sz w:val="14"/>
          <w:szCs w:val="14"/>
        </w:rPr>
        <w:t>Mclaren</w:t>
      </w:r>
      <w:proofErr w:type="spellEnd"/>
      <w:r w:rsidRPr="009C3390">
        <w:rPr>
          <w:rFonts w:eastAsia="Times New Roman"/>
          <w:sz w:val="14"/>
          <w:szCs w:val="14"/>
        </w:rPr>
        <w:t>. They explain, "</w:t>
      </w:r>
      <w:r w:rsidRPr="009C3390">
        <w:rPr>
          <w:rFonts w:eastAsia="Times New Roman"/>
          <w:b/>
          <w:bCs/>
          <w:u w:val="single"/>
          <w:shd w:val="clear" w:color="auto" w:fill="00FF00"/>
        </w:rPr>
        <w:t>Fundamental to</w:t>
      </w:r>
      <w:r w:rsidRPr="009C3390">
        <w:rPr>
          <w:rFonts w:eastAsia="Times New Roman"/>
          <w:b/>
          <w:bCs/>
          <w:u w:val="single"/>
        </w:rPr>
        <w:t xml:space="preserve"> the principles that inform </w:t>
      </w:r>
      <w:r w:rsidRPr="009C3390">
        <w:rPr>
          <w:rFonts w:eastAsia="Times New Roman"/>
          <w:b/>
          <w:bCs/>
          <w:u w:val="single"/>
          <w:shd w:val="clear" w:color="auto" w:fill="00FF00"/>
        </w:rPr>
        <w:t>critical pedagogy is the conviction that schooling</w:t>
      </w:r>
      <w:r w:rsidRPr="009C3390">
        <w:rPr>
          <w:rFonts w:eastAsia="Times New Roman"/>
          <w:b/>
          <w:bCs/>
          <w:u w:val="single"/>
        </w:rPr>
        <w:t xml:space="preserve"> for</w:t>
      </w:r>
      <w:r w:rsidRPr="009C3390">
        <w:rPr>
          <w:rFonts w:eastAsia="Times New Roman"/>
          <w:sz w:val="14"/>
          <w:szCs w:val="14"/>
        </w:rPr>
        <w:t xml:space="preserve"> self- and social </w:t>
      </w:r>
      <w:r w:rsidRPr="009C3390">
        <w:rPr>
          <w:rFonts w:eastAsia="Times New Roman"/>
          <w:b/>
          <w:bCs/>
          <w:u w:val="single"/>
          <w:shd w:val="clear" w:color="auto" w:fill="00FF00"/>
        </w:rPr>
        <w:t>empowerment</w:t>
      </w:r>
      <w:r w:rsidRPr="009C3390">
        <w:rPr>
          <w:rFonts w:eastAsia="Times New Roman"/>
          <w:b/>
          <w:bCs/>
          <w:u w:val="single"/>
        </w:rPr>
        <w:t xml:space="preserve"> </w:t>
      </w:r>
      <w:r w:rsidRPr="009C3390">
        <w:rPr>
          <w:rFonts w:eastAsia="Times New Roman"/>
          <w:b/>
          <w:bCs/>
          <w:u w:val="single"/>
          <w:shd w:val="clear" w:color="auto" w:fill="00FF00"/>
        </w:rPr>
        <w:t xml:space="preserve">is ethically prior </w:t>
      </w:r>
      <w:r w:rsidRPr="009C3390">
        <w:rPr>
          <w:rFonts w:eastAsia="Times New Roman"/>
          <w:b/>
          <w:bCs/>
          <w:u w:val="single"/>
        </w:rPr>
        <w:t>to questions of epistemology or</w:t>
      </w:r>
      <w:r w:rsidRPr="009C3390">
        <w:rPr>
          <w:rFonts w:eastAsia="Times New Roman"/>
          <w:sz w:val="14"/>
          <w:szCs w:val="14"/>
        </w:rPr>
        <w:t xml:space="preserve"> to a mastery of technical or social </w:t>
      </w:r>
      <w:r w:rsidRPr="009C3390">
        <w:rPr>
          <w:rFonts w:eastAsia="Times New Roman"/>
          <w:b/>
          <w:bCs/>
          <w:u w:val="single"/>
        </w:rPr>
        <w:t>skills</w:t>
      </w:r>
      <w:r w:rsidRPr="009C3390">
        <w:rPr>
          <w:rFonts w:eastAsia="Times New Roman"/>
          <w:sz w:val="14"/>
          <w:szCs w:val="14"/>
        </w:rPr>
        <w:t xml:space="preserve"> that are primarily tied to the logic of the marketplace" (153-54). </w:t>
      </w:r>
      <w:r w:rsidRPr="009C3390">
        <w:rPr>
          <w:rFonts w:eastAsia="Times New Roman"/>
          <w:b/>
          <w:bCs/>
          <w:u w:val="single"/>
          <w:shd w:val="clear" w:color="auto" w:fill="00FF00"/>
        </w:rPr>
        <w:t>A presumption</w:t>
      </w:r>
      <w:r w:rsidRPr="009C3390">
        <w:rPr>
          <w:rFonts w:eastAsia="Times New Roman"/>
          <w:b/>
          <w:bCs/>
          <w:u w:val="single"/>
        </w:rPr>
        <w:t xml:space="preserve"> here </w:t>
      </w:r>
      <w:r w:rsidRPr="009C3390">
        <w:rPr>
          <w:rFonts w:eastAsia="Times New Roman"/>
          <w:b/>
          <w:bCs/>
          <w:u w:val="single"/>
          <w:shd w:val="clear" w:color="auto" w:fill="00FF00"/>
        </w:rPr>
        <w:t>is that</w:t>
      </w:r>
      <w:r w:rsidRPr="009C3390">
        <w:rPr>
          <w:rFonts w:eastAsia="Times New Roman"/>
          <w:b/>
          <w:bCs/>
          <w:u w:val="single"/>
        </w:rPr>
        <w:t xml:space="preserve"> it </w:t>
      </w:r>
      <w:r w:rsidRPr="009C3390">
        <w:rPr>
          <w:rFonts w:eastAsia="Times New Roman"/>
        </w:rPr>
        <w:t>is</w:t>
      </w:r>
      <w:r w:rsidRPr="009C3390">
        <w:rPr>
          <w:rFonts w:eastAsia="Times New Roman"/>
          <w:b/>
          <w:bCs/>
          <w:u w:val="single"/>
          <w:shd w:val="clear" w:color="auto" w:fill="00FF00"/>
        </w:rPr>
        <w:t xml:space="preserve"> the teacher</w:t>
      </w:r>
      <w:r w:rsidRPr="009C3390">
        <w:rPr>
          <w:rFonts w:eastAsia="Times New Roman"/>
          <w:b/>
          <w:bCs/>
          <w:u w:val="single"/>
        </w:rPr>
        <w:t xml:space="preserve"> who </w:t>
      </w:r>
      <w:r w:rsidRPr="009C3390">
        <w:rPr>
          <w:rFonts w:eastAsia="Times New Roman"/>
          <w:b/>
          <w:bCs/>
          <w:u w:val="single"/>
          <w:shd w:val="clear" w:color="auto" w:fill="00FF00"/>
        </w:rPr>
        <w:t>knows (best</w:t>
      </w:r>
      <w:r w:rsidRPr="009C3390">
        <w:rPr>
          <w:rFonts w:eastAsia="Times New Roman"/>
          <w:sz w:val="14"/>
          <w:szCs w:val="14"/>
          <w:shd w:val="clear" w:color="auto" w:fill="00FF00"/>
        </w:rPr>
        <w:t>)</w:t>
      </w:r>
      <w:r w:rsidRPr="009C3390">
        <w:rPr>
          <w:rFonts w:eastAsia="Times New Roman"/>
          <w:sz w:val="14"/>
          <w:szCs w:val="14"/>
        </w:rPr>
        <w:t xml:space="preserve">, and this orientation gives the concept of schooling a particular bite: </w:t>
      </w:r>
      <w:r w:rsidRPr="009C3390">
        <w:rPr>
          <w:rFonts w:eastAsia="Times New Roman"/>
          <w:b/>
          <w:bCs/>
          <w:u w:val="single"/>
          <w:shd w:val="clear" w:color="auto" w:fill="00FF00"/>
        </w:rPr>
        <w:t>though</w:t>
      </w:r>
      <w:r w:rsidRPr="009C3390">
        <w:rPr>
          <w:rFonts w:eastAsia="Times New Roman"/>
          <w:b/>
          <w:bCs/>
          <w:u w:val="single"/>
        </w:rPr>
        <w:t xml:space="preserve"> </w:t>
      </w:r>
      <w:r w:rsidRPr="009C3390">
        <w:rPr>
          <w:rFonts w:eastAsia="Times New Roman"/>
          <w:b/>
          <w:bCs/>
          <w:u w:val="single"/>
          <w:shd w:val="clear" w:color="auto" w:fill="00FF00"/>
        </w:rPr>
        <w:t>it presents itself as oppositional to the state and</w:t>
      </w:r>
      <w:r w:rsidRPr="009C3390">
        <w:rPr>
          <w:rFonts w:eastAsia="Times New Roman"/>
          <w:b/>
          <w:bCs/>
          <w:u w:val="single"/>
        </w:rPr>
        <w:t xml:space="preserve"> the </w:t>
      </w:r>
      <w:r w:rsidRPr="009C3390">
        <w:rPr>
          <w:rFonts w:eastAsia="Times New Roman"/>
          <w:b/>
          <w:bCs/>
          <w:u w:val="single"/>
          <w:shd w:val="clear" w:color="auto" w:fill="00FF00"/>
        </w:rPr>
        <w:t>dominant forms of pedagogy</w:t>
      </w:r>
      <w:r w:rsidRPr="009C3390">
        <w:rPr>
          <w:rFonts w:eastAsia="Times New Roman"/>
          <w:b/>
          <w:bCs/>
          <w:u w:val="single"/>
        </w:rPr>
        <w:t xml:space="preserve"> that serve the state and its capitalist interests, </w:t>
      </w:r>
      <w:r w:rsidRPr="009C3390">
        <w:rPr>
          <w:rFonts w:eastAsia="Times New Roman"/>
          <w:b/>
          <w:bCs/>
          <w:u w:val="single"/>
          <w:shd w:val="clear" w:color="auto" w:fill="00FF00"/>
        </w:rPr>
        <w:t>it</w:t>
      </w:r>
      <w:r w:rsidRPr="009C3390">
        <w:rPr>
          <w:rFonts w:eastAsia="Times New Roman"/>
          <w:b/>
          <w:bCs/>
          <w:u w:val="single"/>
        </w:rPr>
        <w:t xml:space="preserve"> nevertheless </w:t>
      </w:r>
      <w:r w:rsidRPr="009C3390">
        <w:rPr>
          <w:rFonts w:eastAsia="Times New Roman"/>
          <w:b/>
          <w:bCs/>
          <w:u w:val="single"/>
          <w:shd w:val="clear" w:color="auto" w:fill="00FF00"/>
        </w:rPr>
        <w:t>reinscribes an authoritarian model</w:t>
      </w:r>
      <w:r w:rsidRPr="009C3390">
        <w:rPr>
          <w:rFonts w:eastAsia="Times New Roman"/>
          <w:b/>
          <w:bCs/>
          <w:u w:val="single"/>
        </w:rPr>
        <w:t xml:space="preserve"> that is </w:t>
      </w:r>
      <w:r w:rsidRPr="009C3390">
        <w:rPr>
          <w:rFonts w:eastAsia="Times New Roman"/>
          <w:b/>
          <w:bCs/>
          <w:u w:val="single"/>
          <w:shd w:val="clear" w:color="auto" w:fill="00FF00"/>
        </w:rPr>
        <w:t>congruent</w:t>
      </w:r>
      <w:r w:rsidRPr="009C3390">
        <w:rPr>
          <w:rFonts w:eastAsia="Times New Roman"/>
          <w:b/>
          <w:bCs/>
          <w:u w:val="single"/>
        </w:rPr>
        <w:t xml:space="preserve"> </w:t>
      </w:r>
      <w:r w:rsidRPr="009C3390">
        <w:rPr>
          <w:rFonts w:eastAsia="Times New Roman"/>
          <w:b/>
          <w:bCs/>
          <w:u w:val="single"/>
          <w:shd w:val="clear" w:color="auto" w:fill="00FF00"/>
        </w:rPr>
        <w:t>with</w:t>
      </w:r>
      <w:r w:rsidRPr="009C3390">
        <w:rPr>
          <w:rFonts w:eastAsia="Times New Roman"/>
          <w:b/>
          <w:bCs/>
          <w:u w:val="single"/>
        </w:rPr>
        <w:t xml:space="preserve"> any number of oedipalizing </w:t>
      </w:r>
      <w:r w:rsidRPr="009C3390">
        <w:rPr>
          <w:rFonts w:eastAsia="Times New Roman"/>
          <w:b/>
          <w:bCs/>
          <w:u w:val="single"/>
          <w:shd w:val="clear" w:color="auto" w:fill="00FF00"/>
        </w:rPr>
        <w:t>pedagogies that "school" the student in proper behavior</w:t>
      </w:r>
      <w:r w:rsidRPr="009C3390">
        <w:rPr>
          <w:rFonts w:eastAsia="Times New Roman"/>
          <w:sz w:val="14"/>
          <w:szCs w:val="14"/>
        </w:rPr>
        <w:t>. As Diane Davis notes</w:t>
      </w:r>
      <w:r w:rsidRPr="00B37082">
        <w:rPr>
          <w:rFonts w:eastAsia="Times New Roman"/>
          <w:sz w:val="14"/>
          <w:szCs w:val="14"/>
        </w:rPr>
        <w:t xml:space="preserve">, </w:t>
      </w:r>
      <w:r w:rsidRPr="00B37082">
        <w:rPr>
          <w:rFonts w:eastAsia="Times New Roman"/>
          <w:b/>
          <w:bCs/>
          <w:u w:val="single"/>
          <w:shd w:val="clear" w:color="auto" w:fill="00FF00"/>
        </w:rPr>
        <w:t>radical</w:t>
      </w:r>
      <w:r w:rsidRPr="00B37082">
        <w:rPr>
          <w:rFonts w:eastAsia="Times New Roman"/>
          <w:b/>
          <w:bCs/>
          <w:u w:val="single"/>
        </w:rPr>
        <w:t xml:space="preserve">, feminist, </w:t>
      </w:r>
      <w:r w:rsidRPr="00B37082">
        <w:rPr>
          <w:rFonts w:eastAsia="Times New Roman"/>
          <w:b/>
          <w:bCs/>
          <w:u w:val="single"/>
          <w:shd w:val="clear" w:color="auto" w:fill="00FF00"/>
        </w:rPr>
        <w:t>and liberatory pedagogies</w:t>
      </w:r>
      <w:r w:rsidRPr="00B37082">
        <w:rPr>
          <w:rFonts w:eastAsia="Times New Roman"/>
          <w:b/>
          <w:bCs/>
          <w:u w:val="single"/>
        </w:rPr>
        <w:t xml:space="preserve"> "often </w:t>
      </w:r>
      <w:r w:rsidRPr="00B37082">
        <w:rPr>
          <w:rFonts w:eastAsia="Times New Roman"/>
          <w:b/>
          <w:bCs/>
          <w:u w:val="single"/>
          <w:shd w:val="clear" w:color="auto" w:fill="00FF00"/>
        </w:rPr>
        <w:t>camouflage pedagogical violence in their move from</w:t>
      </w:r>
      <w:r w:rsidRPr="00B37082">
        <w:rPr>
          <w:rFonts w:eastAsia="Times New Roman"/>
          <w:b/>
          <w:bCs/>
          <w:u w:val="single"/>
        </w:rPr>
        <w:t xml:space="preserve"> </w:t>
      </w:r>
      <w:r w:rsidRPr="00B37082">
        <w:rPr>
          <w:rFonts w:eastAsia="Times New Roman"/>
          <w:b/>
          <w:bCs/>
          <w:u w:val="single"/>
          <w:shd w:val="clear" w:color="auto" w:fill="00FF00"/>
        </w:rPr>
        <w:t>one</w:t>
      </w:r>
      <w:r w:rsidRPr="00B37082">
        <w:rPr>
          <w:rFonts w:eastAsia="Times New Roman"/>
          <w:b/>
          <w:bCs/>
          <w:u w:val="single"/>
        </w:rPr>
        <w:t xml:space="preserve"> mode of </w:t>
      </w:r>
      <w:r w:rsidRPr="00B37082">
        <w:rPr>
          <w:rFonts w:eastAsia="Times New Roman"/>
          <w:b/>
          <w:bCs/>
          <w:u w:val="single"/>
          <w:shd w:val="clear" w:color="auto" w:fill="00FF00"/>
        </w:rPr>
        <w:t>'normalization' to another</w:t>
      </w:r>
      <w:r w:rsidRPr="00B37082">
        <w:rPr>
          <w:rFonts w:eastAsia="Times New Roman"/>
          <w:b/>
          <w:bCs/>
          <w:u w:val="single"/>
        </w:rPr>
        <w:t xml:space="preserve">" and "function within a disciplinary matrix of power, a covert carceral system, </w:t>
      </w:r>
      <w:r w:rsidRPr="00B37082">
        <w:rPr>
          <w:rFonts w:eastAsia="Times New Roman"/>
          <w:b/>
          <w:bCs/>
          <w:u w:val="single"/>
          <w:shd w:val="clear" w:color="auto" w:fill="00FF00"/>
        </w:rPr>
        <w:t>that aims to create useful subjects for particular</w:t>
      </w:r>
      <w:r w:rsidRPr="00B37082">
        <w:rPr>
          <w:rFonts w:eastAsia="Times New Roman"/>
          <w:b/>
          <w:bCs/>
          <w:u w:val="single"/>
        </w:rPr>
        <w:t xml:space="preserve"> political </w:t>
      </w:r>
      <w:r w:rsidRPr="00B37082">
        <w:rPr>
          <w:rFonts w:eastAsia="Times New Roman"/>
          <w:b/>
          <w:bCs/>
          <w:u w:val="single"/>
          <w:shd w:val="clear" w:color="auto" w:fill="00FF00"/>
        </w:rPr>
        <w:t>agendas</w:t>
      </w:r>
      <w:r w:rsidRPr="00B37082">
        <w:rPr>
          <w:rFonts w:eastAsia="Times New Roman"/>
          <w:sz w:val="14"/>
          <w:szCs w:val="14"/>
        </w:rPr>
        <w:t xml:space="preserve">" (212). </w:t>
      </w:r>
      <w:r w:rsidRPr="00B37082">
        <w:rPr>
          <w:rFonts w:eastAsia="Times New Roman"/>
          <w:b/>
          <w:bCs/>
          <w:u w:val="single"/>
          <w:shd w:val="clear" w:color="auto" w:fill="00FF00"/>
        </w:rPr>
        <w:t>Such</w:t>
      </w:r>
      <w:r w:rsidRPr="00B37082">
        <w:rPr>
          <w:rFonts w:eastAsia="Times New Roman"/>
          <w:sz w:val="14"/>
          <w:szCs w:val="14"/>
        </w:rPr>
        <w:t xml:space="preserve"> oedipalizing </w:t>
      </w:r>
      <w:r w:rsidRPr="00B37082">
        <w:rPr>
          <w:rFonts w:eastAsia="Times New Roman"/>
          <w:b/>
          <w:bCs/>
          <w:u w:val="single"/>
          <w:shd w:val="clear" w:color="auto" w:fill="00FF00"/>
        </w:rPr>
        <w:t>pedagogies are less effective in practice</w:t>
      </w:r>
      <w:r w:rsidRPr="00B37082">
        <w:rPr>
          <w:rFonts w:eastAsia="Times New Roman"/>
          <w:b/>
          <w:bCs/>
          <w:u w:val="single"/>
        </w:rPr>
        <w:t xml:space="preserve"> than what the claims for them assert</w:t>
      </w:r>
      <w:r w:rsidRPr="00B37082">
        <w:rPr>
          <w:rFonts w:eastAsia="Times New Roman"/>
          <w:sz w:val="14"/>
          <w:szCs w:val="14"/>
        </w:rPr>
        <w:t xml:space="preserve">; indeed, </w:t>
      </w:r>
      <w:r w:rsidRPr="00B37082">
        <w:rPr>
          <w:rFonts w:eastAsia="Times New Roman"/>
          <w:b/>
          <w:bCs/>
          <w:u w:val="single"/>
        </w:rPr>
        <w:t xml:space="preserve">the attempt </w:t>
      </w:r>
      <w:r w:rsidRPr="00B37082">
        <w:rPr>
          <w:rFonts w:eastAsia="Times New Roman"/>
          <w:b/>
          <w:bCs/>
          <w:u w:val="single"/>
          <w:shd w:val="clear" w:color="auto" w:fill="00FF00"/>
        </w:rPr>
        <w:t>to "school" students</w:t>
      </w:r>
      <w:r w:rsidRPr="00B37082">
        <w:rPr>
          <w:rFonts w:eastAsia="Times New Roman"/>
          <w:b/>
          <w:bCs/>
          <w:u w:val="single"/>
        </w:rPr>
        <w:t xml:space="preserve"> in the manner </w:t>
      </w:r>
      <w:r w:rsidRPr="00B37082">
        <w:rPr>
          <w:rFonts w:eastAsia="Times New Roman"/>
          <w:b/>
          <w:bCs/>
          <w:u w:val="single"/>
          <w:shd w:val="clear" w:color="auto" w:fill="00FF00"/>
        </w:rPr>
        <w:t>called for by Giroux</w:t>
      </w:r>
      <w:r w:rsidRPr="00B37082">
        <w:rPr>
          <w:rFonts w:eastAsia="Times New Roman"/>
          <w:sz w:val="14"/>
          <w:szCs w:val="14"/>
        </w:rPr>
        <w:t xml:space="preserve"> and McLaren </w:t>
      </w:r>
      <w:r w:rsidRPr="00B37082">
        <w:rPr>
          <w:rFonts w:eastAsia="Times New Roman"/>
          <w:b/>
          <w:bCs/>
          <w:u w:val="single"/>
          <w:shd w:val="clear" w:color="auto" w:fill="00FF00"/>
        </w:rPr>
        <w:t>is</w:t>
      </w:r>
      <w:r w:rsidRPr="00B37082">
        <w:rPr>
          <w:rFonts w:eastAsia="Times New Roman"/>
          <w:b/>
          <w:bCs/>
          <w:u w:val="single"/>
        </w:rPr>
        <w:t xml:space="preserve"> </w:t>
      </w:r>
      <w:r w:rsidRPr="00B37082">
        <w:rPr>
          <w:rFonts w:eastAsia="Times New Roman"/>
          <w:b/>
          <w:bCs/>
          <w:u w:val="single"/>
          <w:shd w:val="clear" w:color="auto" w:fill="00FF00"/>
        </w:rPr>
        <w:t>complicitous with the malaise of postmodern cynicism</w:t>
      </w:r>
      <w:r w:rsidRPr="00B37082">
        <w:rPr>
          <w:rFonts w:eastAsia="Times New Roman"/>
          <w:sz w:val="14"/>
          <w:szCs w:val="14"/>
        </w:rPr>
        <w:t xml:space="preserve">. </w:t>
      </w:r>
      <w:r w:rsidRPr="00B37082">
        <w:rPr>
          <w:rFonts w:eastAsia="Times New Roman"/>
          <w:b/>
          <w:bCs/>
          <w:u w:val="single"/>
          <w:shd w:val="clear" w:color="auto" w:fill="00FF00"/>
        </w:rPr>
        <w:t>Students will</w:t>
      </w:r>
      <w:r w:rsidRPr="00B37082">
        <w:rPr>
          <w:rFonts w:eastAsia="Times New Roman"/>
          <w:b/>
          <w:bCs/>
          <w:u w:val="single"/>
        </w:rPr>
        <w:t xml:space="preserve"> dutifully </w:t>
      </w:r>
      <w:r w:rsidRPr="00B37082">
        <w:rPr>
          <w:rFonts w:eastAsia="Times New Roman"/>
          <w:b/>
          <w:bCs/>
          <w:u w:val="single"/>
          <w:shd w:val="clear" w:color="auto" w:fill="00FF00"/>
        </w:rPr>
        <w:t>go through their</w:t>
      </w:r>
      <w:r w:rsidRPr="00B37082">
        <w:rPr>
          <w:rFonts w:eastAsia="Times New Roman"/>
          <w:b/>
          <w:bCs/>
          <w:u w:val="single"/>
        </w:rPr>
        <w:t xml:space="preserve"> liberatory </w:t>
      </w:r>
      <w:r w:rsidRPr="00B37082">
        <w:rPr>
          <w:rFonts w:eastAsia="Times New Roman"/>
          <w:b/>
          <w:bCs/>
          <w:u w:val="single"/>
          <w:shd w:val="clear" w:color="auto" w:fill="00FF00"/>
        </w:rPr>
        <w:t>motions</w:t>
      </w:r>
      <w:r w:rsidRPr="00B37082">
        <w:rPr>
          <w:rFonts w:eastAsia="Times New Roman"/>
          <w:sz w:val="14"/>
          <w:szCs w:val="14"/>
        </w:rPr>
        <w:t xml:space="preserve">, producing the proper assignments, </w:t>
      </w:r>
      <w:r w:rsidRPr="00B37082">
        <w:rPr>
          <w:rFonts w:eastAsia="Times New Roman"/>
          <w:b/>
          <w:bCs/>
          <w:u w:val="single"/>
        </w:rPr>
        <w:t>but it remains an open question whether they carry an oppositional politics with them. The "</w:t>
      </w:r>
      <w:r w:rsidRPr="00B37082">
        <w:rPr>
          <w:rFonts w:eastAsia="Times New Roman"/>
          <w:b/>
          <w:bCs/>
          <w:u w:val="single"/>
          <w:shd w:val="clear" w:color="auto" w:fill="00FF00"/>
        </w:rPr>
        <w:t>critical distance</w:t>
      </w:r>
      <w:r w:rsidRPr="00B37082">
        <w:rPr>
          <w:rFonts w:eastAsia="Times New Roman"/>
          <w:b/>
          <w:bCs/>
          <w:u w:val="single"/>
        </w:rPr>
        <w:t xml:space="preserve">" </w:t>
      </w:r>
      <w:r w:rsidRPr="00B37082">
        <w:rPr>
          <w:rFonts w:eastAsia="Times New Roman"/>
          <w:b/>
          <w:bCs/>
          <w:u w:val="single"/>
          <w:shd w:val="clear" w:color="auto" w:fill="00FF00"/>
        </w:rPr>
        <w:t>supposedly created</w:t>
      </w:r>
      <w:r w:rsidRPr="00B37082">
        <w:rPr>
          <w:rFonts w:eastAsia="Times New Roman"/>
          <w:b/>
          <w:bCs/>
          <w:u w:val="single"/>
        </w:rPr>
        <w:t xml:space="preserve"> with liberatory pedagogy </w:t>
      </w:r>
      <w:r w:rsidRPr="00B37082">
        <w:rPr>
          <w:rFonts w:eastAsia="Times New Roman"/>
          <w:b/>
          <w:bCs/>
          <w:u w:val="single"/>
          <w:shd w:val="clear" w:color="auto" w:fill="00FF00"/>
        </w:rPr>
        <w:t xml:space="preserve">also </w:t>
      </w:r>
      <w:proofErr w:type="gramStart"/>
      <w:r w:rsidRPr="00B37082">
        <w:rPr>
          <w:rFonts w:eastAsia="Times New Roman"/>
          <w:b/>
          <w:bCs/>
          <w:u w:val="single"/>
          <w:shd w:val="clear" w:color="auto" w:fill="00FF00"/>
        </w:rPr>
        <w:t>opens up</w:t>
      </w:r>
      <w:proofErr w:type="gramEnd"/>
      <w:r w:rsidRPr="00B37082">
        <w:rPr>
          <w:rFonts w:eastAsia="Times New Roman"/>
          <w:b/>
          <w:bCs/>
          <w:u w:val="single"/>
          <w:shd w:val="clear" w:color="auto" w:fill="00FF00"/>
        </w:rPr>
        <w:t xml:space="preserve"> a cynical distance</w:t>
      </w:r>
      <w:r w:rsidRPr="00B37082">
        <w:rPr>
          <w:rFonts w:eastAsia="Times New Roman"/>
          <w:b/>
          <w:bCs/>
          <w:u w:val="single"/>
        </w:rPr>
        <w:t xml:space="preserve"> toward the writing produced in class</w:t>
      </w:r>
      <w:r w:rsidRPr="00B37082">
        <w:rPr>
          <w:rFonts w:eastAsia="Times New Roman"/>
          <w:sz w:val="14"/>
          <w:szCs w:val="14"/>
        </w:rPr>
        <w:t>.” (299-300)</w:t>
      </w:r>
      <w:r w:rsidRPr="009C3390">
        <w:rPr>
          <w:rFonts w:eastAsia="Times New Roman"/>
          <w:sz w:val="14"/>
          <w:szCs w:val="14"/>
        </w:rPr>
        <w:t> </w:t>
      </w:r>
    </w:p>
    <w:p w14:paraId="2BA4DF9E" w14:textId="77777777" w:rsidR="005243DB" w:rsidRDefault="005243DB" w:rsidP="005243DB">
      <w:pPr>
        <w:spacing w:after="0" w:line="240" w:lineRule="auto"/>
        <w:textAlignment w:val="baseline"/>
        <w:rPr>
          <w:rFonts w:eastAsia="Times New Roman"/>
          <w:b/>
          <w:bCs/>
          <w:sz w:val="26"/>
          <w:szCs w:val="26"/>
        </w:rPr>
      </w:pPr>
    </w:p>
    <w:p w14:paraId="6F237DDF" w14:textId="3E554334" w:rsidR="005243DB" w:rsidRPr="009C3390" w:rsidRDefault="005243DB" w:rsidP="005243DB">
      <w:pPr>
        <w:spacing w:after="0" w:line="240" w:lineRule="auto"/>
        <w:textAlignment w:val="baseline"/>
        <w:rPr>
          <w:rFonts w:ascii="&amp;quot" w:eastAsia="Times New Roman" w:hAnsi="&amp;quot" w:cs="Times New Roman"/>
          <w:b/>
          <w:bCs/>
          <w:sz w:val="18"/>
          <w:szCs w:val="18"/>
        </w:rPr>
      </w:pPr>
      <w:r w:rsidRPr="009C3390">
        <w:rPr>
          <w:rFonts w:eastAsia="Times New Roman"/>
          <w:b/>
          <w:bCs/>
          <w:sz w:val="26"/>
          <w:szCs w:val="26"/>
        </w:rPr>
        <w:t xml:space="preserve">Turns their impacts, even if debate should be empowering, their method inherently disempowers students by placing the judge as an authoritarian figure. Their call for recognition as </w:t>
      </w:r>
      <w:r>
        <w:rPr>
          <w:rFonts w:eastAsia="Times New Roman"/>
          <w:b/>
          <w:bCs/>
          <w:sz w:val="26"/>
          <w:szCs w:val="26"/>
        </w:rPr>
        <w:t>minority</w:t>
      </w:r>
      <w:r w:rsidRPr="009C3390">
        <w:rPr>
          <w:rFonts w:eastAsia="Times New Roman"/>
          <w:b/>
          <w:bCs/>
          <w:sz w:val="26"/>
          <w:szCs w:val="26"/>
        </w:rPr>
        <w:t xml:space="preserve"> puts the judge into a position where they must either grant or deny recognition, which is a terrible model for debate</w:t>
      </w:r>
    </w:p>
    <w:p w14:paraId="0C6C88C5" w14:textId="77777777" w:rsidR="00B37082" w:rsidRDefault="00B37082" w:rsidP="00B37082"/>
    <w:p w14:paraId="0E1A1B47" w14:textId="410F464D" w:rsidR="00F6014E" w:rsidRPr="00CE7D08" w:rsidRDefault="00F6014E" w:rsidP="00CE7D08"/>
    <w:sectPr w:rsidR="00F6014E" w:rsidRPr="00CE7D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475AA6"/>
    <w:multiLevelType w:val="hybridMultilevel"/>
    <w:tmpl w:val="C1B8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1A4DC9"/>
    <w:multiLevelType w:val="hybridMultilevel"/>
    <w:tmpl w:val="CB40C9D2"/>
    <w:lvl w:ilvl="0" w:tplc="FE9C6FA6">
      <w:start w:val="1"/>
      <w:numFmt w:val="decimal"/>
      <w:lvlText w:val="%1."/>
      <w:lvlJc w:val="left"/>
      <w:pPr>
        <w:ind w:left="630" w:hanging="360"/>
      </w:pPr>
      <w:rPr>
        <w:rFonts w:hint="default"/>
        <w:b/>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EB64BE"/>
    <w:rsid w:val="000139A3"/>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391"/>
    <w:rsid w:val="00407037"/>
    <w:rsid w:val="004605D6"/>
    <w:rsid w:val="004C60E8"/>
    <w:rsid w:val="004E3579"/>
    <w:rsid w:val="004E728B"/>
    <w:rsid w:val="004F39E0"/>
    <w:rsid w:val="005243DB"/>
    <w:rsid w:val="00537BD5"/>
    <w:rsid w:val="0057268A"/>
    <w:rsid w:val="005D12A0"/>
    <w:rsid w:val="005D2912"/>
    <w:rsid w:val="006065BD"/>
    <w:rsid w:val="00611702"/>
    <w:rsid w:val="00645FA9"/>
    <w:rsid w:val="00647866"/>
    <w:rsid w:val="00665003"/>
    <w:rsid w:val="006A2AD0"/>
    <w:rsid w:val="006C2375"/>
    <w:rsid w:val="006D4ECC"/>
    <w:rsid w:val="00722258"/>
    <w:rsid w:val="007243E5"/>
    <w:rsid w:val="00766EA0"/>
    <w:rsid w:val="007A2226"/>
    <w:rsid w:val="007D164C"/>
    <w:rsid w:val="007F5B66"/>
    <w:rsid w:val="00823A1C"/>
    <w:rsid w:val="00845B9D"/>
    <w:rsid w:val="00860984"/>
    <w:rsid w:val="008B3ECB"/>
    <w:rsid w:val="008B4E85"/>
    <w:rsid w:val="008C1B2E"/>
    <w:rsid w:val="008F5079"/>
    <w:rsid w:val="0091627E"/>
    <w:rsid w:val="0097032B"/>
    <w:rsid w:val="009D2EAD"/>
    <w:rsid w:val="009D54B2"/>
    <w:rsid w:val="009E1922"/>
    <w:rsid w:val="009F7ED2"/>
    <w:rsid w:val="00A93661"/>
    <w:rsid w:val="00A95652"/>
    <w:rsid w:val="00AC0AB8"/>
    <w:rsid w:val="00B17FAD"/>
    <w:rsid w:val="00B33C6D"/>
    <w:rsid w:val="00B37082"/>
    <w:rsid w:val="00B4508F"/>
    <w:rsid w:val="00B55AD5"/>
    <w:rsid w:val="00B8057C"/>
    <w:rsid w:val="00B85E14"/>
    <w:rsid w:val="00BD6238"/>
    <w:rsid w:val="00BF593B"/>
    <w:rsid w:val="00BF773A"/>
    <w:rsid w:val="00BF7E81"/>
    <w:rsid w:val="00C13773"/>
    <w:rsid w:val="00C17CC8"/>
    <w:rsid w:val="00C61C39"/>
    <w:rsid w:val="00C83417"/>
    <w:rsid w:val="00C9604F"/>
    <w:rsid w:val="00CA091A"/>
    <w:rsid w:val="00CA19AA"/>
    <w:rsid w:val="00CC5298"/>
    <w:rsid w:val="00CD736E"/>
    <w:rsid w:val="00CD798D"/>
    <w:rsid w:val="00CE161E"/>
    <w:rsid w:val="00CE7D08"/>
    <w:rsid w:val="00CF59A8"/>
    <w:rsid w:val="00D325A9"/>
    <w:rsid w:val="00D36A8A"/>
    <w:rsid w:val="00D61409"/>
    <w:rsid w:val="00D6691E"/>
    <w:rsid w:val="00D71170"/>
    <w:rsid w:val="00DA1C92"/>
    <w:rsid w:val="00DA25D4"/>
    <w:rsid w:val="00DA6538"/>
    <w:rsid w:val="00E15E75"/>
    <w:rsid w:val="00E5262C"/>
    <w:rsid w:val="00E8068E"/>
    <w:rsid w:val="00EB64BE"/>
    <w:rsid w:val="00EC7DC4"/>
    <w:rsid w:val="00ED30CF"/>
    <w:rsid w:val="00F176EF"/>
    <w:rsid w:val="00F45E10"/>
    <w:rsid w:val="00F6014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1C9A7"/>
  <w15:chartTrackingRefBased/>
  <w15:docId w15:val="{4B055A20-C204-4F26-B0EF-E11F0460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5E14"/>
    <w:rPr>
      <w:rFonts w:ascii="Calibri" w:hAnsi="Calibri" w:cs="Calibri"/>
    </w:rPr>
  </w:style>
  <w:style w:type="paragraph" w:styleId="Heading1">
    <w:name w:val="heading 1"/>
    <w:aliases w:val="Pocket"/>
    <w:basedOn w:val="Normal"/>
    <w:next w:val="Normal"/>
    <w:link w:val="Heading1Char"/>
    <w:qFormat/>
    <w:rsid w:val="00B85E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5E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B85E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B85E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5E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5E14"/>
  </w:style>
  <w:style w:type="character" w:customStyle="1" w:styleId="Heading1Char">
    <w:name w:val="Heading 1 Char"/>
    <w:aliases w:val="Pocket Char"/>
    <w:basedOn w:val="DefaultParagraphFont"/>
    <w:link w:val="Heading1"/>
    <w:rsid w:val="00B85E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5E14"/>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B85E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85E14"/>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B"/>
    <w:basedOn w:val="DefaultParagraphFont"/>
    <w:link w:val="textbold"/>
    <w:uiPriority w:val="7"/>
    <w:qFormat/>
    <w:rsid w:val="00B85E1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5E14"/>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B85E1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B85E14"/>
    <w:rPr>
      <w:color w:val="auto"/>
      <w:u w:val="none"/>
    </w:rPr>
  </w:style>
  <w:style w:type="character" w:styleId="FollowedHyperlink">
    <w:name w:val="FollowedHyperlink"/>
    <w:basedOn w:val="DefaultParagraphFont"/>
    <w:uiPriority w:val="99"/>
    <w:semiHidden/>
    <w:unhideWhenUsed/>
    <w:rsid w:val="00B85E14"/>
    <w:rPr>
      <w:color w:val="auto"/>
      <w:u w:val="none"/>
    </w:rPr>
  </w:style>
  <w:style w:type="character" w:styleId="UnresolvedMention">
    <w:name w:val="Unresolved Mention"/>
    <w:basedOn w:val="DefaultParagraphFont"/>
    <w:uiPriority w:val="99"/>
    <w:semiHidden/>
    <w:unhideWhenUsed/>
    <w:rsid w:val="00C61C39"/>
    <w:rPr>
      <w:color w:val="605E5C"/>
      <w:shd w:val="clear" w:color="auto" w:fill="E1DFDD"/>
    </w:rPr>
  </w:style>
  <w:style w:type="paragraph" w:customStyle="1" w:styleId="Emphasis1">
    <w:name w:val="Emphasis1"/>
    <w:basedOn w:val="Normal"/>
    <w:autoRedefine/>
    <w:uiPriority w:val="7"/>
    <w:qFormat/>
    <w:rsid w:val="00C61C3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link w:val="Emphasis"/>
    <w:uiPriority w:val="7"/>
    <w:qFormat/>
    <w:rsid w:val="00CE7D0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uiPriority w:val="6"/>
    <w:qFormat/>
    <w:rsid w:val="00C61C39"/>
    <w:pPr>
      <w:widowControl w:val="0"/>
      <w:suppressAutoHyphens/>
      <w:spacing w:after="200"/>
      <w:contextualSpacing/>
    </w:pPr>
    <w:rPr>
      <w:rFonts w:asciiTheme="minorHAnsi" w:hAnsiTheme="minorHAnsi" w:cstheme="minorBidi"/>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C61C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61C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pers.ssrn.com/sol3/papers.cfm?abstract_id=1426343" TargetMode="External"/><Relationship Id="rId3" Type="http://schemas.openxmlformats.org/officeDocument/2006/relationships/styles" Target="styles.xml"/><Relationship Id="rId7" Type="http://schemas.openxmlformats.org/officeDocument/2006/relationships/hyperlink" Target="https://iislweb.org/docs/Diederiks200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11255</Words>
  <Characters>64154</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6</cp:revision>
  <dcterms:created xsi:type="dcterms:W3CDTF">2022-03-19T17:10:00Z</dcterms:created>
  <dcterms:modified xsi:type="dcterms:W3CDTF">2022-03-19T18:07:00Z</dcterms:modified>
</cp:coreProperties>
</file>