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DB90D" w14:textId="77777777" w:rsidR="00CF39AE" w:rsidRDefault="00CF39AE" w:rsidP="00CF39AE">
      <w:pPr>
        <w:pStyle w:val="Heading1"/>
      </w:pPr>
      <w:bookmarkStart w:id="0" w:name="_Hlk96155634"/>
      <w:r>
        <w:t>AC – Trust Kant JF22</w:t>
      </w:r>
    </w:p>
    <w:p w14:paraId="53E12800" w14:textId="77777777" w:rsidR="00CF39AE" w:rsidRDefault="00CF39AE" w:rsidP="00CF39AE">
      <w:pPr>
        <w:pStyle w:val="Heading2"/>
      </w:pPr>
      <w:r>
        <w:t>1AC</w:t>
      </w:r>
    </w:p>
    <w:p w14:paraId="7FC860A3" w14:textId="77777777" w:rsidR="00CF39AE" w:rsidRDefault="00CF39AE" w:rsidP="00CF39AE">
      <w:pPr>
        <w:pStyle w:val="Heading3"/>
      </w:pPr>
      <w:r>
        <w:t>Framework</w:t>
      </w:r>
    </w:p>
    <w:p w14:paraId="453048D9" w14:textId="77777777" w:rsidR="00CF39AE" w:rsidRDefault="00CF39AE" w:rsidP="00CF39AE"/>
    <w:p w14:paraId="68677B94" w14:textId="77777777" w:rsidR="00CF39AE" w:rsidRDefault="00CF39AE" w:rsidP="00CF39AE">
      <w:pPr>
        <w:pStyle w:val="Heading4"/>
      </w:pPr>
      <w:r>
        <w:t xml:space="preserve">I affirm.  </w:t>
      </w:r>
    </w:p>
    <w:p w14:paraId="64FCD94B" w14:textId="77777777" w:rsidR="00CF39AE" w:rsidRPr="009D566A" w:rsidRDefault="00CF39AE" w:rsidP="00CF39AE"/>
    <w:p w14:paraId="53290E1A" w14:textId="77777777" w:rsidR="00CF39AE" w:rsidRDefault="00CF39AE" w:rsidP="00CF39AE">
      <w:pPr>
        <w:pStyle w:val="Heading4"/>
      </w:pPr>
      <w:r>
        <w:t>The value is justice, which is giving each their due as “is unjust” is the evaluative phrase in the topic.</w:t>
      </w:r>
    </w:p>
    <w:p w14:paraId="690EDEF3" w14:textId="77777777" w:rsidR="00CF39AE" w:rsidRDefault="00CF39AE" w:rsidP="00CF39AE"/>
    <w:p w14:paraId="7A8BF281" w14:textId="77777777" w:rsidR="00CF39AE" w:rsidRDefault="00CF39AE" w:rsidP="00CF39AE">
      <w:pPr>
        <w:pStyle w:val="Heading4"/>
      </w:pPr>
      <w:r>
        <w:t>Justice is only possible under a unified rule of law</w:t>
      </w:r>
    </w:p>
    <w:p w14:paraId="65E34415" w14:textId="77777777" w:rsidR="00CF39AE" w:rsidRPr="008B102A" w:rsidRDefault="00CF39AE" w:rsidP="00CF39AE">
      <w:pPr>
        <w:rPr>
          <w:rStyle w:val="Style13ptBold"/>
        </w:rPr>
      </w:pPr>
      <w:r>
        <w:rPr>
          <w:rStyle w:val="Style13ptBold"/>
        </w:rPr>
        <w:t>Waldron 96</w:t>
      </w:r>
    </w:p>
    <w:p w14:paraId="5AB7D855" w14:textId="77777777" w:rsidR="00CF39AE" w:rsidRDefault="00CF39AE" w:rsidP="00CF39AE">
      <w:pPr>
        <w:rPr>
          <w:sz w:val="16"/>
        </w:rPr>
      </w:pPr>
      <w:r w:rsidRPr="008B102A">
        <w:rPr>
          <w:sz w:val="16"/>
        </w:rPr>
        <w:t xml:space="preserve">Waldron, Jeremy [Professor of Law and Philosophy at the NYU School of Law]. “Kant’s Legal Positivism” Harvard Law Review, </w:t>
      </w:r>
      <w:proofErr w:type="gramStart"/>
      <w:r w:rsidRPr="008B102A">
        <w:rPr>
          <w:sz w:val="16"/>
        </w:rPr>
        <w:t>May,</w:t>
      </w:r>
      <w:proofErr w:type="gramEnd"/>
      <w:r w:rsidRPr="008B102A">
        <w:rPr>
          <w:sz w:val="16"/>
        </w:rPr>
        <w:t xml:space="preserve"> 1996, Vol. 109, No. 7 (May, 1996), pp. 1535-156</w:t>
      </w:r>
    </w:p>
    <w:p w14:paraId="59F314A3" w14:textId="77777777" w:rsidR="00CF39AE" w:rsidRPr="008B102A" w:rsidRDefault="00CF39AE" w:rsidP="00CF39AE">
      <w:pPr>
        <w:rPr>
          <w:sz w:val="16"/>
        </w:rPr>
      </w:pPr>
    </w:p>
    <w:p w14:paraId="5D6B904C" w14:textId="77777777" w:rsidR="00CF39AE" w:rsidRPr="00B507C1" w:rsidRDefault="00CF39AE" w:rsidP="00CF39AE">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w:t>
      </w:r>
      <w:proofErr w:type="gramStart"/>
      <w:r w:rsidRPr="00B507C1">
        <w:rPr>
          <w:sz w:val="16"/>
        </w:rPr>
        <w:t>really just</w:t>
      </w:r>
      <w:proofErr w:type="gramEnd"/>
      <w:r w:rsidRPr="00B507C1">
        <w:rPr>
          <w:sz w:val="16"/>
        </w:rPr>
        <w:t xml:space="preserve">,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028BA0B6" w14:textId="77777777" w:rsidR="00CF39AE" w:rsidRDefault="00CF39AE" w:rsidP="00CF39AE"/>
    <w:p w14:paraId="41A10536" w14:textId="77777777" w:rsidR="00CF39AE" w:rsidRPr="0054328F" w:rsidRDefault="00CF39AE" w:rsidP="00CF39AE">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5951D111" w14:textId="77777777" w:rsidR="00CF39AE" w:rsidRDefault="00CF39AE" w:rsidP="00CF39AE">
      <w:r w:rsidRPr="006C4219">
        <w:rPr>
          <w:rStyle w:val="Style13ptBold"/>
        </w:rPr>
        <w:t>Ripstein, 9</w:t>
      </w:r>
      <w:r>
        <w:t xml:space="preserve"> -- Professor of Law and Philosophy and University Professor at the University of Toronto </w:t>
      </w:r>
    </w:p>
    <w:p w14:paraId="32CE71F6" w14:textId="77777777" w:rsidR="00CF39AE" w:rsidRDefault="00CF39AE" w:rsidP="00CF39AE">
      <w:r>
        <w:t xml:space="preserve">[Arthur, "Force and Freedom: Kant’s Legal and Political Philosophy", Harvard University Press, 2009, accessed 1-14-22] </w:t>
      </w:r>
    </w:p>
    <w:p w14:paraId="34F6BCB7" w14:textId="77777777" w:rsidR="00CF39AE" w:rsidRDefault="00CF39AE" w:rsidP="00CF39AE"/>
    <w:p w14:paraId="78B283DB" w14:textId="77777777" w:rsidR="00CF39AE" w:rsidRPr="003D0FC3" w:rsidRDefault="00CF39AE" w:rsidP="00CF39AE">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C44A10">
        <w:rPr>
          <w:rStyle w:val="StyleUnderline"/>
          <w:highlight w:val="green"/>
        </w:rPr>
        <w:t xml:space="preserve">state power is </w:t>
      </w:r>
      <w:r w:rsidRPr="00C44A10">
        <w:rPr>
          <w:rStyle w:val="Emphasis"/>
          <w:highlight w:val="green"/>
        </w:rPr>
        <w:t>only</w:t>
      </w:r>
      <w:r w:rsidRPr="00C44A10">
        <w:rPr>
          <w:rStyle w:val="StyleUnderline"/>
          <w:highlight w:val="green"/>
        </w:rPr>
        <w:t xml:space="preserve"> justified to create a </w:t>
      </w:r>
      <w:r w:rsidRPr="00C44A10">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t>
      </w:r>
      <w:proofErr w:type="spellStart"/>
      <w:r w:rsidRPr="000C4D4F">
        <w:rPr>
          <w:sz w:val="12"/>
        </w:rPr>
        <w:t>Walzer</w:t>
      </w:r>
      <w:proofErr w:type="spellEnd"/>
      <w:r w:rsidRPr="000C4D4F">
        <w:rPr>
          <w:sz w:val="12"/>
        </w:rPr>
        <w:t xml:space="preserve">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73795E6B" w14:textId="77777777" w:rsidR="00CF39AE" w:rsidRPr="000C4D4F" w:rsidRDefault="00CF39AE" w:rsidP="00CF39AE">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w:t>
      </w:r>
      <w:proofErr w:type="gramStart"/>
      <w:r w:rsidRPr="003D0FC3">
        <w:rPr>
          <w:sz w:val="12"/>
        </w:rPr>
        <w:t xml:space="preserve">In order </w:t>
      </w:r>
      <w:r w:rsidRPr="003D0FC3">
        <w:rPr>
          <w:rStyle w:val="StyleUnderline"/>
        </w:rPr>
        <w:t>to</w:t>
      </w:r>
      <w:proofErr w:type="gramEnd"/>
      <w:r w:rsidRPr="003D0FC3">
        <w:rPr>
          <w:rStyle w:val="StyleUnderline"/>
        </w:rPr>
        <w:t xml:space="preserve">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12282470" w14:textId="77777777" w:rsidR="00CF39AE" w:rsidRPr="000C4D4F" w:rsidRDefault="00CF39AE" w:rsidP="00CF39AE">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290A9004" w14:textId="77777777" w:rsidR="00CF39AE" w:rsidRPr="000C4D4F" w:rsidRDefault="00CF39AE" w:rsidP="00CF39AE">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C44A10">
        <w:rPr>
          <w:rStyle w:val="StyleUnderline"/>
          <w:highlight w:val="green"/>
        </w:rPr>
        <w:t>questions about</w:t>
      </w:r>
      <w:r w:rsidRPr="000C4D4F">
        <w:rPr>
          <w:rStyle w:val="StyleUnderline"/>
        </w:rPr>
        <w:t xml:space="preserve"> the allocation of </w:t>
      </w:r>
      <w:r w:rsidRPr="00C44A10">
        <w:rPr>
          <w:rStyle w:val="StyleUnderline"/>
          <w:highlight w:val="green"/>
        </w:rPr>
        <w:t xml:space="preserve">benefits and burdens arise </w:t>
      </w:r>
      <w:r w:rsidRPr="00C44A10">
        <w:rPr>
          <w:rStyle w:val="Emphasis"/>
          <w:highlight w:val="green"/>
        </w:rPr>
        <w:t>only</w:t>
      </w:r>
      <w:r w:rsidRPr="00C44A10">
        <w:rPr>
          <w:rStyle w:val="StyleUnderline"/>
          <w:highlight w:val="green"/>
        </w:rPr>
        <w:t xml:space="preserve"> within </w:t>
      </w:r>
      <w:r w:rsidRPr="00C44A10">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w:t>
      </w:r>
      <w:proofErr w:type="gramStart"/>
      <w:r w:rsidRPr="000C4D4F">
        <w:rPr>
          <w:sz w:val="12"/>
        </w:rPr>
        <w:t xml:space="preserve">Both of </w:t>
      </w:r>
      <w:r w:rsidRPr="00C44A10">
        <w:rPr>
          <w:rStyle w:val="StyleUnderline"/>
          <w:highlight w:val="green"/>
        </w:rPr>
        <w:t>the</w:t>
      </w:r>
      <w:r w:rsidRPr="000C4D4F">
        <w:rPr>
          <w:sz w:val="12"/>
        </w:rPr>
        <w:t>se</w:t>
      </w:r>
      <w:proofErr w:type="gramEnd"/>
      <w:r w:rsidRPr="000C4D4F">
        <w:rPr>
          <w:sz w:val="12"/>
        </w:rPr>
        <w:t xml:space="preserve"> ideas—the </w:t>
      </w:r>
      <w:r w:rsidRPr="00C44A10">
        <w:rPr>
          <w:rStyle w:val="Emphasis"/>
          <w:highlight w:val="green"/>
        </w:rPr>
        <w:t>utilitarian</w:t>
      </w:r>
      <w:r w:rsidRPr="00C44A10">
        <w:rPr>
          <w:rStyle w:val="StyleUnderline"/>
          <w:highlight w:val="green"/>
        </w:rPr>
        <w:t xml:space="preserve"> idea</w:t>
      </w:r>
      <w:r w:rsidRPr="000C4D4F">
        <w:rPr>
          <w:rStyle w:val="StyleUnderline"/>
        </w:rPr>
        <w:t xml:space="preserve"> that </w:t>
      </w:r>
      <w:r w:rsidRPr="00C44A10">
        <w:rPr>
          <w:rStyle w:val="StyleUnderline"/>
          <w:highlight w:val="green"/>
        </w:rPr>
        <w:t>someone can be compelled</w:t>
      </w:r>
      <w:r w:rsidRPr="000C4D4F">
        <w:rPr>
          <w:rStyle w:val="StyleUnderline"/>
        </w:rPr>
        <w:t xml:space="preserve"> to contribute </w:t>
      </w:r>
      <w:r w:rsidRPr="00C44A10">
        <w:rPr>
          <w:rStyle w:val="StyleUnderline"/>
          <w:highlight w:val="green"/>
        </w:rPr>
        <w:t>when</w:t>
      </w:r>
      <w:r w:rsidRPr="000C4D4F">
        <w:rPr>
          <w:rStyle w:val="StyleUnderline"/>
        </w:rPr>
        <w:t xml:space="preserve">ever </w:t>
      </w:r>
      <w:r w:rsidRPr="00C44A10">
        <w:rPr>
          <w:rStyle w:val="StyleUnderline"/>
          <w:highlight w:val="green"/>
        </w:rPr>
        <w:t>others</w:t>
      </w:r>
      <w:r w:rsidRPr="000C4D4F">
        <w:rPr>
          <w:rStyle w:val="StyleUnderline"/>
        </w:rPr>
        <w:t xml:space="preserve"> will </w:t>
      </w:r>
      <w:r w:rsidRPr="00C44A10">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C44A10">
        <w:rPr>
          <w:rStyle w:val="StyleUnderline"/>
          <w:highlight w:val="green"/>
        </w:rPr>
        <w:t xml:space="preserve">are </w:t>
      </w:r>
      <w:r w:rsidRPr="00C44A10">
        <w:rPr>
          <w:rStyle w:val="Emphasis"/>
          <w:highlight w:val="green"/>
        </w:rPr>
        <w:t>inconsistent</w:t>
      </w:r>
      <w:r w:rsidRPr="00C44A10">
        <w:rPr>
          <w:rStyle w:val="StyleUnderline"/>
          <w:highlight w:val="green"/>
        </w:rPr>
        <w:t xml:space="preserve"> with the idea that people are </w:t>
      </w:r>
      <w:r w:rsidRPr="00C44A10">
        <w:rPr>
          <w:rStyle w:val="Emphasis"/>
          <w:highlight w:val="green"/>
        </w:rPr>
        <w:t>free to determine what their own purposes will be</w:t>
      </w:r>
      <w:r w:rsidRPr="00C44A10">
        <w:rPr>
          <w:rStyle w:val="StyleUnderline"/>
          <w:highlight w:val="green"/>
        </w:rPr>
        <w:t>.</w:t>
      </w:r>
      <w:r w:rsidRPr="000C4D4F">
        <w:rPr>
          <w:sz w:val="12"/>
        </w:rPr>
        <w:t xml:space="preserve"> </w:t>
      </w:r>
      <w:r w:rsidRPr="00C44A10">
        <w:rPr>
          <w:rStyle w:val="StyleUnderline"/>
          <w:highlight w:val="green"/>
        </w:rPr>
        <w:t>Neither the benefit to others nor</w:t>
      </w:r>
      <w:r w:rsidRPr="000C4D4F">
        <w:rPr>
          <w:rStyle w:val="StyleUnderline"/>
        </w:rPr>
        <w:t xml:space="preserve"> the fact </w:t>
      </w:r>
      <w:r w:rsidRPr="00C44A10">
        <w:rPr>
          <w:rStyle w:val="StyleUnderline"/>
          <w:highlight w:val="green"/>
        </w:rPr>
        <w:t>that you</w:t>
      </w:r>
      <w:r w:rsidRPr="000C4D4F">
        <w:rPr>
          <w:rStyle w:val="StyleUnderline"/>
        </w:rPr>
        <w:t xml:space="preserve"> yourself </w:t>
      </w:r>
      <w:r w:rsidRPr="00C44A10">
        <w:rPr>
          <w:rStyle w:val="StyleUnderline"/>
          <w:highlight w:val="green"/>
        </w:rPr>
        <w:t xml:space="preserve">receive a benefit is </w:t>
      </w:r>
      <w:r w:rsidRPr="00C44A10">
        <w:rPr>
          <w:rStyle w:val="Emphasis"/>
          <w:highlight w:val="green"/>
        </w:rPr>
        <w:t>sufficient</w:t>
      </w:r>
      <w:r w:rsidRPr="00C44A10">
        <w:rPr>
          <w:rStyle w:val="StyleUnderline"/>
          <w:highlight w:val="green"/>
        </w:rPr>
        <w:t xml:space="preserve"> to </w:t>
      </w:r>
      <w:r w:rsidRPr="00C44A10">
        <w:rPr>
          <w:rStyle w:val="Emphasis"/>
          <w:highlight w:val="green"/>
        </w:rPr>
        <w:t>compel you</w:t>
      </w:r>
      <w:r w:rsidRPr="00C44A10">
        <w:rPr>
          <w:rStyle w:val="StyleUnderline"/>
          <w:highlight w:val="green"/>
        </w:rPr>
        <w:t xml:space="preserve"> to pursue an end that </w:t>
      </w:r>
      <w:r w:rsidRPr="00C44A10">
        <w:rPr>
          <w:rStyle w:val="Emphasis"/>
          <w:highlight w:val="green"/>
        </w:rPr>
        <w:t>you do not share</w:t>
      </w:r>
      <w:r w:rsidRPr="000C4D4F">
        <w:rPr>
          <w:sz w:val="12"/>
        </w:rPr>
        <w:t>. However, public provision does not require any such principle.</w:t>
      </w:r>
    </w:p>
    <w:p w14:paraId="1543AD31" w14:textId="77777777" w:rsidR="00CF39AE" w:rsidRDefault="00CF39AE" w:rsidP="00CF39AE"/>
    <w:p w14:paraId="6057EC11" w14:textId="77777777" w:rsidR="00CF39AE" w:rsidRDefault="00CF39AE" w:rsidP="00CF39AE">
      <w:pPr>
        <w:pStyle w:val="Heading4"/>
      </w:pPr>
      <w:r>
        <w:t xml:space="preserve">Therefore, the criterion is respect for the rule of law. To clarify, I’m not saying that anything that follows from the rule of law is just. Instead, an action that fails to adhere to rule of law is unjust. </w:t>
      </w:r>
    </w:p>
    <w:p w14:paraId="28083C04" w14:textId="77777777" w:rsidR="00CF39AE" w:rsidRDefault="00CF39AE" w:rsidP="00CF39AE"/>
    <w:p w14:paraId="5EF3383F" w14:textId="77777777" w:rsidR="00CF39AE" w:rsidRDefault="00CF39AE" w:rsidP="00CF39AE">
      <w:pPr>
        <w:pStyle w:val="Heading4"/>
      </w:pPr>
      <w:r>
        <w:t xml:space="preserve">Prefer this criterion for 2 additional reasons. </w:t>
      </w:r>
    </w:p>
    <w:p w14:paraId="33C1BE13" w14:textId="77777777" w:rsidR="00CF39AE" w:rsidRDefault="00CF39AE" w:rsidP="00CF39AE"/>
    <w:p w14:paraId="2AA5BC0A" w14:textId="77777777" w:rsidR="00CF39AE" w:rsidRPr="00F50F02" w:rsidRDefault="00CF39AE" w:rsidP="00CF39AE">
      <w:pPr>
        <w:pStyle w:val="Heading4"/>
      </w:pPr>
      <w:r>
        <w:t xml:space="preserve">First, rule of law is </w:t>
      </w:r>
      <w:r>
        <w:rPr>
          <w:u w:val="single"/>
        </w:rPr>
        <w:t>instrumentally</w:t>
      </w:r>
      <w:r>
        <w:t xml:space="preserve"> necessary for a well-functioning society</w:t>
      </w:r>
    </w:p>
    <w:p w14:paraId="332B9D02" w14:textId="77777777" w:rsidR="00CF39AE" w:rsidRPr="00B507C1" w:rsidRDefault="00CF39AE" w:rsidP="00CF39AE">
      <w:pPr>
        <w:rPr>
          <w:rStyle w:val="Style13ptBold"/>
        </w:rPr>
      </w:pPr>
      <w:r>
        <w:rPr>
          <w:rStyle w:val="Style13ptBold"/>
        </w:rPr>
        <w:t>Bingham 10</w:t>
      </w:r>
    </w:p>
    <w:p w14:paraId="2B33133F" w14:textId="77777777" w:rsidR="00CF39AE" w:rsidRDefault="00CF39AE" w:rsidP="00CF39AE">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w:t>
      </w:r>
      <w:proofErr w:type="gramStart"/>
      <w:r w:rsidRPr="00B507C1">
        <w:rPr>
          <w:sz w:val="16"/>
        </w:rPr>
        <w:t>Justice</w:t>
      </w:r>
      <w:proofErr w:type="gramEnd"/>
      <w:r w:rsidRPr="00B507C1">
        <w:rPr>
          <w:sz w:val="16"/>
        </w:rPr>
        <w:t xml:space="preserve"> and Senior Law Lord. He was described as the greatest lawyer of his generation, 2010, The Rule of Law, London: Allen Lane.</w:t>
      </w:r>
    </w:p>
    <w:p w14:paraId="6176103B" w14:textId="77777777" w:rsidR="00CF39AE" w:rsidRPr="00B507C1" w:rsidRDefault="00CF39AE" w:rsidP="00CF39AE">
      <w:pPr>
        <w:rPr>
          <w:sz w:val="16"/>
        </w:rPr>
      </w:pPr>
    </w:p>
    <w:p w14:paraId="0959980E" w14:textId="77777777" w:rsidR="00CF39AE" w:rsidRPr="00F50F02" w:rsidRDefault="00CF39AE" w:rsidP="00CF39AE">
      <w:pPr>
        <w:rPr>
          <w:sz w:val="16"/>
        </w:rPr>
      </w:pPr>
      <w:r w:rsidRPr="00F50F02">
        <w:rPr>
          <w:sz w:val="16"/>
        </w:rPr>
        <w:t xml:space="preserve">I think there are really three reasons. </w:t>
      </w:r>
      <w:r w:rsidRPr="00C44A10">
        <w:rPr>
          <w:rStyle w:val="Emphasis"/>
          <w:highlight w:val="green"/>
        </w:rPr>
        <w:t>First</w:t>
      </w:r>
      <w:r w:rsidRPr="00F50F02">
        <w:rPr>
          <w:sz w:val="16"/>
        </w:rPr>
        <w:t xml:space="preserve">, and most obviously, </w:t>
      </w:r>
      <w:r w:rsidRPr="00C44A10">
        <w:rPr>
          <w:highlight w:val="green"/>
          <w:u w:val="single"/>
        </w:rPr>
        <w:t>if you and I are liable to be prosecuted,</w:t>
      </w:r>
      <w:r w:rsidRPr="00F50F02">
        <w:rPr>
          <w:u w:val="single"/>
        </w:rPr>
        <w:t xml:space="preserve"> </w:t>
      </w:r>
      <w:proofErr w:type="gramStart"/>
      <w:r w:rsidRPr="00F50F02">
        <w:rPr>
          <w:u w:val="single"/>
        </w:rPr>
        <w:t>fined</w:t>
      </w:r>
      <w:proofErr w:type="gramEnd"/>
      <w:r w:rsidRPr="00F50F02">
        <w:rPr>
          <w:u w:val="single"/>
        </w:rPr>
        <w:t xml:space="preserve"> and perhaps imprisoned for doing or failing to do something, </w:t>
      </w:r>
      <w:r w:rsidRPr="00C44A10">
        <w:rPr>
          <w:highlight w:val="green"/>
          <w:u w:val="single"/>
        </w:rPr>
        <w:t>we ought to be able</w:t>
      </w:r>
      <w:r w:rsidRPr="00F50F02">
        <w:rPr>
          <w:u w:val="single"/>
        </w:rPr>
        <w:t xml:space="preserve">, without undue difficulty, </w:t>
      </w:r>
      <w:r w:rsidRPr="00C44A10">
        <w:rPr>
          <w:highlight w:val="green"/>
          <w:u w:val="single"/>
        </w:rPr>
        <w:t>to find out what</w:t>
      </w:r>
      <w:r w:rsidRPr="00F50F02">
        <w:rPr>
          <w:u w:val="single"/>
        </w:rPr>
        <w:t xml:space="preserve"> it is </w:t>
      </w:r>
      <w:r w:rsidRPr="00C44A10">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w:t>
      </w:r>
      <w:proofErr w:type="spellStart"/>
      <w:r w:rsidRPr="00F50F02">
        <w:rPr>
          <w:sz w:val="16"/>
        </w:rPr>
        <w:t>behaviour</w:t>
      </w:r>
      <w:proofErr w:type="spellEnd"/>
      <w:r w:rsidRPr="00F50F02">
        <w:rPr>
          <w:sz w:val="16"/>
        </w:rPr>
        <w:t xml:space="preserve">, and we cannot be discouraged if we do not know, and cannot reasonably easily discover, what it is we should not do. The </w:t>
      </w:r>
      <w:r w:rsidRPr="00C44A10">
        <w:rPr>
          <w:rStyle w:val="Emphasis"/>
          <w:highlight w:val="green"/>
        </w:rPr>
        <w:t>second</w:t>
      </w:r>
      <w:r w:rsidRPr="00F50F02">
        <w:t xml:space="preserve"> </w:t>
      </w:r>
      <w:r w:rsidRPr="00F50F02">
        <w:rPr>
          <w:sz w:val="16"/>
        </w:rPr>
        <w:t xml:space="preserve">reason is rather similar, but not tied to the criminal law. </w:t>
      </w:r>
      <w:r w:rsidRPr="00C44A10">
        <w:rPr>
          <w:highlight w:val="green"/>
          <w:u w:val="single"/>
        </w:rPr>
        <w:t>If we are to claim</w:t>
      </w:r>
      <w:r w:rsidRPr="00F50F02">
        <w:rPr>
          <w:u w:val="single"/>
        </w:rPr>
        <w:t xml:space="preserve"> </w:t>
      </w:r>
      <w:r w:rsidRPr="00F50F02">
        <w:rPr>
          <w:sz w:val="16"/>
        </w:rPr>
        <w:t xml:space="preserve">the </w:t>
      </w:r>
      <w:r w:rsidRPr="00C44A10">
        <w:rPr>
          <w:highlight w:val="green"/>
          <w:u w:val="single"/>
        </w:rPr>
        <w:t>rights</w:t>
      </w:r>
      <w:r w:rsidRPr="00F50F02">
        <w:rPr>
          <w:u w:val="single"/>
        </w:rPr>
        <w:t xml:space="preserve"> </w:t>
      </w:r>
      <w:r w:rsidRPr="00F50F02">
        <w:rPr>
          <w:sz w:val="16"/>
        </w:rPr>
        <w:t xml:space="preserve">which the civil (that is, non-criminal) law gives us, </w:t>
      </w:r>
      <w:r w:rsidRPr="00C44A10">
        <w:rPr>
          <w:highlight w:val="green"/>
          <w:u w:val="single"/>
        </w:rPr>
        <w:t>or</w:t>
      </w:r>
      <w:r w:rsidRPr="00F50F02">
        <w:rPr>
          <w:u w:val="single"/>
        </w:rPr>
        <w:t xml:space="preserve"> </w:t>
      </w:r>
      <w:r w:rsidRPr="00F50F02">
        <w:rPr>
          <w:sz w:val="16"/>
        </w:rPr>
        <w:t xml:space="preserve">to </w:t>
      </w:r>
      <w:r w:rsidRPr="00C44A10">
        <w:rPr>
          <w:highlight w:val="green"/>
          <w:u w:val="single"/>
        </w:rPr>
        <w:t>perform</w:t>
      </w:r>
      <w:r w:rsidRPr="00F50F02">
        <w:rPr>
          <w:u w:val="single"/>
        </w:rPr>
        <w:t xml:space="preserve"> </w:t>
      </w:r>
      <w:r w:rsidRPr="00F50F02">
        <w:rPr>
          <w:sz w:val="16"/>
        </w:rPr>
        <w:t xml:space="preserve">the </w:t>
      </w:r>
      <w:r w:rsidRPr="00C44A10">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C44A10">
        <w:rPr>
          <w:highlight w:val="green"/>
          <w:u w:val="single"/>
        </w:rPr>
        <w:t>it is important to know what our rights</w:t>
      </w:r>
      <w:r w:rsidRPr="00F50F02">
        <w:rPr>
          <w:u w:val="single"/>
        </w:rPr>
        <w:t xml:space="preserve"> or obligations </w:t>
      </w:r>
      <w:r w:rsidRPr="00C44A10">
        <w:rPr>
          <w:highlight w:val="green"/>
          <w:u w:val="single"/>
        </w:rPr>
        <w:t>are.</w:t>
      </w:r>
      <w:r w:rsidRPr="00F50F02">
        <w:rPr>
          <w:u w:val="single"/>
        </w:rPr>
        <w:t xml:space="preserve"> </w:t>
      </w:r>
      <w:proofErr w:type="gramStart"/>
      <w:r w:rsidRPr="00F50F02">
        <w:rPr>
          <w:sz w:val="16"/>
        </w:rPr>
        <w:t>Otherwise</w:t>
      </w:r>
      <w:proofErr w:type="gramEnd"/>
      <w:r w:rsidRPr="00F50F02">
        <w:rPr>
          <w:sz w:val="16"/>
        </w:rPr>
        <w:t xml:space="preserv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C44A10">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C44A10">
        <w:rPr>
          <w:highlight w:val="green"/>
          <w:u w:val="single"/>
        </w:rPr>
        <w:t>trade, investment and business</w:t>
      </w:r>
      <w:r w:rsidRPr="00F50F02">
        <w:rPr>
          <w:u w:val="single"/>
        </w:rPr>
        <w:t xml:space="preserve"> generally </w:t>
      </w:r>
      <w:r w:rsidRPr="00C44A10">
        <w:rPr>
          <w:highlight w:val="green"/>
          <w:u w:val="single"/>
        </w:rPr>
        <w:t>is promoted by</w:t>
      </w:r>
      <w:r w:rsidRPr="00F50F02">
        <w:rPr>
          <w:u w:val="single"/>
        </w:rPr>
        <w:t xml:space="preserve"> a body of accessible </w:t>
      </w:r>
      <w:r w:rsidRPr="00C44A10">
        <w:rPr>
          <w:highlight w:val="green"/>
          <w:u w:val="single"/>
        </w:rPr>
        <w:t>legal rules governing commercial rights</w:t>
      </w:r>
      <w:r w:rsidRPr="00F50F02">
        <w:rPr>
          <w:u w:val="single"/>
        </w:rPr>
        <w:t xml:space="preserve"> and obligations. </w:t>
      </w:r>
      <w:r w:rsidRPr="00C44A10">
        <w:rPr>
          <w:highlight w:val="green"/>
          <w:u w:val="single"/>
        </w:rPr>
        <w:t>No one would</w:t>
      </w:r>
      <w:r w:rsidRPr="00F50F02">
        <w:rPr>
          <w:u w:val="single"/>
        </w:rPr>
        <w:t xml:space="preserve"> choose to </w:t>
      </w:r>
      <w:r w:rsidRPr="00C44A10">
        <w:rPr>
          <w:highlight w:val="green"/>
          <w:u w:val="single"/>
        </w:rPr>
        <w:t>do business</w:t>
      </w:r>
      <w:r w:rsidRPr="00F50F02">
        <w:rPr>
          <w:u w:val="single"/>
        </w:rPr>
        <w:t>,</w:t>
      </w:r>
      <w:r w:rsidRPr="00F50F02">
        <w:rPr>
          <w:sz w:val="16"/>
        </w:rPr>
        <w:t xml:space="preserve"> perhaps involving large sums of money, </w:t>
      </w:r>
      <w:r w:rsidRPr="00C44A10">
        <w:rPr>
          <w:highlight w:val="green"/>
          <w:u w:val="single"/>
        </w:rPr>
        <w:t>in a country where the parties’ rights</w:t>
      </w:r>
      <w:r w:rsidRPr="00F50F02">
        <w:rPr>
          <w:u w:val="single"/>
        </w:rPr>
        <w:t xml:space="preserve"> and obligations </w:t>
      </w:r>
      <w:r w:rsidRPr="00C44A10">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C44A10">
        <w:rPr>
          <w:highlight w:val="green"/>
          <w:u w:val="single"/>
        </w:rPr>
        <w:t>it is of more consequence that a rule should be certain, than whether the rule is</w:t>
      </w:r>
      <w:r w:rsidRPr="00F50F02">
        <w:rPr>
          <w:u w:val="single"/>
        </w:rPr>
        <w:t xml:space="preserve"> established </w:t>
      </w:r>
      <w:r w:rsidRPr="00C44A10">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C44A10">
        <w:rPr>
          <w:bCs/>
          <w:highlight w:val="green"/>
          <w:u w:val="single"/>
        </w:rPr>
        <w:t>former chairman of the Fed</w:t>
      </w:r>
      <w:r w:rsidRPr="00F50F02">
        <w:rPr>
          <w:bCs/>
          <w:u w:val="single"/>
        </w:rPr>
        <w:t xml:space="preserve">eral Reserve Bank of the United States, </w:t>
      </w:r>
      <w:r w:rsidRPr="00C44A10">
        <w:rPr>
          <w:bCs/>
          <w:highlight w:val="green"/>
          <w:u w:val="single"/>
        </w:rPr>
        <w:t>when</w:t>
      </w:r>
      <w:r w:rsidRPr="00F50F02">
        <w:rPr>
          <w:bCs/>
          <w:u w:val="single"/>
        </w:rPr>
        <w:t xml:space="preserve"> recently </w:t>
      </w:r>
      <w:r w:rsidRPr="00C44A10">
        <w:rPr>
          <w:bCs/>
          <w:highlight w:val="green"/>
          <w:u w:val="single"/>
        </w:rPr>
        <w:t>asked</w:t>
      </w:r>
      <w:r w:rsidRPr="00F50F02">
        <w:rPr>
          <w:bCs/>
          <w:u w:val="single"/>
        </w:rPr>
        <w:t>, informally, what he considered</w:t>
      </w:r>
      <w:r w:rsidRPr="00F50F02">
        <w:rPr>
          <w:u w:val="single"/>
        </w:rPr>
        <w:t xml:space="preserve"> </w:t>
      </w:r>
      <w:r w:rsidRPr="00C44A10">
        <w:rPr>
          <w:rStyle w:val="Emphasis"/>
          <w:highlight w:val="green"/>
        </w:rPr>
        <w:t>the single most important contributor to economic growth</w:t>
      </w:r>
      <w:r w:rsidRPr="00C44A10">
        <w:rPr>
          <w:highlight w:val="green"/>
          <w:u w:val="single"/>
        </w:rPr>
        <w:t>, gave</w:t>
      </w:r>
      <w:r w:rsidRPr="00F50F02">
        <w:rPr>
          <w:u w:val="single"/>
        </w:rPr>
        <w:t xml:space="preserve"> as </w:t>
      </w:r>
      <w:r w:rsidRPr="00C44A10">
        <w:rPr>
          <w:highlight w:val="green"/>
          <w:u w:val="single"/>
        </w:rPr>
        <w:t>his</w:t>
      </w:r>
      <w:r w:rsidRPr="00F50F02">
        <w:rPr>
          <w:u w:val="single"/>
        </w:rPr>
        <w:t xml:space="preserve"> considered </w:t>
      </w:r>
      <w:r w:rsidRPr="00C44A10">
        <w:rPr>
          <w:highlight w:val="green"/>
          <w:u w:val="single"/>
        </w:rPr>
        <w:t xml:space="preserve">answer: </w:t>
      </w:r>
      <w:r w:rsidRPr="00C44A10">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C44A10">
        <w:rPr>
          <w:highlight w:val="green"/>
          <w:u w:val="single"/>
        </w:rPr>
        <w:t>The rule of law is</w:t>
      </w:r>
      <w:r w:rsidRPr="00F50F02">
        <w:rPr>
          <w:u w:val="single"/>
        </w:rPr>
        <w:t xml:space="preserve"> held to be </w:t>
      </w:r>
      <w:r w:rsidRPr="00C44A10">
        <w:rPr>
          <w:highlight w:val="green"/>
          <w:u w:val="single"/>
        </w:rPr>
        <w:t xml:space="preserve">not only </w:t>
      </w:r>
      <w:proofErr w:type="gramStart"/>
      <w:r w:rsidRPr="00C44A10">
        <w:rPr>
          <w:highlight w:val="green"/>
          <w:u w:val="single"/>
        </w:rPr>
        <w:t>good in itself</w:t>
      </w:r>
      <w:r w:rsidRPr="00F50F02">
        <w:rPr>
          <w:u w:val="single"/>
        </w:rPr>
        <w:t>, because</w:t>
      </w:r>
      <w:proofErr w:type="gramEnd"/>
      <w:r w:rsidRPr="00F50F02">
        <w:rPr>
          <w:u w:val="single"/>
        </w:rPr>
        <w:t xml:space="preserve"> it embodies and encourages a just society, </w:t>
      </w:r>
      <w:r w:rsidRPr="00C44A10">
        <w:rPr>
          <w:highlight w:val="green"/>
          <w:u w:val="single"/>
        </w:rPr>
        <w:t>but also</w:t>
      </w:r>
      <w:r w:rsidRPr="00F50F02">
        <w:rPr>
          <w:u w:val="single"/>
        </w:rPr>
        <w:t xml:space="preserve"> as </w:t>
      </w:r>
      <w:r w:rsidRPr="00C44A10">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4D2B04C9" w14:textId="77777777" w:rsidR="00CF39AE" w:rsidRDefault="00CF39AE" w:rsidP="00CF39AE"/>
    <w:p w14:paraId="0663799A" w14:textId="77777777" w:rsidR="00CF39AE" w:rsidRPr="002B4958" w:rsidRDefault="00CF39AE" w:rsidP="00CF39AE">
      <w:pPr>
        <w:pStyle w:val="Heading4"/>
      </w:pPr>
      <w:r>
        <w:t xml:space="preserve">Second, a shared intuition of moral theories </w:t>
      </w:r>
      <w:proofErr w:type="gramStart"/>
      <w:r>
        <w:t>reflect</w:t>
      </w:r>
      <w:proofErr w:type="gramEnd"/>
      <w:r>
        <w:t xml:space="preserve"> the idea that justice requires a sovereign </w:t>
      </w:r>
    </w:p>
    <w:p w14:paraId="313CAF9C" w14:textId="77777777" w:rsidR="00CF39AE" w:rsidRPr="00CB1BFC" w:rsidRDefault="00CF39AE" w:rsidP="00CF39AE">
      <w:pPr>
        <w:rPr>
          <w:rStyle w:val="Style13ptBold"/>
        </w:rPr>
      </w:pPr>
      <w:r w:rsidRPr="00CB1BFC">
        <w:rPr>
          <w:rStyle w:val="Style13ptBold"/>
        </w:rPr>
        <w:t>Nagel 5</w:t>
      </w:r>
    </w:p>
    <w:p w14:paraId="0029C306" w14:textId="77777777" w:rsidR="00CF39AE" w:rsidRPr="0021318E" w:rsidRDefault="00CF39AE" w:rsidP="00CF39AE">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21318E">
          <w:rPr>
            <w:rStyle w:val="Hyperlink"/>
          </w:rPr>
          <w:t>https://www.jstor.org/stable/3558011</w:t>
        </w:r>
      </w:hyperlink>
    </w:p>
    <w:p w14:paraId="5D2B7E5E" w14:textId="77777777" w:rsidR="00CF39AE" w:rsidRPr="00A14960" w:rsidRDefault="00CF39AE" w:rsidP="00CF39AE">
      <w:pPr>
        <w:rPr>
          <w:vertAlign w:val="subscript"/>
        </w:rPr>
      </w:pPr>
    </w:p>
    <w:p w14:paraId="689BB709" w14:textId="77777777" w:rsidR="00CF39AE" w:rsidRPr="0021318E" w:rsidRDefault="00CF39AE" w:rsidP="00CF39AE">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w:t>
      </w:r>
      <w:proofErr w:type="gramStart"/>
      <w:r w:rsidRPr="0021318E">
        <w:rPr>
          <w:sz w:val="12"/>
        </w:rPr>
        <w:t>in order to</w:t>
      </w:r>
      <w:proofErr w:type="gramEnd"/>
      <w:r w:rsidRPr="0021318E">
        <w:rPr>
          <w:sz w:val="12"/>
        </w:rPr>
        <w:t xml:space="preserve">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proofErr w:type="gramStart"/>
      <w:r w:rsidRPr="0021318E">
        <w:rPr>
          <w:sz w:val="12"/>
        </w:rPr>
        <w:t>theworld</w:t>
      </w:r>
      <w:proofErr w:type="spellEnd"/>
      <w:r w:rsidRPr="0021318E">
        <w:rPr>
          <w:sz w:val="12"/>
        </w:rPr>
        <w:t xml:space="preserve"> as a whole</w:t>
      </w:r>
      <w:proofErr w:type="gramEnd"/>
      <w:r w:rsidRPr="0021318E">
        <w:rPr>
          <w:sz w:val="12"/>
        </w:rPr>
        <w:t>. Those motives, even if they make us dissatisfied with our relations to other human beings, are baffled and left without an avenue of expression, except for the expression of moral frustration.</w:t>
      </w:r>
    </w:p>
    <w:p w14:paraId="38C9C929" w14:textId="77777777" w:rsidR="00CF39AE" w:rsidRDefault="00CF39AE" w:rsidP="00CF39AE"/>
    <w:p w14:paraId="3036EB29" w14:textId="77777777" w:rsidR="00CF39AE" w:rsidRDefault="00CF39AE" w:rsidP="00CF39AE">
      <w:pPr>
        <w:pStyle w:val="Heading4"/>
      </w:pPr>
      <w:r>
        <w:t>Thus, I affirm that the private appropriation of outer space is unjust because it does not respect the rule of law</w:t>
      </w:r>
    </w:p>
    <w:p w14:paraId="45E83F63" w14:textId="77777777" w:rsidR="00CF39AE" w:rsidRDefault="00CF39AE" w:rsidP="00CF39AE"/>
    <w:p w14:paraId="79D49B58" w14:textId="77777777" w:rsidR="00CF39AE" w:rsidRDefault="00CF39AE" w:rsidP="00CF39AE">
      <w:pPr>
        <w:pStyle w:val="Heading3"/>
      </w:pPr>
      <w:r>
        <w:t>1</w:t>
      </w:r>
    </w:p>
    <w:p w14:paraId="6C586BC3" w14:textId="77777777" w:rsidR="00CF39AE" w:rsidRPr="009D566A" w:rsidRDefault="00CF39AE" w:rsidP="00CF39AE"/>
    <w:p w14:paraId="172B0E28" w14:textId="77777777" w:rsidR="00CF39AE" w:rsidRPr="009D566A" w:rsidRDefault="00CF39AE" w:rsidP="00CF39AE">
      <w:pPr>
        <w:pStyle w:val="Heading4"/>
      </w:pPr>
      <w:r w:rsidRPr="009D566A">
        <w:t xml:space="preserve">Contention 1 is </w:t>
      </w:r>
      <w:r w:rsidRPr="009D566A">
        <w:rPr>
          <w:u w:val="single"/>
        </w:rPr>
        <w:t>arbitrariness</w:t>
      </w:r>
    </w:p>
    <w:p w14:paraId="69CAC0D0" w14:textId="77777777" w:rsidR="00CF39AE" w:rsidRDefault="00CF39AE" w:rsidP="00CF39AE"/>
    <w:p w14:paraId="2253D2D1" w14:textId="77777777" w:rsidR="00CF39AE" w:rsidRPr="00A761E6" w:rsidRDefault="00CF39AE" w:rsidP="00CF39AE">
      <w:pPr>
        <w:pStyle w:val="Heading4"/>
      </w:pPr>
      <w:r>
        <w:t xml:space="preserve">Any act of appropriation is </w:t>
      </w:r>
      <w:r>
        <w:rPr>
          <w:u w:val="single"/>
        </w:rPr>
        <w:t>indeterminate</w:t>
      </w:r>
      <w:r>
        <w:t xml:space="preserve"> absent a common understanding of property found in law</w:t>
      </w:r>
    </w:p>
    <w:p w14:paraId="04CB5AF2" w14:textId="77777777" w:rsidR="00CF39AE" w:rsidRPr="00B507C1" w:rsidRDefault="00CF39AE" w:rsidP="00CF39AE">
      <w:pPr>
        <w:rPr>
          <w:rStyle w:val="Style13ptBold"/>
        </w:rPr>
      </w:pPr>
      <w:r>
        <w:rPr>
          <w:rStyle w:val="Style13ptBold"/>
        </w:rPr>
        <w:t>Waldron 96</w:t>
      </w:r>
    </w:p>
    <w:p w14:paraId="086CA02D" w14:textId="77777777" w:rsidR="00CF39AE" w:rsidRDefault="00CF39AE" w:rsidP="00CF39AE">
      <w:pPr>
        <w:rPr>
          <w:sz w:val="16"/>
        </w:rPr>
      </w:pPr>
      <w:r w:rsidRPr="00B507C1">
        <w:rPr>
          <w:sz w:val="16"/>
        </w:rPr>
        <w:t xml:space="preserve">Waldron, Jeremy [Professor of Law and Philosophy at the NYU School of Law]. “Kant’s Legal Positivism” Harvard Law </w:t>
      </w:r>
      <w:proofErr w:type="gramStart"/>
      <w:r w:rsidRPr="00B507C1">
        <w:rPr>
          <w:sz w:val="16"/>
        </w:rPr>
        <w:t>Review ,</w:t>
      </w:r>
      <w:proofErr w:type="gramEnd"/>
      <w:r w:rsidRPr="00B507C1">
        <w:rPr>
          <w:sz w:val="16"/>
        </w:rPr>
        <w:t xml:space="preserve"> May, 1996, Vol. 109, No. 7 (May, 1996), pp. 1535-156</w:t>
      </w:r>
    </w:p>
    <w:p w14:paraId="4A49A2E8" w14:textId="77777777" w:rsidR="00CF39AE" w:rsidRPr="00B507C1" w:rsidRDefault="00CF39AE" w:rsidP="00CF39AE">
      <w:pPr>
        <w:rPr>
          <w:sz w:val="16"/>
        </w:rPr>
      </w:pPr>
    </w:p>
    <w:p w14:paraId="05FB7FD7" w14:textId="77777777" w:rsidR="00CF39AE" w:rsidRPr="00B507C1" w:rsidRDefault="00CF39AE" w:rsidP="00CF39AE">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w:t>
      </w:r>
      <w:proofErr w:type="gramStart"/>
      <w:r w:rsidRPr="00B507C1">
        <w:rPr>
          <w:bCs/>
          <w:sz w:val="16"/>
        </w:rPr>
        <w:t>pretty clear</w:t>
      </w:r>
      <w:proofErr w:type="gramEnd"/>
      <w:r w:rsidRPr="00B507C1">
        <w:rPr>
          <w:bCs/>
          <w:sz w:val="16"/>
        </w:rPr>
        <w:t xml:space="preserve">,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w:t>
      </w:r>
      <w:proofErr w:type="gramStart"/>
      <w:r w:rsidRPr="00B507C1">
        <w:rPr>
          <w:bCs/>
          <w:sz w:val="16"/>
        </w:rPr>
        <w:t>take into account</w:t>
      </w:r>
      <w:proofErr w:type="gramEnd"/>
      <w:r w:rsidRPr="00B507C1">
        <w:rPr>
          <w:bCs/>
          <w:sz w:val="16"/>
        </w:rPr>
        <w:t xml:space="preserve">.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w:t>
      </w:r>
      <w:proofErr w:type="gramStart"/>
      <w:r w:rsidRPr="00B507C1">
        <w:rPr>
          <w:bCs/>
          <w:sz w:val="16"/>
        </w:rPr>
        <w:t>more or less unavoidable</w:t>
      </w:r>
      <w:proofErr w:type="gramEnd"/>
      <w:r w:rsidRPr="00B507C1">
        <w:rPr>
          <w:bCs/>
          <w:sz w:val="16"/>
        </w:rPr>
        <w:t xml:space="preserv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1C64219E" w14:textId="77777777" w:rsidR="00CF39AE" w:rsidRDefault="00CF39AE" w:rsidP="00CF39AE"/>
    <w:p w14:paraId="486A5AF4" w14:textId="77777777" w:rsidR="00CF39AE" w:rsidRDefault="00CF39AE" w:rsidP="00CF39AE">
      <w:pPr>
        <w:pStyle w:val="Heading4"/>
      </w:pPr>
      <w:r>
        <w:t>No such unified legal system exists for allowing property rights to outer space; therefore, all private appropriation of space is unjust</w:t>
      </w:r>
    </w:p>
    <w:p w14:paraId="33301117" w14:textId="77777777" w:rsidR="00CF39AE" w:rsidRPr="003D5178" w:rsidRDefault="00CF39AE" w:rsidP="00CF39AE">
      <w:pPr>
        <w:rPr>
          <w:rStyle w:val="Style13ptBold"/>
        </w:rPr>
      </w:pPr>
      <w:proofErr w:type="spellStart"/>
      <w:r>
        <w:rPr>
          <w:rStyle w:val="Style13ptBold"/>
        </w:rPr>
        <w:t>Tronchetti</w:t>
      </w:r>
      <w:proofErr w:type="spellEnd"/>
      <w:r>
        <w:rPr>
          <w:rStyle w:val="Style13ptBold"/>
        </w:rPr>
        <w:t xml:space="preserve"> 7</w:t>
      </w:r>
    </w:p>
    <w:p w14:paraId="560C8003" w14:textId="77777777" w:rsidR="00CF39AE" w:rsidRDefault="00CF39AE" w:rsidP="00CF39AE">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w:t>
      </w:r>
      <w:proofErr w:type="gramStart"/>
      <w:r w:rsidRPr="003D5178">
        <w:rPr>
          <w:sz w:val="16"/>
        </w:rPr>
        <w:t>In</w:t>
      </w:r>
      <w:proofErr w:type="gramEnd"/>
      <w:r w:rsidRPr="003D5178">
        <w:rPr>
          <w:sz w:val="16"/>
        </w:rPr>
        <w:t xml:space="preserve"> Its </w:t>
      </w:r>
      <w:proofErr w:type="spellStart"/>
      <w:r w:rsidRPr="003D5178">
        <w:rPr>
          <w:sz w:val="16"/>
        </w:rPr>
        <w:t>Defence</w:t>
      </w:r>
      <w:proofErr w:type="spellEnd"/>
      <w:r w:rsidRPr="003D5178">
        <w:rPr>
          <w:sz w:val="16"/>
        </w:rPr>
        <w:t xml:space="preserve">.” 50 PROC. L. OUTER SPACE 526, 530 (2007). JDN. </w:t>
      </w:r>
      <w:hyperlink r:id="rId7" w:history="1">
        <w:r w:rsidRPr="008A6389">
          <w:rPr>
            <w:rStyle w:val="Hyperlink"/>
            <w:sz w:val="16"/>
          </w:rPr>
          <w:t>https://iislweb.org/docs/Diederiks2007.pdf</w:t>
        </w:r>
      </w:hyperlink>
    </w:p>
    <w:p w14:paraId="3897D911" w14:textId="77777777" w:rsidR="00CF39AE" w:rsidRPr="003D5178" w:rsidRDefault="00CF39AE" w:rsidP="00CF39AE">
      <w:pPr>
        <w:rPr>
          <w:sz w:val="16"/>
        </w:rPr>
      </w:pPr>
    </w:p>
    <w:p w14:paraId="346F432F" w14:textId="77777777" w:rsidR="00CF39AE" w:rsidRPr="003D5178" w:rsidRDefault="00CF39AE" w:rsidP="00CF39AE">
      <w:pPr>
        <w:rPr>
          <w:sz w:val="16"/>
        </w:rPr>
      </w:pPr>
      <w:r w:rsidRPr="003D5178">
        <w:rPr>
          <w:sz w:val="16"/>
        </w:rPr>
        <w:t xml:space="preserve">However, it must be said, that </w:t>
      </w:r>
      <w:r w:rsidRPr="009F46BF">
        <w:rPr>
          <w:u w:val="single"/>
        </w:rPr>
        <w:t xml:space="preserve">nowadays </w:t>
      </w:r>
      <w:r w:rsidRPr="00C44A10">
        <w:rPr>
          <w:highlight w:val="green"/>
          <w:u w:val="single"/>
        </w:rPr>
        <w:t xml:space="preserve">there is </w:t>
      </w:r>
      <w:proofErr w:type="gramStart"/>
      <w:r w:rsidRPr="00C44A10">
        <w:rPr>
          <w:highlight w:val="green"/>
          <w:u w:val="single"/>
        </w:rPr>
        <w:t>a</w:t>
      </w:r>
      <w:r w:rsidRPr="003D5178">
        <w:rPr>
          <w:u w:val="single"/>
        </w:rPr>
        <w:t xml:space="preserve"> general </w:t>
      </w:r>
      <w:r w:rsidRPr="00C44A10">
        <w:rPr>
          <w:rStyle w:val="Emphasis"/>
          <w:highlight w:val="green"/>
        </w:rPr>
        <w:t>consensus</w:t>
      </w:r>
      <w:proofErr w:type="gramEnd"/>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w:t>
      </w:r>
      <w:proofErr w:type="gramStart"/>
      <w:r w:rsidRPr="003D5178">
        <w:rPr>
          <w:u w:val="single"/>
        </w:rPr>
        <w:t>for the reason that</w:t>
      </w:r>
      <w:proofErr w:type="gramEnd"/>
      <w:r w:rsidRPr="003D5178">
        <w:rPr>
          <w:u w:val="single"/>
        </w:rPr>
        <w:t xml:space="preserve">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proofErr w:type="gramStart"/>
      <w:r w:rsidRPr="003D5178">
        <w:rPr>
          <w:u w:val="single"/>
        </w:rPr>
        <w:t>In order to</w:t>
      </w:r>
      <w:proofErr w:type="gramEnd"/>
      <w:r w:rsidRPr="003D5178">
        <w:rPr>
          <w:u w:val="single"/>
        </w:rPr>
        <w:t xml:space="preserve">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 xml:space="preserve">The French Delegate stated that: “…there was reason to be satisfied </w:t>
      </w:r>
      <w:proofErr w:type="gramStart"/>
      <w:r w:rsidRPr="003D5178">
        <w:rPr>
          <w:u w:val="single"/>
        </w:rPr>
        <w:t>that three basic principles</w:t>
      </w:r>
      <w:proofErr w:type="gramEnd"/>
      <w:r w:rsidRPr="003D5178">
        <w:rPr>
          <w:u w:val="single"/>
        </w:rPr>
        <w:t xml:space="preserve">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w:t>
      </w:r>
      <w:proofErr w:type="gramStart"/>
      <w:r w:rsidRPr="003D5178">
        <w:rPr>
          <w:u w:val="single"/>
        </w:rPr>
        <w:t xml:space="preserve">an </w:t>
      </w:r>
      <w:r w:rsidRPr="00C44A10">
        <w:rPr>
          <w:highlight w:val="green"/>
          <w:u w:val="single"/>
        </w:rPr>
        <w:t>evidence</w:t>
      </w:r>
      <w:r w:rsidRPr="003D5178">
        <w:rPr>
          <w:u w:val="single"/>
        </w:rPr>
        <w:t xml:space="preserve"> of the fact</w:t>
      </w:r>
      <w:proofErr w:type="gramEnd"/>
      <w:r w:rsidRPr="003D5178">
        <w:rPr>
          <w:u w:val="single"/>
        </w:rPr>
        <w:t xml:space="preserve">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w:t>
      </w:r>
      <w:proofErr w:type="gramStart"/>
      <w:r w:rsidRPr="003D5178">
        <w:rPr>
          <w:sz w:val="16"/>
        </w:rPr>
        <w:t>namely</w:t>
      </w:r>
      <w:proofErr w:type="gramEnd"/>
      <w:r w:rsidRPr="003D5178">
        <w:rPr>
          <w:sz w:val="16"/>
        </w:rPr>
        <w:t xml:space="preserve">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2B712C08" w14:textId="77777777" w:rsidR="00CF39AE" w:rsidRDefault="00CF39AE" w:rsidP="00CF39AE"/>
    <w:p w14:paraId="2FB2ED19" w14:textId="77777777" w:rsidR="00CF39AE" w:rsidRDefault="00CF39AE" w:rsidP="00CF39AE">
      <w:pPr>
        <w:pStyle w:val="Heading4"/>
      </w:pPr>
      <w:r>
        <w:t>That links to the framework—ignoring the standing law would violate the rule of law</w:t>
      </w:r>
    </w:p>
    <w:p w14:paraId="7E3EA8C7" w14:textId="77777777" w:rsidR="00CF39AE" w:rsidRPr="00741A57" w:rsidRDefault="00CF39AE" w:rsidP="00CF39AE">
      <w:pPr>
        <w:rPr>
          <w:rStyle w:val="Style13ptBold"/>
        </w:rPr>
      </w:pPr>
      <w:r>
        <w:rPr>
          <w:rStyle w:val="Style13ptBold"/>
        </w:rPr>
        <w:t>Waldron 96</w:t>
      </w:r>
    </w:p>
    <w:p w14:paraId="44DDCC2F" w14:textId="77777777" w:rsidR="00CF39AE" w:rsidRDefault="00CF39AE" w:rsidP="00CF39AE">
      <w:pPr>
        <w:rPr>
          <w:sz w:val="16"/>
        </w:rPr>
      </w:pPr>
      <w:r w:rsidRPr="00741A57">
        <w:rPr>
          <w:sz w:val="16"/>
        </w:rPr>
        <w:t xml:space="preserve">Waldron, Jeremy [Professor of Law and Philosophy at the NYU School of Law]. “Kant’s Legal Positivism” Harvard Law </w:t>
      </w:r>
      <w:proofErr w:type="gramStart"/>
      <w:r w:rsidRPr="00741A57">
        <w:rPr>
          <w:sz w:val="16"/>
        </w:rPr>
        <w:t>Review ,</w:t>
      </w:r>
      <w:proofErr w:type="gramEnd"/>
      <w:r w:rsidRPr="00741A57">
        <w:rPr>
          <w:sz w:val="16"/>
        </w:rPr>
        <w:t xml:space="preserve"> May, 1996, Vol. 109, No. 7 (May, 1996), pp. 1535-156</w:t>
      </w:r>
    </w:p>
    <w:p w14:paraId="0BEF0483" w14:textId="77777777" w:rsidR="00CF39AE" w:rsidRPr="00741A57" w:rsidRDefault="00CF39AE" w:rsidP="00CF39AE">
      <w:pPr>
        <w:rPr>
          <w:sz w:val="16"/>
        </w:rPr>
      </w:pPr>
    </w:p>
    <w:p w14:paraId="6B8CDC78" w14:textId="77777777" w:rsidR="00CF39AE" w:rsidRPr="00741A57" w:rsidRDefault="00CF39AE" w:rsidP="00CF39AE">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w:t>
      </w:r>
      <w:proofErr w:type="gramStart"/>
      <w:r w:rsidRPr="00741A57">
        <w:rPr>
          <w:u w:val="single"/>
        </w:rPr>
        <w:t>be, if</w:t>
      </w:r>
      <w:proofErr w:type="gramEnd"/>
      <w:r w:rsidRPr="00741A57">
        <w:rPr>
          <w:u w:val="single"/>
        </w:rPr>
        <w:t xml:space="preserve"> people's moral judgments are irrational, ill-thought-through, uninformed, or biased. But even </w:t>
      </w:r>
      <w:proofErr w:type="gramStart"/>
      <w:r w:rsidRPr="00741A57">
        <w:rPr>
          <w:u w:val="single"/>
        </w:rPr>
        <w:t>assuming that</w:t>
      </w:r>
      <w:proofErr w:type="gramEnd"/>
      <w:r w:rsidRPr="00741A57">
        <w:rPr>
          <w:u w:val="single"/>
        </w:rPr>
        <w:t xml:space="preserve"> each person does his best to ascertain what is really right or really just, there will still be problems to the extent that different persons arrive (however scrupulously) at different conclusions.</w:t>
      </w:r>
    </w:p>
    <w:p w14:paraId="15F2E15B" w14:textId="77777777" w:rsidR="00CF39AE" w:rsidRDefault="00CF39AE" w:rsidP="00CF39AE"/>
    <w:p w14:paraId="21BC19FB" w14:textId="77777777" w:rsidR="00CF39AE" w:rsidRPr="00A26493" w:rsidRDefault="00CF39AE" w:rsidP="00CF39AE">
      <w:pPr>
        <w:pStyle w:val="Heading4"/>
      </w:pPr>
      <w:r>
        <w:t xml:space="preserve">Alternative theories of property cannot solve the problem of </w:t>
      </w:r>
      <w:r>
        <w:rPr>
          <w:u w:val="single"/>
        </w:rPr>
        <w:t>indeterminateness</w:t>
      </w:r>
      <w:r>
        <w:t xml:space="preserve"> </w:t>
      </w:r>
    </w:p>
    <w:p w14:paraId="483D7552" w14:textId="77777777" w:rsidR="00CF39AE" w:rsidRDefault="00CF39AE" w:rsidP="00CF39AE">
      <w:r w:rsidRPr="006C4219">
        <w:rPr>
          <w:rStyle w:val="Style13ptBold"/>
        </w:rPr>
        <w:t>Ripstein, 9</w:t>
      </w:r>
      <w:r>
        <w:t xml:space="preserve"> -- Professor of Law and Philosophy and University Professor at the University of Toronto </w:t>
      </w:r>
    </w:p>
    <w:p w14:paraId="78CA9B09" w14:textId="77777777" w:rsidR="00CF39AE" w:rsidRDefault="00CF39AE" w:rsidP="00CF39AE">
      <w:r>
        <w:t xml:space="preserve">[Arthur, "Force and Freedom: Kant’s Legal and Political Philosophy", Harvard University Press, 2009, accessed 1-14-22] </w:t>
      </w:r>
    </w:p>
    <w:p w14:paraId="0FAA96B8" w14:textId="77777777" w:rsidR="00CF39AE" w:rsidRPr="007E4CA7" w:rsidRDefault="00CF39AE" w:rsidP="00CF39AE"/>
    <w:p w14:paraId="1E64BA6E" w14:textId="77777777" w:rsidR="00CF39AE" w:rsidRPr="004D2A9D" w:rsidRDefault="00CF39AE" w:rsidP="00CF39AE">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 xml:space="preserve">Yet the range of powers that can </w:t>
      </w:r>
      <w:proofErr w:type="gramStart"/>
      <w:r w:rsidRPr="00CC4FF1">
        <w:rPr>
          <w:rStyle w:val="StyleUnderline"/>
        </w:rPr>
        <w:t>actually be</w:t>
      </w:r>
      <w:proofErr w:type="gramEnd"/>
      <w:r w:rsidRPr="00CC4FF1">
        <w:rPr>
          <w:rStyle w:val="StyleUnderline"/>
        </w:rPr>
        <w:t xml:space="preserv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 xml:space="preserve">—parallel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w:t>
      </w:r>
      <w:proofErr w:type="gramStart"/>
      <w:r w:rsidRPr="004D2A9D">
        <w:rPr>
          <w:sz w:val="12"/>
        </w:rPr>
        <w:t>and also</w:t>
      </w:r>
      <w:proofErr w:type="gramEnd"/>
      <w:r w:rsidRPr="004D2A9D">
        <w:rPr>
          <w:sz w:val="12"/>
        </w:rPr>
        <w:t xml:space="preserve">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1950E089" w14:textId="77777777" w:rsidR="00CF39AE" w:rsidRPr="004D2A9D" w:rsidRDefault="00CF39AE" w:rsidP="00CF39AE">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 xml:space="preserve">The Lockean libertarian supposes property rights to be morally complete and fully determinate without reference to political </w:t>
      </w:r>
      <w:proofErr w:type="gramStart"/>
      <w:r w:rsidRPr="00FB3E4A">
        <w:rPr>
          <w:rStyle w:val="StyleUnderline"/>
        </w:rPr>
        <w:t>institutions, and</w:t>
      </w:r>
      <w:proofErr w:type="gramEnd"/>
      <w:r w:rsidRPr="00FB3E4A">
        <w:rPr>
          <w:rStyle w:val="StyleUnderline"/>
        </w:rPr>
        <w:t xml:space="preserve">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 xml:space="preserve">rejects the idea that anyone could have a morally basic right to </w:t>
      </w:r>
      <w:proofErr w:type="gramStart"/>
      <w:r w:rsidRPr="00FB3E4A">
        <w:rPr>
          <w:rStyle w:val="StyleUnderline"/>
        </w:rPr>
        <w:t>property, and</w:t>
      </w:r>
      <w:proofErr w:type="gramEnd"/>
      <w:r w:rsidRPr="00FB3E4A">
        <w:rPr>
          <w:rStyle w:val="StyleUnderline"/>
        </w:rPr>
        <w:t xml:space="preserve">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C44A10">
        <w:rPr>
          <w:rStyle w:val="StyleUnderline"/>
          <w:highlight w:val="green"/>
        </w:rPr>
        <w:t xml:space="preserve">The Kantian sees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p>
    <w:p w14:paraId="4EC2A1B0" w14:textId="77777777" w:rsidR="00CF39AE" w:rsidRPr="001F61E3" w:rsidRDefault="00CF39AE" w:rsidP="00CF39AE">
      <w:pPr>
        <w:rPr>
          <w:sz w:val="12"/>
          <w:szCs w:val="14"/>
        </w:rPr>
      </w:pPr>
      <w:r w:rsidRPr="001F61E3">
        <w:rPr>
          <w:sz w:val="12"/>
          <w:szCs w:val="14"/>
        </w:rPr>
        <w:t xml:space="preserve">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w:t>
      </w:r>
      <w:proofErr w:type="gramStart"/>
      <w:r w:rsidRPr="001F61E3">
        <w:rPr>
          <w:sz w:val="12"/>
          <w:szCs w:val="14"/>
        </w:rPr>
        <w:t>exactly the same</w:t>
      </w:r>
      <w:proofErr w:type="gramEnd"/>
      <w:r w:rsidRPr="001F61E3">
        <w:rPr>
          <w:sz w:val="12"/>
          <w:szCs w:val="14"/>
        </w:rPr>
        <w:t>: institutions are justified only insofar as they bring about results that can be specified without any reference to them.</w:t>
      </w:r>
    </w:p>
    <w:p w14:paraId="1BC1C670" w14:textId="77777777" w:rsidR="00CF39AE" w:rsidRPr="004D2A9D" w:rsidRDefault="00CF39AE" w:rsidP="00CF39AE">
      <w:pPr>
        <w:rPr>
          <w:sz w:val="12"/>
        </w:rPr>
      </w:pPr>
      <w:r w:rsidRPr="00C44A10">
        <w:rPr>
          <w:rStyle w:val="StyleUnderline"/>
          <w:highlight w:val="green"/>
        </w:rPr>
        <w:t>The Kantian approach</w:t>
      </w:r>
      <w:r w:rsidRPr="00CC4FF1">
        <w:rPr>
          <w:rStyle w:val="StyleUnderline"/>
        </w:rPr>
        <w:t xml:space="preserve"> rejects the common </w:t>
      </w:r>
      <w:proofErr w:type="gramStart"/>
      <w:r w:rsidRPr="00CC4FF1">
        <w:rPr>
          <w:rStyle w:val="StyleUnderline"/>
        </w:rPr>
        <w:t>premise, and</w:t>
      </w:r>
      <w:proofErr w:type="gramEnd"/>
      <w:r w:rsidRPr="00CC4FF1">
        <w:rPr>
          <w:rStyle w:val="StyleUnderline"/>
        </w:rPr>
        <w:t xml:space="preserve">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73E686EF" w14:textId="77777777" w:rsidR="00CF39AE" w:rsidRDefault="00CF39AE" w:rsidP="00CF39AE"/>
    <w:p w14:paraId="6DD36D44" w14:textId="77777777" w:rsidR="00CF39AE" w:rsidRDefault="00CF39AE" w:rsidP="00CF39AE">
      <w:pPr>
        <w:pStyle w:val="Heading3"/>
      </w:pPr>
      <w:r>
        <w:t>2</w:t>
      </w:r>
    </w:p>
    <w:p w14:paraId="6313C003" w14:textId="77777777" w:rsidR="00CF39AE" w:rsidRDefault="00CF39AE" w:rsidP="00CF39AE"/>
    <w:p w14:paraId="07BA2C1A" w14:textId="77777777" w:rsidR="00CF39AE" w:rsidRPr="00A26493" w:rsidRDefault="00CF39AE" w:rsidP="00CF39AE">
      <w:pPr>
        <w:pStyle w:val="Heading4"/>
      </w:pPr>
      <w:r>
        <w:t xml:space="preserve">Contention 2 is </w:t>
      </w:r>
      <w:r w:rsidRPr="00A26493">
        <w:rPr>
          <w:u w:val="single"/>
        </w:rPr>
        <w:t>cooperation</w:t>
      </w:r>
      <w:r>
        <w:t xml:space="preserve"> </w:t>
      </w:r>
    </w:p>
    <w:p w14:paraId="0C3AA256" w14:textId="77777777" w:rsidR="00CF39AE" w:rsidRPr="00EC104B" w:rsidRDefault="00CF39AE" w:rsidP="00CF39AE">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Pr>
          <w:rFonts w:cs="Times New Roman"/>
        </w:rPr>
        <w:t xml:space="preserve"> because property rights are </w:t>
      </w:r>
      <w:r w:rsidRPr="004720F8">
        <w:rPr>
          <w:rFonts w:cs="Times New Roman"/>
          <w:u w:val="single"/>
        </w:rPr>
        <w:t>indeterminate</w:t>
      </w:r>
      <w:r>
        <w:rPr>
          <w:rFonts w:cs="Times New Roman"/>
        </w:rPr>
        <w:t xml:space="preserve"> in outer space- that</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40727C42" w14:textId="77777777" w:rsidR="00CF39AE" w:rsidRPr="00EC104B" w:rsidRDefault="00CF39AE" w:rsidP="00CF39AE">
      <w:r w:rsidRPr="00EC104B">
        <w:rPr>
          <w:rStyle w:val="Style13ptBold"/>
        </w:rPr>
        <w:t>Babcock, 19</w:t>
      </w:r>
      <w:r w:rsidRPr="00EC104B">
        <w:t xml:space="preserve"> -- Professor of Law, Georgetown University Law Center</w:t>
      </w:r>
    </w:p>
    <w:p w14:paraId="0315C09A" w14:textId="77777777" w:rsidR="00CF39AE" w:rsidRPr="00EC104B" w:rsidRDefault="00CF39AE" w:rsidP="00CF39AE">
      <w:r w:rsidRPr="00EC104B">
        <w:t xml:space="preserve">[Hope M., B.A., Smith College; L.L.B., Yale, "The Public Trust Doctrine, Outer Space, and the Global Commons: The to Call Home ET", Syracuse Law Review, Vol. 69, No. 2, 2019, p. 191-262, </w:t>
      </w:r>
      <w:hyperlink r:id="rId8" w:history="1">
        <w:r w:rsidRPr="00EC104B">
          <w:rPr>
            <w:rStyle w:val="Hyperlink"/>
          </w:rPr>
          <w:t>https://scholarship.law.georgetown.edu/facpub/2201</w:t>
        </w:r>
      </w:hyperlink>
      <w:r w:rsidRPr="00EC104B">
        <w:t xml:space="preserve">, accessed 1-14-22] </w:t>
      </w:r>
    </w:p>
    <w:p w14:paraId="748A9880" w14:textId="77777777" w:rsidR="00CF39AE" w:rsidRPr="00EC104B" w:rsidRDefault="00CF39AE" w:rsidP="00CF39AE"/>
    <w:p w14:paraId="04096E6D" w14:textId="77777777" w:rsidR="00CF39AE" w:rsidRPr="00EC104B" w:rsidRDefault="00CF39AE" w:rsidP="00CF39AE">
      <w:pPr>
        <w:rPr>
          <w:sz w:val="12"/>
        </w:rPr>
      </w:pPr>
      <w:r w:rsidRPr="00EC104B">
        <w:rPr>
          <w:sz w:val="12"/>
        </w:rPr>
        <w:t>III. PROPERTY IN OUTER SPACE</w:t>
      </w:r>
    </w:p>
    <w:p w14:paraId="78DE02D1" w14:textId="77777777" w:rsidR="00CF39AE" w:rsidRPr="00EC104B" w:rsidRDefault="00CF39AE" w:rsidP="00CF39AE">
      <w:pPr>
        <w:ind w:left="720"/>
        <w:rPr>
          <w:sz w:val="12"/>
        </w:rPr>
      </w:pPr>
      <w:r w:rsidRPr="00EC104B">
        <w:rPr>
          <w:sz w:val="12"/>
        </w:rPr>
        <w:t>“Space law must take into account private needs and build on private opportunities; to do this, it must embrace the principle of private property.”215</w:t>
      </w:r>
    </w:p>
    <w:p w14:paraId="781F071B" w14:textId="77777777" w:rsidR="00CF39AE" w:rsidRPr="00EC104B" w:rsidRDefault="00CF39AE" w:rsidP="00CF39AE">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59608853" w14:textId="77777777" w:rsidR="00CF39AE" w:rsidRPr="00EC104B" w:rsidRDefault="00CF39AE" w:rsidP="00CF39AE">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75AB92F" w14:textId="77777777" w:rsidR="00CF39AE" w:rsidRPr="00EC104B" w:rsidRDefault="00CF39AE" w:rsidP="00CF39AE">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1E7F2288" w14:textId="77777777" w:rsidR="00CF39AE" w:rsidRPr="00EC104B" w:rsidRDefault="00CF39AE" w:rsidP="00CF39AE">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0E5C88CF" w14:textId="77777777" w:rsidR="00CF39AE" w:rsidRPr="00EC104B" w:rsidRDefault="00CF39AE" w:rsidP="00CF39AE">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0EF93908" w14:textId="77777777" w:rsidR="00CF39AE" w:rsidRPr="00EC104B" w:rsidRDefault="00CF39AE" w:rsidP="00CF39AE">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0A0D947E" w14:textId="77777777" w:rsidR="00CF39AE" w:rsidRPr="00EC104B" w:rsidRDefault="00CF39AE" w:rsidP="00CF39AE">
      <w:pPr>
        <w:rPr>
          <w:sz w:val="12"/>
        </w:rPr>
      </w:pPr>
      <w:r w:rsidRPr="00C44A10">
        <w:rPr>
          <w:rStyle w:val="StyleUnderline"/>
          <w:highlight w:val="green"/>
        </w:rPr>
        <w:t>For private property rights to emerge</w:t>
      </w:r>
      <w:r w:rsidRPr="00EC104B">
        <w:rPr>
          <w:rStyle w:val="StyleUnderline"/>
        </w:rPr>
        <w:t xml:space="preserve"> out of a common property regime or from null property </w:t>
      </w:r>
      <w:r w:rsidRPr="00C44A10">
        <w:rPr>
          <w:rStyle w:val="StyleUnderline"/>
          <w:highlight w:val="green"/>
        </w:rPr>
        <w:t>where there is no ownership, like outer space,</w:t>
      </w:r>
      <w:r w:rsidRPr="00EC104B">
        <w:rPr>
          <w:rStyle w:val="StyleUnderline"/>
        </w:rPr>
        <w:t xml:space="preserve"> “cost-effective </w:t>
      </w:r>
      <w:r w:rsidRPr="00C44A10">
        <w:rPr>
          <w:rStyle w:val="StyleUnderline"/>
          <w:highlight w:val="green"/>
        </w:rPr>
        <w:t>tech</w:t>
      </w:r>
      <w:r w:rsidRPr="00EC104B">
        <w:rPr>
          <w:rStyle w:val="StyleUnderline"/>
        </w:rPr>
        <w:t xml:space="preserve">nologies </w:t>
      </w:r>
      <w:r w:rsidRPr="00C44A10">
        <w:rPr>
          <w:rStyle w:val="StyleUnderline"/>
          <w:highlight w:val="green"/>
        </w:rPr>
        <w:t>for measuring</w:t>
      </w:r>
      <w:r w:rsidRPr="00EC104B">
        <w:rPr>
          <w:rStyle w:val="StyleUnderline"/>
        </w:rPr>
        <w:t xml:space="preserve">, monitoring, </w:t>
      </w:r>
      <w:r w:rsidRPr="00C44A10">
        <w:rPr>
          <w:rStyle w:val="StyleUnderline"/>
          <w:highlight w:val="green"/>
        </w:rPr>
        <w:t>and enclosing</w:t>
      </w:r>
      <w:r w:rsidRPr="00EC104B">
        <w:rPr>
          <w:rStyle w:val="StyleUnderline"/>
        </w:rPr>
        <w:t xml:space="preserve"> private </w:t>
      </w:r>
      <w:r w:rsidRPr="00C44A10">
        <w:rPr>
          <w:rStyle w:val="StyleUnderline"/>
          <w:highlight w:val="green"/>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46065C2C" w14:textId="77777777" w:rsidR="00CF39AE" w:rsidRPr="00EC104B" w:rsidRDefault="00CF39AE" w:rsidP="00CF39AE">
      <w:pPr>
        <w:rPr>
          <w:sz w:val="12"/>
        </w:rPr>
      </w:pPr>
      <w:r w:rsidRPr="00C44A10">
        <w:rPr>
          <w:rStyle w:val="StyleUnderline"/>
          <w:highlight w:val="green"/>
        </w:rPr>
        <w:t>One</w:t>
      </w:r>
      <w:r w:rsidRPr="00EC104B">
        <w:rPr>
          <w:rStyle w:val="StyleUnderline"/>
        </w:rPr>
        <w:t xml:space="preserve"> of the </w:t>
      </w:r>
      <w:r w:rsidRPr="00C44A10">
        <w:rPr>
          <w:rStyle w:val="StyleUnderline"/>
          <w:highlight w:val="green"/>
        </w:rPr>
        <w:t>problem</w:t>
      </w:r>
      <w:r w:rsidRPr="00EC104B">
        <w:rPr>
          <w:rStyle w:val="StyleUnderline"/>
        </w:rPr>
        <w:t xml:space="preserve">s facing the creation of private property rights in outer space </w:t>
      </w:r>
      <w:r w:rsidRPr="00C44A10">
        <w:rPr>
          <w:rStyle w:val="StyleUnderline"/>
          <w:highlight w:val="green"/>
        </w:rPr>
        <w:t>is</w:t>
      </w:r>
      <w:r w:rsidRPr="00EC104B">
        <w:rPr>
          <w:rStyle w:val="StyleUnderline"/>
        </w:rPr>
        <w:t xml:space="preserve"> the emergence of technology </w:t>
      </w:r>
      <w:r w:rsidRPr="00C44A10">
        <w:rPr>
          <w:rStyle w:val="StyleUnderline"/>
          <w:highlight w:val="green"/>
        </w:rPr>
        <w:t>to define those rights in an area</w:t>
      </w:r>
      <w:r w:rsidRPr="00EC104B">
        <w:rPr>
          <w:rStyle w:val="StyleUnderline"/>
        </w:rPr>
        <w:t xml:space="preserve"> that is </w:t>
      </w:r>
      <w:r w:rsidRPr="00C44A10">
        <w:rPr>
          <w:rStyle w:val="Emphasis"/>
          <w:highlight w:val="green"/>
        </w:rPr>
        <w:t>without static</w:t>
      </w:r>
      <w:r w:rsidRPr="00EC104B">
        <w:rPr>
          <w:rStyle w:val="Emphasis"/>
        </w:rPr>
        <w:t xml:space="preserve"> geographic and political </w:t>
      </w:r>
      <w:r w:rsidRPr="00C44A10">
        <w:rPr>
          <w:rStyle w:val="Emphasis"/>
          <w:highlight w:val="green"/>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7D0AD8E0" w14:textId="77777777" w:rsidR="00CF39AE" w:rsidRPr="00EC104B" w:rsidRDefault="00CF39AE" w:rsidP="00CF39AE">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42F01DD" w14:textId="77777777" w:rsidR="00CF39AE" w:rsidRPr="00EC104B" w:rsidRDefault="00CF39AE" w:rsidP="00CF39AE">
      <w:pPr>
        <w:rPr>
          <w:sz w:val="12"/>
        </w:rPr>
      </w:pPr>
      <w:r w:rsidRPr="00EC104B">
        <w:rPr>
          <w:sz w:val="12"/>
        </w:rPr>
        <w:t xml:space="preserve">A. </w:t>
      </w:r>
      <w:r w:rsidRPr="00EC104B">
        <w:rPr>
          <w:rStyle w:val="StyleUnderline"/>
        </w:rPr>
        <w:t>Space Under a Traditional Private Property Regime</w:t>
      </w:r>
    </w:p>
    <w:p w14:paraId="3A6731C2" w14:textId="77777777" w:rsidR="00CF39AE" w:rsidRPr="00EC104B" w:rsidRDefault="00CF39AE" w:rsidP="00CF39AE">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23ECBB57" w14:textId="77777777" w:rsidR="00CF39AE" w:rsidRPr="00EC104B" w:rsidRDefault="00CF39AE" w:rsidP="00CF39AE">
      <w:pPr>
        <w:rPr>
          <w:sz w:val="12"/>
        </w:rPr>
      </w:pPr>
      <w:r w:rsidRPr="00EC104B">
        <w:rPr>
          <w:sz w:val="12"/>
        </w:rPr>
        <w:t xml:space="preserve">But, </w:t>
      </w:r>
      <w:r w:rsidRPr="00C44A10">
        <w:rPr>
          <w:rStyle w:val="StyleUnderline"/>
          <w:highlight w:val="green"/>
        </w:rPr>
        <w:t>private property can</w:t>
      </w:r>
      <w:r w:rsidRPr="00EC104B">
        <w:rPr>
          <w:sz w:val="12"/>
        </w:rPr>
        <w:t xml:space="preserve"> also “</w:t>
      </w:r>
      <w:r w:rsidRPr="00C44A10">
        <w:rPr>
          <w:rStyle w:val="StyleUnderline"/>
          <w:highlight w:val="green"/>
        </w:rPr>
        <w:t>enhance</w:t>
      </w:r>
      <w:r w:rsidRPr="00EC104B">
        <w:rPr>
          <w:rStyle w:val="StyleUnderline"/>
        </w:rPr>
        <w:t xml:space="preserve"> income </w:t>
      </w:r>
      <w:r w:rsidRPr="00C44A10">
        <w:rPr>
          <w:rStyle w:val="Emphasis"/>
          <w:highlight w:val="green"/>
        </w:rPr>
        <w:t>disparity</w:t>
      </w:r>
      <w:r w:rsidRPr="00EC104B">
        <w:rPr>
          <w:rStyle w:val="StyleUnderline"/>
        </w:rPr>
        <w:t xml:space="preserve">, </w:t>
      </w:r>
      <w:proofErr w:type="gramStart"/>
      <w:r w:rsidRPr="00C44A10">
        <w:rPr>
          <w:rStyle w:val="StyleUnderline"/>
          <w:highlight w:val="green"/>
        </w:rPr>
        <w:t>exacerbate</w:t>
      </w:r>
      <w:r w:rsidRPr="00EC104B">
        <w:rPr>
          <w:sz w:val="12"/>
        </w:rPr>
        <w:t>[</w:t>
      </w:r>
      <w:proofErr w:type="gramEnd"/>
      <w:r w:rsidRPr="00EC104B">
        <w:rPr>
          <w:sz w:val="12"/>
        </w:rPr>
        <w:t xml:space="preserve">] </w:t>
      </w:r>
      <w:r w:rsidRPr="00EC104B">
        <w:rPr>
          <w:rStyle w:val="StyleUnderline"/>
        </w:rPr>
        <w:t xml:space="preserve">economic </w:t>
      </w:r>
      <w:r w:rsidRPr="00C44A10">
        <w:rPr>
          <w:rStyle w:val="Emphasis"/>
          <w:highlight w:val="green"/>
        </w:rPr>
        <w:t>tensions</w:t>
      </w:r>
      <w:r w:rsidRPr="00EC104B">
        <w:rPr>
          <w:rStyle w:val="StyleUnderline"/>
        </w:rPr>
        <w:t xml:space="preserve"> among individuals, </w:t>
      </w:r>
      <w:r w:rsidRPr="00C44A10">
        <w:rPr>
          <w:rStyle w:val="StyleUnderline"/>
          <w:highlight w:val="green"/>
        </w:rPr>
        <w:t xml:space="preserve">and </w:t>
      </w:r>
      <w:r w:rsidRPr="00C44A10">
        <w:rPr>
          <w:rStyle w:val="Emphasis"/>
          <w:highlight w:val="green"/>
        </w:rPr>
        <w:t>consolidate</w:t>
      </w:r>
      <w:r w:rsidRPr="00EC104B">
        <w:rPr>
          <w:sz w:val="12"/>
        </w:rPr>
        <w:t xml:space="preserve">[] </w:t>
      </w:r>
      <w:r w:rsidRPr="00C44A10">
        <w:rPr>
          <w:rStyle w:val="Emphasis"/>
          <w:highlight w:val="green"/>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4BDBC69B" w14:textId="77777777" w:rsidR="00CF39AE" w:rsidRPr="00EC104B" w:rsidRDefault="00CF39AE" w:rsidP="00CF39AE">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495F0585" w14:textId="77777777" w:rsidR="00CF39AE" w:rsidRPr="00EC104B" w:rsidRDefault="00CF39AE" w:rsidP="00CF39AE">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5D6397A8" w14:textId="77777777" w:rsidR="00CF39AE" w:rsidRPr="00EC104B" w:rsidRDefault="00CF39AE" w:rsidP="00CF39AE">
      <w:pPr>
        <w:rPr>
          <w:sz w:val="12"/>
        </w:rPr>
      </w:pPr>
      <w:r w:rsidRPr="00EC104B">
        <w:rPr>
          <w:sz w:val="12"/>
        </w:rPr>
        <w:t>1. The Positive and Negative Features of Private Property</w:t>
      </w:r>
    </w:p>
    <w:p w14:paraId="50BDE7CA" w14:textId="77777777" w:rsidR="00CF39AE" w:rsidRPr="00EC104B" w:rsidRDefault="00CF39AE" w:rsidP="00CF39AE">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20720F78" w14:textId="77777777" w:rsidR="00CF39AE" w:rsidRPr="00EC104B" w:rsidRDefault="00CF39AE" w:rsidP="00CF39AE">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52C83553" w14:textId="77777777" w:rsidR="00CF39AE" w:rsidRPr="00EC104B" w:rsidRDefault="00CF39AE" w:rsidP="00CF39AE">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65B29CF9" w14:textId="77777777" w:rsidR="00CF39AE" w:rsidRPr="00EC104B" w:rsidRDefault="00CF39AE" w:rsidP="00CF39AE">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03CE4E9" w14:textId="77777777" w:rsidR="00CF39AE" w:rsidRPr="00EC104B" w:rsidRDefault="00CF39AE" w:rsidP="00CF39AE">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0B267A11" w14:textId="77777777" w:rsidR="00CF39AE" w:rsidRPr="00EC104B" w:rsidRDefault="00CF39AE" w:rsidP="00CF39AE">
      <w:pPr>
        <w:rPr>
          <w:sz w:val="12"/>
        </w:rPr>
      </w:pPr>
      <w:r w:rsidRPr="00EC104B">
        <w:rPr>
          <w:sz w:val="12"/>
        </w:rPr>
        <w:t>Coffey believes that</w:t>
      </w:r>
    </w:p>
    <w:p w14:paraId="5E259339" w14:textId="77777777" w:rsidR="00CF39AE" w:rsidRPr="00EC104B" w:rsidRDefault="00CF39AE" w:rsidP="00CF39AE">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628DE29F" w14:textId="77777777" w:rsidR="00CF39AE" w:rsidRPr="00EC104B" w:rsidRDefault="00CF39AE" w:rsidP="00CF39AE">
      <w:pPr>
        <w:rPr>
          <w:sz w:val="12"/>
        </w:rPr>
      </w:pPr>
      <w:r w:rsidRPr="00EC104B">
        <w:rPr>
          <w:sz w:val="12"/>
        </w:rPr>
        <w:t xml:space="preserve">This would be in violation of the Treaty’s intent as expressed in Article I that outer space and its resources shall be the “province of all mankind.”278 </w:t>
      </w:r>
      <w:r w:rsidRPr="00C44A10">
        <w:rPr>
          <w:rStyle w:val="StyleUnderline"/>
          <w:highlight w:val="green"/>
        </w:rPr>
        <w:t>Ownership</w:t>
      </w:r>
      <w:r w:rsidRPr="00EC104B">
        <w:rPr>
          <w:rStyle w:val="StyleUnderline"/>
        </w:rPr>
        <w:t xml:space="preserve"> of space real estate </w:t>
      </w:r>
      <w:r w:rsidRPr="00C44A10">
        <w:rPr>
          <w:rStyle w:val="StyleUnderline"/>
          <w:highlight w:val="green"/>
        </w:rPr>
        <w:t xml:space="preserve">could also lead to </w:t>
      </w:r>
      <w:r w:rsidRPr="00C44A10">
        <w:rPr>
          <w:rStyle w:val="Emphasis"/>
          <w:highlight w:val="green"/>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783BE3B2" w14:textId="77777777" w:rsidR="00CF39AE" w:rsidRPr="00EC104B" w:rsidRDefault="00CF39AE" w:rsidP="00CF39AE">
      <w:pPr>
        <w:rPr>
          <w:sz w:val="12"/>
        </w:rPr>
      </w:pPr>
      <w:r w:rsidRPr="00EC104B">
        <w:rPr>
          <w:sz w:val="12"/>
        </w:rPr>
        <w:t>2. The Rule of First Possession</w:t>
      </w:r>
    </w:p>
    <w:p w14:paraId="2C9B201F" w14:textId="77777777" w:rsidR="00CF39AE" w:rsidRPr="00EC104B" w:rsidRDefault="00CF39AE" w:rsidP="00CF39AE">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C44A10">
        <w:rPr>
          <w:rStyle w:val="StyleUnderline"/>
          <w:highlight w:val="green"/>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C44A10">
        <w:rPr>
          <w:rStyle w:val="StyleUnderline"/>
          <w:highlight w:val="green"/>
        </w:rPr>
        <w:t xml:space="preserve">could devolve into “a </w:t>
      </w:r>
      <w:r w:rsidRPr="00C44A10">
        <w:rPr>
          <w:rStyle w:val="Emphasis"/>
          <w:highlight w:val="green"/>
        </w:rPr>
        <w:t>space race</w:t>
      </w:r>
      <w:r w:rsidRPr="00EC104B">
        <w:rPr>
          <w:rStyle w:val="StyleUnderline"/>
        </w:rPr>
        <w:t xml:space="preserve"> and colonialism </w:t>
      </w:r>
      <w:r w:rsidRPr="00C44A10">
        <w:rPr>
          <w:rStyle w:val="StyleUnderline"/>
          <w:highlight w:val="green"/>
        </w:rPr>
        <w:t>in a situation that requires</w:t>
      </w:r>
      <w:r w:rsidRPr="00EC104B">
        <w:rPr>
          <w:rStyle w:val="StyleUnderline"/>
        </w:rPr>
        <w:t xml:space="preserve"> limitation and </w:t>
      </w:r>
      <w:r w:rsidRPr="00C44A10">
        <w:rPr>
          <w:rStyle w:val="StyleUnderline"/>
          <w:highlight w:val="green"/>
        </w:rPr>
        <w:t>prudence</w:t>
      </w:r>
      <w:r w:rsidRPr="00EC104B">
        <w:rPr>
          <w:rStyle w:val="StyleUnderline"/>
        </w:rPr>
        <w:t>,” and would be difficult to sell to other nations</w:t>
      </w:r>
      <w:r w:rsidRPr="00EC104B">
        <w:rPr>
          <w:sz w:val="12"/>
        </w:rPr>
        <w:t xml:space="preserve">, especially non-space faring ones.287 </w:t>
      </w:r>
      <w:r w:rsidRPr="00C44A10">
        <w:rPr>
          <w:rStyle w:val="StyleUnderline"/>
          <w:highlight w:val="green"/>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9C2487">
        <w:rPr>
          <w:sz w:val="12"/>
        </w:rPr>
        <w:t>—</w:t>
      </w:r>
      <w:r w:rsidRPr="009C2487">
        <w:rPr>
          <w:rStyle w:val="StyleUnderline"/>
        </w:rPr>
        <w:t xml:space="preserve">the </w:t>
      </w:r>
      <w:r w:rsidRPr="009C2487">
        <w:rPr>
          <w:rStyle w:val="Emphasis"/>
        </w:rPr>
        <w:t xml:space="preserve">inevitable </w:t>
      </w:r>
      <w:r w:rsidRPr="00C44A10">
        <w:rPr>
          <w:rStyle w:val="Emphasis"/>
          <w:highlight w:val="green"/>
        </w:rPr>
        <w:t>result</w:t>
      </w:r>
      <w:r w:rsidRPr="00C44A10">
        <w:rPr>
          <w:rStyle w:val="StyleUnderline"/>
          <w:highlight w:val="green"/>
        </w:rPr>
        <w:t xml:space="preserve"> would be </w:t>
      </w:r>
      <w:r w:rsidRPr="00C44A10">
        <w:rPr>
          <w:rStyle w:val="Emphasis"/>
          <w:highlight w:val="green"/>
        </w:rPr>
        <w:t xml:space="preserve">disputes among </w:t>
      </w:r>
      <w:r w:rsidRPr="009C2487">
        <w:rPr>
          <w:rStyle w:val="Emphasis"/>
        </w:rPr>
        <w:t>putative</w:t>
      </w:r>
      <w:r w:rsidRPr="00C44A10">
        <w:rPr>
          <w:rStyle w:val="Emphasis"/>
          <w:highlight w:val="green"/>
        </w:rPr>
        <w:t xml:space="preserve"> property owners</w:t>
      </w:r>
      <w:r w:rsidRPr="00C44A10">
        <w:rPr>
          <w:rStyle w:val="StyleUnderline"/>
          <w:highlight w:val="green"/>
        </w:rPr>
        <w:t xml:space="preserve">, </w:t>
      </w:r>
      <w:r w:rsidRPr="009C2487">
        <w:rPr>
          <w:rStyle w:val="StyleUnderline"/>
        </w:rPr>
        <w:t xml:space="preserve">like what happened in the West during the </w:t>
      </w:r>
      <w:r w:rsidRPr="009C2487">
        <w:rPr>
          <w:rStyle w:val="Emphasis"/>
        </w:rPr>
        <w:t>homesteading era</w:t>
      </w:r>
      <w:r w:rsidRPr="009C2487">
        <w:rPr>
          <w:sz w:val="12"/>
        </w:rPr>
        <w:t xml:space="preserve">.290 </w:t>
      </w:r>
      <w:proofErr w:type="spellStart"/>
      <w:r w:rsidRPr="009C2487">
        <w:rPr>
          <w:sz w:val="12"/>
        </w:rPr>
        <w:t>Reinstein</w:t>
      </w:r>
      <w:proofErr w:type="spellEnd"/>
      <w:r w:rsidRPr="009C2487">
        <w:rPr>
          <w:sz w:val="12"/>
        </w:rPr>
        <w:t xml:space="preserve"> agrees: “If the rule of ownership was no more than ‘first come, first served,’ with ownership going to the first person</w:t>
      </w:r>
      <w:r w:rsidRPr="00EC104B">
        <w:rPr>
          <w:sz w:val="12"/>
        </w:rPr>
        <w:t xml:space="preserve">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562C13DC" w14:textId="77777777" w:rsidR="00CF39AE" w:rsidRPr="00EC104B" w:rsidRDefault="00CF39AE" w:rsidP="00CF39AE">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7402CD83" w14:textId="77777777" w:rsidR="00CF39AE" w:rsidRPr="00EC104B" w:rsidRDefault="00CF39AE" w:rsidP="00CF39AE">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w:t>
      </w:r>
      <w:r w:rsidRPr="009C2487">
        <w:rPr>
          <w:rStyle w:val="StyleUnderline"/>
        </w:rPr>
        <w:t>fact</w:t>
      </w:r>
      <w:r w:rsidRPr="00EC104B">
        <w:rPr>
          <w:rStyle w:val="StyleUnderline"/>
        </w:rPr>
        <w:t xml:space="preserve"> </w:t>
      </w:r>
      <w:r w:rsidRPr="00C44A10">
        <w:rPr>
          <w:rStyle w:val="StyleUnderline"/>
          <w:highlight w:val="green"/>
        </w:rPr>
        <w:t xml:space="preserve">that outer space is </w:t>
      </w:r>
      <w:r w:rsidRPr="009C2487">
        <w:rPr>
          <w:rStyle w:val="Emphasis"/>
        </w:rPr>
        <w:t>infinite</w:t>
      </w:r>
      <w:r w:rsidRPr="009C2487">
        <w:rPr>
          <w:rStyle w:val="StyleUnderline"/>
        </w:rPr>
        <w:t xml:space="preserve"> makes it</w:t>
      </w:r>
      <w:r w:rsidRPr="00C44A10">
        <w:rPr>
          <w:rStyle w:val="StyleUnderline"/>
          <w:highlight w:val="green"/>
        </w:rPr>
        <w:t xml:space="preserve"> more </w:t>
      </w:r>
      <w:r w:rsidRPr="00C44A10">
        <w:rPr>
          <w:rStyle w:val="Emphasis"/>
          <w:highlight w:val="green"/>
        </w:rPr>
        <w:t>difficult to “police</w:t>
      </w:r>
      <w:r w:rsidRPr="00C44A10">
        <w:rPr>
          <w:rStyle w:val="StyleUnderline"/>
          <w:highlight w:val="green"/>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C44A10">
        <w:rPr>
          <w:rStyle w:val="StyleUnderline"/>
          <w:highlight w:val="green"/>
        </w:rPr>
        <w:t>a breaching</w:t>
      </w:r>
      <w:r w:rsidRPr="00EC104B">
        <w:rPr>
          <w:rStyle w:val="StyleUnderline"/>
        </w:rPr>
        <w:t xml:space="preserve"> private </w:t>
      </w:r>
      <w:r w:rsidRPr="00C44A10">
        <w:rPr>
          <w:rStyle w:val="StyleUnderline"/>
          <w:highlight w:val="green"/>
        </w:rPr>
        <w:t xml:space="preserve">party could </w:t>
      </w:r>
      <w:r w:rsidRPr="00C44A10">
        <w:rPr>
          <w:rStyle w:val="Emphasis"/>
          <w:highlight w:val="green"/>
        </w:rPr>
        <w:t>pursue its interests</w:t>
      </w:r>
      <w:r w:rsidRPr="00EC104B">
        <w:rPr>
          <w:rStyle w:val="StyleUnderline"/>
        </w:rPr>
        <w:t xml:space="preserve"> outside the scope of such an agreement </w:t>
      </w:r>
      <w:r w:rsidRPr="00C44A10">
        <w:rPr>
          <w:rStyle w:val="StyleUnderline"/>
          <w:highlight w:val="green"/>
        </w:rPr>
        <w:t xml:space="preserve">with </w:t>
      </w:r>
      <w:r w:rsidRPr="00C44A10">
        <w:rPr>
          <w:rStyle w:val="Emphasis"/>
          <w:highlight w:val="green"/>
        </w:rPr>
        <w:t>relative impunity</w:t>
      </w:r>
      <w:r w:rsidRPr="00EC104B">
        <w:rPr>
          <w:rStyle w:val="StyleUnderline"/>
        </w:rPr>
        <w:t xml:space="preserve"> before it was discovered by the relevant international authority</w:t>
      </w:r>
      <w:r w:rsidRPr="00EC104B">
        <w:rPr>
          <w:sz w:val="12"/>
        </w:rPr>
        <w:t>.”299</w:t>
      </w:r>
    </w:p>
    <w:p w14:paraId="2A931EB1" w14:textId="77777777" w:rsidR="00CF39AE" w:rsidRPr="00EC104B" w:rsidRDefault="00CF39AE" w:rsidP="00CF39AE">
      <w:pPr>
        <w:rPr>
          <w:sz w:val="12"/>
          <w:szCs w:val="18"/>
        </w:rPr>
      </w:pPr>
      <w:r w:rsidRPr="00EC104B">
        <w:rPr>
          <w:sz w:val="12"/>
          <w:szCs w:val="18"/>
        </w:rPr>
        <w:t>3. Less than Fee Ownership</w:t>
      </w:r>
    </w:p>
    <w:p w14:paraId="690D28C4" w14:textId="77777777" w:rsidR="00CF39AE" w:rsidRPr="00EC104B" w:rsidRDefault="00CF39AE" w:rsidP="00CF39AE">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38E1D772" w14:textId="77777777" w:rsidR="00CF39AE" w:rsidRPr="00EC104B" w:rsidRDefault="00CF39AE" w:rsidP="00CF39AE">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4B130E00" w14:textId="77777777" w:rsidR="00CF39AE" w:rsidRPr="00EC104B" w:rsidRDefault="00CF39AE" w:rsidP="00CF39AE">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350CEAD2" w14:textId="77777777" w:rsidR="00CF39AE" w:rsidRPr="00EC104B" w:rsidRDefault="00CF39AE" w:rsidP="00CF39AE">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4B994571" w14:textId="77777777" w:rsidR="00CF39AE" w:rsidRPr="00EC104B" w:rsidRDefault="00CF39AE" w:rsidP="00CF39AE">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5209E102" w14:textId="77777777" w:rsidR="00CF39AE" w:rsidRPr="00EC104B" w:rsidRDefault="00CF39AE" w:rsidP="00CF39AE">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C44A10">
        <w:rPr>
          <w:rStyle w:val="StyleUnderline"/>
          <w:highlight w:val="green"/>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C44A10">
        <w:rPr>
          <w:rStyle w:val="StyleUnderline"/>
          <w:highlight w:val="green"/>
        </w:rPr>
        <w:t>allows</w:t>
      </w:r>
      <w:r w:rsidRPr="00EC104B">
        <w:rPr>
          <w:rStyle w:val="StyleUnderline"/>
        </w:rPr>
        <w:t xml:space="preserve"> the </w:t>
      </w:r>
      <w:r w:rsidRPr="00C44A10">
        <w:rPr>
          <w:rStyle w:val="Emphasis"/>
          <w:highlight w:val="green"/>
        </w:rPr>
        <w:t>powerful countries</w:t>
      </w:r>
      <w:r w:rsidRPr="00C44A10">
        <w:rPr>
          <w:rStyle w:val="StyleUnderline"/>
          <w:highlight w:val="green"/>
        </w:rPr>
        <w:t xml:space="preserve"> to </w:t>
      </w:r>
      <w:r w:rsidRPr="00C44A10">
        <w:rPr>
          <w:rStyle w:val="Emphasis"/>
          <w:highlight w:val="green"/>
        </w:rPr>
        <w:t>control</w:t>
      </w:r>
      <w:r w:rsidRPr="00C44A10">
        <w:rPr>
          <w:rStyle w:val="StyleUnderline"/>
          <w:highlight w:val="green"/>
        </w:rPr>
        <w:t xml:space="preserve"> </w:t>
      </w:r>
      <w:r w:rsidRPr="00EC104B">
        <w:rPr>
          <w:rStyle w:val="StyleUnderline"/>
        </w:rPr>
        <w:t xml:space="preserve">activities in outer space, specifically </w:t>
      </w:r>
      <w:r w:rsidRPr="00C44A10">
        <w:rPr>
          <w:rStyle w:val="Emphasis"/>
          <w:highlight w:val="green"/>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6009E536" w14:textId="77777777" w:rsidR="00CF39AE" w:rsidRPr="00EC104B" w:rsidRDefault="00CF39AE" w:rsidP="00CF39AE">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76AB4080" w14:textId="77777777" w:rsidR="00CF39AE" w:rsidRPr="00EC104B" w:rsidRDefault="00CF39AE" w:rsidP="00CF39AE">
      <w:pPr>
        <w:rPr>
          <w:sz w:val="12"/>
        </w:rPr>
      </w:pPr>
      <w:r w:rsidRPr="00EC104B">
        <w:rPr>
          <w:sz w:val="12"/>
        </w:rPr>
        <w:t>B. Space Under a Commons Property Regime</w:t>
      </w:r>
    </w:p>
    <w:p w14:paraId="22D66051" w14:textId="77777777" w:rsidR="00CF39AE" w:rsidRPr="00EC104B" w:rsidRDefault="00CF39AE" w:rsidP="00CF39AE">
      <w:pPr>
        <w:rPr>
          <w:sz w:val="12"/>
        </w:rPr>
      </w:pPr>
      <w:r w:rsidRPr="00EC104B">
        <w:rPr>
          <w:rStyle w:val="StyleUnderline"/>
        </w:rPr>
        <w:t xml:space="preserve">This Section discusses </w:t>
      </w:r>
      <w:r w:rsidRPr="00C44A10">
        <w:rPr>
          <w:rStyle w:val="StyleUnderline"/>
          <w:highlight w:val="green"/>
        </w:rPr>
        <w:t xml:space="preserve">what about space makes it more like a </w:t>
      </w:r>
      <w:proofErr w:type="gramStart"/>
      <w:r w:rsidRPr="00C44A10">
        <w:rPr>
          <w:rStyle w:val="StyleUnderline"/>
          <w:highlight w:val="green"/>
        </w:rPr>
        <w:t>commons</w:t>
      </w:r>
      <w:proofErr w:type="gramEnd"/>
      <w:r w:rsidRPr="00C44A10">
        <w:rPr>
          <w:rStyle w:val="StyleUnderline"/>
          <w:highlight w:val="green"/>
        </w:rPr>
        <w:t xml:space="preserve"> than private property</w:t>
      </w:r>
      <w:r w:rsidRPr="00EC104B">
        <w:rPr>
          <w:rStyle w:val="StyleUnderline"/>
        </w:rPr>
        <w:t>.</w:t>
      </w:r>
      <w:r w:rsidRPr="00EC104B">
        <w:rPr>
          <w:sz w:val="12"/>
        </w:rPr>
        <w:t xml:space="preserve"> Indeed,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1539D9F9" w14:textId="77777777" w:rsidR="00CF39AE" w:rsidRPr="00EC104B" w:rsidRDefault="00CF39AE" w:rsidP="00CF39AE">
      <w:pPr>
        <w:rPr>
          <w:sz w:val="12"/>
          <w:szCs w:val="18"/>
        </w:rPr>
      </w:pPr>
      <w:r w:rsidRPr="00EC104B">
        <w:rPr>
          <w:sz w:val="12"/>
          <w:szCs w:val="18"/>
        </w:rPr>
        <w:t>1. Early Treaties and Analogous Areas of the Globe</w:t>
      </w:r>
    </w:p>
    <w:p w14:paraId="676BD110" w14:textId="77777777" w:rsidR="00CF39AE" w:rsidRPr="00EC104B" w:rsidRDefault="00CF39AE" w:rsidP="00CF39AE">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2E404814" w14:textId="77777777" w:rsidR="00CF39AE" w:rsidRPr="00EC104B" w:rsidRDefault="00CF39AE" w:rsidP="00CF39AE">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7319E501" w14:textId="77777777" w:rsidR="00CF39AE" w:rsidRPr="00EC104B" w:rsidRDefault="00CF39AE" w:rsidP="00CF39AE">
      <w:pPr>
        <w:rPr>
          <w:sz w:val="12"/>
          <w:szCs w:val="18"/>
        </w:rPr>
      </w:pPr>
      <w:r w:rsidRPr="00EC104B">
        <w:rPr>
          <w:sz w:val="12"/>
          <w:szCs w:val="18"/>
        </w:rPr>
        <w:t xml:space="preserve">The 1959 Antarctic Treaty343 established “the foundation for international space law.”344 Like outer space, </w:t>
      </w:r>
      <w:proofErr w:type="gramStart"/>
      <w:r w:rsidRPr="00EC104B">
        <w:rPr>
          <w:sz w:val="12"/>
          <w:szCs w:val="18"/>
        </w:rPr>
        <w:t>Antarctica</w:t>
      </w:r>
      <w:proofErr w:type="gramEnd"/>
      <w:r w:rsidRPr="00EC104B">
        <w:rPr>
          <w:sz w:val="12"/>
          <w:szCs w:val="18"/>
        </w:rPr>
        <w:t xml:space="preserve">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43734AFA" w14:textId="77777777" w:rsidR="00CF39AE" w:rsidRPr="00EC104B" w:rsidRDefault="00CF39AE" w:rsidP="00CF39AE">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39103D26" w14:textId="77777777" w:rsidR="00CF39AE" w:rsidRPr="00EC104B" w:rsidRDefault="00CF39AE" w:rsidP="00CF39AE">
      <w:pPr>
        <w:rPr>
          <w:sz w:val="12"/>
        </w:rPr>
      </w:pPr>
      <w:r w:rsidRPr="00EC104B">
        <w:rPr>
          <w:sz w:val="12"/>
        </w:rPr>
        <w:t>2. Common Property</w:t>
      </w:r>
    </w:p>
    <w:p w14:paraId="3F06BCF6" w14:textId="77777777" w:rsidR="00CF39AE" w:rsidRPr="00EC104B" w:rsidRDefault="00CF39AE" w:rsidP="00CF39AE">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008C0143" w14:textId="77777777" w:rsidR="00CF39AE" w:rsidRPr="00EC104B" w:rsidRDefault="00CF39AE" w:rsidP="00CF39AE">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16191D4B" w14:textId="77777777" w:rsidR="00CF39AE" w:rsidRPr="00EC104B" w:rsidRDefault="00CF39AE" w:rsidP="00CF39AE">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5C857154" w14:textId="77777777" w:rsidR="00CF39AE" w:rsidRPr="00EC104B" w:rsidRDefault="00CF39AE" w:rsidP="00CF39AE">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65999DE" w14:textId="77777777" w:rsidR="00CF39AE" w:rsidRPr="00EC104B" w:rsidRDefault="00CF39AE" w:rsidP="00CF39AE">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36709C7C" w14:textId="77777777" w:rsidR="00CF39AE" w:rsidRPr="00EC104B" w:rsidRDefault="00CF39AE" w:rsidP="00CF39AE">
      <w:pPr>
        <w:rPr>
          <w:sz w:val="12"/>
        </w:rPr>
      </w:pPr>
      <w:r w:rsidRPr="00C44A10">
        <w:rPr>
          <w:rStyle w:val="StyleUnderline"/>
          <w:highlight w:val="green"/>
        </w:rPr>
        <w:t>Outer space has</w:t>
      </w:r>
      <w:r w:rsidRPr="00EC104B">
        <w:rPr>
          <w:rStyle w:val="StyleUnderline"/>
        </w:rPr>
        <w:t xml:space="preserve"> most of </w:t>
      </w:r>
      <w:r w:rsidRPr="00C44A10">
        <w:rPr>
          <w:rStyle w:val="StyleUnderline"/>
          <w:highlight w:val="green"/>
        </w:rPr>
        <w:t>these traits</w:t>
      </w:r>
      <w:r w:rsidRPr="00EC104B">
        <w:rPr>
          <w:sz w:val="12"/>
        </w:rPr>
        <w:t>—</w:t>
      </w:r>
      <w:r w:rsidRPr="00C44A10">
        <w:rPr>
          <w:rStyle w:val="StyleUnderline"/>
          <w:highlight w:val="green"/>
        </w:rPr>
        <w:t>the</w:t>
      </w:r>
      <w:r w:rsidRPr="00EC104B">
        <w:rPr>
          <w:rStyle w:val="StyleUnderline"/>
        </w:rPr>
        <w:t xml:space="preserve"> potentially affected </w:t>
      </w:r>
      <w:r w:rsidRPr="00C44A10">
        <w:rPr>
          <w:rStyle w:val="StyleUnderline"/>
          <w:highlight w:val="green"/>
        </w:rPr>
        <w:t>population is the entire globe</w:t>
      </w:r>
      <w:r w:rsidRPr="00EC104B">
        <w:rPr>
          <w:rStyle w:val="StyleUnderline"/>
        </w:rPr>
        <w:t xml:space="preserve">; </w:t>
      </w:r>
      <w:r w:rsidRPr="00C44A10">
        <w:rPr>
          <w:rStyle w:val="StyleUnderline"/>
          <w:highlight w:val="green"/>
        </w:rPr>
        <w:t>its resources</w:t>
      </w:r>
      <w:r w:rsidRPr="00EC104B">
        <w:rPr>
          <w:rStyle w:val="StyleUnderline"/>
        </w:rPr>
        <w:t xml:space="preserve">, as far as is known, </w:t>
      </w:r>
      <w:r w:rsidRPr="00C44A10">
        <w:rPr>
          <w:rStyle w:val="StyleUnderline"/>
          <w:highlight w:val="green"/>
        </w:rPr>
        <w:t xml:space="preserve">are </w:t>
      </w:r>
      <w:r w:rsidRPr="00C44A10">
        <w:rPr>
          <w:rStyle w:val="Emphasis"/>
          <w:highlight w:val="green"/>
        </w:rPr>
        <w:t>not renewable</w:t>
      </w:r>
      <w:r w:rsidRPr="00EC104B">
        <w:rPr>
          <w:rStyle w:val="StyleUnderline"/>
        </w:rPr>
        <w:t xml:space="preserve">; </w:t>
      </w:r>
      <w:r w:rsidRPr="00C44A10">
        <w:rPr>
          <w:rStyle w:val="StyleUnderline"/>
          <w:highlight w:val="green"/>
        </w:rPr>
        <w:t>and the benefits and costs</w:t>
      </w:r>
      <w:r w:rsidRPr="00EC104B">
        <w:rPr>
          <w:rStyle w:val="StyleUnderline"/>
        </w:rPr>
        <w:t xml:space="preserve"> of development of outer space resources </w:t>
      </w:r>
      <w:r w:rsidRPr="00C44A10">
        <w:rPr>
          <w:rStyle w:val="StyleUnderline"/>
          <w:highlight w:val="green"/>
        </w:rPr>
        <w:t>could be widely internalized or externalized</w:t>
      </w:r>
      <w:r w:rsidRPr="00EC104B">
        <w:rPr>
          <w:sz w:val="12"/>
        </w:rPr>
        <w:t xml:space="preserve">.375 Additionally, </w:t>
      </w:r>
      <w:r w:rsidRPr="00C44A10">
        <w:rPr>
          <w:rStyle w:val="StyleUnderline"/>
          <w:highlight w:val="green"/>
        </w:rPr>
        <w:t>restoration of</w:t>
      </w:r>
      <w:r w:rsidRPr="00EC104B">
        <w:rPr>
          <w:rStyle w:val="StyleUnderline"/>
        </w:rPr>
        <w:t xml:space="preserve"> any depleted </w:t>
      </w:r>
      <w:r w:rsidRPr="00C44A10">
        <w:rPr>
          <w:rStyle w:val="StyleUnderline"/>
          <w:highlight w:val="green"/>
        </w:rPr>
        <w:t>resources</w:t>
      </w:r>
      <w:r w:rsidRPr="00EC104B">
        <w:rPr>
          <w:rStyle w:val="StyleUnderline"/>
        </w:rPr>
        <w:t xml:space="preserve"> in outer space </w:t>
      </w:r>
      <w:r w:rsidRPr="00C44A10">
        <w:rPr>
          <w:rStyle w:val="StyleUnderline"/>
          <w:highlight w:val="green"/>
        </w:rPr>
        <w:t>may be difficult</w:t>
      </w:r>
      <w:r w:rsidRPr="00EC104B">
        <w:rPr>
          <w:rStyle w:val="StyleUnderline"/>
        </w:rPr>
        <w:t xml:space="preserve">, </w:t>
      </w:r>
      <w:r w:rsidRPr="00C44A10">
        <w:rPr>
          <w:rStyle w:val="StyleUnderline"/>
          <w:highlight w:val="green"/>
        </w:rPr>
        <w:t>and the impact</w:t>
      </w:r>
      <w:r w:rsidRPr="00EC104B">
        <w:rPr>
          <w:rStyle w:val="StyleUnderline"/>
        </w:rPr>
        <w:t xml:space="preserve"> on any of those resources </w:t>
      </w:r>
      <w:r w:rsidRPr="00C44A10">
        <w:rPr>
          <w:rStyle w:val="StyleUnderline"/>
          <w:highlight w:val="green"/>
        </w:rPr>
        <w:t>may be</w:t>
      </w:r>
      <w:r w:rsidRPr="00EC104B">
        <w:rPr>
          <w:rStyle w:val="StyleUnderline"/>
        </w:rPr>
        <w:t xml:space="preserve"> so dire </w:t>
      </w:r>
      <w:r w:rsidRPr="00C44A10">
        <w:rPr>
          <w:rStyle w:val="StyleUnderline"/>
          <w:highlight w:val="green"/>
        </w:rPr>
        <w:t>that</w:t>
      </w:r>
      <w:r w:rsidRPr="00EC104B">
        <w:rPr>
          <w:rStyle w:val="StyleUnderline"/>
        </w:rPr>
        <w:t xml:space="preserve"> its </w:t>
      </w:r>
      <w:r w:rsidRPr="00C44A10">
        <w:rPr>
          <w:rStyle w:val="StyleUnderline"/>
          <w:highlight w:val="green"/>
        </w:rPr>
        <w:t>overuse</w:t>
      </w:r>
      <w:r w:rsidRPr="00EC104B">
        <w:rPr>
          <w:rStyle w:val="StyleUnderline"/>
        </w:rPr>
        <w:t xml:space="preserve"> and depletion </w:t>
      </w:r>
      <w:r w:rsidRPr="00C44A10">
        <w:rPr>
          <w:rStyle w:val="StyleUnderline"/>
          <w:highlight w:val="green"/>
        </w:rPr>
        <w:t xml:space="preserve">could be “the </w:t>
      </w:r>
      <w:r w:rsidRPr="00C44A10">
        <w:rPr>
          <w:rStyle w:val="Emphasis"/>
          <w:highlight w:val="green"/>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19301BCA" w14:textId="77777777" w:rsidR="00CF39AE" w:rsidRPr="00EC104B" w:rsidRDefault="00CF39AE" w:rsidP="00CF39AE">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65A6C695" w14:textId="77777777" w:rsidR="00CF39AE" w:rsidRPr="00EC104B" w:rsidRDefault="00CF39AE" w:rsidP="00CF39AE">
      <w:pPr>
        <w:rPr>
          <w:sz w:val="12"/>
        </w:rPr>
      </w:pPr>
      <w:r w:rsidRPr="00C44A10">
        <w:rPr>
          <w:rStyle w:val="StyleUnderline"/>
          <w:highlight w:val="green"/>
        </w:rPr>
        <w:t>The unbounded nature of space</w:t>
      </w:r>
      <w:r w:rsidRPr="00EC104B">
        <w:rPr>
          <w:rStyle w:val="StyleUnderline"/>
        </w:rPr>
        <w:t xml:space="preserve"> and the variety and wealth of its resources </w:t>
      </w:r>
      <w:r w:rsidRPr="00C44A10">
        <w:rPr>
          <w:rStyle w:val="StyleUnderline"/>
          <w:highlight w:val="green"/>
        </w:rPr>
        <w:t>is already attracting</w:t>
      </w:r>
      <w:r w:rsidRPr="00EC104B">
        <w:rPr>
          <w:rStyle w:val="StyleUnderline"/>
        </w:rPr>
        <w:t xml:space="preserve"> potential </w:t>
      </w:r>
      <w:r w:rsidRPr="00C44A10">
        <w:rPr>
          <w:rStyle w:val="StyleUnderline"/>
          <w:highlight w:val="green"/>
        </w:rPr>
        <w:t xml:space="preserve">users with </w:t>
      </w:r>
      <w:r w:rsidRPr="00EC104B">
        <w:rPr>
          <w:rStyle w:val="StyleUnderline"/>
        </w:rPr>
        <w:t xml:space="preserve">competing or </w:t>
      </w:r>
      <w:r w:rsidRPr="00C44A10">
        <w:rPr>
          <w:rStyle w:val="StyleUnderline"/>
          <w:highlight w:val="green"/>
        </w:rPr>
        <w:t>conflicting ideas about</w:t>
      </w:r>
      <w:r w:rsidRPr="00EC104B">
        <w:rPr>
          <w:rStyle w:val="StyleUnderline"/>
        </w:rPr>
        <w:t xml:space="preserve"> how </w:t>
      </w:r>
      <w:r w:rsidRPr="00C44A10">
        <w:rPr>
          <w:rStyle w:val="StyleUnderline"/>
          <w:highlight w:val="green"/>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C44A10">
        <w:rPr>
          <w:rStyle w:val="StyleUnderline"/>
          <w:highlight w:val="green"/>
        </w:rPr>
        <w:t>this</w:t>
      </w:r>
      <w:r w:rsidRPr="00EC104B">
        <w:rPr>
          <w:rStyle w:val="StyleUnderline"/>
        </w:rPr>
        <w:t xml:space="preserve"> “magnetic pull” to occupy and develop space </w:t>
      </w:r>
      <w:r w:rsidRPr="00C44A10">
        <w:rPr>
          <w:rStyle w:val="StyleUnderline"/>
          <w:highlight w:val="green"/>
        </w:rPr>
        <w:t xml:space="preserve">may create </w:t>
      </w:r>
      <w:r w:rsidRPr="00C44A10">
        <w:rPr>
          <w:rStyle w:val="Emphasis"/>
          <w:highlight w:val="green"/>
        </w:rPr>
        <w:t>rivalry</w:t>
      </w:r>
      <w:r w:rsidRPr="00C44A10">
        <w:rPr>
          <w:rStyle w:val="StyleUnderline"/>
          <w:highlight w:val="green"/>
        </w:rPr>
        <w:t xml:space="preserve"> among different users</w:t>
      </w:r>
      <w:r w:rsidRPr="00EC104B">
        <w:rPr>
          <w:rStyle w:val="StyleUnderline"/>
        </w:rPr>
        <w:t>, especially if those users are drawn to the same areas of outer space</w:t>
      </w:r>
      <w:r w:rsidRPr="00EC104B">
        <w:rPr>
          <w:sz w:val="12"/>
        </w:rPr>
        <w:t xml:space="preserve">.383 </w:t>
      </w:r>
      <w:r w:rsidRPr="00C44A10">
        <w:rPr>
          <w:rStyle w:val="StyleUnderline"/>
          <w:highlight w:val="green"/>
        </w:rPr>
        <w:t>Unless</w:t>
      </w:r>
      <w:r w:rsidRPr="00EC104B">
        <w:rPr>
          <w:rStyle w:val="StyleUnderline"/>
        </w:rPr>
        <w:t xml:space="preserve"> the </w:t>
      </w:r>
      <w:r w:rsidRPr="00C44A10">
        <w:rPr>
          <w:rStyle w:val="StyleUnderline"/>
          <w:highlight w:val="green"/>
        </w:rPr>
        <w:t>development</w:t>
      </w:r>
      <w:r w:rsidRPr="00EC104B">
        <w:rPr>
          <w:rStyle w:val="StyleUnderline"/>
        </w:rPr>
        <w:t xml:space="preserve"> of outer space resources </w:t>
      </w:r>
      <w:r w:rsidRPr="00C44A10">
        <w:rPr>
          <w:rStyle w:val="StyleUnderline"/>
          <w:highlight w:val="green"/>
        </w:rPr>
        <w:t>is regulated</w:t>
      </w:r>
      <w:r w:rsidRPr="00EC104B">
        <w:rPr>
          <w:rStyle w:val="StyleUnderline"/>
        </w:rPr>
        <w:t xml:space="preserve">, </w:t>
      </w:r>
      <w:r w:rsidRPr="00C44A10">
        <w:rPr>
          <w:rStyle w:val="StyleUnderline"/>
          <w:highlight w:val="green"/>
        </w:rPr>
        <w:t>too many entities</w:t>
      </w:r>
      <w:r w:rsidRPr="00EC104B">
        <w:rPr>
          <w:rStyle w:val="StyleUnderline"/>
        </w:rPr>
        <w:t xml:space="preserve"> vying for the same resource </w:t>
      </w:r>
      <w:r w:rsidRPr="00C44A10">
        <w:rPr>
          <w:rStyle w:val="StyleUnderline"/>
          <w:highlight w:val="green"/>
        </w:rPr>
        <w:t>could lead</w:t>
      </w:r>
      <w:r w:rsidRPr="00EC104B">
        <w:rPr>
          <w:rStyle w:val="StyleUnderline"/>
        </w:rPr>
        <w:t xml:space="preserve"> not only </w:t>
      </w:r>
      <w:r w:rsidRPr="00C44A10">
        <w:rPr>
          <w:rStyle w:val="StyleUnderline"/>
          <w:highlight w:val="green"/>
        </w:rPr>
        <w:t xml:space="preserve">to </w:t>
      </w:r>
      <w:r w:rsidRPr="00C44A10">
        <w:rPr>
          <w:rStyle w:val="Emphasis"/>
          <w:highlight w:val="green"/>
        </w:rPr>
        <w:t>congestion</w:t>
      </w:r>
      <w:r w:rsidRPr="00EC104B">
        <w:rPr>
          <w:rStyle w:val="StyleUnderline"/>
        </w:rPr>
        <w:t xml:space="preserve"> and </w:t>
      </w:r>
      <w:proofErr w:type="spellStart"/>
      <w:r w:rsidRPr="00C44A10">
        <w:rPr>
          <w:rStyle w:val="Emphasis"/>
          <w:highlight w:val="green"/>
        </w:rPr>
        <w:t>rivalous</w:t>
      </w:r>
      <w:proofErr w:type="spellEnd"/>
      <w:r w:rsidRPr="00C44A10">
        <w:rPr>
          <w:rStyle w:val="Emphasis"/>
          <w:highlight w:val="green"/>
        </w:rPr>
        <w:t xml:space="preserve"> behavior</w:t>
      </w:r>
      <w:r w:rsidRPr="00EC104B">
        <w:rPr>
          <w:sz w:val="12"/>
        </w:rPr>
        <w:t xml:space="preserve">,384 </w:t>
      </w:r>
      <w:r w:rsidRPr="00EC104B">
        <w:rPr>
          <w:rStyle w:val="StyleUnderline"/>
        </w:rPr>
        <w:t xml:space="preserve">but also to </w:t>
      </w:r>
      <w:r w:rsidRPr="00C44A10">
        <w:rPr>
          <w:rStyle w:val="Emphasis"/>
          <w:highlight w:val="green"/>
        </w:rPr>
        <w:t>accidents</w:t>
      </w:r>
      <w:r w:rsidRPr="00C44A10">
        <w:rPr>
          <w:rStyle w:val="StyleUnderline"/>
          <w:highlight w:val="green"/>
        </w:rPr>
        <w:t xml:space="preserve"> and</w:t>
      </w:r>
      <w:r w:rsidRPr="00EC104B">
        <w:rPr>
          <w:rStyle w:val="StyleUnderline"/>
        </w:rPr>
        <w:t xml:space="preserve"> serious </w:t>
      </w:r>
      <w:r w:rsidRPr="00C44A10">
        <w:rPr>
          <w:rStyle w:val="Emphasis"/>
          <w:highlight w:val="green"/>
        </w:rPr>
        <w:t>conflict</w:t>
      </w:r>
      <w:r w:rsidRPr="00EC104B">
        <w:rPr>
          <w:rStyle w:val="StyleUnderline"/>
        </w:rPr>
        <w:t>—the conditions the space treaties are intended to avoid</w:t>
      </w:r>
      <w:r w:rsidRPr="00EC104B">
        <w:rPr>
          <w:sz w:val="12"/>
        </w:rPr>
        <w:t>.385</w:t>
      </w:r>
    </w:p>
    <w:p w14:paraId="4A1D36CB" w14:textId="77777777" w:rsidR="00CF39AE" w:rsidRPr="00EC104B" w:rsidRDefault="00CF39AE" w:rsidP="00CF39AE">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5DCBDC77" w14:textId="77777777" w:rsidR="00CF39AE" w:rsidRPr="00EC104B" w:rsidRDefault="00CF39AE" w:rsidP="00CF39AE">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70D5AF73" w14:textId="77777777" w:rsidR="00CF39AE" w:rsidRPr="00EC104B" w:rsidRDefault="00CF39AE" w:rsidP="00CF39AE">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C44A10">
        <w:rPr>
          <w:rStyle w:val="StyleUnderline"/>
          <w:highlight w:val="green"/>
        </w:rPr>
        <w:t>the push to privatize</w:t>
      </w:r>
      <w:r w:rsidRPr="00EC104B">
        <w:rPr>
          <w:rStyle w:val="StyleUnderline"/>
        </w:rPr>
        <w:t xml:space="preserve"> space, which is clearly </w:t>
      </w:r>
      <w:r w:rsidRPr="00C44A10">
        <w:rPr>
          <w:rStyle w:val="StyleUnderline"/>
          <w:highlight w:val="green"/>
        </w:rPr>
        <w:t xml:space="preserve">a </w:t>
      </w:r>
      <w:r w:rsidRPr="00C44A10">
        <w:rPr>
          <w:rStyle w:val="Emphasis"/>
          <w:highlight w:val="green"/>
        </w:rPr>
        <w:t>global commons</w:t>
      </w:r>
      <w:r w:rsidRPr="00EC104B">
        <w:rPr>
          <w:rStyle w:val="StyleUnderline"/>
        </w:rPr>
        <w:t xml:space="preserve">, may lead to rivalrous behavior, which </w:t>
      </w:r>
      <w:r w:rsidRPr="00C44A10">
        <w:rPr>
          <w:rStyle w:val="StyleUnderline"/>
          <w:highlight w:val="green"/>
        </w:rPr>
        <w:t xml:space="preserve">could </w:t>
      </w:r>
      <w:r w:rsidRPr="00C44A10">
        <w:rPr>
          <w:rStyle w:val="Emphasis"/>
          <w:highlight w:val="green"/>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50B8B009" w14:textId="77777777" w:rsidR="00CF39AE" w:rsidRPr="00EC104B" w:rsidRDefault="00CF39AE" w:rsidP="00CF39AE">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58461A6A" w14:textId="77777777" w:rsidR="00CF39AE" w:rsidRPr="00EC104B" w:rsidRDefault="00CF39AE" w:rsidP="00CF39AE">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147049D9" w14:textId="77777777" w:rsidR="00CF39AE" w:rsidRPr="00EC104B" w:rsidRDefault="00CF39AE" w:rsidP="00CF39AE">
      <w:r w:rsidRPr="00EC104B">
        <w:rPr>
          <w:rStyle w:val="Style13ptBold"/>
        </w:rPr>
        <w:t>Grego, 15</w:t>
      </w:r>
      <w:r w:rsidRPr="00EC104B">
        <w:t xml:space="preserve"> -- a physicist in the Global Security program at UCS</w:t>
      </w:r>
    </w:p>
    <w:p w14:paraId="32CDCE8B" w14:textId="77777777" w:rsidR="00CF39AE" w:rsidRPr="00EC104B" w:rsidRDefault="00CF39AE" w:rsidP="00CF39AE">
      <w:pPr>
        <w:rPr>
          <w:rStyle w:val="Hyperlink"/>
        </w:rPr>
      </w:pPr>
      <w:r w:rsidRPr="00EC104B">
        <w:t xml:space="preserve">[Laura Grego, an expert in space weapons and security; ballistic missile proliferation, and ballistic missile defense, "Preventing Space War", Union of Concerned Scientists, 07-05-2015 </w:t>
      </w:r>
      <w:hyperlink r:id="rId9" w:history="1">
        <w:r w:rsidRPr="00EC104B">
          <w:rPr>
            <w:rStyle w:val="Hyperlink"/>
          </w:rPr>
          <w:t>https://allthingsnuclear.org/lgrego/preventing-space-war</w:t>
        </w:r>
      </w:hyperlink>
      <w:r w:rsidRPr="00EC104B">
        <w:rPr>
          <w:rStyle w:val="Hyperlink"/>
        </w:rPr>
        <w:t>]</w:t>
      </w:r>
    </w:p>
    <w:p w14:paraId="1C7973A1" w14:textId="77777777" w:rsidR="00CF39AE" w:rsidRPr="00EC104B" w:rsidRDefault="00CF39AE" w:rsidP="00CF39AE"/>
    <w:p w14:paraId="7A55A5C0" w14:textId="77777777" w:rsidR="00CF39AE" w:rsidRPr="00EC104B" w:rsidRDefault="00CF39AE" w:rsidP="00CF39AE">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proofErr w:type="gramStart"/>
      <w:r w:rsidRPr="00EC104B">
        <w:rPr>
          <w:rStyle w:val="StyleUnderline"/>
        </w:rPr>
        <w:t xml:space="preserve">in </w:t>
      </w:r>
      <w:r w:rsidRPr="005743F1">
        <w:rPr>
          <w:rStyle w:val="StyleUnderline"/>
        </w:rPr>
        <w:t xml:space="preserve">reality </w:t>
      </w:r>
      <w:r w:rsidRPr="005743F1">
        <w:rPr>
          <w:rStyle w:val="Emphasis"/>
        </w:rPr>
        <w:t>conflict</w:t>
      </w:r>
      <w:proofErr w:type="gramEnd"/>
      <w:r w:rsidRPr="005743F1">
        <w:rPr>
          <w:rStyle w:val="Emphasis"/>
        </w:rPr>
        <w:t xml:space="preserve"> in space</w:t>
      </w:r>
      <w:r w:rsidRPr="005743F1">
        <w:rPr>
          <w:sz w:val="14"/>
        </w:rPr>
        <w:t xml:space="preserve"> </w:t>
      </w:r>
      <w:r w:rsidRPr="005743F1">
        <w:rPr>
          <w:rStyle w:val="StyleUnderline"/>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C44A10">
        <w:rPr>
          <w:rStyle w:val="Emphasis"/>
          <w:highlight w:val="green"/>
        </w:rPr>
        <w:t>disrupting</w:t>
      </w:r>
      <w:r w:rsidRPr="00C44A10">
        <w:rPr>
          <w:rStyle w:val="StyleUnderline"/>
          <w:highlight w:val="green"/>
        </w:rPr>
        <w:t xml:space="preserve"> space</w:t>
      </w:r>
      <w:r w:rsidRPr="00EC104B">
        <w:rPr>
          <w:rStyle w:val="StyleUnderline"/>
        </w:rPr>
        <w:t xml:space="preserve">-based </w:t>
      </w:r>
      <w:r w:rsidRPr="00C44A10">
        <w:rPr>
          <w:rStyle w:val="Emphasis"/>
          <w:highlight w:val="green"/>
        </w:rPr>
        <w:t>communication</w:t>
      </w:r>
      <w:r w:rsidRPr="00C44A10">
        <w:rPr>
          <w:rStyle w:val="StyleUnderline"/>
          <w:highlight w:val="green"/>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C44A10">
        <w:rPr>
          <w:rStyle w:val="StyleUnderline"/>
          <w:highlight w:val="green"/>
        </w:rPr>
        <w:t>could</w:t>
      </w:r>
      <w:r w:rsidRPr="00C44A10">
        <w:rPr>
          <w:sz w:val="14"/>
          <w:highlight w:val="green"/>
        </w:rPr>
        <w:t xml:space="preserve"> </w:t>
      </w:r>
      <w:r w:rsidRPr="00C44A10">
        <w:rPr>
          <w:rStyle w:val="Emphasis"/>
          <w:highlight w:val="green"/>
        </w:rPr>
        <w:t>rapidly escalate a war</w:t>
      </w:r>
      <w:r w:rsidRPr="00EC104B">
        <w:rPr>
          <w:rStyle w:val="StyleUnderline"/>
        </w:rPr>
        <w:t xml:space="preserve">, eventually </w:t>
      </w:r>
      <w:r w:rsidRPr="00C44A10">
        <w:rPr>
          <w:rStyle w:val="StyleUnderline"/>
          <w:highlight w:val="green"/>
        </w:rPr>
        <w:t xml:space="preserve">leading to </w:t>
      </w:r>
      <w:r w:rsidRPr="00C44A10">
        <w:rPr>
          <w:rStyle w:val="Emphasis"/>
          <w:highlight w:val="green"/>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C44A10">
        <w:rPr>
          <w:rStyle w:val="StyleUnderline"/>
          <w:highlight w:val="green"/>
        </w:rPr>
        <w:t>conflicts</w:t>
      </w:r>
      <w:r w:rsidRPr="00EC104B">
        <w:rPr>
          <w:rStyle w:val="StyleUnderline"/>
        </w:rPr>
        <w:t xml:space="preserve"> can </w:t>
      </w:r>
      <w:r w:rsidRPr="00C44A10">
        <w:rPr>
          <w:rStyle w:val="Emphasis"/>
          <w:highlight w:val="green"/>
        </w:rPr>
        <w:t>rapidly escalate and become global</w:t>
      </w:r>
      <w:r w:rsidRPr="00C44A10">
        <w:rPr>
          <w:rStyle w:val="StyleUnderline"/>
          <w:highlight w:val="green"/>
        </w:rPr>
        <w:t xml:space="preserve"> when space weapons are </w:t>
      </w:r>
      <w:r w:rsidRPr="00C44A10">
        <w:rPr>
          <w:rStyle w:val="Emphasis"/>
          <w:highlight w:val="green"/>
        </w:rPr>
        <w:t>involved</w:t>
      </w:r>
      <w:r w:rsidRPr="00EC104B">
        <w:rPr>
          <w:rStyle w:val="StyleUnderline"/>
        </w:rPr>
        <w:t xml:space="preserve">, and that </w:t>
      </w:r>
      <w:r w:rsidRPr="00C44A10">
        <w:rPr>
          <w:rStyle w:val="StyleUnderline"/>
          <w:highlight w:val="green"/>
        </w:rPr>
        <w:t xml:space="preserve">even </w:t>
      </w:r>
      <w:r w:rsidRPr="00C44A10">
        <w:rPr>
          <w:rStyle w:val="Emphasis"/>
          <w:highlight w:val="green"/>
        </w:rPr>
        <w:t>minor opponents</w:t>
      </w:r>
      <w:r w:rsidRPr="00C44A10">
        <w:rPr>
          <w:rStyle w:val="StyleUnderline"/>
          <w:highlight w:val="green"/>
        </w:rPr>
        <w:t xml:space="preserve"> can create </w:t>
      </w:r>
      <w:r w:rsidRPr="00C44A10">
        <w:rPr>
          <w:rStyle w:val="Emphasis"/>
          <w:highlight w:val="green"/>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5743F1">
        <w:rPr>
          <w:rStyle w:val="StyleUnderline"/>
        </w:rPr>
        <w:t>said these insights have become</w:t>
      </w:r>
      <w:r w:rsidRPr="005743F1">
        <w:rPr>
          <w:sz w:val="14"/>
        </w:rPr>
        <w:t xml:space="preserve"> “</w:t>
      </w:r>
      <w:r w:rsidRPr="005743F1">
        <w:rPr>
          <w:rStyle w:val="Emphasis"/>
          <w:szCs w:val="26"/>
        </w:rPr>
        <w:t>virtually axiomatic.”</w:t>
      </w:r>
      <w:r w:rsidRPr="005743F1">
        <w:rPr>
          <w:rStyle w:val="StyleUnderline"/>
        </w:rPr>
        <w:t xml:space="preserve"> </w:t>
      </w:r>
      <w:r w:rsidRPr="00C44A10">
        <w:rPr>
          <w:rStyle w:val="StyleUnderline"/>
          <w:highlight w:val="green"/>
        </w:rPr>
        <w:t>Participants</w:t>
      </w:r>
      <w:r w:rsidRPr="00EC104B">
        <w:rPr>
          <w:rStyle w:val="StyleUnderline"/>
        </w:rPr>
        <w:t xml:space="preserve"> in the most recent Schriever war games </w:t>
      </w:r>
      <w:r w:rsidRPr="00C44A10">
        <w:rPr>
          <w:rStyle w:val="StyleUnderline"/>
          <w:highlight w:val="green"/>
        </w:rPr>
        <w:t xml:space="preserve">found </w:t>
      </w:r>
      <w:r w:rsidRPr="005743F1">
        <w:rPr>
          <w:rStyle w:val="StyleUnderline"/>
        </w:rPr>
        <w:t>that</w:t>
      </w:r>
      <w:r w:rsidRPr="00C44A10">
        <w:rPr>
          <w:rStyle w:val="StyleUnderline"/>
          <w:highlight w:val="green"/>
        </w:rPr>
        <w:t xml:space="preserve"> when </w:t>
      </w:r>
      <w:r w:rsidRPr="00C44A10">
        <w:rPr>
          <w:rStyle w:val="Emphasis"/>
          <w:highlight w:val="green"/>
        </w:rPr>
        <w:t>space weapons</w:t>
      </w:r>
      <w:r w:rsidRPr="00C44A10">
        <w:rPr>
          <w:rStyle w:val="StyleUnderline"/>
          <w:highlight w:val="green"/>
        </w:rPr>
        <w:t xml:space="preserve"> were introduced in a </w:t>
      </w:r>
      <w:r w:rsidRPr="00C44A10">
        <w:rPr>
          <w:rStyle w:val="Emphasis"/>
          <w:highlight w:val="green"/>
        </w:rPr>
        <w:t>regional crisis</w:t>
      </w:r>
      <w:r w:rsidRPr="00C44A10">
        <w:rPr>
          <w:sz w:val="14"/>
          <w:highlight w:val="green"/>
        </w:rPr>
        <w:t xml:space="preserve">, </w:t>
      </w:r>
      <w:r w:rsidRPr="00C44A10">
        <w:rPr>
          <w:rStyle w:val="StyleUnderline"/>
          <w:highlight w:val="green"/>
        </w:rPr>
        <w:t xml:space="preserve">it </w:t>
      </w:r>
      <w:r w:rsidRPr="00C44A10">
        <w:rPr>
          <w:rStyle w:val="Emphasis"/>
          <w:highlight w:val="green"/>
        </w:rPr>
        <w:t>escalated quickly</w:t>
      </w:r>
      <w:r w:rsidRPr="00C44A10">
        <w:rPr>
          <w:rStyle w:val="StyleUnderline"/>
          <w:highlight w:val="green"/>
        </w:rPr>
        <w:t xml:space="preserve"> and was difficult to </w:t>
      </w:r>
      <w:r w:rsidRPr="00C44A10">
        <w:rPr>
          <w:rStyle w:val="Emphasis"/>
          <w:highlight w:val="green"/>
        </w:rPr>
        <w:t>stop from spreading</w:t>
      </w:r>
      <w:r w:rsidRPr="00EC104B">
        <w:rPr>
          <w:rStyle w:val="StyleUnderline"/>
        </w:rPr>
        <w:t>. The</w:t>
      </w:r>
      <w:r w:rsidRPr="00EC104B">
        <w:rPr>
          <w:sz w:val="14"/>
        </w:rPr>
        <w:t xml:space="preserve"> </w:t>
      </w:r>
      <w:r w:rsidRPr="00C44A10">
        <w:rPr>
          <w:rStyle w:val="Emphasis"/>
          <w:highlight w:val="green"/>
        </w:rPr>
        <w:t>compressed timelines</w:t>
      </w:r>
      <w:r w:rsidRPr="00EC104B">
        <w:rPr>
          <w:sz w:val="14"/>
        </w:rPr>
        <w:t xml:space="preserve">, </w:t>
      </w:r>
      <w:r w:rsidRPr="00EC104B">
        <w:rPr>
          <w:rStyle w:val="StyleUnderline"/>
        </w:rPr>
        <w:t xml:space="preserve">the </w:t>
      </w:r>
      <w:r w:rsidRPr="00C44A10">
        <w:rPr>
          <w:rStyle w:val="Emphasis"/>
          <w:highlight w:val="green"/>
        </w:rPr>
        <w:t>global</w:t>
      </w:r>
      <w:r w:rsidRPr="00EC104B">
        <w:rPr>
          <w:rStyle w:val="StyleUnderline"/>
        </w:rPr>
        <w:t xml:space="preserve"> as well as </w:t>
      </w:r>
      <w:r w:rsidRPr="005743F1">
        <w:rPr>
          <w:rStyle w:val="Emphasis"/>
        </w:rPr>
        <w:t>dual-use</w:t>
      </w:r>
      <w:r w:rsidRPr="00EC104B">
        <w:rPr>
          <w:rStyle w:val="Emphasis"/>
        </w:rPr>
        <w:t xml:space="preserve"> nature</w:t>
      </w:r>
      <w:r w:rsidRPr="00EC104B">
        <w:rPr>
          <w:sz w:val="14"/>
        </w:rPr>
        <w:t xml:space="preserve"> </w:t>
      </w:r>
      <w:r w:rsidRPr="00EC104B">
        <w:rPr>
          <w:rStyle w:val="StyleUnderline"/>
        </w:rPr>
        <w:t xml:space="preserve">of space </w:t>
      </w:r>
      <w:r w:rsidRPr="00C44A10">
        <w:rPr>
          <w:rStyle w:val="StyleUnderline"/>
          <w:highlight w:val="green"/>
        </w:rPr>
        <w:t>assets</w:t>
      </w:r>
      <w:r w:rsidRPr="00EC104B">
        <w:rPr>
          <w:rStyle w:val="StyleUnderline"/>
        </w:rPr>
        <w:t xml:space="preserve">, the </w:t>
      </w:r>
      <w:r w:rsidRPr="00C44A10">
        <w:rPr>
          <w:rStyle w:val="StyleUnderline"/>
          <w:highlight w:val="green"/>
        </w:rPr>
        <w:t xml:space="preserve">difficulty of </w:t>
      </w:r>
      <w:r w:rsidRPr="00C44A10">
        <w:rPr>
          <w:rStyle w:val="Emphasis"/>
          <w:highlight w:val="green"/>
        </w:rPr>
        <w:t>attribution</w:t>
      </w:r>
      <w:r w:rsidRPr="00C44A10">
        <w:rPr>
          <w:rStyle w:val="StyleUnderline"/>
          <w:highlight w:val="green"/>
        </w:rPr>
        <w:t xml:space="preserve"> </w:t>
      </w:r>
      <w:r w:rsidRPr="00EC104B">
        <w:rPr>
          <w:rStyle w:val="StyleUnderline"/>
        </w:rPr>
        <w:t xml:space="preserve">and </w:t>
      </w:r>
      <w:r w:rsidRPr="00EC104B">
        <w:rPr>
          <w:rStyle w:val="Emphasis"/>
        </w:rPr>
        <w:t>seeing what is happening</w:t>
      </w:r>
      <w:r w:rsidRPr="00C44A10">
        <w:rPr>
          <w:rStyle w:val="StyleUnderline"/>
          <w:highlight w:val="green"/>
        </w:rPr>
        <w:t xml:space="preserve">, and </w:t>
      </w:r>
      <w:r w:rsidRPr="00EC104B">
        <w:rPr>
          <w:rStyle w:val="StyleUnderline"/>
        </w:rPr>
        <w:t xml:space="preserve">the </w:t>
      </w:r>
      <w:r w:rsidRPr="005743F1">
        <w:rPr>
          <w:rStyle w:val="Emphasis"/>
        </w:rPr>
        <w:t xml:space="preserve">inherent vulnerability of </w:t>
      </w:r>
      <w:r w:rsidRPr="00C44A10">
        <w:rPr>
          <w:rStyle w:val="Emphasis"/>
          <w:highlight w:val="green"/>
        </w:rPr>
        <w:t>satellites</w:t>
      </w:r>
      <w:r w:rsidRPr="00C44A10">
        <w:rPr>
          <w:rStyle w:val="StyleUnderline"/>
          <w:highlight w:val="green"/>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42C4B4C8" w14:textId="77777777" w:rsidR="00CF39AE" w:rsidRDefault="00CF39AE" w:rsidP="00CF39AE"/>
    <w:p w14:paraId="0F582437" w14:textId="77777777" w:rsidR="00CF39AE" w:rsidRPr="00B84AED" w:rsidRDefault="00CF39AE" w:rsidP="00CF39AE">
      <w:pPr>
        <w:pStyle w:val="Heading4"/>
      </w:pPr>
      <w:r>
        <w:t xml:space="preserve">Instead of appropriating outer space, space should be placed into a public trust that manages an open access </w:t>
      </w:r>
      <w:proofErr w:type="gramStart"/>
      <w:r>
        <w:t>commons</w:t>
      </w:r>
      <w:proofErr w:type="gramEnd"/>
      <w:r>
        <w:t xml:space="preserve">. </w:t>
      </w:r>
      <w:r>
        <w:rPr>
          <w:rFonts w:cs="Times New Roman"/>
        </w:rPr>
        <w:t>This principle as a guiding legal doctrine is</w:t>
      </w:r>
      <w:r w:rsidRPr="00EC104B">
        <w:rPr>
          <w:rFonts w:cs="Times New Roman"/>
        </w:rPr>
        <w:t xml:space="preserve">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w:t>
      </w:r>
      <w:r>
        <w:rPr>
          <w:rFonts w:cs="Times New Roman"/>
        </w:rPr>
        <w:t xml:space="preserve"> it</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4372175D" w14:textId="77777777" w:rsidR="00CF39AE" w:rsidRPr="00EC104B" w:rsidRDefault="00CF39AE" w:rsidP="00CF39AE">
      <w:r w:rsidRPr="00EC104B">
        <w:rPr>
          <w:rStyle w:val="Style13ptBold"/>
        </w:rPr>
        <w:t>Babcock, 19</w:t>
      </w:r>
      <w:r w:rsidRPr="00EC104B">
        <w:t xml:space="preserve"> -- Professor of Law, Georgetown University Law Center</w:t>
      </w:r>
    </w:p>
    <w:p w14:paraId="0AF72C45" w14:textId="77777777" w:rsidR="00CF39AE" w:rsidRPr="00EC104B" w:rsidRDefault="00CF39AE" w:rsidP="00CF39AE">
      <w:r w:rsidRPr="00EC104B">
        <w:t xml:space="preserve">[Hope M., B.A., Smith College; L.L.B., Yale, "The Public Trust Doctrine, Outer Space, and the Global Commons: The to Call Home ET", Syracuse Law Review, Vol. 69, No. 2, 2019, p. 191-262, </w:t>
      </w:r>
      <w:hyperlink r:id="rId10" w:history="1">
        <w:r w:rsidRPr="00EC104B">
          <w:rPr>
            <w:rStyle w:val="Hyperlink"/>
          </w:rPr>
          <w:t>https://scholarship.law.georgetown.edu/facpub/2201</w:t>
        </w:r>
      </w:hyperlink>
      <w:r w:rsidRPr="00EC104B">
        <w:t xml:space="preserve">, accessed 1-14-22] </w:t>
      </w:r>
    </w:p>
    <w:p w14:paraId="476A129B" w14:textId="77777777" w:rsidR="00CF39AE" w:rsidRPr="00EC104B" w:rsidRDefault="00CF39AE" w:rsidP="00CF39AE"/>
    <w:p w14:paraId="4B589F59" w14:textId="77777777" w:rsidR="00CF39AE" w:rsidRPr="00EC104B" w:rsidRDefault="00CF39AE" w:rsidP="00CF39AE">
      <w:pPr>
        <w:rPr>
          <w:sz w:val="12"/>
        </w:rPr>
      </w:pPr>
      <w:r w:rsidRPr="00EC104B">
        <w:rPr>
          <w:sz w:val="12"/>
        </w:rPr>
        <w:t>V. HOW TO MANAGE PROPERTY IN OUTER SPACE</w:t>
      </w:r>
    </w:p>
    <w:p w14:paraId="21E5E769" w14:textId="77777777" w:rsidR="00CF39AE" w:rsidRPr="00EC104B" w:rsidRDefault="00CF39AE" w:rsidP="00CF39AE">
      <w:pPr>
        <w:ind w:left="720"/>
        <w:rPr>
          <w:sz w:val="12"/>
        </w:rPr>
      </w:pPr>
      <w:r w:rsidRPr="00EC104B">
        <w:rPr>
          <w:rStyle w:val="StyleUnderline"/>
        </w:rPr>
        <w:t>[</w:t>
      </w:r>
      <w:r w:rsidRPr="00C44A10">
        <w:rPr>
          <w:rStyle w:val="StyleUnderline"/>
          <w:highlight w:val="green"/>
        </w:rPr>
        <w:t>W]e must</w:t>
      </w:r>
      <w:r w:rsidRPr="00EC104B">
        <w:rPr>
          <w:rStyle w:val="StyleUnderline"/>
        </w:rPr>
        <w:t xml:space="preserve"> accord the highest priority to efforts to </w:t>
      </w:r>
      <w:r w:rsidRPr="00C44A10">
        <w:rPr>
          <w:rStyle w:val="StyleUnderline"/>
          <w:highlight w:val="green"/>
        </w:rPr>
        <w:t>solve</w:t>
      </w:r>
      <w:r w:rsidRPr="00EC104B">
        <w:rPr>
          <w:rStyle w:val="StyleUnderline"/>
        </w:rPr>
        <w:t xml:space="preserve"> or avoid </w:t>
      </w:r>
      <w:r w:rsidRPr="00C44A10">
        <w:rPr>
          <w:rStyle w:val="StyleUnderline"/>
          <w:highlight w:val="green"/>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0BEB64F7" w14:textId="77777777" w:rsidR="00CF39AE" w:rsidRPr="00EC104B" w:rsidRDefault="00CF39AE" w:rsidP="00CF39AE">
      <w:pPr>
        <w:rPr>
          <w:sz w:val="12"/>
        </w:rPr>
      </w:pPr>
      <w:r w:rsidRPr="00C44A10">
        <w:rPr>
          <w:rStyle w:val="StyleUnderline"/>
          <w:highlight w:val="green"/>
        </w:rPr>
        <w:t xml:space="preserve">The </w:t>
      </w:r>
      <w:r w:rsidRPr="00C44A10">
        <w:rPr>
          <w:rStyle w:val="Emphasis"/>
          <w:highlight w:val="green"/>
        </w:rPr>
        <w:t>lack of property lines</w:t>
      </w:r>
      <w:r w:rsidRPr="00EC104B">
        <w:rPr>
          <w:rStyle w:val="StyleUnderline"/>
        </w:rPr>
        <w:t xml:space="preserve"> or boundaries </w:t>
      </w:r>
      <w:r w:rsidRPr="00C44A10">
        <w:rPr>
          <w:rStyle w:val="StyleUnderline"/>
          <w:highlight w:val="green"/>
        </w:rPr>
        <w:t xml:space="preserve">in outer space make it </w:t>
      </w:r>
      <w:r w:rsidRPr="00C44A10">
        <w:rPr>
          <w:rStyle w:val="Emphasis"/>
          <w:highlight w:val="green"/>
        </w:rPr>
        <w:t xml:space="preserve">difficult to delineate </w:t>
      </w:r>
      <w:r w:rsidRPr="00C44A10">
        <w:rPr>
          <w:rStyle w:val="StyleUnderline"/>
          <w:highlight w:val="green"/>
        </w:rPr>
        <w:t xml:space="preserve">an individual claim to ownership, which could lead to </w:t>
      </w:r>
      <w:r w:rsidRPr="00C44A10">
        <w:rPr>
          <w:rStyle w:val="Emphasis"/>
          <w:highlight w:val="green"/>
        </w:rPr>
        <w:t>overlapping</w:t>
      </w:r>
      <w:r w:rsidRPr="00C44A10">
        <w:rPr>
          <w:rStyle w:val="StyleUnderline"/>
          <w:highlight w:val="green"/>
        </w:rPr>
        <w:t xml:space="preserve"> and </w:t>
      </w:r>
      <w:r w:rsidRPr="00C44A10">
        <w:rPr>
          <w:rStyle w:val="Emphasis"/>
          <w:highlight w:val="green"/>
        </w:rPr>
        <w:t>conflicting claims</w:t>
      </w:r>
      <w:r w:rsidRPr="00EC104B">
        <w:rPr>
          <w:rStyle w:val="StyleUnderline"/>
        </w:rPr>
        <w:t xml:space="preserve"> of development rights</w:t>
      </w:r>
      <w:r w:rsidRPr="00EC104B">
        <w:rPr>
          <w:sz w:val="12"/>
        </w:rPr>
        <w:t xml:space="preserve">. </w:t>
      </w:r>
      <w:r w:rsidRPr="00C44A10">
        <w:rPr>
          <w:rStyle w:val="StyleUnderline"/>
          <w:highlight w:val="green"/>
        </w:rPr>
        <w:t xml:space="preserve">Assertion of ownership rights over space and its resources </w:t>
      </w:r>
      <w:r w:rsidRPr="00C44A10">
        <w:rPr>
          <w:rStyle w:val="Emphasis"/>
          <w:highlight w:val="green"/>
        </w:rPr>
        <w:t>conflicts with the ban on appropriation</w:t>
      </w:r>
      <w:r w:rsidRPr="00EC104B">
        <w:rPr>
          <w:rStyle w:val="StyleUnderline"/>
        </w:rPr>
        <w:t xml:space="preserve"> of outer space in the governing treaties </w:t>
      </w:r>
      <w:r w:rsidRPr="00C44A10">
        <w:rPr>
          <w:rStyle w:val="StyleUnderline"/>
          <w:highlight w:val="green"/>
        </w:rPr>
        <w:t xml:space="preserve">and could lead to </w:t>
      </w:r>
      <w:r w:rsidRPr="00C44A10">
        <w:rPr>
          <w:rStyle w:val="Emphasis"/>
          <w:highlight w:val="green"/>
        </w:rPr>
        <w:t>rivalrous conditions</w:t>
      </w:r>
      <w:r w:rsidRPr="00EC104B">
        <w:rPr>
          <w:rStyle w:val="StyleUnderline"/>
        </w:rPr>
        <w:t xml:space="preserve">, perhaps </w:t>
      </w:r>
      <w:r w:rsidRPr="00C44A10">
        <w:rPr>
          <w:rStyle w:val="Emphasis"/>
          <w:highlight w:val="green"/>
        </w:rPr>
        <w:t>even</w:t>
      </w:r>
      <w:r w:rsidRPr="00EC104B">
        <w:rPr>
          <w:rStyle w:val="Emphasis"/>
        </w:rPr>
        <w:t xml:space="preserve"> to </w:t>
      </w:r>
      <w:r w:rsidRPr="00C44A10">
        <w:rPr>
          <w:rStyle w:val="Emphasis"/>
          <w:highlight w:val="green"/>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608D0596" w14:textId="77777777" w:rsidR="00CF39AE" w:rsidRPr="00EC104B" w:rsidRDefault="00CF39AE" w:rsidP="00CF39AE">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1D1C2BA1" w14:textId="77777777" w:rsidR="00CF39AE" w:rsidRPr="00EC104B" w:rsidRDefault="00CF39AE" w:rsidP="00CF39AE">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5CC274B0" w14:textId="77777777" w:rsidR="00CF39AE" w:rsidRPr="00EC104B" w:rsidRDefault="00CF39AE" w:rsidP="00CF39AE">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2B035C6E" w14:textId="77777777" w:rsidR="00CF39AE" w:rsidRPr="00EC104B" w:rsidRDefault="00CF39AE" w:rsidP="00CF39AE">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3AFDAF4B" w14:textId="77777777" w:rsidR="00CF39AE" w:rsidRPr="00EC104B" w:rsidRDefault="00CF39AE" w:rsidP="00CF39AE">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313AA717" w14:textId="77777777" w:rsidR="00CF39AE" w:rsidRPr="00EC104B" w:rsidRDefault="00CF39AE" w:rsidP="00CF39AE">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3228E4D7" w14:textId="77777777" w:rsidR="00CF39AE" w:rsidRPr="00EC104B" w:rsidRDefault="00CF39AE" w:rsidP="00CF39AE">
      <w:pPr>
        <w:rPr>
          <w:sz w:val="12"/>
        </w:rPr>
      </w:pPr>
      <w:r w:rsidRPr="00C44A10">
        <w:rPr>
          <w:rStyle w:val="StyleUnderline"/>
          <w:highlight w:val="green"/>
        </w:rPr>
        <w:t>The PTD offers</w:t>
      </w:r>
      <w:r w:rsidRPr="00EC104B">
        <w:rPr>
          <w:rStyle w:val="StyleUnderline"/>
        </w:rPr>
        <w:t xml:space="preserve"> both </w:t>
      </w:r>
      <w:r w:rsidRPr="00C44A10">
        <w:rPr>
          <w:rStyle w:val="StyleUnderline"/>
          <w:highlight w:val="green"/>
        </w:rPr>
        <w:t xml:space="preserve">an approach for </w:t>
      </w:r>
      <w:r w:rsidRPr="00C44A10">
        <w:rPr>
          <w:rStyle w:val="Emphasis"/>
          <w:highlight w:val="green"/>
        </w:rPr>
        <w:t>managing an 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9C2487">
        <w:rPr>
          <w:rStyle w:val="StyleUnderline"/>
        </w:rPr>
        <w:t xml:space="preserve">the “sovereign holds certain common properties in trust </w:t>
      </w:r>
      <w:r w:rsidRPr="009C2487">
        <w:rPr>
          <w:rStyle w:val="Emphasis"/>
        </w:rPr>
        <w:t>in perpetuity</w:t>
      </w:r>
      <w:r w:rsidRPr="009C2487">
        <w:rPr>
          <w:rStyle w:val="StyleUnderline"/>
        </w:rPr>
        <w:t xml:space="preserve"> for the free and unimpeded use of the general </w:t>
      </w:r>
      <w:r w:rsidRPr="009C2487">
        <w:rPr>
          <w:rStyle w:val="Emphasis"/>
        </w:rPr>
        <w:t>public</w:t>
      </w:r>
      <w:r w:rsidRPr="00EC104B">
        <w:rPr>
          <w:sz w:val="12"/>
        </w:rPr>
        <w:t xml:space="preserve">.”508 </w:t>
      </w:r>
      <w:r w:rsidRPr="00C44A10">
        <w:rPr>
          <w:rStyle w:val="StyleUnderline"/>
          <w:highlight w:val="green"/>
        </w:rPr>
        <w:t>The public’s right to access and use</w:t>
      </w:r>
      <w:r w:rsidRPr="00EC104B">
        <w:rPr>
          <w:rStyle w:val="StyleUnderline"/>
        </w:rPr>
        <w:t xml:space="preserve"> trust </w:t>
      </w:r>
      <w:r w:rsidRPr="00C44A10">
        <w:rPr>
          <w:rStyle w:val="StyleUnderline"/>
          <w:highlight w:val="green"/>
        </w:rPr>
        <w:t xml:space="preserve">resources is </w:t>
      </w:r>
      <w:r w:rsidRPr="00C44A10">
        <w:rPr>
          <w:rStyle w:val="Emphasis"/>
          <w:highlight w:val="green"/>
        </w:rPr>
        <w:t>never lost</w:t>
      </w:r>
      <w:r w:rsidRPr="00EC104B">
        <w:rPr>
          <w:rStyle w:val="StyleUnderline"/>
        </w:rPr>
        <w:t xml:space="preserve">, </w:t>
      </w:r>
      <w:r w:rsidRPr="009C2487">
        <w:rPr>
          <w:rStyle w:val="StyleUnderline"/>
        </w:rPr>
        <w:t>and neither the government nor private individuals can alienate</w:t>
      </w:r>
      <w:r w:rsidRPr="00EC104B">
        <w:rPr>
          <w:rStyle w:val="StyleUnderline"/>
        </w:rPr>
        <w:t xml:space="preserve"> or otherwise adversely affect </w:t>
      </w:r>
      <w:r w:rsidRPr="009C2487">
        <w:rPr>
          <w:rStyle w:val="StyleUnderline"/>
        </w:rPr>
        <w:t>those resources unless</w:t>
      </w:r>
      <w:r w:rsidRPr="00EC104B">
        <w:rPr>
          <w:rStyle w:val="StyleUnderline"/>
        </w:rPr>
        <w:t xml:space="preserve"> for a comparable public purpose</w:t>
      </w:r>
      <w:r w:rsidRPr="00EC104B">
        <w:rPr>
          <w:sz w:val="12"/>
        </w:rPr>
        <w:t>.509 The resources the doctrine protects “have long been part of a ‘taxonomy of property’ [that recognizes] the division of natural wealth into private and public property.”510</w:t>
      </w:r>
    </w:p>
    <w:p w14:paraId="65DFCA85" w14:textId="77777777" w:rsidR="00CF39AE" w:rsidRPr="00EC104B" w:rsidRDefault="00CF39AE" w:rsidP="00CF39AE">
      <w:pPr>
        <w:rPr>
          <w:sz w:val="12"/>
        </w:rPr>
      </w:pPr>
      <w:r w:rsidRPr="00EC104B">
        <w:rPr>
          <w:rStyle w:val="StyleUnderline"/>
        </w:rPr>
        <w:t>“</w:t>
      </w:r>
      <w:r w:rsidRPr="00C44A10">
        <w:rPr>
          <w:rStyle w:val="StyleUnderline"/>
          <w:highlight w:val="green"/>
        </w:rPr>
        <w:t>The doctrine places</w:t>
      </w:r>
      <w:r w:rsidRPr="00EC104B">
        <w:rPr>
          <w:rStyle w:val="StyleUnderline"/>
        </w:rPr>
        <w:t xml:space="preserve"> on </w:t>
      </w:r>
      <w:r w:rsidRPr="00C44A10">
        <w:rPr>
          <w:rStyle w:val="StyleUnderline"/>
          <w:highlight w:val="green"/>
        </w:rPr>
        <w:t>governments</w:t>
      </w:r>
      <w:r w:rsidRPr="00EC104B">
        <w:rPr>
          <w:rStyle w:val="StyleUnderline"/>
        </w:rPr>
        <w:t xml:space="preserve"> ‘</w:t>
      </w:r>
      <w:r w:rsidRPr="00C44A10">
        <w:rPr>
          <w:rStyle w:val="StyleUnderline"/>
          <w:highlight w:val="green"/>
        </w:rPr>
        <w:t>an affirmative</w:t>
      </w:r>
      <w:r w:rsidRPr="00EC104B">
        <w:rPr>
          <w:rStyle w:val="StyleUnderline"/>
        </w:rPr>
        <w:t xml:space="preserve">, ongoing </w:t>
      </w:r>
      <w:r w:rsidRPr="00C44A10">
        <w:rPr>
          <w:rStyle w:val="StyleUnderline"/>
          <w:highlight w:val="green"/>
        </w:rPr>
        <w:t>duty to safeguard the long-term preservation of those 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C44A10">
        <w:rPr>
          <w:rStyle w:val="StyleUnderline"/>
          <w:highlight w:val="green"/>
        </w:rPr>
        <w:t>Government agencies have the</w:t>
      </w:r>
      <w:r w:rsidRPr="00EC104B">
        <w:rPr>
          <w:rStyle w:val="StyleUnderline"/>
        </w:rPr>
        <w:t xml:space="preserve"> non-rescindable </w:t>
      </w:r>
      <w:r w:rsidRPr="00C44A10">
        <w:rPr>
          <w:rStyle w:val="StyleUnderline"/>
          <w:highlight w:val="green"/>
        </w:rPr>
        <w:t>power to revoke</w:t>
      </w:r>
      <w:r w:rsidRPr="00EC104B">
        <w:rPr>
          <w:rStyle w:val="StyleUnderline"/>
        </w:rPr>
        <w:t xml:space="preserve"> uses of trust resources that are inconsistent with the doctrine</w:t>
      </w:r>
      <w:r w:rsidRPr="00EC104B">
        <w:rPr>
          <w:sz w:val="12"/>
        </w:rPr>
        <w:t xml:space="preserve">.515 This effectively places a permanent easement over trust resources that burdens their ownership with an overriding public interest in the preservation of those resources.516 However, </w:t>
      </w:r>
      <w:r w:rsidRPr="00EC104B">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C44A10">
        <w:rPr>
          <w:rStyle w:val="StyleUnderline"/>
          <w:highlight w:val="green"/>
        </w:rPr>
        <w:t>The PTD</w:t>
      </w:r>
      <w:r w:rsidRPr="00EC104B">
        <w:rPr>
          <w:rStyle w:val="StyleUnderline"/>
        </w:rPr>
        <w:t xml:space="preserve">, therefore, </w:t>
      </w:r>
      <w:r w:rsidRPr="00C44A10">
        <w:rPr>
          <w:rStyle w:val="StyleUnderline"/>
          <w:highlight w:val="green"/>
        </w:rPr>
        <w:t>protects</w:t>
      </w:r>
      <w:r w:rsidRPr="00EC104B">
        <w:rPr>
          <w:rStyle w:val="StyleUnderline"/>
        </w:rPr>
        <w:t xml:space="preserve"> the “people’s </w:t>
      </w:r>
      <w:r w:rsidRPr="00C44A10">
        <w:rPr>
          <w:rStyle w:val="StyleUnderline"/>
          <w:highlight w:val="green"/>
        </w:rPr>
        <w:t>common heritage</w:t>
      </w:r>
      <w:r w:rsidRPr="00EC104B">
        <w:rPr>
          <w:rStyle w:val="StyleUnderline"/>
        </w:rPr>
        <w:t>,</w:t>
      </w:r>
      <w:r w:rsidRPr="00EC104B">
        <w:rPr>
          <w:sz w:val="12"/>
        </w:rPr>
        <w:t>”518 just as Article 11 of the Moon Treaty protects outer space as part of the common heritage of mankind.519</w:t>
      </w:r>
    </w:p>
    <w:p w14:paraId="556935EB" w14:textId="77777777" w:rsidR="00CF39AE" w:rsidRPr="00EC104B" w:rsidRDefault="00CF39AE" w:rsidP="00CF39AE">
      <w:pPr>
        <w:rPr>
          <w:sz w:val="12"/>
        </w:rPr>
      </w:pPr>
      <w:r w:rsidRPr="00C44A10">
        <w:rPr>
          <w:rStyle w:val="StyleUnderline"/>
          <w:highlight w:val="green"/>
        </w:rPr>
        <w:t>The doctrine</w:t>
      </w:r>
      <w:r w:rsidRPr="00EC104B">
        <w:rPr>
          <w:rStyle w:val="StyleUnderline"/>
        </w:rPr>
        <w:t xml:space="preserve"> also </w:t>
      </w:r>
      <w:r w:rsidRPr="00C44A10">
        <w:rPr>
          <w:rStyle w:val="StyleUnderline"/>
          <w:highlight w:val="green"/>
        </w:rPr>
        <w:t>appears</w:t>
      </w:r>
      <w:r w:rsidRPr="00EC104B">
        <w:rPr>
          <w:rStyle w:val="StyleUnderline"/>
        </w:rPr>
        <w:t xml:space="preserve"> to be </w:t>
      </w:r>
      <w:r w:rsidRPr="00C44A10">
        <w:rPr>
          <w:rStyle w:val="Emphasis"/>
          <w:highlight w:val="green"/>
        </w:rPr>
        <w:t>infinitely malleable</w:t>
      </w:r>
      <w:r w:rsidRPr="00EC104B">
        <w:rPr>
          <w:sz w:val="12"/>
        </w:rPr>
        <w:t>.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w:t>
      </w:r>
      <w:r w:rsidRPr="009C2487">
        <w:rPr>
          <w:sz w:val="12"/>
        </w:rPr>
        <w:t xml:space="preserve">521 </w:t>
      </w:r>
      <w:r w:rsidRPr="009C2487">
        <w:rPr>
          <w:rStyle w:val="StyleUnderline"/>
        </w:rPr>
        <w:t>Over time, the scope and application of the doctrine broadened to protect more</w:t>
      </w:r>
      <w:r w:rsidRPr="00EC104B">
        <w:rPr>
          <w:rStyle w:val="StyleUnderline"/>
        </w:rPr>
        <w:t xml:space="preserv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40465DE6" w14:textId="77777777" w:rsidR="00CF39AE" w:rsidRPr="00EC104B" w:rsidRDefault="00CF39AE" w:rsidP="00CF39AE">
      <w:pPr>
        <w:rPr>
          <w:sz w:val="12"/>
        </w:rPr>
      </w:pPr>
      <w:r w:rsidRPr="00C44A10">
        <w:rPr>
          <w:rStyle w:val="StyleUnderline"/>
          <w:highlight w:val="green"/>
        </w:rPr>
        <w:t>A doctrine</w:t>
      </w:r>
      <w:r w:rsidRPr="00EC104B">
        <w:rPr>
          <w:rStyle w:val="StyleUnderline"/>
        </w:rPr>
        <w:t xml:space="preserve"> that imposes a perpetual duty on the sovereign to preserve trust resources, </w:t>
      </w:r>
      <w:r w:rsidRPr="00C44A10">
        <w:rPr>
          <w:rStyle w:val="StyleUnderline"/>
          <w:highlight w:val="green"/>
        </w:rPr>
        <w:t>prevents</w:t>
      </w:r>
      <w:r w:rsidRPr="00EC104B">
        <w:rPr>
          <w:rStyle w:val="StyleUnderline"/>
        </w:rPr>
        <w:t xml:space="preserve"> their </w:t>
      </w:r>
      <w:r w:rsidRPr="00C44A10">
        <w:rPr>
          <w:rStyle w:val="Emphasis"/>
          <w:highlight w:val="green"/>
        </w:rPr>
        <w:t>alienation</w:t>
      </w:r>
      <w:r w:rsidRPr="00C44A10">
        <w:rPr>
          <w:rStyle w:val="StyleUnderline"/>
          <w:highlight w:val="green"/>
        </w:rPr>
        <w:t xml:space="preserve"> for private benefit,</w:t>
      </w:r>
      <w:r w:rsidRPr="00EC104B">
        <w:rPr>
          <w:rStyle w:val="StyleUnderline"/>
        </w:rPr>
        <w:t xml:space="preserve"> assures public access to them</w:t>
      </w:r>
      <w:r w:rsidRPr="00CD1AE9">
        <w:rPr>
          <w:rStyle w:val="StyleUnderline"/>
        </w:rPr>
        <w:t>, and 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C44A10">
        <w:rPr>
          <w:rStyle w:val="StyleUnderline"/>
          <w:highlight w:val="green"/>
        </w:rPr>
        <w:t>public access</w:t>
      </w:r>
      <w:r w:rsidRPr="00EC104B">
        <w:rPr>
          <w:rStyle w:val="StyleUnderline"/>
        </w:rPr>
        <w:t xml:space="preserve"> to trust resources is so central to the doctrine </w:t>
      </w:r>
      <w:r w:rsidRPr="00C44A10">
        <w:rPr>
          <w:rStyle w:val="StyleUnderline"/>
          <w:highlight w:val="green"/>
        </w:rPr>
        <w:t xml:space="preserve">makes it </w:t>
      </w:r>
      <w:r w:rsidRPr="00C44A10">
        <w:rPr>
          <w:rStyle w:val="Emphasis"/>
          <w:highlight w:val="green"/>
        </w:rPr>
        <w:t>reflective</w:t>
      </w:r>
      <w:r w:rsidRPr="00EC104B">
        <w:rPr>
          <w:rStyle w:val="StyleUnderline"/>
        </w:rPr>
        <w:t xml:space="preserve">, not contradictory, </w:t>
      </w:r>
      <w:r w:rsidRPr="00C44A10">
        <w:rPr>
          <w:rStyle w:val="StyleUnderline"/>
          <w:highlight w:val="green"/>
        </w:rPr>
        <w:t>of</w:t>
      </w:r>
      <w:r w:rsidRPr="00EC104B">
        <w:rPr>
          <w:rStyle w:val="StyleUnderline"/>
        </w:rPr>
        <w:t xml:space="preserve"> international space </w:t>
      </w:r>
      <w:r w:rsidRPr="00C44A10">
        <w:rPr>
          <w:rStyle w:val="StyleUnderline"/>
          <w:highlight w:val="green"/>
        </w:rPr>
        <w:t xml:space="preserve">law’s </w:t>
      </w:r>
      <w:r w:rsidRPr="00C44A10">
        <w:rPr>
          <w:rStyle w:val="Emphasis"/>
          <w:highlight w:val="green"/>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C44A10">
        <w:rPr>
          <w:rStyle w:val="Emphasis"/>
          <w:highlight w:val="green"/>
        </w:rPr>
        <w:t>no separate apparatus</w:t>
      </w:r>
      <w:r w:rsidRPr="00C44A10">
        <w:rPr>
          <w:rStyle w:val="StyleUnderline"/>
          <w:highlight w:val="green"/>
        </w:rPr>
        <w:t xml:space="preserve"> is required</w:t>
      </w:r>
      <w:r w:rsidRPr="00EC104B">
        <w:rPr>
          <w:rStyle w:val="StyleUnderline"/>
        </w:rPr>
        <w:t xml:space="preserve"> to implement </w:t>
      </w:r>
      <w:r w:rsidRPr="00CD1AE9">
        <w:rPr>
          <w:rStyle w:val="StyleUnderline"/>
        </w:rPr>
        <w:t xml:space="preserve">it, and </w:t>
      </w:r>
      <w:r w:rsidRPr="00C44A10">
        <w:rPr>
          <w:rStyle w:val="StyleUnderline"/>
          <w:highlight w:val="green"/>
        </w:rPr>
        <w:t>the doctrine has shown</w:t>
      </w:r>
      <w:r w:rsidRPr="00EC104B">
        <w:rPr>
          <w:rStyle w:val="StyleUnderline"/>
        </w:rPr>
        <w:t xml:space="preserve"> itself </w:t>
      </w:r>
      <w:r w:rsidRPr="00C44A10">
        <w:rPr>
          <w:rStyle w:val="StyleUnderline"/>
          <w:highlight w:val="green"/>
        </w:rPr>
        <w:t>to be</w:t>
      </w:r>
      <w:r w:rsidRPr="00EC104B">
        <w:rPr>
          <w:rStyle w:val="StyleUnderline"/>
        </w:rPr>
        <w:t xml:space="preserve"> </w:t>
      </w:r>
      <w:r w:rsidRPr="00EC104B">
        <w:rPr>
          <w:rStyle w:val="Emphasis"/>
        </w:rPr>
        <w:t xml:space="preserve">highly adaptable and </w:t>
      </w:r>
      <w:r w:rsidRPr="00C44A10">
        <w:rPr>
          <w:rStyle w:val="Emphasis"/>
          <w:highlight w:val="green"/>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668D1F1D" w14:textId="77777777" w:rsidR="00CF39AE" w:rsidRPr="00EC104B" w:rsidRDefault="00CF39AE" w:rsidP="00CF39AE">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EEF7E37" w14:textId="77777777" w:rsidR="00CF39AE" w:rsidRPr="00EC104B" w:rsidRDefault="00CF39AE" w:rsidP="00CF39AE">
      <w:pPr>
        <w:rPr>
          <w:sz w:val="12"/>
        </w:rPr>
      </w:pPr>
      <w:r w:rsidRPr="00EC104B">
        <w:rPr>
          <w:sz w:val="12"/>
        </w:rPr>
        <w:t>CONCLUSION</w:t>
      </w:r>
    </w:p>
    <w:p w14:paraId="54C9E649" w14:textId="77777777" w:rsidR="00CF39AE" w:rsidRPr="00EC104B" w:rsidRDefault="00CF39AE" w:rsidP="00CF39AE">
      <w:pPr>
        <w:ind w:left="720"/>
        <w:rPr>
          <w:sz w:val="12"/>
        </w:rPr>
      </w:pPr>
      <w:r w:rsidRPr="00EC104B">
        <w:rPr>
          <w:sz w:val="12"/>
        </w:rPr>
        <w:t>“Only a legal system that accommodates both the human need for resources and the necessary preservation of mankind’s common heritage can fulfill these criteria.”534</w:t>
      </w:r>
    </w:p>
    <w:p w14:paraId="60946458" w14:textId="77777777" w:rsidR="00CF39AE" w:rsidRPr="00EC104B" w:rsidRDefault="00CF39AE" w:rsidP="00CF39AE">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37DA7E67" w14:textId="77777777" w:rsidR="00CF39AE" w:rsidRPr="00EC104B" w:rsidRDefault="00CF39AE" w:rsidP="00CF39AE">
      <w:pPr>
        <w:rPr>
          <w:sz w:val="12"/>
        </w:rPr>
      </w:pPr>
      <w:r w:rsidRPr="00C44A10">
        <w:rPr>
          <w:rStyle w:val="StyleUnderline"/>
          <w:highlight w:val="green"/>
        </w:rPr>
        <w:t>In the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C44A10">
        <w:rPr>
          <w:rStyle w:val="StyleUnderline"/>
          <w:highlight w:val="green"/>
        </w:rPr>
        <w:t>strong</w:t>
      </w:r>
      <w:r w:rsidRPr="00EC104B">
        <w:rPr>
          <w:rStyle w:val="StyleUnderline"/>
        </w:rPr>
        <w:t xml:space="preserve"> management </w:t>
      </w:r>
      <w:r w:rsidRPr="00C44A10">
        <w:rPr>
          <w:rStyle w:val="StyleUnderline"/>
          <w:highlight w:val="green"/>
        </w:rPr>
        <w:t xml:space="preserve">controls will be </w:t>
      </w:r>
      <w:r w:rsidRPr="00C44A10">
        <w:rPr>
          <w:rStyle w:val="Emphasis"/>
          <w:highlight w:val="green"/>
        </w:rPr>
        <w:t>necessary</w:t>
      </w:r>
      <w:r w:rsidRPr="00C44A10">
        <w:rPr>
          <w:rStyle w:val="StyleUnderline"/>
          <w:highlight w:val="green"/>
        </w:rPr>
        <w:t xml:space="preserve"> to </w:t>
      </w:r>
      <w:r w:rsidRPr="00C44A10">
        <w:rPr>
          <w:rStyle w:val="Emphasis"/>
          <w:highlight w:val="green"/>
        </w:rPr>
        <w:t>prevent destruction</w:t>
      </w:r>
      <w:r w:rsidRPr="00EC104B">
        <w:rPr>
          <w:rStyle w:val="StyleUnderline"/>
        </w:rPr>
        <w:t xml:space="preserve"> or </w:t>
      </w:r>
      <w:r w:rsidRPr="00C44A10">
        <w:rPr>
          <w:rStyle w:val="Emphasis"/>
          <w:highlight w:val="green"/>
        </w:rPr>
        <w:t>over-consumption</w:t>
      </w:r>
      <w:r w:rsidRPr="009C2487">
        <w:rPr>
          <w:rStyle w:val="StyleUnderline"/>
        </w:rPr>
        <w:t xml:space="preserve"> of</w:t>
      </w:r>
      <w:r w:rsidRPr="00EC104B">
        <w:rPr>
          <w:rStyle w:val="StyleUnderline"/>
        </w:rPr>
        <w:t xml:space="preserve"> celestial </w:t>
      </w:r>
      <w:r w:rsidRPr="009C2487">
        <w:rPr>
          <w:rStyle w:val="StyleUnderline"/>
        </w:rPr>
        <w:t xml:space="preserve">resources, as well as monopolization and </w:t>
      </w:r>
      <w:r w:rsidRPr="009C2487">
        <w:rPr>
          <w:rStyle w:val="Emphasis"/>
        </w:rPr>
        <w:t>competitive behavior</w:t>
      </w:r>
      <w:r w:rsidRPr="009C2487">
        <w:rPr>
          <w:rStyle w:val="StyleUnderline"/>
        </w:rPr>
        <w:t xml:space="preserve"> by participants, which could</w:t>
      </w:r>
      <w:r w:rsidRPr="00EC104B">
        <w:rPr>
          <w:rStyle w:val="StyleUnderline"/>
        </w:rPr>
        <w:t xml:space="preserve"> lead to hostilities and inequities</w:t>
      </w:r>
      <w:r w:rsidRPr="00EC104B">
        <w:rPr>
          <w:sz w:val="12"/>
        </w:rPr>
        <w:t>.</w:t>
      </w:r>
    </w:p>
    <w:p w14:paraId="5430079D" w14:textId="77777777" w:rsidR="00CF39AE" w:rsidRPr="00EC104B" w:rsidRDefault="00CF39AE" w:rsidP="00CF39AE">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51A0F5D7" w14:textId="77777777" w:rsidR="00CF39AE" w:rsidRPr="00EC104B" w:rsidRDefault="00CF39AE" w:rsidP="00CF39AE">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C44A10">
        <w:rPr>
          <w:rStyle w:val="StyleUnderline"/>
          <w:highlight w:val="green"/>
        </w:rPr>
        <w:t>the PTD</w:t>
      </w:r>
      <w:r w:rsidRPr="00EC104B">
        <w:rPr>
          <w:sz w:val="12"/>
        </w:rPr>
        <w:t xml:space="preserve">, with its malleability, easy and cost-effective implementation and enforcement, non-consumption principle, and consistency with the goals that animate international space treaties, </w:t>
      </w:r>
      <w:r w:rsidRPr="00C44A10">
        <w:rPr>
          <w:rStyle w:val="StyleUnderline"/>
          <w:highlight w:val="green"/>
        </w:rPr>
        <w:t>seems best suited to</w:t>
      </w:r>
      <w:r w:rsidRPr="00EC104B">
        <w:rPr>
          <w:rStyle w:val="StyleUnderline"/>
        </w:rPr>
        <w:t xml:space="preserve"> the task of </w:t>
      </w:r>
      <w:r w:rsidRPr="00C44A10">
        <w:rPr>
          <w:rStyle w:val="StyleUnderline"/>
          <w:highlight w:val="green"/>
        </w:rPr>
        <w:t>protecti</w:t>
      </w:r>
      <w:r w:rsidRPr="00EC104B">
        <w:rPr>
          <w:rStyle w:val="StyleUnderline"/>
        </w:rPr>
        <w:t xml:space="preserve">ng the public’s interests in </w:t>
      </w:r>
      <w:r w:rsidRPr="00C44A10">
        <w:rPr>
          <w:rStyle w:val="StyleUnderline"/>
          <w:highlight w:val="green"/>
        </w:rPr>
        <w:t xml:space="preserve">the </w:t>
      </w:r>
      <w:r w:rsidRPr="00C44A10">
        <w:rPr>
          <w:rStyle w:val="Emphasis"/>
          <w:highlight w:val="green"/>
        </w:rPr>
        <w:t>global commons</w:t>
      </w:r>
      <w:r w:rsidRPr="00C44A10">
        <w:rPr>
          <w:rStyle w:val="StyleUnderline"/>
          <w:highlight w:val="green"/>
        </w:rPr>
        <w:t xml:space="preserve"> that is </w:t>
      </w:r>
      <w:r w:rsidRPr="00C44A10">
        <w:rPr>
          <w:rStyle w:val="Emphasis"/>
          <w:highlight w:val="green"/>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C44A10">
        <w:rPr>
          <w:rStyle w:val="StyleUnderline"/>
          <w:highlight w:val="green"/>
        </w:rPr>
        <w:t>the PTD</w:t>
      </w:r>
      <w:r w:rsidRPr="00EC104B">
        <w:rPr>
          <w:sz w:val="12"/>
        </w:rPr>
        <w:t xml:space="preserve"> to allow the application of private property management tools, like tradable </w:t>
      </w:r>
      <w:r w:rsidRPr="009C2487">
        <w:rPr>
          <w:sz w:val="12"/>
        </w:rPr>
        <w:t xml:space="preserve">development rights, </w:t>
      </w:r>
      <w:r w:rsidRPr="009C2487">
        <w:rPr>
          <w:rStyle w:val="Emphasis"/>
        </w:rPr>
        <w:t>will not only allow development</w:t>
      </w:r>
      <w:r w:rsidRPr="009C2487">
        <w:rPr>
          <w:rStyle w:val="StyleUnderline"/>
        </w:rPr>
        <w:t>, but also will assure</w:t>
      </w:r>
      <w:r w:rsidRPr="00EC104B">
        <w:rPr>
          <w:rStyle w:val="StyleUnderline"/>
        </w:rPr>
        <w:t xml:space="preserve"> that </w:t>
      </w:r>
      <w:r w:rsidRPr="009C2487">
        <w:rPr>
          <w:rStyle w:val="StyleUnderline"/>
        </w:rPr>
        <w:t>when it</w:t>
      </w:r>
      <w:r w:rsidRPr="00EC104B">
        <w:rPr>
          <w:rStyle w:val="StyleUnderline"/>
        </w:rPr>
        <w:t xml:space="preserve"> happens, it will not be just profitable for a few, but </w:t>
      </w:r>
      <w:r w:rsidRPr="00C44A10">
        <w:rPr>
          <w:rStyle w:val="StyleUnderline"/>
          <w:highlight w:val="green"/>
        </w:rPr>
        <w:t>will</w:t>
      </w:r>
      <w:r w:rsidRPr="00EC104B">
        <w:rPr>
          <w:rStyle w:val="StyleUnderline"/>
        </w:rPr>
        <w:t xml:space="preserve"> also </w:t>
      </w:r>
      <w:r w:rsidRPr="00C44A10">
        <w:rPr>
          <w:rStyle w:val="StyleUnderline"/>
          <w:highlight w:val="green"/>
        </w:rPr>
        <w:t xml:space="preserve">be </w:t>
      </w:r>
      <w:r w:rsidRPr="00C44A10">
        <w:rPr>
          <w:rStyle w:val="Emphasis"/>
          <w:highlight w:val="green"/>
        </w:rPr>
        <w:t>sustainable</w:t>
      </w:r>
      <w:r w:rsidRPr="00C44A10">
        <w:rPr>
          <w:rStyle w:val="StyleUnderline"/>
          <w:highlight w:val="green"/>
        </w:rPr>
        <w:t xml:space="preserve"> and </w:t>
      </w:r>
      <w:r w:rsidRPr="00C44A10">
        <w:rPr>
          <w:rStyle w:val="Emphasis"/>
          <w:highlight w:val="green"/>
        </w:rPr>
        <w:t>equitable</w:t>
      </w:r>
      <w:r w:rsidRPr="00EC104B">
        <w:rPr>
          <w:sz w:val="12"/>
        </w:rPr>
        <w:t>.</w:t>
      </w:r>
    </w:p>
    <w:bookmarkEnd w:id="0"/>
    <w:p w14:paraId="520EDABE" w14:textId="77777777" w:rsidR="0043239B" w:rsidRPr="00F45864" w:rsidRDefault="0043239B" w:rsidP="0043239B">
      <w:pPr>
        <w:pStyle w:val="Heading4"/>
      </w:pPr>
      <w:r w:rsidRPr="00F45864">
        <w:t>Perm do the CP: the CP allows private entities to own outer space, but not through appropriation. Appropriation is a term of art</w:t>
      </w:r>
      <w:r>
        <w:t>.</w:t>
      </w:r>
    </w:p>
    <w:p w14:paraId="1EEA89CF" w14:textId="77777777" w:rsidR="0043239B" w:rsidRPr="00C53C5A" w:rsidRDefault="0043239B" w:rsidP="0043239B">
      <w:pPr>
        <w:rPr>
          <w:rStyle w:val="Style13ptBold"/>
        </w:rPr>
      </w:pPr>
      <w:proofErr w:type="spellStart"/>
      <w:r w:rsidRPr="00C53C5A">
        <w:rPr>
          <w:rStyle w:val="Style13ptBold"/>
        </w:rPr>
        <w:t>Dominiak</w:t>
      </w:r>
      <w:proofErr w:type="spellEnd"/>
      <w:r w:rsidRPr="00C53C5A">
        <w:rPr>
          <w:rStyle w:val="Style13ptBold"/>
        </w:rPr>
        <w:t xml:space="preserve"> 17</w:t>
      </w:r>
    </w:p>
    <w:p w14:paraId="26B59B6C" w14:textId="77777777" w:rsidR="0043239B" w:rsidRPr="00D70EC3" w:rsidRDefault="0043239B" w:rsidP="0043239B">
      <w:pPr>
        <w:rPr>
          <w:vertAlign w:val="subscript"/>
        </w:rPr>
      </w:pPr>
      <w:proofErr w:type="spellStart"/>
      <w:r w:rsidRPr="00C53C5A">
        <w:rPr>
          <w:vertAlign w:val="subscript"/>
        </w:rPr>
        <w:t>Łukasz</w:t>
      </w:r>
      <w:proofErr w:type="spellEnd"/>
      <w:r w:rsidRPr="00C53C5A">
        <w:rPr>
          <w:vertAlign w:val="subscript"/>
        </w:rPr>
        <w:t xml:space="preserve"> </w:t>
      </w:r>
      <w:proofErr w:type="spellStart"/>
      <w:r w:rsidRPr="00C53C5A">
        <w:rPr>
          <w:vertAlign w:val="subscript"/>
        </w:rPr>
        <w:t>Dominiak</w:t>
      </w:r>
      <w:proofErr w:type="spellEnd"/>
      <w:r w:rsidRPr="00C53C5A">
        <w:rPr>
          <w:vertAlign w:val="subscript"/>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C53C5A">
        <w:rPr>
          <w:vertAlign w:val="subscript"/>
        </w:rPr>
        <w:t>i</w:t>
      </w:r>
      <w:proofErr w:type="spellEnd"/>
      <w:r w:rsidRPr="00C53C5A">
        <w:rPr>
          <w:vertAlign w:val="subscript"/>
        </w:rPr>
        <w:t xml:space="preserve"> </w:t>
      </w:r>
      <w:proofErr w:type="spellStart"/>
      <w:r w:rsidRPr="00C53C5A">
        <w:rPr>
          <w:vertAlign w:val="subscript"/>
        </w:rPr>
        <w:t>Polityka</w:t>
      </w:r>
      <w:proofErr w:type="spellEnd"/>
      <w:r w:rsidRPr="00C53C5A">
        <w:rPr>
          <w:vertAlign w:val="subscript"/>
        </w:rPr>
        <w:t>, 29/2017: 22. Pp. 43-56. JDN. https://apcz.umk.pl/HiP/article/view/HiP.2017.026/13714</w:t>
      </w:r>
    </w:p>
    <w:p w14:paraId="2018542E" w14:textId="77777777" w:rsidR="0043239B" w:rsidRPr="00C53C5A" w:rsidRDefault="0043239B" w:rsidP="0043239B">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xml:space="preserve">, </w:t>
      </w:r>
      <w:proofErr w:type="gramStart"/>
      <w:r w:rsidRPr="00C53C5A">
        <w:rPr>
          <w:sz w:val="14"/>
        </w:rPr>
        <w:t>i.e.</w:t>
      </w:r>
      <w:proofErr w:type="gramEnd"/>
      <w:r w:rsidRPr="00C53C5A">
        <w:rPr>
          <w:sz w:val="14"/>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C53C5A">
        <w:rPr>
          <w:sz w:val="14"/>
        </w:rPr>
        <w:t>recognise</w:t>
      </w:r>
      <w:proofErr w:type="spellEnd"/>
      <w:r w:rsidRPr="00C53C5A">
        <w:rPr>
          <w:sz w:val="14"/>
        </w:rPr>
        <w:t xml:space="preserve"> someone’s ownership is therefore to assert that his possession of a thing is just, rightful, lawful, </w:t>
      </w:r>
      <w:proofErr w:type="gramStart"/>
      <w:r w:rsidRPr="00C53C5A">
        <w:rPr>
          <w:sz w:val="14"/>
        </w:rPr>
        <w:t>licit</w:t>
      </w:r>
      <w:proofErr w:type="gramEnd"/>
      <w:r w:rsidRPr="00C53C5A">
        <w:rPr>
          <w:sz w:val="14"/>
        </w:rPr>
        <w:t xml:space="preserve">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w:t>
      </w:r>
      <w:proofErr w:type="gramStart"/>
      <w:r w:rsidRPr="00C53C5A">
        <w:rPr>
          <w:sz w:val="14"/>
        </w:rPr>
        <w:t>i.e.</w:t>
      </w:r>
      <w:proofErr w:type="gramEnd"/>
      <w:r w:rsidRPr="00C53C5A">
        <w:rPr>
          <w:sz w:val="14"/>
        </w:rPr>
        <w:t xml:space="preserv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C53C5A">
        <w:rPr>
          <w:sz w:val="14"/>
        </w:rPr>
        <w:t>unheld</w:t>
      </w:r>
      <w:proofErr w:type="spellEnd"/>
      <w:r w:rsidRPr="00C53C5A">
        <w:rPr>
          <w:sz w:val="14"/>
        </w:rPr>
        <w:t xml:space="preserve"> things includes the issues of how </w:t>
      </w:r>
      <w:proofErr w:type="spellStart"/>
      <w:r w:rsidRPr="00C53C5A">
        <w:rPr>
          <w:sz w:val="14"/>
        </w:rPr>
        <w:t>unheld</w:t>
      </w:r>
      <w:proofErr w:type="spellEnd"/>
      <w:r w:rsidRPr="00C53C5A">
        <w:rPr>
          <w:sz w:val="14"/>
        </w:rPr>
        <w:t xml:space="preserve"> things may come to be held” (2014), </w:t>
      </w:r>
      <w:proofErr w:type="gramStart"/>
      <w:r w:rsidRPr="00C53C5A">
        <w:rPr>
          <w:sz w:val="14"/>
        </w:rPr>
        <w:t>i.e.</w:t>
      </w:r>
      <w:proofErr w:type="gramEnd"/>
      <w:r w:rsidRPr="00C53C5A">
        <w:rPr>
          <w:sz w:val="14"/>
        </w:rPr>
        <w:t xml:space="preserve"> come to be owned. Hence, original </w:t>
      </w:r>
      <w:r w:rsidRPr="00C53C5A">
        <w:rPr>
          <w:rStyle w:val="StyleUnderline"/>
        </w:rPr>
        <w:t xml:space="preserve">appropriation is about creating normative relations between persons and things. </w:t>
      </w:r>
    </w:p>
    <w:p w14:paraId="6062294C" w14:textId="77777777" w:rsidR="0043239B" w:rsidRDefault="0043239B" w:rsidP="0043239B">
      <w:pPr>
        <w:pStyle w:val="Heading4"/>
      </w:pPr>
      <w:r>
        <w:t xml:space="preserve">Their cutting of </w:t>
      </w:r>
      <w:proofErr w:type="spellStart"/>
      <w:r>
        <w:t>Fino</w:t>
      </w:r>
      <w:proofErr w:type="spellEnd"/>
      <w:r>
        <w:t xml:space="preserve"> includes</w:t>
      </w:r>
    </w:p>
    <w:p w14:paraId="30D7387B" w14:textId="77777777" w:rsidR="0043239B" w:rsidRDefault="0043239B" w:rsidP="0043239B">
      <w:pPr>
        <w:rPr>
          <w:rStyle w:val="StyleUnderline"/>
        </w:rPr>
      </w:pP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w:t>
      </w:r>
      <w:r>
        <w:rPr>
          <w:rStyle w:val="StyleUnderline"/>
        </w:rPr>
        <w:t xml:space="preserve"> instead of res communis.</w:t>
      </w:r>
    </w:p>
    <w:p w14:paraId="4B9E816D" w14:textId="77777777" w:rsidR="0043239B" w:rsidRDefault="0043239B" w:rsidP="0043239B">
      <w:pPr>
        <w:pStyle w:val="Heading4"/>
      </w:pPr>
      <w:r>
        <w:t xml:space="preserve">Common heritage means space is commonly owned, not unowned. So, CP isn’t proving appropriation is just. </w:t>
      </w:r>
    </w:p>
    <w:p w14:paraId="67525EE7" w14:textId="5E0FB548" w:rsidR="0043239B" w:rsidRDefault="0043239B" w:rsidP="0043239B"/>
    <w:p w14:paraId="77AB85DC" w14:textId="77777777" w:rsidR="0043239B" w:rsidRDefault="0043239B" w:rsidP="0043239B">
      <w:pPr>
        <w:pStyle w:val="Heading3"/>
      </w:pPr>
      <w:r>
        <w:t>2.    PICs</w:t>
      </w:r>
    </w:p>
    <w:p w14:paraId="0A3B4010" w14:textId="3655011F" w:rsidR="0043239B" w:rsidRDefault="0043239B" w:rsidP="0043239B">
      <w:pPr>
        <w:pStyle w:val="Heading4"/>
      </w:pPr>
      <w:r>
        <w:t xml:space="preserve">PICs are illegitimate on this topic- they </w:t>
      </w:r>
      <w:proofErr w:type="gramStart"/>
      <w:r>
        <w:t>moots</w:t>
      </w:r>
      <w:proofErr w:type="gramEnd"/>
      <w:r>
        <w:t xml:space="preserve"> the whole case on top of side bias and the 1AR/2AR crunch makes it impossible to be </w:t>
      </w:r>
      <w:proofErr w:type="spellStart"/>
      <w:r>
        <w:t>aff</w:t>
      </w:r>
      <w:proofErr w:type="spellEnd"/>
      <w:r>
        <w:t>. They get the DAs- that solves neg ground.</w:t>
      </w:r>
    </w:p>
    <w:p w14:paraId="7618D727" w14:textId="3202EBA7" w:rsidR="0050525A" w:rsidRDefault="0050525A" w:rsidP="0050525A"/>
    <w:p w14:paraId="55F6EF92" w14:textId="7D51913F" w:rsidR="0050525A" w:rsidRDefault="0050525A" w:rsidP="0050525A"/>
    <w:p w14:paraId="3D3E1C97" w14:textId="4C2922EB" w:rsidR="0050525A" w:rsidRDefault="0050525A" w:rsidP="0050525A">
      <w:r>
        <w:t xml:space="preserve">Sequencing: util comes after political </w:t>
      </w:r>
      <w:proofErr w:type="spellStart"/>
      <w:r>
        <w:t>fw</w:t>
      </w:r>
      <w:proofErr w:type="spellEnd"/>
      <w:r>
        <w:t xml:space="preserve">, even if they say </w:t>
      </w:r>
      <w:proofErr w:type="spellStart"/>
      <w:r>
        <w:t>consq</w:t>
      </w:r>
      <w:proofErr w:type="spellEnd"/>
      <w:r>
        <w:t xml:space="preserve"> good it’s not me with the </w:t>
      </w:r>
      <w:proofErr w:type="spellStart"/>
      <w:r>
        <w:t>fw</w:t>
      </w:r>
      <w:proofErr w:type="spellEnd"/>
    </w:p>
    <w:p w14:paraId="612D5C39" w14:textId="69D714E1" w:rsidR="0050525A" w:rsidRDefault="0050525A" w:rsidP="0050525A">
      <w:r>
        <w:t>Pics: conceded (abuse already happened)</w:t>
      </w:r>
    </w:p>
    <w:p w14:paraId="7B48DDE4" w14:textId="4C3CE914" w:rsidR="0050525A" w:rsidRDefault="0050525A" w:rsidP="0050525A">
      <w:r>
        <w:t xml:space="preserve">Solve </w:t>
      </w:r>
      <w:proofErr w:type="spellStart"/>
      <w:r>
        <w:t>aff</w:t>
      </w:r>
      <w:proofErr w:type="spellEnd"/>
      <w:r>
        <w:t xml:space="preserve"> and better- legal trust- DOESN’T HAVE APP KEY. They drop the perm </w:t>
      </w:r>
      <w:proofErr w:type="spellStart"/>
      <w:r>
        <w:t>bruh</w:t>
      </w:r>
      <w:proofErr w:type="spellEnd"/>
      <w:r>
        <w:t xml:space="preserve">. </w:t>
      </w:r>
      <w:proofErr w:type="spellStart"/>
      <w:r>
        <w:t>Aff</w:t>
      </w:r>
      <w:proofErr w:type="spellEnd"/>
      <w:r>
        <w:t xml:space="preserve"> has access to all this. </w:t>
      </w:r>
    </w:p>
    <w:p w14:paraId="57C6750A" w14:textId="55E2315B" w:rsidR="0050525A" w:rsidRDefault="0050525A" w:rsidP="0050525A">
      <w:r>
        <w:t xml:space="preserve">The highlighted plank literally means it’s affirmative! A legal trust system isn’t appropriating- they aren’t owning it </w:t>
      </w:r>
      <w:proofErr w:type="gramStart"/>
      <w:r>
        <w:t>themselves,</w:t>
      </w:r>
      <w:proofErr w:type="gramEnd"/>
      <w:r>
        <w:t xml:space="preserve"> they buy it through</w:t>
      </w:r>
    </w:p>
    <w:p w14:paraId="618C5A4E" w14:textId="56765DC9" w:rsidR="0050525A" w:rsidRDefault="0050525A" w:rsidP="0050525A">
      <w:r>
        <w:t>Also, they keep saying their authors name wrong. Their article says “</w:t>
      </w:r>
      <w:proofErr w:type="spellStart"/>
      <w:r>
        <w:t>fino</w:t>
      </w:r>
      <w:proofErr w:type="spellEnd"/>
      <w:r>
        <w:t>” not “</w:t>
      </w:r>
      <w:proofErr w:type="spellStart"/>
      <w:r>
        <w:t>finoa</w:t>
      </w:r>
      <w:proofErr w:type="spellEnd"/>
      <w:r>
        <w:t xml:space="preserve">”. </w:t>
      </w:r>
    </w:p>
    <w:p w14:paraId="15F8DA5D" w14:textId="1E5945A7" w:rsidR="0050525A" w:rsidRDefault="0050525A" w:rsidP="00475823">
      <w:pPr>
        <w:pStyle w:val="Heading4"/>
      </w:pPr>
      <w:r>
        <w:t xml:space="preserve">Mining </w:t>
      </w:r>
      <w:proofErr w:type="spellStart"/>
      <w:r>
        <w:t>disad</w:t>
      </w:r>
      <w:proofErr w:type="spellEnd"/>
      <w:r>
        <w:t xml:space="preserve">: </w:t>
      </w:r>
      <w:proofErr w:type="spellStart"/>
      <w:r>
        <w:t>aff</w:t>
      </w:r>
      <w:proofErr w:type="spellEnd"/>
      <w:r>
        <w:t xml:space="preserve"> has access, </w:t>
      </w:r>
      <w:proofErr w:type="spellStart"/>
      <w:r>
        <w:t>aff</w:t>
      </w:r>
      <w:proofErr w:type="spellEnd"/>
      <w:r>
        <w:t xml:space="preserve"> still solves. Again, there is not one time in their speech when they say PRIVATE APPROPRIATION IS KEY. </w:t>
      </w:r>
    </w:p>
    <w:p w14:paraId="61D1D02A" w14:textId="44DB1E7C" w:rsidR="0050525A" w:rsidRDefault="0050525A" w:rsidP="0050525A">
      <w:r>
        <w:t xml:space="preserve">CP solves case. Kant doesn’t collapse to util, we are solely respecting the rule of law. </w:t>
      </w:r>
    </w:p>
    <w:p w14:paraId="252D5BC8" w14:textId="6F17C747" w:rsidR="0050525A" w:rsidRDefault="0050525A" w:rsidP="0050525A">
      <w:r>
        <w:t xml:space="preserve">Util doesn’t come first- extend political </w:t>
      </w:r>
      <w:proofErr w:type="spellStart"/>
      <w:r>
        <w:t>fw</w:t>
      </w:r>
      <w:proofErr w:type="spellEnd"/>
      <w:r>
        <w:t xml:space="preserve"> argument. Anyways, I still have weight under the util </w:t>
      </w:r>
      <w:proofErr w:type="spellStart"/>
      <w:r>
        <w:t>fw</w:t>
      </w:r>
      <w:proofErr w:type="spellEnd"/>
      <w:r>
        <w:t>, so it carries over</w:t>
      </w:r>
    </w:p>
    <w:p w14:paraId="7E44D8D0" w14:textId="5F057BEA" w:rsidR="0050525A" w:rsidRDefault="0050525A" w:rsidP="0050525A">
      <w:r>
        <w:t xml:space="preserve">Kantian self-evident truths- never even mentioned in case. </w:t>
      </w:r>
    </w:p>
    <w:p w14:paraId="706FAE00" w14:textId="0DF1F4CF" w:rsidR="0050525A" w:rsidRDefault="0050525A" w:rsidP="0050525A">
      <w:r>
        <w:t xml:space="preserve">Doesn’t matter what we ought to do. Res is question of mf truth. </w:t>
      </w:r>
    </w:p>
    <w:p w14:paraId="164964B2" w14:textId="7057018E" w:rsidR="0050525A" w:rsidRDefault="0050525A" w:rsidP="0050525A">
      <w:r>
        <w:t xml:space="preserve">Justice leads to </w:t>
      </w:r>
      <w:proofErr w:type="gramStart"/>
      <w:r>
        <w:t>P:</w:t>
      </w:r>
      <w:proofErr w:type="gramEnd"/>
      <w:r>
        <w:t xml:space="preserve"> goes </w:t>
      </w:r>
      <w:proofErr w:type="spellStart"/>
      <w:r>
        <w:t>unadressed</w:t>
      </w:r>
      <w:proofErr w:type="spellEnd"/>
      <w:r>
        <w:t xml:space="preserve">. </w:t>
      </w:r>
    </w:p>
    <w:p w14:paraId="54E39CB2" w14:textId="3AFF3919" w:rsidR="00475823" w:rsidRDefault="00475823" w:rsidP="0050525A"/>
    <w:p w14:paraId="6C3E4527" w14:textId="5FC78F26" w:rsidR="00475823" w:rsidRPr="0050525A" w:rsidRDefault="00475823" w:rsidP="0050525A">
      <w:r>
        <w:t xml:space="preserve">Not a single moment where </w:t>
      </w:r>
      <w:proofErr w:type="spellStart"/>
      <w:r>
        <w:t>priv</w:t>
      </w:r>
      <w:proofErr w:type="spellEnd"/>
      <w:r>
        <w:t xml:space="preserve"> appropriation is key. They make all these arguments </w:t>
      </w:r>
      <w:proofErr w:type="spellStart"/>
      <w:r>
        <w:t>abt</w:t>
      </w:r>
      <w:proofErr w:type="spellEnd"/>
      <w:r>
        <w:t xml:space="preserve"> trust, da, whatever. But if there is literally nothing going for them uniquely, err </w:t>
      </w:r>
      <w:proofErr w:type="spellStart"/>
      <w:r>
        <w:t>aff</w:t>
      </w:r>
      <w:proofErr w:type="spellEnd"/>
      <w:r>
        <w:t xml:space="preserve">!! Extend the nuclear impacts. </w:t>
      </w:r>
    </w:p>
    <w:p w14:paraId="1BAA848B" w14:textId="77777777" w:rsidR="0043239B" w:rsidRPr="00B55AD5" w:rsidRDefault="0043239B" w:rsidP="0043239B"/>
    <w:sectPr w:rsidR="0043239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A4DC9"/>
    <w:multiLevelType w:val="hybridMultilevel"/>
    <w:tmpl w:val="CB40C9D2"/>
    <w:lvl w:ilvl="0" w:tplc="FE9C6FA6">
      <w:start w:val="1"/>
      <w:numFmt w:val="decimal"/>
      <w:lvlText w:val="%1."/>
      <w:lvlJc w:val="left"/>
      <w:pPr>
        <w:ind w:left="630" w:hanging="360"/>
      </w:pPr>
      <w:rPr>
        <w:rFonts w:hint="default"/>
        <w:b/>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9642E5"/>
    <w:rsid w:val="000139A3"/>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391"/>
    <w:rsid w:val="00407037"/>
    <w:rsid w:val="0043239B"/>
    <w:rsid w:val="004605D6"/>
    <w:rsid w:val="00475823"/>
    <w:rsid w:val="004C60E8"/>
    <w:rsid w:val="004E3579"/>
    <w:rsid w:val="004E728B"/>
    <w:rsid w:val="004F39E0"/>
    <w:rsid w:val="0050525A"/>
    <w:rsid w:val="00537BD5"/>
    <w:rsid w:val="0057268A"/>
    <w:rsid w:val="005D2912"/>
    <w:rsid w:val="006065BD"/>
    <w:rsid w:val="0061170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5079"/>
    <w:rsid w:val="0091627E"/>
    <w:rsid w:val="009642E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39A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8260"/>
  <w15:chartTrackingRefBased/>
  <w15:docId w15:val="{7609C42B-ECF5-4903-A0E1-38C28BEA0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42E5"/>
    <w:rPr>
      <w:rFonts w:ascii="Calibri" w:hAnsi="Calibri" w:cs="Calibri"/>
    </w:rPr>
  </w:style>
  <w:style w:type="paragraph" w:styleId="Heading1">
    <w:name w:val="heading 1"/>
    <w:aliases w:val="Pocket"/>
    <w:basedOn w:val="Normal"/>
    <w:next w:val="Normal"/>
    <w:link w:val="Heading1Char"/>
    <w:qFormat/>
    <w:rsid w:val="009642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42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9642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9642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42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2E5"/>
  </w:style>
  <w:style w:type="character" w:customStyle="1" w:styleId="Heading1Char">
    <w:name w:val="Heading 1 Char"/>
    <w:aliases w:val="Pocket Char"/>
    <w:basedOn w:val="DefaultParagraphFont"/>
    <w:link w:val="Heading1"/>
    <w:rsid w:val="009642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42E5"/>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9642E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642E5"/>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9642E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42E5"/>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9642E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642E5"/>
    <w:rPr>
      <w:color w:val="auto"/>
      <w:u w:val="none"/>
    </w:rPr>
  </w:style>
  <w:style w:type="character" w:styleId="FollowedHyperlink">
    <w:name w:val="FollowedHyperlink"/>
    <w:basedOn w:val="DefaultParagraphFont"/>
    <w:uiPriority w:val="99"/>
    <w:semiHidden/>
    <w:unhideWhenUsed/>
    <w:rsid w:val="009642E5"/>
    <w:rPr>
      <w:color w:val="auto"/>
      <w:u w:val="none"/>
    </w:rPr>
  </w:style>
  <w:style w:type="character" w:styleId="UnresolvedMention">
    <w:name w:val="Unresolved Mention"/>
    <w:basedOn w:val="DefaultParagraphFont"/>
    <w:uiPriority w:val="99"/>
    <w:semiHidden/>
    <w:unhideWhenUsed/>
    <w:rsid w:val="00CF39AE"/>
    <w:rPr>
      <w:color w:val="605E5C"/>
      <w:shd w:val="clear" w:color="auto" w:fill="E1DFDD"/>
    </w:rPr>
  </w:style>
  <w:style w:type="paragraph" w:customStyle="1" w:styleId="Emphasis1">
    <w:name w:val="Emphasis1"/>
    <w:basedOn w:val="Normal"/>
    <w:link w:val="Emphasis"/>
    <w:autoRedefine/>
    <w:uiPriority w:val="7"/>
    <w:qFormat/>
    <w:rsid w:val="00CF39A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F39A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CF39AE"/>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F39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F39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eorgetown.edu/facpub/2201" TargetMode="External"/><Relationship Id="rId3" Type="http://schemas.openxmlformats.org/officeDocument/2006/relationships/styles" Target="styles.xml"/><Relationship Id="rId7" Type="http://schemas.openxmlformats.org/officeDocument/2006/relationships/hyperlink" Target="https://iislweb.org/docs/Diederiks2007.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hip.law.georgetown.edu/facpub/2201" TargetMode="External"/><Relationship Id="rId4" Type="http://schemas.openxmlformats.org/officeDocument/2006/relationships/settings" Target="settings.xml"/><Relationship Id="rId9"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16224</Words>
  <Characters>92479</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4</cp:revision>
  <dcterms:created xsi:type="dcterms:W3CDTF">2022-03-18T22:29:00Z</dcterms:created>
  <dcterms:modified xsi:type="dcterms:W3CDTF">2022-03-18T23:18:00Z</dcterms:modified>
</cp:coreProperties>
</file>