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2C5B" w14:textId="77777777" w:rsidR="00362AAD" w:rsidRDefault="00362AAD" w:rsidP="00362AAD">
      <w:pPr>
        <w:pStyle w:val="Heading1"/>
      </w:pPr>
      <w:bookmarkStart w:id="0" w:name="_Hlk96155634"/>
      <w:r>
        <w:t>AC – Trust Kant JF22</w:t>
      </w:r>
    </w:p>
    <w:p w14:paraId="2A83911A" w14:textId="77777777" w:rsidR="00362AAD" w:rsidRDefault="00362AAD" w:rsidP="00362AAD">
      <w:pPr>
        <w:pStyle w:val="Heading2"/>
      </w:pPr>
      <w:r>
        <w:t>1AC</w:t>
      </w:r>
    </w:p>
    <w:p w14:paraId="14625775" w14:textId="77777777" w:rsidR="00362AAD" w:rsidRDefault="00362AAD" w:rsidP="00362AAD">
      <w:pPr>
        <w:pStyle w:val="Heading3"/>
      </w:pPr>
      <w:r>
        <w:t>Framework</w:t>
      </w:r>
    </w:p>
    <w:p w14:paraId="1BC1E226" w14:textId="77777777" w:rsidR="00362AAD" w:rsidRDefault="00362AAD" w:rsidP="00362AAD"/>
    <w:p w14:paraId="780D7995" w14:textId="77777777" w:rsidR="00362AAD" w:rsidRDefault="00362AAD" w:rsidP="00362AAD">
      <w:pPr>
        <w:pStyle w:val="Heading4"/>
      </w:pPr>
      <w:r>
        <w:t xml:space="preserve">I affirm.  </w:t>
      </w:r>
    </w:p>
    <w:p w14:paraId="37FE48A8" w14:textId="77777777" w:rsidR="00362AAD" w:rsidRPr="009D566A" w:rsidRDefault="00362AAD" w:rsidP="00362AAD"/>
    <w:p w14:paraId="313634DE" w14:textId="77777777" w:rsidR="00362AAD" w:rsidRDefault="00362AAD" w:rsidP="00362AAD">
      <w:pPr>
        <w:pStyle w:val="Heading4"/>
      </w:pPr>
      <w:r>
        <w:t>The value is justice, which is giving each their due as “is unjust” is the evaluative phrase in the topic.</w:t>
      </w:r>
    </w:p>
    <w:p w14:paraId="0796E857" w14:textId="77777777" w:rsidR="00362AAD" w:rsidRDefault="00362AAD" w:rsidP="00362AAD"/>
    <w:p w14:paraId="435C1438" w14:textId="77777777" w:rsidR="00362AAD" w:rsidRDefault="00362AAD" w:rsidP="00362AAD">
      <w:pPr>
        <w:pStyle w:val="Heading4"/>
      </w:pPr>
      <w:r>
        <w:t>Justice is only possible under a unified rule of law</w:t>
      </w:r>
    </w:p>
    <w:p w14:paraId="3E806E2D" w14:textId="77777777" w:rsidR="00362AAD" w:rsidRPr="008B102A" w:rsidRDefault="00362AAD" w:rsidP="00362AAD">
      <w:pPr>
        <w:rPr>
          <w:rStyle w:val="Style13ptBold"/>
        </w:rPr>
      </w:pPr>
      <w:r>
        <w:rPr>
          <w:rStyle w:val="Style13ptBold"/>
        </w:rPr>
        <w:t>Waldron 96</w:t>
      </w:r>
    </w:p>
    <w:p w14:paraId="600F9946" w14:textId="77777777" w:rsidR="00362AAD" w:rsidRDefault="00362AAD" w:rsidP="00362AAD">
      <w:pPr>
        <w:rPr>
          <w:sz w:val="16"/>
        </w:rPr>
      </w:pPr>
      <w:r w:rsidRPr="008B102A">
        <w:rPr>
          <w:sz w:val="16"/>
        </w:rPr>
        <w:t xml:space="preserve">Waldron, Jeremy [Professor of Law and Philosophy at the NYU School of Law]. “Kant’s Legal Positivism” Harvard Law Review, </w:t>
      </w:r>
      <w:proofErr w:type="gramStart"/>
      <w:r w:rsidRPr="008B102A">
        <w:rPr>
          <w:sz w:val="16"/>
        </w:rPr>
        <w:t>May,</w:t>
      </w:r>
      <w:proofErr w:type="gramEnd"/>
      <w:r w:rsidRPr="008B102A">
        <w:rPr>
          <w:sz w:val="16"/>
        </w:rPr>
        <w:t xml:space="preserve"> 1996, Vol. 109, No. 7 (May, 1996), pp. 1535-156</w:t>
      </w:r>
    </w:p>
    <w:p w14:paraId="517805F8" w14:textId="77777777" w:rsidR="00362AAD" w:rsidRPr="008B102A" w:rsidRDefault="00362AAD" w:rsidP="00362AAD">
      <w:pPr>
        <w:rPr>
          <w:sz w:val="16"/>
        </w:rPr>
      </w:pPr>
    </w:p>
    <w:p w14:paraId="0489D862" w14:textId="77777777" w:rsidR="00362AAD" w:rsidRPr="00B507C1" w:rsidRDefault="00362AAD" w:rsidP="00362AAD">
      <w:pPr>
        <w:rPr>
          <w:sz w:val="16"/>
        </w:rPr>
      </w:pPr>
      <w:r w:rsidRPr="00B507C1">
        <w:rPr>
          <w:sz w:val="16"/>
        </w:rPr>
        <w:t xml:space="preserve">It is certainly not inappropriate to use force to achieve justice. But </w:t>
      </w:r>
      <w:r w:rsidRPr="00C44A10">
        <w:rPr>
          <w:highlight w:val="green"/>
          <w:u w:val="single"/>
        </w:rPr>
        <w:t xml:space="preserve">there is an </w:t>
      </w:r>
      <w:r w:rsidRPr="00C44A10">
        <w:rPr>
          <w:rStyle w:val="Emphasis"/>
          <w:highlight w:val="green"/>
        </w:rPr>
        <w:t>affront to</w:t>
      </w:r>
      <w:r w:rsidRPr="009D566A">
        <w:rPr>
          <w:rStyle w:val="Emphasis"/>
        </w:rPr>
        <w:t xml:space="preserve"> the idea of </w:t>
      </w:r>
      <w:r w:rsidRPr="00C44A10">
        <w:rPr>
          <w:rStyle w:val="Emphasis"/>
          <w:highlight w:val="green"/>
        </w:rPr>
        <w:t>justice</w:t>
      </w:r>
      <w:r w:rsidRPr="00C44A10">
        <w:rPr>
          <w:highlight w:val="green"/>
          <w:u w:val="single"/>
        </w:rPr>
        <w:t xml:space="preserve"> when force is used by opposing sides</w:t>
      </w:r>
      <w:r w:rsidRPr="00B507C1">
        <w:rPr>
          <w:sz w:val="16"/>
        </w:rPr>
        <w:t xml:space="preserve">, confrontationally and contradictorily, </w:t>
      </w:r>
      <w:r w:rsidRPr="00C44A10">
        <w:rPr>
          <w:highlight w:val="green"/>
          <w:u w:val="single"/>
        </w:rPr>
        <w:t>in justice's name.</w:t>
      </w:r>
      <w:r w:rsidRPr="00C44A10">
        <w:rPr>
          <w:sz w:val="16"/>
          <w:highlight w:val="green"/>
          <w:u w:val="single"/>
        </w:rPr>
        <w:t xml:space="preserve"> </w:t>
      </w:r>
      <w:r w:rsidRPr="00C44A10">
        <w:rPr>
          <w:highlight w:val="green"/>
          <w:u w:val="single"/>
        </w:rPr>
        <w:t>The point</w:t>
      </w:r>
      <w:r w:rsidRPr="00B507C1">
        <w:rPr>
          <w:u w:val="single"/>
        </w:rPr>
        <w:t xml:space="preserve"> of using force </w:t>
      </w:r>
      <w:r w:rsidRPr="00B507C1">
        <w:rPr>
          <w:sz w:val="16"/>
        </w:rPr>
        <w:t xml:space="preserve">in the name of justice </w:t>
      </w:r>
      <w:r w:rsidRPr="00C44A10">
        <w:rPr>
          <w:highlight w:val="green"/>
          <w:u w:val="single"/>
        </w:rPr>
        <w:t>is to assure people of that to which they are entitled. But if force is</w:t>
      </w:r>
      <w:r w:rsidRPr="00B507C1">
        <w:rPr>
          <w:u w:val="single"/>
        </w:rPr>
        <w:t xml:space="preserve"> being </w:t>
      </w:r>
      <w:r w:rsidRPr="00C44A10">
        <w:rPr>
          <w:highlight w:val="green"/>
          <w:u w:val="single"/>
        </w:rPr>
        <w:t>used to further contradictory ends,</w:t>
      </w:r>
      <w:r w:rsidRPr="00B507C1">
        <w:rPr>
          <w:u w:val="single"/>
        </w:rPr>
        <w:t xml:space="preserve"> then </w:t>
      </w:r>
      <w:r w:rsidRPr="00C44A1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44A10">
        <w:rPr>
          <w:rStyle w:val="Emphasis"/>
          <w:highlight w:val="green"/>
        </w:rPr>
        <w:t>Hence,</w:t>
      </w:r>
      <w:r w:rsidRPr="009D566A">
        <w:rPr>
          <w:rStyle w:val="Emphasis"/>
        </w:rPr>
        <w:t xml:space="preserve"> there is </w:t>
      </w:r>
      <w:r w:rsidRPr="00C44A1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w:t>
      </w:r>
      <w:proofErr w:type="gramStart"/>
      <w:r w:rsidRPr="00B507C1">
        <w:rPr>
          <w:sz w:val="16"/>
        </w:rPr>
        <w:t>really just</w:t>
      </w:r>
      <w:proofErr w:type="gramEnd"/>
      <w:r w:rsidRPr="00B507C1">
        <w:rPr>
          <w:sz w:val="16"/>
        </w:rPr>
        <w:t xml:space="preserve">, each side believes that the other is objectively mistaken - there is no political way in which the prospect of this substantive affront can be precluded. </w:t>
      </w:r>
      <w:r w:rsidRPr="00C44A10">
        <w:rPr>
          <w:highlight w:val="green"/>
          <w:u w:val="single"/>
        </w:rPr>
        <w:t>All we can do</w:t>
      </w:r>
      <w:r w:rsidRPr="00B507C1">
        <w:rPr>
          <w:u w:val="single"/>
        </w:rPr>
        <w:t xml:space="preserve">, politically, </w:t>
      </w:r>
      <w:r w:rsidRPr="00C44A10">
        <w:rPr>
          <w:highlight w:val="green"/>
          <w:u w:val="single"/>
        </w:rPr>
        <w:t>for</w:t>
      </w:r>
      <w:r w:rsidRPr="00B507C1">
        <w:rPr>
          <w:u w:val="single"/>
        </w:rPr>
        <w:t xml:space="preserve"> the sake of </w:t>
      </w:r>
      <w:r w:rsidRPr="00C44A10">
        <w:rPr>
          <w:highlight w:val="green"/>
          <w:u w:val="single"/>
        </w:rPr>
        <w:t>the integrity of justice is ensure</w:t>
      </w:r>
      <w:r w:rsidRPr="00B507C1">
        <w:rPr>
          <w:u w:val="single"/>
        </w:rPr>
        <w:t xml:space="preserve"> that </w:t>
      </w:r>
      <w:r w:rsidRPr="00C44A10">
        <w:rPr>
          <w:highlight w:val="green"/>
          <w:u w:val="single"/>
        </w:rPr>
        <w:t>force is used to uphold</w:t>
      </w:r>
      <w:r w:rsidRPr="00B507C1">
        <w:rPr>
          <w:u w:val="single"/>
        </w:rPr>
        <w:t xml:space="preserve"> one view and </w:t>
      </w:r>
      <w:r w:rsidRPr="00C44A1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44A10">
        <w:rPr>
          <w:highlight w:val="green"/>
          <w:u w:val="single"/>
        </w:rPr>
        <w:t>justice, then, evokes</w:t>
      </w:r>
      <w:r w:rsidRPr="00B507C1">
        <w:rPr>
          <w:u w:val="single"/>
        </w:rPr>
        <w:t xml:space="preserve"> the concept of positive law and </w:t>
      </w:r>
      <w:r w:rsidRPr="00C44A10">
        <w:rPr>
          <w:highlight w:val="green"/>
          <w:u w:val="single"/>
        </w:rPr>
        <w:t>the</w:t>
      </w:r>
      <w:r w:rsidRPr="00B507C1">
        <w:rPr>
          <w:u w:val="single"/>
        </w:rPr>
        <w:t xml:space="preserve"> philosophical </w:t>
      </w:r>
      <w:r w:rsidRPr="00C44A10">
        <w:rPr>
          <w:highlight w:val="green"/>
          <w:u w:val="single"/>
        </w:rPr>
        <w:t xml:space="preserve">doctrine of </w:t>
      </w:r>
      <w:r w:rsidRPr="00C44A1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373EE08C" w14:textId="77777777" w:rsidR="00362AAD" w:rsidRDefault="00362AAD" w:rsidP="00362AAD"/>
    <w:p w14:paraId="02393680" w14:textId="77777777" w:rsidR="00362AAD" w:rsidRPr="0054328F" w:rsidRDefault="00362AAD" w:rsidP="00362AAD">
      <w:pPr>
        <w:pStyle w:val="Heading4"/>
      </w:pPr>
      <w:r>
        <w:t xml:space="preserve">This is a </w:t>
      </w:r>
      <w:r>
        <w:rPr>
          <w:u w:val="single"/>
        </w:rPr>
        <w:t>sequencing question</w:t>
      </w:r>
      <w:r>
        <w:t xml:space="preserve">- ensuring freedom comes </w:t>
      </w:r>
      <w:r>
        <w:rPr>
          <w:u w:val="single"/>
        </w:rPr>
        <w:t>prior</w:t>
      </w:r>
      <w:r>
        <w:t xml:space="preserve"> to focusing on consequences. Otherwise, it justifies forcing people to act against their will</w:t>
      </w:r>
    </w:p>
    <w:p w14:paraId="67EC8598" w14:textId="77777777" w:rsidR="00362AAD" w:rsidRDefault="00362AAD" w:rsidP="00362AAD">
      <w:r w:rsidRPr="006C4219">
        <w:rPr>
          <w:rStyle w:val="Style13ptBold"/>
        </w:rPr>
        <w:t>Ripstein, 9</w:t>
      </w:r>
      <w:r>
        <w:t xml:space="preserve"> -- Professor of Law and Philosophy and University Professor at the University of Toronto </w:t>
      </w:r>
    </w:p>
    <w:p w14:paraId="77CE01CB" w14:textId="77777777" w:rsidR="00362AAD" w:rsidRDefault="00362AAD" w:rsidP="00362AAD">
      <w:r>
        <w:t xml:space="preserve">[Arthur, "Force and Freedom: Kant’s Legal and Political Philosophy", Harvard University Press, 2009, accessed 1-14-22] </w:t>
      </w:r>
    </w:p>
    <w:p w14:paraId="3527B6F7" w14:textId="77777777" w:rsidR="00362AAD" w:rsidRDefault="00362AAD" w:rsidP="00362AAD"/>
    <w:p w14:paraId="4FA30310" w14:textId="77777777" w:rsidR="00362AAD" w:rsidRPr="003D0FC3" w:rsidRDefault="00362AAD" w:rsidP="00362AAD">
      <w:pPr>
        <w:rPr>
          <w:rStyle w:val="StyleUnderline"/>
        </w:rPr>
      </w:pPr>
      <w:r w:rsidRPr="000C4D4F">
        <w:rPr>
          <w:sz w:val="12"/>
        </w:rPr>
        <w:t xml:space="preserve">My aim in this chapter is to use the example of traffic laws to cast doubt on the very idea of balancing benefits and burdens, and to defend the idea that </w:t>
      </w:r>
      <w:r w:rsidRPr="00C44A10">
        <w:rPr>
          <w:rStyle w:val="StyleUnderline"/>
          <w:highlight w:val="green"/>
        </w:rPr>
        <w:t xml:space="preserve">state power is </w:t>
      </w:r>
      <w:r w:rsidRPr="00C44A10">
        <w:rPr>
          <w:rStyle w:val="Emphasis"/>
          <w:highlight w:val="green"/>
        </w:rPr>
        <w:t>only</w:t>
      </w:r>
      <w:r w:rsidRPr="00C44A10">
        <w:rPr>
          <w:rStyle w:val="StyleUnderline"/>
          <w:highlight w:val="green"/>
        </w:rPr>
        <w:t xml:space="preserve"> justified to create a </w:t>
      </w:r>
      <w:r w:rsidRPr="00C44A10">
        <w:rPr>
          <w:rStyle w:val="Emphasis"/>
          <w:highlight w:val="green"/>
        </w:rPr>
        <w:t>system of equal freedom</w:t>
      </w:r>
      <w:r w:rsidRPr="000C4D4F">
        <w:rPr>
          <w:sz w:val="12"/>
        </w:rPr>
        <w:t xml:space="preserve">. I will not defend the implausible claim that speed limits or the timing and placement of traffic lights can be deduced from some index of freedom and appropriate facts. As I shall explain, </w:t>
      </w:r>
      <w:r w:rsidRPr="00906E84">
        <w:rPr>
          <w:rStyle w:val="StyleUnderline"/>
        </w:rPr>
        <w:t>the expectation that any alternative to balancing must aspire to some such claim is itself symptomatic of everything that is wrong with the balancing picture</w:t>
      </w:r>
      <w:r w:rsidRPr="000C4D4F">
        <w:rPr>
          <w:sz w:val="12"/>
        </w:rPr>
        <w:t xml:space="preserve">. Nor shall I join Michael </w:t>
      </w:r>
      <w:proofErr w:type="spellStart"/>
      <w:r w:rsidRPr="000C4D4F">
        <w:rPr>
          <w:sz w:val="12"/>
        </w:rPr>
        <w:t>Walzer</w:t>
      </w:r>
      <w:proofErr w:type="spellEnd"/>
      <w:r w:rsidRPr="000C4D4F">
        <w:rPr>
          <w:sz w:val="12"/>
        </w:rPr>
        <w:t xml:space="preserve"> in </w:t>
      </w:r>
      <w:r w:rsidRPr="003D0FC3">
        <w:rPr>
          <w:sz w:val="12"/>
        </w:rPr>
        <w:t xml:space="preserve">celebrating the claim that “the car is also the symbol of individual freedom.”11 Instead, I will argue that </w:t>
      </w:r>
      <w:r w:rsidRPr="003D0FC3">
        <w:rPr>
          <w:rStyle w:val="StyleUnderline"/>
        </w:rPr>
        <w:t>the state’s entitlement to make traffic rules is rooted in its obligation to provide the conditions of equal freedom.</w:t>
      </w:r>
    </w:p>
    <w:p w14:paraId="3BB954C7" w14:textId="77777777" w:rsidR="00362AAD" w:rsidRPr="000C4D4F" w:rsidRDefault="00362AAD" w:rsidP="00362AAD">
      <w:pPr>
        <w:rPr>
          <w:sz w:val="12"/>
        </w:rPr>
      </w:pPr>
      <w:r w:rsidRPr="003D0FC3">
        <w:rPr>
          <w:sz w:val="12"/>
        </w:rPr>
        <w:t xml:space="preserve">On the view I will defend, </w:t>
      </w:r>
      <w:r w:rsidRPr="003D0FC3">
        <w:rPr>
          <w:rStyle w:val="StyleUnderline"/>
        </w:rPr>
        <w:t xml:space="preserve">the fundamental rationale for the exercise of the police power is to create a regime of </w:t>
      </w:r>
      <w:r w:rsidRPr="003D0FC3">
        <w:rPr>
          <w:rStyle w:val="Emphasis"/>
        </w:rPr>
        <w:t>equal private freedom</w:t>
      </w:r>
      <w:r w:rsidRPr="003D0FC3">
        <w:rPr>
          <w:sz w:val="12"/>
        </w:rPr>
        <w:t xml:space="preserve">. </w:t>
      </w:r>
      <w:proofErr w:type="gramStart"/>
      <w:r w:rsidRPr="003D0FC3">
        <w:rPr>
          <w:sz w:val="12"/>
        </w:rPr>
        <w:t xml:space="preserve">In order </w:t>
      </w:r>
      <w:r w:rsidRPr="003D0FC3">
        <w:rPr>
          <w:rStyle w:val="StyleUnderline"/>
        </w:rPr>
        <w:t>to</w:t>
      </w:r>
      <w:proofErr w:type="gramEnd"/>
      <w:r w:rsidRPr="003D0FC3">
        <w:rPr>
          <w:rStyle w:val="StyleUnderline"/>
        </w:rPr>
        <w:t xml:space="preserve"> do so, the state must create and sustain the systematic preconditions both of the exercise of private freedom and of the conditions of its ability to provide them</w:t>
      </w:r>
      <w:r w:rsidRPr="003D0FC3">
        <w:rPr>
          <w:sz w:val="12"/>
        </w:rPr>
        <w:t xml:space="preserve">. </w:t>
      </w:r>
      <w:r w:rsidRPr="003D0FC3">
        <w:rPr>
          <w:rStyle w:val="StyleUnderline"/>
        </w:rPr>
        <w:t xml:space="preserve">It can compel citizens to do their part in </w:t>
      </w:r>
      <w:r w:rsidRPr="003D0FC3">
        <w:rPr>
          <w:rStyle w:val="Emphasis"/>
        </w:rPr>
        <w:t>creating and sustaining a rightful condition</w:t>
      </w:r>
      <w:r w:rsidRPr="003D0FC3">
        <w:rPr>
          <w:sz w:val="12"/>
        </w:rPr>
        <w:t xml:space="preserve">. The provision of these conditions is a distinctive case of mandatory cooperation, which is subject to distinctive normative constraints. </w:t>
      </w:r>
      <w:r w:rsidRPr="003D0FC3">
        <w:rPr>
          <w:rStyle w:val="StyleUnderline"/>
        </w:rPr>
        <w:t>In providing roads, the state is entitled make people contribute</w:t>
      </w:r>
      <w:r w:rsidRPr="003D0FC3">
        <w:rPr>
          <w:sz w:val="12"/>
        </w:rPr>
        <w:t xml:space="preserve">, both positively and negatively, to their provision, </w:t>
      </w:r>
      <w:r w:rsidRPr="003D0FC3">
        <w:rPr>
          <w:rStyle w:val="StyleUnderline"/>
        </w:rPr>
        <w:t>and to regulate them based on a variety of considerations</w:t>
      </w:r>
      <w:r w:rsidRPr="003D0FC3">
        <w:rPr>
          <w:sz w:val="12"/>
        </w:rPr>
        <w:t xml:space="preserve">. </w:t>
      </w:r>
      <w:r w:rsidRPr="003D0FC3">
        <w:rPr>
          <w:rStyle w:val="StyleUnderline"/>
        </w:rPr>
        <w:t>None of this</w:t>
      </w:r>
      <w:r w:rsidRPr="003D0FC3">
        <w:rPr>
          <w:sz w:val="12"/>
        </w:rPr>
        <w:t xml:space="preserve">, I will argue, </w:t>
      </w:r>
      <w:r w:rsidRPr="003D0FC3">
        <w:rPr>
          <w:rStyle w:val="StyleUnderline"/>
        </w:rPr>
        <w:t>requires any assumptions about the state having any more general power to make life convenient</w:t>
      </w:r>
      <w:r w:rsidRPr="003D0FC3">
        <w:rPr>
          <w:sz w:val="12"/>
        </w:rPr>
        <w:t>, or</w:t>
      </w:r>
      <w:r w:rsidRPr="000C4D4F">
        <w:rPr>
          <w:sz w:val="12"/>
        </w:rPr>
        <w:t xml:space="preserve"> to force people to contribute to cooperative arrangements on fair terms. Nor does it depend on the idea that, apart from the state, people have a basic obligation to participate in beneficial practices, or even those practices from which they benefit. I will argue instead that </w:t>
      </w:r>
      <w:r w:rsidRPr="0054328F">
        <w:rPr>
          <w:sz w:val="12"/>
        </w:rPr>
        <w:t>the state’s power reflects the fact that it is a public authority:</w:t>
      </w:r>
      <w:r w:rsidRPr="000C4D4F">
        <w:rPr>
          <w:sz w:val="12"/>
        </w:rPr>
        <w:t xml:space="preserve"> </w:t>
      </w:r>
      <w:r w:rsidRPr="0054328F">
        <w:rPr>
          <w:sz w:val="12"/>
        </w:rPr>
        <w:t>its entitlement to obligate individual citizens reflects its obligation to act on behalf of the citizens as a collective body</w:t>
      </w:r>
      <w:r w:rsidRPr="000C4D4F">
        <w:rPr>
          <w:sz w:val="12"/>
        </w:rPr>
        <w:t xml:space="preserve">. </w:t>
      </w:r>
      <w:r w:rsidRPr="0054328F">
        <w:rPr>
          <w:sz w:val="12"/>
        </w:rPr>
        <w:t>The difficulties faced by the balancing picture are only compounded when it is joined to the common supposition that the state’s entitlement to bind its citizens must be aggregated out of obligations of individual citizens</w:t>
      </w:r>
      <w:r w:rsidRPr="000C4D4F">
        <w:rPr>
          <w:sz w:val="12"/>
        </w:rPr>
        <w:t>,12 by getting them to do things that they would have had fully formed and concrete obligation to do in the state’s absence.</w:t>
      </w:r>
    </w:p>
    <w:p w14:paraId="4FF63993" w14:textId="77777777" w:rsidR="00362AAD" w:rsidRPr="000C4D4F" w:rsidRDefault="00362AAD" w:rsidP="00362AAD">
      <w:pPr>
        <w:rPr>
          <w:sz w:val="12"/>
        </w:rPr>
      </w:pPr>
      <w:r w:rsidRPr="000C4D4F">
        <w:rPr>
          <w:sz w:val="12"/>
        </w:rPr>
        <w:t>Kant himself discusses neither one-way streets nor traffic lights, but he offers an account of the irreducibly public nature of mandatory forms of social cooperation, which follow from the role of the state as “supreme proprietor” of the land.13 Kant observes that the state, as supreme proprietor, is charged with the “division” of the land, rather than the “aggregation” of the state’s territory from antecedent private holdings.</w:t>
      </w:r>
    </w:p>
    <w:p w14:paraId="340B89BB" w14:textId="77777777" w:rsidR="00362AAD" w:rsidRPr="000C4D4F" w:rsidRDefault="00362AAD" w:rsidP="00362AAD">
      <w:pPr>
        <w:rPr>
          <w:sz w:val="12"/>
        </w:rPr>
      </w:pPr>
      <w:r w:rsidRPr="000C4D4F">
        <w:rPr>
          <w:sz w:val="12"/>
        </w:rPr>
        <w:t xml:space="preserve">I will argue that </w:t>
      </w:r>
      <w:r w:rsidRPr="000C4D4F">
        <w:rPr>
          <w:rStyle w:val="StyleUnderline"/>
        </w:rPr>
        <w:t>rather than being the main business of the state</w:t>
      </w:r>
      <w:r w:rsidRPr="000C4D4F">
        <w:rPr>
          <w:sz w:val="12"/>
        </w:rPr>
        <w:t xml:space="preserve">, limited only through important interests, </w:t>
      </w:r>
      <w:r w:rsidRPr="00C44A10">
        <w:rPr>
          <w:rStyle w:val="StyleUnderline"/>
          <w:highlight w:val="green"/>
        </w:rPr>
        <w:t>questions about</w:t>
      </w:r>
      <w:r w:rsidRPr="000C4D4F">
        <w:rPr>
          <w:rStyle w:val="StyleUnderline"/>
        </w:rPr>
        <w:t xml:space="preserve"> the allocation of </w:t>
      </w:r>
      <w:r w:rsidRPr="00C44A10">
        <w:rPr>
          <w:rStyle w:val="StyleUnderline"/>
          <w:highlight w:val="green"/>
        </w:rPr>
        <w:t xml:space="preserve">benefits and burdens arise </w:t>
      </w:r>
      <w:r w:rsidRPr="00C44A10">
        <w:rPr>
          <w:rStyle w:val="Emphasis"/>
          <w:highlight w:val="green"/>
        </w:rPr>
        <w:t>only</w:t>
      </w:r>
      <w:r w:rsidRPr="00C44A10">
        <w:rPr>
          <w:rStyle w:val="StyleUnderline"/>
          <w:highlight w:val="green"/>
        </w:rPr>
        <w:t xml:space="preserve"> within </w:t>
      </w:r>
      <w:r w:rsidRPr="00C44A10">
        <w:rPr>
          <w:rStyle w:val="Emphasis"/>
          <w:highlight w:val="green"/>
        </w:rPr>
        <w:t>public provision of the preconditions of freedom</w:t>
      </w:r>
      <w:r w:rsidRPr="000C4D4F">
        <w:rPr>
          <w:sz w:val="12"/>
        </w:rPr>
        <w:t xml:space="preserve">. </w:t>
      </w:r>
      <w:r w:rsidRPr="000C4D4F">
        <w:rPr>
          <w:rStyle w:val="StyleUnderline"/>
        </w:rPr>
        <w:t>If a government must provide something, it must provide that thing fairly, which will normally mean equally.</w:t>
      </w:r>
      <w:r w:rsidRPr="000C4D4F">
        <w:rPr>
          <w:sz w:val="12"/>
        </w:rPr>
        <w:t xml:space="preserve"> </w:t>
      </w:r>
      <w:r w:rsidRPr="009C2487">
        <w:rPr>
          <w:rStyle w:val="StyleUnderline"/>
        </w:rPr>
        <w:t xml:space="preserve">Governments </w:t>
      </w:r>
      <w:r w:rsidRPr="009C2487">
        <w:rPr>
          <w:rStyle w:val="Emphasis"/>
        </w:rPr>
        <w:t>do not</w:t>
      </w:r>
      <w:r w:rsidRPr="009C2487">
        <w:rPr>
          <w:rStyle w:val="StyleUnderline"/>
        </w:rPr>
        <w:t xml:space="preserve"> have a general power to </w:t>
      </w:r>
      <w:r w:rsidRPr="009C2487">
        <w:rPr>
          <w:rStyle w:val="Emphasis"/>
        </w:rPr>
        <w:t>force people into forms of cooperation</w:t>
      </w:r>
      <w:r w:rsidRPr="009C2487">
        <w:rPr>
          <w:sz w:val="12"/>
        </w:rPr>
        <w:t xml:space="preserve"> either by</w:t>
      </w:r>
      <w:r w:rsidRPr="000C4D4F">
        <w:rPr>
          <w:sz w:val="12"/>
        </w:rPr>
        <w:t xml:space="preserve"> making some bear burdens for the benefit of others or by making people bear burdens because those same people have received benefits. </w:t>
      </w:r>
      <w:proofErr w:type="gramStart"/>
      <w:r w:rsidRPr="000C4D4F">
        <w:rPr>
          <w:sz w:val="12"/>
        </w:rPr>
        <w:t xml:space="preserve">Both of </w:t>
      </w:r>
      <w:r w:rsidRPr="00C44A10">
        <w:rPr>
          <w:rStyle w:val="StyleUnderline"/>
          <w:highlight w:val="green"/>
        </w:rPr>
        <w:t>the</w:t>
      </w:r>
      <w:r w:rsidRPr="000C4D4F">
        <w:rPr>
          <w:sz w:val="12"/>
        </w:rPr>
        <w:t>se</w:t>
      </w:r>
      <w:proofErr w:type="gramEnd"/>
      <w:r w:rsidRPr="000C4D4F">
        <w:rPr>
          <w:sz w:val="12"/>
        </w:rPr>
        <w:t xml:space="preserve"> ideas—the </w:t>
      </w:r>
      <w:r w:rsidRPr="00C44A10">
        <w:rPr>
          <w:rStyle w:val="Emphasis"/>
          <w:highlight w:val="green"/>
        </w:rPr>
        <w:t>utilitarian</w:t>
      </w:r>
      <w:r w:rsidRPr="00C44A10">
        <w:rPr>
          <w:rStyle w:val="StyleUnderline"/>
          <w:highlight w:val="green"/>
        </w:rPr>
        <w:t xml:space="preserve"> idea</w:t>
      </w:r>
      <w:r w:rsidRPr="000C4D4F">
        <w:rPr>
          <w:rStyle w:val="StyleUnderline"/>
        </w:rPr>
        <w:t xml:space="preserve"> that </w:t>
      </w:r>
      <w:r w:rsidRPr="00C44A10">
        <w:rPr>
          <w:rStyle w:val="StyleUnderline"/>
          <w:highlight w:val="green"/>
        </w:rPr>
        <w:t>someone can be compelled</w:t>
      </w:r>
      <w:r w:rsidRPr="000C4D4F">
        <w:rPr>
          <w:rStyle w:val="StyleUnderline"/>
        </w:rPr>
        <w:t xml:space="preserve"> to contribute </w:t>
      </w:r>
      <w:r w:rsidRPr="00C44A10">
        <w:rPr>
          <w:rStyle w:val="StyleUnderline"/>
          <w:highlight w:val="green"/>
        </w:rPr>
        <w:t>when</w:t>
      </w:r>
      <w:r w:rsidRPr="000C4D4F">
        <w:rPr>
          <w:rStyle w:val="StyleUnderline"/>
        </w:rPr>
        <w:t xml:space="preserve">ever </w:t>
      </w:r>
      <w:r w:rsidRPr="00C44A10">
        <w:rPr>
          <w:rStyle w:val="StyleUnderline"/>
          <w:highlight w:val="green"/>
        </w:rPr>
        <w:t>others</w:t>
      </w:r>
      <w:r w:rsidRPr="000C4D4F">
        <w:rPr>
          <w:rStyle w:val="StyleUnderline"/>
        </w:rPr>
        <w:t xml:space="preserve"> will </w:t>
      </w:r>
      <w:r w:rsidRPr="00C44A10">
        <w:rPr>
          <w:rStyle w:val="StyleUnderline"/>
          <w:highlight w:val="green"/>
        </w:rPr>
        <w:t>benefit</w:t>
      </w:r>
      <w:r w:rsidRPr="000C4D4F">
        <w:rPr>
          <w:rStyle w:val="StyleUnderline"/>
        </w:rPr>
        <w:t>,</w:t>
      </w:r>
      <w:r w:rsidRPr="000C4D4F">
        <w:rPr>
          <w:sz w:val="12"/>
        </w:rPr>
        <w:t xml:space="preserve"> and the “principle of fair play” according to which people can be compelled to contribute to practices from which they benefit—</w:t>
      </w:r>
      <w:r w:rsidRPr="00C44A10">
        <w:rPr>
          <w:rStyle w:val="StyleUnderline"/>
          <w:highlight w:val="green"/>
        </w:rPr>
        <w:t xml:space="preserve">are </w:t>
      </w:r>
      <w:r w:rsidRPr="00C44A10">
        <w:rPr>
          <w:rStyle w:val="Emphasis"/>
          <w:highlight w:val="green"/>
        </w:rPr>
        <w:t>inconsistent</w:t>
      </w:r>
      <w:r w:rsidRPr="00C44A10">
        <w:rPr>
          <w:rStyle w:val="StyleUnderline"/>
          <w:highlight w:val="green"/>
        </w:rPr>
        <w:t xml:space="preserve"> with the idea that people are </w:t>
      </w:r>
      <w:r w:rsidRPr="00C44A10">
        <w:rPr>
          <w:rStyle w:val="Emphasis"/>
          <w:highlight w:val="green"/>
        </w:rPr>
        <w:t>free to determine what their own purposes will be</w:t>
      </w:r>
      <w:r w:rsidRPr="00C44A10">
        <w:rPr>
          <w:rStyle w:val="StyleUnderline"/>
          <w:highlight w:val="green"/>
        </w:rPr>
        <w:t>.</w:t>
      </w:r>
      <w:r w:rsidRPr="000C4D4F">
        <w:rPr>
          <w:sz w:val="12"/>
        </w:rPr>
        <w:t xml:space="preserve"> </w:t>
      </w:r>
      <w:r w:rsidRPr="00C44A10">
        <w:rPr>
          <w:rStyle w:val="StyleUnderline"/>
          <w:highlight w:val="green"/>
        </w:rPr>
        <w:t>Neither the benefit to others nor</w:t>
      </w:r>
      <w:r w:rsidRPr="000C4D4F">
        <w:rPr>
          <w:rStyle w:val="StyleUnderline"/>
        </w:rPr>
        <w:t xml:space="preserve"> the fact </w:t>
      </w:r>
      <w:r w:rsidRPr="00C44A10">
        <w:rPr>
          <w:rStyle w:val="StyleUnderline"/>
          <w:highlight w:val="green"/>
        </w:rPr>
        <w:t>that you</w:t>
      </w:r>
      <w:r w:rsidRPr="000C4D4F">
        <w:rPr>
          <w:rStyle w:val="StyleUnderline"/>
        </w:rPr>
        <w:t xml:space="preserve"> yourself </w:t>
      </w:r>
      <w:r w:rsidRPr="00C44A10">
        <w:rPr>
          <w:rStyle w:val="StyleUnderline"/>
          <w:highlight w:val="green"/>
        </w:rPr>
        <w:t xml:space="preserve">receive a benefit is </w:t>
      </w:r>
      <w:r w:rsidRPr="00C44A10">
        <w:rPr>
          <w:rStyle w:val="Emphasis"/>
          <w:highlight w:val="green"/>
        </w:rPr>
        <w:t>sufficient</w:t>
      </w:r>
      <w:r w:rsidRPr="00C44A10">
        <w:rPr>
          <w:rStyle w:val="StyleUnderline"/>
          <w:highlight w:val="green"/>
        </w:rPr>
        <w:t xml:space="preserve"> to </w:t>
      </w:r>
      <w:r w:rsidRPr="00C44A10">
        <w:rPr>
          <w:rStyle w:val="Emphasis"/>
          <w:highlight w:val="green"/>
        </w:rPr>
        <w:t>compel you</w:t>
      </w:r>
      <w:r w:rsidRPr="00C44A10">
        <w:rPr>
          <w:rStyle w:val="StyleUnderline"/>
          <w:highlight w:val="green"/>
        </w:rPr>
        <w:t xml:space="preserve"> to pursue an end that </w:t>
      </w:r>
      <w:r w:rsidRPr="00C44A10">
        <w:rPr>
          <w:rStyle w:val="Emphasis"/>
          <w:highlight w:val="green"/>
        </w:rPr>
        <w:t>you do not share</w:t>
      </w:r>
      <w:r w:rsidRPr="000C4D4F">
        <w:rPr>
          <w:sz w:val="12"/>
        </w:rPr>
        <w:t>. However, public provision does not require any such principle.</w:t>
      </w:r>
    </w:p>
    <w:p w14:paraId="39AF8FCB" w14:textId="77777777" w:rsidR="00362AAD" w:rsidRDefault="00362AAD" w:rsidP="00362AAD"/>
    <w:p w14:paraId="1F2C35D1" w14:textId="77777777" w:rsidR="00362AAD" w:rsidRDefault="00362AAD" w:rsidP="00362AAD">
      <w:pPr>
        <w:pStyle w:val="Heading4"/>
      </w:pPr>
      <w:r>
        <w:t xml:space="preserve">Therefore, the criterion is respect for the rule of law. To clarify, I’m not saying that anything that follows from the rule of law is just. Instead, an action that fails to adhere to rule of law is unjust. </w:t>
      </w:r>
    </w:p>
    <w:p w14:paraId="7E1948F2" w14:textId="77777777" w:rsidR="00362AAD" w:rsidRDefault="00362AAD" w:rsidP="00362AAD"/>
    <w:p w14:paraId="2B106AB2" w14:textId="77777777" w:rsidR="00362AAD" w:rsidRDefault="00362AAD" w:rsidP="00362AAD">
      <w:pPr>
        <w:pStyle w:val="Heading4"/>
      </w:pPr>
      <w:r>
        <w:t xml:space="preserve">Prefer this criterion for 2 additional reasons. </w:t>
      </w:r>
    </w:p>
    <w:p w14:paraId="2FD9EF07" w14:textId="77777777" w:rsidR="00362AAD" w:rsidRDefault="00362AAD" w:rsidP="00362AAD"/>
    <w:p w14:paraId="56B3BA81" w14:textId="77777777" w:rsidR="00362AAD" w:rsidRPr="00F50F02" w:rsidRDefault="00362AAD" w:rsidP="00362AAD">
      <w:pPr>
        <w:pStyle w:val="Heading4"/>
      </w:pPr>
      <w:r>
        <w:t xml:space="preserve">First, rule of law is </w:t>
      </w:r>
      <w:r>
        <w:rPr>
          <w:u w:val="single"/>
        </w:rPr>
        <w:t>instrumentally</w:t>
      </w:r>
      <w:r>
        <w:t xml:space="preserve"> necessary for a well-functioning society</w:t>
      </w:r>
    </w:p>
    <w:p w14:paraId="4806D455" w14:textId="77777777" w:rsidR="00362AAD" w:rsidRPr="00B507C1" w:rsidRDefault="00362AAD" w:rsidP="00362AAD">
      <w:pPr>
        <w:rPr>
          <w:rStyle w:val="Style13ptBold"/>
        </w:rPr>
      </w:pPr>
      <w:r>
        <w:rPr>
          <w:rStyle w:val="Style13ptBold"/>
        </w:rPr>
        <w:t>Bingham 10</w:t>
      </w:r>
    </w:p>
    <w:p w14:paraId="490CA92E" w14:textId="77777777" w:rsidR="00362AAD" w:rsidRDefault="00362AAD" w:rsidP="00362AAD">
      <w:pPr>
        <w:rPr>
          <w:sz w:val="16"/>
        </w:rPr>
      </w:pPr>
      <w:r w:rsidRPr="00B507C1">
        <w:rPr>
          <w:sz w:val="16"/>
        </w:rPr>
        <w:t>Baron</w:t>
      </w:r>
      <w:r>
        <w:rPr>
          <w:sz w:val="16"/>
        </w:rPr>
        <w:t xml:space="preserve"> Tom</w:t>
      </w:r>
      <w:r w:rsidRPr="00B507C1">
        <w:rPr>
          <w:sz w:val="16"/>
        </w:rPr>
        <w:t xml:space="preserve"> Bingham of Cornhill, KG, PC, FBA, was an eminent British judge who was successively Master of the Rolls, Lord Chief Justice and Senior Law Lord. He was described as the greatest lawyer of his generation, 2010, The Rule of Law, London: Allen Lane.</w:t>
      </w:r>
    </w:p>
    <w:p w14:paraId="05C31D8F" w14:textId="77777777" w:rsidR="00362AAD" w:rsidRPr="00B507C1" w:rsidRDefault="00362AAD" w:rsidP="00362AAD">
      <w:pPr>
        <w:rPr>
          <w:sz w:val="16"/>
        </w:rPr>
      </w:pPr>
    </w:p>
    <w:p w14:paraId="2951B43E" w14:textId="77777777" w:rsidR="00362AAD" w:rsidRPr="00F50F02" w:rsidRDefault="00362AAD" w:rsidP="00362AAD">
      <w:pPr>
        <w:rPr>
          <w:sz w:val="16"/>
        </w:rPr>
      </w:pPr>
      <w:r w:rsidRPr="00F50F02">
        <w:rPr>
          <w:sz w:val="16"/>
        </w:rPr>
        <w:t xml:space="preserve">I think there are really three reasons. </w:t>
      </w:r>
      <w:r w:rsidRPr="00C44A10">
        <w:rPr>
          <w:rStyle w:val="Emphasis"/>
          <w:highlight w:val="green"/>
        </w:rPr>
        <w:t>First</w:t>
      </w:r>
      <w:r w:rsidRPr="00F50F02">
        <w:rPr>
          <w:sz w:val="16"/>
        </w:rPr>
        <w:t xml:space="preserve">, and most obviously, </w:t>
      </w:r>
      <w:r w:rsidRPr="00C44A10">
        <w:rPr>
          <w:highlight w:val="green"/>
          <w:u w:val="single"/>
        </w:rPr>
        <w:t>if you and I are liable to be prosecuted,</w:t>
      </w:r>
      <w:r w:rsidRPr="00F50F02">
        <w:rPr>
          <w:u w:val="single"/>
        </w:rPr>
        <w:t xml:space="preserve"> </w:t>
      </w:r>
      <w:proofErr w:type="gramStart"/>
      <w:r w:rsidRPr="00F50F02">
        <w:rPr>
          <w:u w:val="single"/>
        </w:rPr>
        <w:t>fined</w:t>
      </w:r>
      <w:proofErr w:type="gramEnd"/>
      <w:r w:rsidRPr="00F50F02">
        <w:rPr>
          <w:u w:val="single"/>
        </w:rPr>
        <w:t xml:space="preserve"> and perhaps imprisoned for doing or failing to do something, </w:t>
      </w:r>
      <w:r w:rsidRPr="00C44A10">
        <w:rPr>
          <w:highlight w:val="green"/>
          <w:u w:val="single"/>
        </w:rPr>
        <w:t>we ought to be able</w:t>
      </w:r>
      <w:r w:rsidRPr="00F50F02">
        <w:rPr>
          <w:u w:val="single"/>
        </w:rPr>
        <w:t xml:space="preserve">, without undue difficulty, </w:t>
      </w:r>
      <w:r w:rsidRPr="00C44A10">
        <w:rPr>
          <w:highlight w:val="green"/>
          <w:u w:val="single"/>
        </w:rPr>
        <w:t>to find out what</w:t>
      </w:r>
      <w:r w:rsidRPr="00F50F02">
        <w:rPr>
          <w:u w:val="single"/>
        </w:rPr>
        <w:t xml:space="preserve"> it is </w:t>
      </w:r>
      <w:r w:rsidRPr="00C44A10">
        <w:rPr>
          <w:highlight w:val="green"/>
          <w:u w:val="single"/>
        </w:rPr>
        <w:t>we must or must not do</w:t>
      </w:r>
      <w:r w:rsidRPr="00F50F02">
        <w:rPr>
          <w:u w:val="single"/>
        </w:rPr>
        <w:t xml:space="preserve"> on pain of criminal penalty.</w:t>
      </w:r>
      <w:r w:rsidRPr="00F50F02">
        <w:rPr>
          <w:sz w:val="16"/>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w:t>
      </w:r>
      <w:proofErr w:type="spellStart"/>
      <w:r w:rsidRPr="00F50F02">
        <w:rPr>
          <w:sz w:val="16"/>
        </w:rPr>
        <w:t>behaviour</w:t>
      </w:r>
      <w:proofErr w:type="spellEnd"/>
      <w:r w:rsidRPr="00F50F02">
        <w:rPr>
          <w:sz w:val="16"/>
        </w:rPr>
        <w:t xml:space="preserve">, and we cannot be discouraged if we do not know, and cannot reasonably easily discover, what it is we should not do. The </w:t>
      </w:r>
      <w:r w:rsidRPr="00C44A10">
        <w:rPr>
          <w:rStyle w:val="Emphasis"/>
          <w:highlight w:val="green"/>
        </w:rPr>
        <w:t>second</w:t>
      </w:r>
      <w:r w:rsidRPr="00F50F02">
        <w:t xml:space="preserve"> </w:t>
      </w:r>
      <w:r w:rsidRPr="00F50F02">
        <w:rPr>
          <w:sz w:val="16"/>
        </w:rPr>
        <w:t xml:space="preserve">reason is rather similar, but not tied to the criminal law. </w:t>
      </w:r>
      <w:r w:rsidRPr="00C44A10">
        <w:rPr>
          <w:highlight w:val="green"/>
          <w:u w:val="single"/>
        </w:rPr>
        <w:t>If we are to claim</w:t>
      </w:r>
      <w:r w:rsidRPr="00F50F02">
        <w:rPr>
          <w:u w:val="single"/>
        </w:rPr>
        <w:t xml:space="preserve"> </w:t>
      </w:r>
      <w:r w:rsidRPr="00F50F02">
        <w:rPr>
          <w:sz w:val="16"/>
        </w:rPr>
        <w:t xml:space="preserve">the </w:t>
      </w:r>
      <w:r w:rsidRPr="00C44A10">
        <w:rPr>
          <w:highlight w:val="green"/>
          <w:u w:val="single"/>
        </w:rPr>
        <w:t>rights</w:t>
      </w:r>
      <w:r w:rsidRPr="00F50F02">
        <w:rPr>
          <w:u w:val="single"/>
        </w:rPr>
        <w:t xml:space="preserve"> </w:t>
      </w:r>
      <w:r w:rsidRPr="00F50F02">
        <w:rPr>
          <w:sz w:val="16"/>
        </w:rPr>
        <w:t xml:space="preserve">which the civil (that is, non-criminal) law gives us, </w:t>
      </w:r>
      <w:r w:rsidRPr="00C44A10">
        <w:rPr>
          <w:highlight w:val="green"/>
          <w:u w:val="single"/>
        </w:rPr>
        <w:t>or</w:t>
      </w:r>
      <w:r w:rsidRPr="00F50F02">
        <w:rPr>
          <w:u w:val="single"/>
        </w:rPr>
        <w:t xml:space="preserve"> </w:t>
      </w:r>
      <w:r w:rsidRPr="00F50F02">
        <w:rPr>
          <w:sz w:val="16"/>
        </w:rPr>
        <w:t xml:space="preserve">to </w:t>
      </w:r>
      <w:r w:rsidRPr="00C44A10">
        <w:rPr>
          <w:highlight w:val="green"/>
          <w:u w:val="single"/>
        </w:rPr>
        <w:t>perform</w:t>
      </w:r>
      <w:r w:rsidRPr="00F50F02">
        <w:rPr>
          <w:u w:val="single"/>
        </w:rPr>
        <w:t xml:space="preserve"> </w:t>
      </w:r>
      <w:r w:rsidRPr="00F50F02">
        <w:rPr>
          <w:sz w:val="16"/>
        </w:rPr>
        <w:t xml:space="preserve">the </w:t>
      </w:r>
      <w:r w:rsidRPr="00C44A10">
        <w:rPr>
          <w:highlight w:val="green"/>
          <w:u w:val="single"/>
        </w:rPr>
        <w:t>obligations</w:t>
      </w:r>
      <w:r w:rsidRPr="00F50F02">
        <w:rPr>
          <w:u w:val="single"/>
        </w:rPr>
        <w:t xml:space="preserve"> </w:t>
      </w:r>
      <w:r w:rsidRPr="00F50F02">
        <w:rPr>
          <w:sz w:val="16"/>
        </w:rPr>
        <w:t>which it imposes on us</w:t>
      </w:r>
      <w:r w:rsidRPr="00F50F02">
        <w:rPr>
          <w:u w:val="single"/>
        </w:rPr>
        <w:t xml:space="preserve">, </w:t>
      </w:r>
      <w:r w:rsidRPr="00C44A10">
        <w:rPr>
          <w:highlight w:val="green"/>
          <w:u w:val="single"/>
        </w:rPr>
        <w:t>it is important to know what our rights</w:t>
      </w:r>
      <w:r w:rsidRPr="00F50F02">
        <w:rPr>
          <w:u w:val="single"/>
        </w:rPr>
        <w:t xml:space="preserve"> or obligations </w:t>
      </w:r>
      <w:r w:rsidRPr="00C44A10">
        <w:rPr>
          <w:highlight w:val="green"/>
          <w:u w:val="single"/>
        </w:rPr>
        <w:t>are.</w:t>
      </w:r>
      <w:r w:rsidRPr="00F50F02">
        <w:rPr>
          <w:u w:val="single"/>
        </w:rPr>
        <w:t xml:space="preserve"> </w:t>
      </w:r>
      <w:proofErr w:type="gramStart"/>
      <w:r w:rsidRPr="00F50F02">
        <w:rPr>
          <w:sz w:val="16"/>
        </w:rPr>
        <w:t>Otherwise</w:t>
      </w:r>
      <w:proofErr w:type="gramEnd"/>
      <w:r w:rsidRPr="00F50F02">
        <w:rPr>
          <w:sz w:val="16"/>
        </w:rPr>
        <w:t xml:space="preserv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RPr="00C44A10">
        <w:rPr>
          <w:rStyle w:val="Emphasis"/>
          <w:highlight w:val="green"/>
        </w:rPr>
        <w:t>third</w:t>
      </w:r>
      <w:r w:rsidRPr="00F50F02">
        <w:rPr>
          <w:sz w:val="16"/>
        </w:rPr>
        <w:t xml:space="preserve"> reason is rather less obvious, but extremely compelling. It is that </w:t>
      </w:r>
      <w:r w:rsidRPr="00F50F02">
        <w:rPr>
          <w:u w:val="single"/>
        </w:rPr>
        <w:t xml:space="preserve">the successful conduct of </w:t>
      </w:r>
      <w:r w:rsidRPr="00C44A10">
        <w:rPr>
          <w:highlight w:val="green"/>
          <w:u w:val="single"/>
        </w:rPr>
        <w:t>trade, investment and business</w:t>
      </w:r>
      <w:r w:rsidRPr="00F50F02">
        <w:rPr>
          <w:u w:val="single"/>
        </w:rPr>
        <w:t xml:space="preserve"> generally </w:t>
      </w:r>
      <w:r w:rsidRPr="00C44A10">
        <w:rPr>
          <w:highlight w:val="green"/>
          <w:u w:val="single"/>
        </w:rPr>
        <w:t>is promoted by</w:t>
      </w:r>
      <w:r w:rsidRPr="00F50F02">
        <w:rPr>
          <w:u w:val="single"/>
        </w:rPr>
        <w:t xml:space="preserve"> a body of accessible </w:t>
      </w:r>
      <w:r w:rsidRPr="00C44A10">
        <w:rPr>
          <w:highlight w:val="green"/>
          <w:u w:val="single"/>
        </w:rPr>
        <w:t>legal rules governing commercial rights</w:t>
      </w:r>
      <w:r w:rsidRPr="00F50F02">
        <w:rPr>
          <w:u w:val="single"/>
        </w:rPr>
        <w:t xml:space="preserve"> and obligations. </w:t>
      </w:r>
      <w:r w:rsidRPr="00C44A10">
        <w:rPr>
          <w:highlight w:val="green"/>
          <w:u w:val="single"/>
        </w:rPr>
        <w:t>No one would</w:t>
      </w:r>
      <w:r w:rsidRPr="00F50F02">
        <w:rPr>
          <w:u w:val="single"/>
        </w:rPr>
        <w:t xml:space="preserve"> choose to </w:t>
      </w:r>
      <w:r w:rsidRPr="00C44A10">
        <w:rPr>
          <w:highlight w:val="green"/>
          <w:u w:val="single"/>
        </w:rPr>
        <w:t>do business</w:t>
      </w:r>
      <w:r w:rsidRPr="00F50F02">
        <w:rPr>
          <w:u w:val="single"/>
        </w:rPr>
        <w:t>,</w:t>
      </w:r>
      <w:r w:rsidRPr="00F50F02">
        <w:rPr>
          <w:sz w:val="16"/>
        </w:rPr>
        <w:t xml:space="preserve"> perhaps involving large sums of money, </w:t>
      </w:r>
      <w:r w:rsidRPr="00C44A10">
        <w:rPr>
          <w:highlight w:val="green"/>
          <w:u w:val="single"/>
        </w:rPr>
        <w:t>in a country where the parties’ rights</w:t>
      </w:r>
      <w:r w:rsidRPr="00F50F02">
        <w:rPr>
          <w:u w:val="single"/>
        </w:rPr>
        <w:t xml:space="preserve"> and obligations </w:t>
      </w:r>
      <w:r w:rsidRPr="00C44A10">
        <w:rPr>
          <w:highlight w:val="green"/>
          <w:u w:val="single"/>
        </w:rPr>
        <w:t xml:space="preserve">were vague </w:t>
      </w:r>
      <w:r w:rsidRPr="005743F1">
        <w:rPr>
          <w:u w:val="single"/>
        </w:rPr>
        <w:t>or undecided.</w:t>
      </w:r>
      <w:r w:rsidRPr="00F50F02">
        <w:rPr>
          <w:sz w:val="16"/>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RPr="00C44A10">
        <w:rPr>
          <w:highlight w:val="green"/>
          <w:u w:val="single"/>
        </w:rPr>
        <w:t>it is of more consequence that a rule should be certain, than whether the rule is</w:t>
      </w:r>
      <w:r w:rsidRPr="00F50F02">
        <w:rPr>
          <w:u w:val="single"/>
        </w:rPr>
        <w:t xml:space="preserve"> established </w:t>
      </w:r>
      <w:r w:rsidRPr="00C44A10">
        <w:rPr>
          <w:highlight w:val="green"/>
          <w:u w:val="single"/>
        </w:rPr>
        <w:t>one way or the other.</w:t>
      </w:r>
      <w:r w:rsidRPr="00F50F02">
        <w:rPr>
          <w:sz w:val="16"/>
        </w:rPr>
        <w:t xml:space="preserve"> Because speculators [meaning investors and businessmen] then know what ground to go upon.’ But this is not an old-fashioned and outdated notion. </w:t>
      </w:r>
      <w:r w:rsidRPr="00F50F02">
        <w:rPr>
          <w:u w:val="single"/>
        </w:rPr>
        <w:t xml:space="preserve">Alan </w:t>
      </w:r>
      <w:r w:rsidRPr="005743F1">
        <w:rPr>
          <w:bCs/>
          <w:u w:val="single"/>
        </w:rPr>
        <w:t>Greenspan,</w:t>
      </w:r>
      <w:r w:rsidRPr="00F50F02">
        <w:rPr>
          <w:bCs/>
          <w:u w:val="single"/>
        </w:rPr>
        <w:t xml:space="preserve"> the </w:t>
      </w:r>
      <w:r w:rsidRPr="00C44A10">
        <w:rPr>
          <w:bCs/>
          <w:highlight w:val="green"/>
          <w:u w:val="single"/>
        </w:rPr>
        <w:t>former chairman of the Fed</w:t>
      </w:r>
      <w:r w:rsidRPr="00F50F02">
        <w:rPr>
          <w:bCs/>
          <w:u w:val="single"/>
        </w:rPr>
        <w:t xml:space="preserve">eral Reserve Bank of the United States, </w:t>
      </w:r>
      <w:r w:rsidRPr="00C44A10">
        <w:rPr>
          <w:bCs/>
          <w:highlight w:val="green"/>
          <w:u w:val="single"/>
        </w:rPr>
        <w:t>when</w:t>
      </w:r>
      <w:r w:rsidRPr="00F50F02">
        <w:rPr>
          <w:bCs/>
          <w:u w:val="single"/>
        </w:rPr>
        <w:t xml:space="preserve"> recently </w:t>
      </w:r>
      <w:r w:rsidRPr="00C44A10">
        <w:rPr>
          <w:bCs/>
          <w:highlight w:val="green"/>
          <w:u w:val="single"/>
        </w:rPr>
        <w:t>asked</w:t>
      </w:r>
      <w:r w:rsidRPr="00F50F02">
        <w:rPr>
          <w:bCs/>
          <w:u w:val="single"/>
        </w:rPr>
        <w:t>, informally, what he considered</w:t>
      </w:r>
      <w:r w:rsidRPr="00F50F02">
        <w:rPr>
          <w:u w:val="single"/>
        </w:rPr>
        <w:t xml:space="preserve"> </w:t>
      </w:r>
      <w:r w:rsidRPr="00C44A10">
        <w:rPr>
          <w:rStyle w:val="Emphasis"/>
          <w:highlight w:val="green"/>
        </w:rPr>
        <w:t>the single most important contributor to economic growth</w:t>
      </w:r>
      <w:r w:rsidRPr="00C44A10">
        <w:rPr>
          <w:highlight w:val="green"/>
          <w:u w:val="single"/>
        </w:rPr>
        <w:t>, gave</w:t>
      </w:r>
      <w:r w:rsidRPr="00F50F02">
        <w:rPr>
          <w:u w:val="single"/>
        </w:rPr>
        <w:t xml:space="preserve"> as </w:t>
      </w:r>
      <w:r w:rsidRPr="00C44A10">
        <w:rPr>
          <w:highlight w:val="green"/>
          <w:u w:val="single"/>
        </w:rPr>
        <w:t>his</w:t>
      </w:r>
      <w:r w:rsidRPr="00F50F02">
        <w:rPr>
          <w:u w:val="single"/>
        </w:rPr>
        <w:t xml:space="preserve"> considered </w:t>
      </w:r>
      <w:r w:rsidRPr="00C44A10">
        <w:rPr>
          <w:highlight w:val="green"/>
          <w:u w:val="single"/>
        </w:rPr>
        <w:t xml:space="preserve">answer: </w:t>
      </w:r>
      <w:r w:rsidRPr="00C44A10">
        <w:rPr>
          <w:rStyle w:val="Emphasis"/>
          <w:highlight w:val="green"/>
        </w:rPr>
        <w:t>‘The rule of law.’</w:t>
      </w:r>
      <w:r w:rsidRPr="00F50F02">
        <w:rPr>
          <w:sz w:val="16"/>
        </w:rPr>
        <w:t xml:space="preserve"> Even more recently, The Economist published an article which said: ‘The rule of law is usually thought of as a political or legal matter ... But in the past ten years the </w:t>
      </w:r>
      <w:r w:rsidRPr="00F50F02">
        <w:rPr>
          <w:u w:val="single"/>
        </w:rPr>
        <w:t>rule of law has become important in economics</w:t>
      </w:r>
      <w:r w:rsidRPr="00F50F02">
        <w:rPr>
          <w:sz w:val="16"/>
        </w:rPr>
        <w:t xml:space="preserve"> too ... </w:t>
      </w:r>
      <w:r w:rsidRPr="00C44A10">
        <w:rPr>
          <w:highlight w:val="green"/>
          <w:u w:val="single"/>
        </w:rPr>
        <w:t>The rule of law is</w:t>
      </w:r>
      <w:r w:rsidRPr="00F50F02">
        <w:rPr>
          <w:u w:val="single"/>
        </w:rPr>
        <w:t xml:space="preserve"> held to be </w:t>
      </w:r>
      <w:r w:rsidRPr="00C44A10">
        <w:rPr>
          <w:highlight w:val="green"/>
          <w:u w:val="single"/>
        </w:rPr>
        <w:t xml:space="preserve">not only </w:t>
      </w:r>
      <w:proofErr w:type="gramStart"/>
      <w:r w:rsidRPr="00C44A10">
        <w:rPr>
          <w:highlight w:val="green"/>
          <w:u w:val="single"/>
        </w:rPr>
        <w:t>good in itself</w:t>
      </w:r>
      <w:r w:rsidRPr="00F50F02">
        <w:rPr>
          <w:u w:val="single"/>
        </w:rPr>
        <w:t>, because</w:t>
      </w:r>
      <w:proofErr w:type="gramEnd"/>
      <w:r w:rsidRPr="00F50F02">
        <w:rPr>
          <w:u w:val="single"/>
        </w:rPr>
        <w:t xml:space="preserve"> it embodies and encourages a just society, </w:t>
      </w:r>
      <w:r w:rsidRPr="00C44A10">
        <w:rPr>
          <w:highlight w:val="green"/>
          <w:u w:val="single"/>
        </w:rPr>
        <w:t>but also</w:t>
      </w:r>
      <w:r w:rsidRPr="00F50F02">
        <w:rPr>
          <w:u w:val="single"/>
        </w:rPr>
        <w:t xml:space="preserve"> as </w:t>
      </w:r>
      <w:r w:rsidRPr="00C44A10">
        <w:rPr>
          <w:rStyle w:val="Emphasis"/>
          <w:highlight w:val="green"/>
        </w:rPr>
        <w:t>a cause of other good things</w:t>
      </w:r>
      <w:r w:rsidRPr="00F50F02">
        <w:rPr>
          <w:u w:val="single"/>
        </w:rPr>
        <w:t>, notably growth.’</w:t>
      </w:r>
      <w:r w:rsidRPr="00F50F02">
        <w:rPr>
          <w:sz w:val="16"/>
        </w:rPr>
        <w:t xml:space="preserve">  The article went on to acknowledge some dispute among economists about the strength of the connection between the rule of law and economic growth, drawing attention to China as an exception, but did not suggest there was no connection. </w:t>
      </w:r>
      <w:r w:rsidRPr="00F50F02">
        <w:rPr>
          <w:u w:val="single"/>
        </w:rPr>
        <w:t>Given the importance of this principle, we cannot be surprised to find it clearly stated by courts all over the world.</w:t>
      </w:r>
      <w:r w:rsidRPr="00F50F02">
        <w:rPr>
          <w:sz w:val="16"/>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14:paraId="3E7C7854" w14:textId="77777777" w:rsidR="00362AAD" w:rsidRDefault="00362AAD" w:rsidP="00362AAD"/>
    <w:p w14:paraId="48210522" w14:textId="77777777" w:rsidR="00362AAD" w:rsidRPr="002B4958" w:rsidRDefault="00362AAD" w:rsidP="00362AAD">
      <w:pPr>
        <w:pStyle w:val="Heading4"/>
      </w:pPr>
      <w:r>
        <w:t xml:space="preserve">Second, a shared intuition of moral theories </w:t>
      </w:r>
      <w:proofErr w:type="gramStart"/>
      <w:r>
        <w:t>reflect</w:t>
      </w:r>
      <w:proofErr w:type="gramEnd"/>
      <w:r>
        <w:t xml:space="preserve"> the idea that justice requires a sovereign </w:t>
      </w:r>
    </w:p>
    <w:p w14:paraId="35CEC24B" w14:textId="77777777" w:rsidR="00362AAD" w:rsidRPr="00CB1BFC" w:rsidRDefault="00362AAD" w:rsidP="00362AAD">
      <w:pPr>
        <w:rPr>
          <w:rStyle w:val="Style13ptBold"/>
        </w:rPr>
      </w:pPr>
      <w:r w:rsidRPr="00CB1BFC">
        <w:rPr>
          <w:rStyle w:val="Style13ptBold"/>
        </w:rPr>
        <w:t>Nagel 5</w:t>
      </w:r>
    </w:p>
    <w:p w14:paraId="58008206" w14:textId="77777777" w:rsidR="00362AAD" w:rsidRPr="0021318E" w:rsidRDefault="00362AAD" w:rsidP="00362AAD">
      <w:r w:rsidRPr="0021318E">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6" w:history="1">
        <w:r w:rsidRPr="0021318E">
          <w:rPr>
            <w:rStyle w:val="Hyperlink"/>
          </w:rPr>
          <w:t>https://www.jstor.org/stable/3558011</w:t>
        </w:r>
      </w:hyperlink>
    </w:p>
    <w:p w14:paraId="268904A9" w14:textId="77777777" w:rsidR="00362AAD" w:rsidRPr="00A14960" w:rsidRDefault="00362AAD" w:rsidP="00362AAD">
      <w:pPr>
        <w:rPr>
          <w:vertAlign w:val="subscript"/>
        </w:rPr>
      </w:pPr>
    </w:p>
    <w:p w14:paraId="7184911F" w14:textId="77777777" w:rsidR="00362AAD" w:rsidRPr="0021318E" w:rsidRDefault="00362AAD" w:rsidP="00362AAD">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44A10">
        <w:rPr>
          <w:rStyle w:val="StyleUnderline"/>
          <w:highlight w:val="green"/>
        </w:rPr>
        <w:t xml:space="preserve">theories of justice and moral evaluation </w:t>
      </w:r>
      <w:r w:rsidRPr="00C44A1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44A10">
        <w:rPr>
          <w:rStyle w:val="StyleUnderline"/>
          <w:highlight w:val="green"/>
        </w:rPr>
        <w:t>depend on the coordinated conduct of large numbers of people, which cannot be achieved without law backed</w:t>
      </w:r>
      <w:r w:rsidRPr="006568D0">
        <w:rPr>
          <w:rStyle w:val="StyleUnderline"/>
        </w:rPr>
        <w:t xml:space="preserve"> up </w:t>
      </w:r>
      <w:r w:rsidRPr="00C44A10">
        <w:rPr>
          <w:rStyle w:val="StyleUnderline"/>
          <w:highlight w:val="green"/>
        </w:rPr>
        <w:t xml:space="preserve">by a </w:t>
      </w:r>
      <w:r w:rsidRPr="00C44A1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44A10">
        <w:rPr>
          <w:rStyle w:val="StyleUnderline"/>
          <w:highlight w:val="green"/>
        </w:rPr>
        <w:t xml:space="preserve">, the existence of a just order </w:t>
      </w:r>
      <w:r w:rsidRPr="00403124">
        <w:rPr>
          <w:rStyle w:val="StyleUnderline"/>
        </w:rPr>
        <w:t xml:space="preserve">still </w:t>
      </w:r>
      <w:r w:rsidRPr="00C44A10">
        <w:rPr>
          <w:rStyle w:val="StyleUnderline"/>
          <w:highlight w:val="green"/>
        </w:rPr>
        <w:t xml:space="preserve">depends on </w:t>
      </w:r>
      <w:r w:rsidRPr="00C44A10">
        <w:rPr>
          <w:rStyle w:val="Emphasis"/>
          <w:highlight w:val="green"/>
        </w:rPr>
        <w:t>consistent patterns of conduct</w:t>
      </w:r>
      <w:r w:rsidRPr="00C44A10">
        <w:rPr>
          <w:rStyle w:val="StyleUnderline"/>
          <w:highlight w:val="green"/>
        </w:rPr>
        <w:t xml:space="preserve"> and</w:t>
      </w:r>
      <w:r w:rsidRPr="006568D0">
        <w:rPr>
          <w:rStyle w:val="StyleUnderline"/>
        </w:rPr>
        <w:t xml:space="preserve"> persisting </w:t>
      </w:r>
      <w:r w:rsidRPr="00C44A10">
        <w:rPr>
          <w:rStyle w:val="Emphasis"/>
          <w:highlight w:val="green"/>
        </w:rPr>
        <w:t>institutions</w:t>
      </w:r>
      <w:r w:rsidRPr="00C44A1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44A10">
        <w:rPr>
          <w:rStyle w:val="StyleUnderline"/>
          <w:highlight w:val="green"/>
        </w:rPr>
        <w:t>Separate individuals</w:t>
      </w:r>
      <w:r w:rsidRPr="0021318E">
        <w:rPr>
          <w:sz w:val="12"/>
        </w:rPr>
        <w:t xml:space="preserve">, however attached to such an ideal, </w:t>
      </w:r>
      <w:r w:rsidRPr="00C44A10">
        <w:rPr>
          <w:rStyle w:val="StyleUnderline"/>
          <w:highlight w:val="green"/>
        </w:rPr>
        <w:t>have no</w:t>
      </w:r>
      <w:r w:rsidRPr="006568D0">
        <w:rPr>
          <w:rStyle w:val="StyleUnderline"/>
        </w:rPr>
        <w:t xml:space="preserve"> </w:t>
      </w:r>
      <w:r w:rsidRPr="00C44A10">
        <w:rPr>
          <w:rStyle w:val="StyleUnderline"/>
          <w:highlight w:val="green"/>
        </w:rPr>
        <w:t>motive</w:t>
      </w:r>
      <w:r w:rsidRPr="006568D0">
        <w:rPr>
          <w:rStyle w:val="StyleUnderline"/>
        </w:rPr>
        <w:t xml:space="preserve">, or even </w:t>
      </w:r>
      <w:r w:rsidRPr="005743F1">
        <w:rPr>
          <w:rStyle w:val="StyleUnderline"/>
        </w:rPr>
        <w:t>opportunity</w:t>
      </w:r>
      <w:r w:rsidRPr="00C44A1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44A10">
        <w:rPr>
          <w:rStyle w:val="StyleUnderline"/>
          <w:highlight w:val="green"/>
        </w:rPr>
        <w:t>, without the assurance that their conduct will</w:t>
      </w:r>
      <w:r w:rsidRPr="006568D0">
        <w:rPr>
          <w:rStyle w:val="StyleUnderline"/>
        </w:rPr>
        <w:t xml:space="preserve"> in fact </w:t>
      </w:r>
      <w:r w:rsidRPr="00C44A10">
        <w:rPr>
          <w:rStyle w:val="StyleUnderline"/>
          <w:highlight w:val="green"/>
        </w:rPr>
        <w:t xml:space="preserve">be part of a </w:t>
      </w:r>
      <w:r w:rsidRPr="00C44A10">
        <w:rPr>
          <w:rStyle w:val="Emphasis"/>
          <w:highlight w:val="green"/>
        </w:rPr>
        <w:t xml:space="preserve">reliable </w:t>
      </w:r>
      <w:r w:rsidRPr="00403124">
        <w:rPr>
          <w:rStyle w:val="Emphasis"/>
        </w:rPr>
        <w:t xml:space="preserve">and effective </w:t>
      </w:r>
      <w:r w:rsidRPr="00C44A10">
        <w:rPr>
          <w:rStyle w:val="Emphasis"/>
          <w:highlight w:val="green"/>
        </w:rPr>
        <w:t>system</w:t>
      </w:r>
      <w:r w:rsidRPr="0021318E">
        <w:rPr>
          <w:sz w:val="12"/>
        </w:rPr>
        <w:t xml:space="preserve">. </w:t>
      </w:r>
      <w:r w:rsidRPr="00403124">
        <w:rPr>
          <w:rStyle w:val="StyleUnderline"/>
        </w:rPr>
        <w:t xml:space="preserve">The </w:t>
      </w:r>
      <w:r w:rsidRPr="00C44A10">
        <w:rPr>
          <w:rStyle w:val="StyleUnderline"/>
          <w:highlight w:val="green"/>
        </w:rPr>
        <w:t xml:space="preserve">only way to provide </w:t>
      </w:r>
      <w:r w:rsidRPr="00403124">
        <w:rPr>
          <w:rStyle w:val="StyleUnderline"/>
        </w:rPr>
        <w:t xml:space="preserve">that </w:t>
      </w:r>
      <w:r w:rsidRPr="00C44A10">
        <w:rPr>
          <w:rStyle w:val="StyleUnderline"/>
          <w:highlight w:val="green"/>
        </w:rPr>
        <w:t>assurance is through</w:t>
      </w:r>
      <w:r w:rsidRPr="0021318E">
        <w:rPr>
          <w:sz w:val="12"/>
        </w:rPr>
        <w:t xml:space="preserve"> some form of </w:t>
      </w:r>
      <w:r w:rsidRPr="006568D0">
        <w:rPr>
          <w:rStyle w:val="StyleUnderline"/>
        </w:rPr>
        <w:t xml:space="preserve">law, with </w:t>
      </w:r>
      <w:r w:rsidRPr="00C44A10">
        <w:rPr>
          <w:rStyle w:val="Emphasis"/>
          <w:highlight w:val="green"/>
        </w:rPr>
        <w:t>centralized authority</w:t>
      </w:r>
      <w:r w:rsidRPr="00C44A1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w:t>
      </w:r>
      <w:proofErr w:type="gramStart"/>
      <w:r w:rsidRPr="0021318E">
        <w:rPr>
          <w:sz w:val="12"/>
        </w:rPr>
        <w:t>in order to</w:t>
      </w:r>
      <w:proofErr w:type="gramEnd"/>
      <w:r w:rsidRPr="0021318E">
        <w:rPr>
          <w:sz w:val="12"/>
        </w:rPr>
        <w:t xml:space="preserve">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44A10">
        <w:rPr>
          <w:rStyle w:val="StyleUnderline"/>
          <w:highlight w:val="green"/>
        </w:rPr>
        <w:t xml:space="preserve">Without the enabling condition of sovereignty to confer </w:t>
      </w:r>
      <w:r w:rsidRPr="00C44A10">
        <w:rPr>
          <w:rStyle w:val="Emphasis"/>
          <w:highlight w:val="green"/>
        </w:rPr>
        <w:t>stability</w:t>
      </w:r>
      <w:r w:rsidRPr="00C44A10">
        <w:rPr>
          <w:rStyle w:val="StyleUnderline"/>
          <w:highlight w:val="green"/>
        </w:rPr>
        <w:t xml:space="preserve"> </w:t>
      </w:r>
      <w:r w:rsidRPr="009C2487">
        <w:rPr>
          <w:rStyle w:val="StyleUnderline"/>
        </w:rPr>
        <w:t>on just institutions,</w:t>
      </w:r>
      <w:r w:rsidRPr="00C44A10">
        <w:rPr>
          <w:rStyle w:val="StyleUnderline"/>
          <w:highlight w:val="green"/>
        </w:rPr>
        <w:t xml:space="preserve"> individuals </w:t>
      </w:r>
      <w:r w:rsidRPr="009C2487">
        <w:rPr>
          <w:rStyle w:val="StyleUnderline"/>
        </w:rPr>
        <w:t xml:space="preserve">however morally motivated </w:t>
      </w:r>
      <w:r w:rsidRPr="00C44A10">
        <w:rPr>
          <w:rStyle w:val="StyleUnderline"/>
          <w:highlight w:val="green"/>
        </w:rPr>
        <w:t xml:space="preserve">can only fall back on </w:t>
      </w:r>
      <w:r w:rsidRPr="009C2487">
        <w:rPr>
          <w:rStyle w:val="StyleUnderline"/>
        </w:rPr>
        <w:t xml:space="preserve">a pure </w:t>
      </w:r>
      <w:r w:rsidRPr="00C44A10">
        <w:rPr>
          <w:rStyle w:val="StyleUnderline"/>
          <w:highlight w:val="green"/>
        </w:rPr>
        <w:t>aspiration</w:t>
      </w:r>
      <w:r w:rsidRPr="009C2487">
        <w:rPr>
          <w:rStyle w:val="StyleUnderline"/>
        </w:rPr>
        <w:t xml:space="preserve"> for justice t</w:t>
      </w:r>
      <w:r w:rsidRPr="00C44A1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proofErr w:type="gramStart"/>
      <w:r w:rsidRPr="0021318E">
        <w:rPr>
          <w:sz w:val="12"/>
        </w:rPr>
        <w:t>theworld</w:t>
      </w:r>
      <w:proofErr w:type="spellEnd"/>
      <w:r w:rsidRPr="0021318E">
        <w:rPr>
          <w:sz w:val="12"/>
        </w:rPr>
        <w:t xml:space="preserve"> as a whole</w:t>
      </w:r>
      <w:proofErr w:type="gramEnd"/>
      <w:r w:rsidRPr="0021318E">
        <w:rPr>
          <w:sz w:val="12"/>
        </w:rPr>
        <w:t>. Those motives, even if they make us dissatisfied with our relations to other human beings, are baffled and left without an avenue of expression, except for the expression of moral frustration.</w:t>
      </w:r>
    </w:p>
    <w:p w14:paraId="05C04847" w14:textId="77777777" w:rsidR="00362AAD" w:rsidRDefault="00362AAD" w:rsidP="00362AAD"/>
    <w:p w14:paraId="3CA18291" w14:textId="77777777" w:rsidR="00362AAD" w:rsidRDefault="00362AAD" w:rsidP="00362AAD">
      <w:pPr>
        <w:pStyle w:val="Heading4"/>
      </w:pPr>
      <w:r>
        <w:t>Thus, I affirm that the private appropriation of outer space is unjust because it does not respect the rule of law</w:t>
      </w:r>
    </w:p>
    <w:p w14:paraId="1B1AC60D" w14:textId="77777777" w:rsidR="00362AAD" w:rsidRDefault="00362AAD" w:rsidP="00362AAD"/>
    <w:p w14:paraId="6D2C9E3D" w14:textId="77777777" w:rsidR="00362AAD" w:rsidRDefault="00362AAD" w:rsidP="00362AAD">
      <w:pPr>
        <w:pStyle w:val="Heading3"/>
      </w:pPr>
      <w:r>
        <w:t>1</w:t>
      </w:r>
    </w:p>
    <w:p w14:paraId="63BF68DE" w14:textId="77777777" w:rsidR="00362AAD" w:rsidRPr="009D566A" w:rsidRDefault="00362AAD" w:rsidP="00362AAD"/>
    <w:p w14:paraId="4126FD44" w14:textId="77777777" w:rsidR="00362AAD" w:rsidRPr="009D566A" w:rsidRDefault="00362AAD" w:rsidP="00362AAD">
      <w:pPr>
        <w:pStyle w:val="Heading4"/>
      </w:pPr>
      <w:r w:rsidRPr="009D566A">
        <w:t xml:space="preserve">Contention 1 is </w:t>
      </w:r>
      <w:r w:rsidRPr="009D566A">
        <w:rPr>
          <w:u w:val="single"/>
        </w:rPr>
        <w:t>arbitrariness</w:t>
      </w:r>
    </w:p>
    <w:p w14:paraId="0FCEF3C5" w14:textId="77777777" w:rsidR="00362AAD" w:rsidRDefault="00362AAD" w:rsidP="00362AAD"/>
    <w:p w14:paraId="116A8CC8" w14:textId="77777777" w:rsidR="00362AAD" w:rsidRPr="00A761E6" w:rsidRDefault="00362AAD" w:rsidP="00362AAD">
      <w:pPr>
        <w:pStyle w:val="Heading4"/>
      </w:pPr>
      <w:r>
        <w:t xml:space="preserve">Any act of appropriation is </w:t>
      </w:r>
      <w:r>
        <w:rPr>
          <w:u w:val="single"/>
        </w:rPr>
        <w:t>indeterminate</w:t>
      </w:r>
      <w:r>
        <w:t xml:space="preserve"> absent a common understanding of property found in law</w:t>
      </w:r>
    </w:p>
    <w:p w14:paraId="3FA7A1AF" w14:textId="77777777" w:rsidR="00362AAD" w:rsidRPr="00B507C1" w:rsidRDefault="00362AAD" w:rsidP="00362AAD">
      <w:pPr>
        <w:rPr>
          <w:rStyle w:val="Style13ptBold"/>
        </w:rPr>
      </w:pPr>
      <w:r>
        <w:rPr>
          <w:rStyle w:val="Style13ptBold"/>
        </w:rPr>
        <w:t>Waldron 96</w:t>
      </w:r>
    </w:p>
    <w:p w14:paraId="1CF285ED" w14:textId="77777777" w:rsidR="00362AAD" w:rsidRDefault="00362AAD" w:rsidP="00362AAD">
      <w:pPr>
        <w:rPr>
          <w:sz w:val="16"/>
        </w:rPr>
      </w:pPr>
      <w:r w:rsidRPr="00B507C1">
        <w:rPr>
          <w:sz w:val="16"/>
        </w:rPr>
        <w:t xml:space="preserve">Waldron, Jeremy [Professor of Law and Philosophy at the NYU School of Law]. “Kant’s Legal Positivism” Harvard Law </w:t>
      </w:r>
      <w:proofErr w:type="gramStart"/>
      <w:r w:rsidRPr="00B507C1">
        <w:rPr>
          <w:sz w:val="16"/>
        </w:rPr>
        <w:t>Review ,</w:t>
      </w:r>
      <w:proofErr w:type="gramEnd"/>
      <w:r w:rsidRPr="00B507C1">
        <w:rPr>
          <w:sz w:val="16"/>
        </w:rPr>
        <w:t xml:space="preserve"> May, 1996, Vol. 109, No. 7 (May, 1996), pp. 1535-156</w:t>
      </w:r>
    </w:p>
    <w:p w14:paraId="1F08964A" w14:textId="77777777" w:rsidR="00362AAD" w:rsidRPr="00B507C1" w:rsidRDefault="00362AAD" w:rsidP="00362AAD">
      <w:pPr>
        <w:rPr>
          <w:sz w:val="16"/>
        </w:rPr>
      </w:pPr>
    </w:p>
    <w:p w14:paraId="277A4969" w14:textId="77777777" w:rsidR="00362AAD" w:rsidRPr="00B507C1" w:rsidRDefault="00362AAD" w:rsidP="00362AAD">
      <w:pPr>
        <w:rPr>
          <w:bCs/>
          <w:sz w:val="16"/>
          <w:bdr w:val="single" w:sz="18" w:space="0" w:color="auto"/>
        </w:rPr>
      </w:pPr>
      <w:r w:rsidRPr="00C44A10">
        <w:rPr>
          <w:bCs/>
          <w:highlight w:val="green"/>
          <w:u w:val="single"/>
        </w:rPr>
        <w:t xml:space="preserve">The </w:t>
      </w:r>
      <w:r w:rsidRPr="00C44A1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44A1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w:t>
      </w:r>
      <w:proofErr w:type="gramStart"/>
      <w:r w:rsidRPr="00B507C1">
        <w:rPr>
          <w:bCs/>
          <w:sz w:val="16"/>
        </w:rPr>
        <w:t>pretty clear</w:t>
      </w:r>
      <w:proofErr w:type="gramEnd"/>
      <w:r w:rsidRPr="00B507C1">
        <w:rPr>
          <w:bCs/>
          <w:sz w:val="16"/>
        </w:rPr>
        <w:t xml:space="preserve">, however, that </w:t>
      </w:r>
      <w:r w:rsidRPr="00C44A10">
        <w:rPr>
          <w:bCs/>
          <w:highlight w:val="green"/>
          <w:u w:val="single"/>
        </w:rPr>
        <w:t>the concepts</w:t>
      </w:r>
      <w:r w:rsidRPr="00B507C1">
        <w:rPr>
          <w:bCs/>
          <w:sz w:val="16"/>
        </w:rPr>
        <w:t xml:space="preserve"> he develops </w:t>
      </w:r>
      <w:r w:rsidRPr="00B507C1">
        <w:rPr>
          <w:bCs/>
          <w:u w:val="single"/>
        </w:rPr>
        <w:t xml:space="preserve">are likely to </w:t>
      </w:r>
      <w:r w:rsidRPr="00C44A10">
        <w:rPr>
          <w:bCs/>
          <w:highlight w:val="green"/>
          <w:u w:val="single"/>
        </w:rPr>
        <w:t>involve</w:t>
      </w:r>
      <w:r w:rsidRPr="00B507C1">
        <w:rPr>
          <w:bCs/>
          <w:u w:val="single"/>
        </w:rPr>
        <w:t xml:space="preserve"> </w:t>
      </w:r>
      <w:r w:rsidRPr="00B507C1">
        <w:rPr>
          <w:bCs/>
          <w:sz w:val="16"/>
        </w:rPr>
        <w:t xml:space="preserve">considerable difficulty and </w:t>
      </w:r>
      <w:r w:rsidRPr="00C44A10">
        <w:rPr>
          <w:bCs/>
          <w:highlight w:val="green"/>
          <w:u w:val="single"/>
        </w:rPr>
        <w:t>controversy in</w:t>
      </w:r>
      <w:r w:rsidRPr="00B507C1">
        <w:rPr>
          <w:bCs/>
          <w:u w:val="single"/>
        </w:rPr>
        <w:t xml:space="preserve"> </w:t>
      </w:r>
      <w:r w:rsidRPr="00B507C1">
        <w:rPr>
          <w:bCs/>
          <w:sz w:val="16"/>
        </w:rPr>
        <w:t xml:space="preserve">their </w:t>
      </w:r>
      <w:r w:rsidRPr="00C44A10">
        <w:rPr>
          <w:bCs/>
          <w:highlight w:val="green"/>
          <w:u w:val="single"/>
        </w:rPr>
        <w:t>application</w:t>
      </w:r>
      <w:r w:rsidRPr="00A761E6">
        <w:rPr>
          <w:bCs/>
          <w:sz w:val="16"/>
        </w:rPr>
        <w:t>s</w:t>
      </w:r>
      <w:r w:rsidRPr="00B507C1">
        <w:rPr>
          <w:bCs/>
          <w:u w:val="single"/>
        </w:rPr>
        <w:t>.</w:t>
      </w:r>
      <w:r w:rsidRPr="00B507C1">
        <w:rPr>
          <w:bCs/>
          <w:sz w:val="16"/>
        </w:rPr>
        <w:t xml:space="preserve"> </w:t>
      </w:r>
      <w:r w:rsidRPr="00C44A10">
        <w:rPr>
          <w:rStyle w:val="Emphasis"/>
          <w:highlight w:val="green"/>
        </w:rPr>
        <w:t>In a state of nature,</w:t>
      </w:r>
      <w:r w:rsidRPr="00B507C1">
        <w:rPr>
          <w:bCs/>
          <w:u w:val="single"/>
        </w:rPr>
        <w:t xml:space="preserve"> </w:t>
      </w:r>
      <w:r w:rsidRPr="00B507C1">
        <w:rPr>
          <w:bCs/>
          <w:sz w:val="16"/>
        </w:rPr>
        <w:t xml:space="preserve">to have </w:t>
      </w:r>
      <w:r w:rsidRPr="00C44A1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44A10">
        <w:rPr>
          <w:bCs/>
          <w:highlight w:val="green"/>
          <w:u w:val="single"/>
        </w:rPr>
        <w:t>would have to be based on a principle such as first occupancy.</w:t>
      </w:r>
      <w:r w:rsidRPr="00C44A10">
        <w:rPr>
          <w:bCs/>
          <w:sz w:val="16"/>
          <w:highlight w:val="green"/>
        </w:rPr>
        <w:t xml:space="preserve"> </w:t>
      </w:r>
      <w:r w:rsidRPr="00C44A10">
        <w:rPr>
          <w:bCs/>
          <w:highlight w:val="green"/>
          <w:u w:val="single"/>
        </w:rPr>
        <w:t>But occupancy</w:t>
      </w:r>
      <w:r w:rsidRPr="00C44A10">
        <w:rPr>
          <w:bCs/>
          <w:sz w:val="16"/>
          <w:highlight w:val="green"/>
        </w:rPr>
        <w:t>,</w:t>
      </w:r>
      <w:r w:rsidRPr="00B507C1">
        <w:rPr>
          <w:bCs/>
          <w:sz w:val="16"/>
        </w:rPr>
        <w:t xml:space="preserve"> which Kant interprets to mean "taking control," </w:t>
      </w:r>
      <w:r w:rsidRPr="00C44A10">
        <w:rPr>
          <w:bCs/>
          <w:highlight w:val="green"/>
          <w:u w:val="single"/>
        </w:rPr>
        <w:t>is</w:t>
      </w:r>
      <w:r w:rsidRPr="00B507C1">
        <w:rPr>
          <w:bCs/>
          <w:u w:val="single"/>
        </w:rPr>
        <w:t xml:space="preserve"> </w:t>
      </w:r>
      <w:r w:rsidRPr="00B507C1">
        <w:rPr>
          <w:bCs/>
          <w:sz w:val="16"/>
        </w:rPr>
        <w:t xml:space="preserve">quite </w:t>
      </w:r>
      <w:r w:rsidRPr="00C44A10">
        <w:rPr>
          <w:rStyle w:val="Emphasis"/>
          <w:highlight w:val="green"/>
        </w:rPr>
        <w:t>indeterminate</w:t>
      </w:r>
      <w:r w:rsidRPr="00C44A10">
        <w:rPr>
          <w:bCs/>
          <w:highlight w:val="green"/>
          <w:u w:val="single"/>
        </w:rPr>
        <w:t>: how do we correlate</w:t>
      </w:r>
      <w:r w:rsidRPr="00B507C1">
        <w:rPr>
          <w:bCs/>
          <w:u w:val="single"/>
        </w:rPr>
        <w:t xml:space="preserve"> one's acts of </w:t>
      </w:r>
      <w:r w:rsidRPr="00C44A10">
        <w:rPr>
          <w:bCs/>
          <w:highlight w:val="green"/>
          <w:u w:val="single"/>
        </w:rPr>
        <w:t xml:space="preserve">control with </w:t>
      </w:r>
      <w:r w:rsidRPr="009C2487">
        <w:rPr>
          <w:bCs/>
          <w:u w:val="single"/>
        </w:rPr>
        <w:t xml:space="preserve">an exact </w:t>
      </w:r>
      <w:r w:rsidRPr="00C44A1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w:t>
      </w:r>
      <w:proofErr w:type="gramStart"/>
      <w:r w:rsidRPr="00B507C1">
        <w:rPr>
          <w:bCs/>
          <w:sz w:val="16"/>
        </w:rPr>
        <w:t>take into account</w:t>
      </w:r>
      <w:proofErr w:type="gramEnd"/>
      <w:r w:rsidRPr="00B507C1">
        <w:rPr>
          <w:bCs/>
          <w:sz w:val="16"/>
        </w:rPr>
        <w:t xml:space="preserve">. </w:t>
      </w:r>
      <w:r w:rsidRPr="00C44A10">
        <w:rPr>
          <w:bCs/>
          <w:highlight w:val="green"/>
          <w:u w:val="single"/>
        </w:rPr>
        <w:t>Inevitably, disputes</w:t>
      </w:r>
      <w:r w:rsidRPr="00B507C1">
        <w:rPr>
          <w:bCs/>
          <w:u w:val="single"/>
        </w:rPr>
        <w:t xml:space="preserve"> will also </w:t>
      </w:r>
      <w:r w:rsidRPr="00C44A1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w:t>
      </w:r>
      <w:proofErr w:type="gramStart"/>
      <w:r w:rsidRPr="00B507C1">
        <w:rPr>
          <w:bCs/>
          <w:sz w:val="16"/>
        </w:rPr>
        <w:t>more or less unavoidable</w:t>
      </w:r>
      <w:proofErr w:type="gramEnd"/>
      <w:r w:rsidRPr="00B507C1">
        <w:rPr>
          <w:bCs/>
          <w:sz w:val="16"/>
        </w:rPr>
        <w:t xml:space="preserve">, given Kant's account of appropriation. </w:t>
      </w:r>
      <w:r w:rsidRPr="00C44A10">
        <w:rPr>
          <w:bCs/>
          <w:highlight w:val="green"/>
          <w:u w:val="single"/>
        </w:rPr>
        <w:t xml:space="preserve">To </w:t>
      </w:r>
      <w:r w:rsidRPr="00C44A10">
        <w:rPr>
          <w:rStyle w:val="Emphasis"/>
          <w:highlight w:val="green"/>
        </w:rPr>
        <w:t>appropriate</w:t>
      </w:r>
      <w:r w:rsidRPr="00C44A10">
        <w:rPr>
          <w:bCs/>
          <w:highlight w:val="green"/>
          <w:u w:val="single"/>
        </w:rPr>
        <w:t xml:space="preserve"> X is not only to take X</w:t>
      </w:r>
      <w:r w:rsidRPr="00A761E6">
        <w:rPr>
          <w:bCs/>
          <w:u w:val="single"/>
        </w:rPr>
        <w:t xml:space="preserve"> under one's physical control, </w:t>
      </w:r>
      <w:r w:rsidRPr="00C44A10">
        <w:rPr>
          <w:bCs/>
          <w:highlight w:val="green"/>
          <w:u w:val="single"/>
        </w:rPr>
        <w:t>but</w:t>
      </w:r>
      <w:r w:rsidRPr="00A761E6">
        <w:rPr>
          <w:bCs/>
          <w:u w:val="single"/>
        </w:rPr>
        <w:t xml:space="preserve"> to do so in a way such </w:t>
      </w:r>
      <w:r w:rsidRPr="00C44A10">
        <w:rPr>
          <w:bCs/>
          <w:highlight w:val="green"/>
          <w:u w:val="single"/>
        </w:rPr>
        <w:t>that one's right in X will be violated if</w:t>
      </w:r>
      <w:r w:rsidRPr="00B507C1">
        <w:rPr>
          <w:bCs/>
          <w:u w:val="single"/>
        </w:rPr>
        <w:t xml:space="preserve">, subsequently, </w:t>
      </w:r>
      <w:r w:rsidRPr="00C44A10">
        <w:rPr>
          <w:bCs/>
          <w:highlight w:val="green"/>
          <w:u w:val="single"/>
        </w:rPr>
        <w:t>another person uses</w:t>
      </w:r>
      <w:r w:rsidRPr="00B507C1">
        <w:rPr>
          <w:bCs/>
          <w:u w:val="single"/>
        </w:rPr>
        <w:t xml:space="preserve"> or encroaches upon </w:t>
      </w:r>
      <w:r w:rsidRPr="00C44A1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44A10">
        <w:rPr>
          <w:bCs/>
          <w:highlight w:val="green"/>
          <w:u w:val="single"/>
        </w:rPr>
        <w:t>The trouble</w:t>
      </w:r>
      <w:r w:rsidRPr="00B507C1">
        <w:rPr>
          <w:bCs/>
          <w:u w:val="single"/>
        </w:rPr>
        <w:t xml:space="preserve"> </w:t>
      </w:r>
      <w:r w:rsidRPr="00B507C1">
        <w:rPr>
          <w:bCs/>
          <w:sz w:val="16"/>
        </w:rPr>
        <w:t xml:space="preserve">with the application of acquisition principles </w:t>
      </w:r>
      <w:r w:rsidRPr="00C44A10">
        <w:rPr>
          <w:bCs/>
          <w:highlight w:val="green"/>
          <w:u w:val="single"/>
        </w:rPr>
        <w:t>is</w:t>
      </w:r>
      <w:r w:rsidRPr="00B507C1">
        <w:rPr>
          <w:bCs/>
          <w:u w:val="single"/>
        </w:rPr>
        <w:t xml:space="preserve"> </w:t>
      </w:r>
      <w:r w:rsidRPr="00B507C1">
        <w:rPr>
          <w:bCs/>
          <w:sz w:val="16"/>
        </w:rPr>
        <w:t xml:space="preserve">not that, in theory, no right answers exist, but </w:t>
      </w:r>
      <w:r w:rsidRPr="00C44A10">
        <w:rPr>
          <w:bCs/>
          <w:highlight w:val="green"/>
          <w:u w:val="single"/>
        </w:rPr>
        <w:t xml:space="preserve">that </w:t>
      </w:r>
      <w:r w:rsidRPr="00C44A10">
        <w:rPr>
          <w:rStyle w:val="Emphasis"/>
          <w:highlight w:val="green"/>
        </w:rPr>
        <w:t>there is no basis common to the parties</w:t>
      </w:r>
      <w:r w:rsidRPr="00B507C1">
        <w:rPr>
          <w:bCs/>
          <w:u w:val="single"/>
        </w:rPr>
        <w:t xml:space="preserve"> for determining which answers are right.</w:t>
      </w:r>
    </w:p>
    <w:p w14:paraId="195F0149" w14:textId="77777777" w:rsidR="00362AAD" w:rsidRDefault="00362AAD" w:rsidP="00362AAD"/>
    <w:p w14:paraId="6CC11393" w14:textId="77777777" w:rsidR="00362AAD" w:rsidRDefault="00362AAD" w:rsidP="00362AAD">
      <w:pPr>
        <w:pStyle w:val="Heading4"/>
      </w:pPr>
      <w:r>
        <w:t>No such unified legal system exists for allowing property rights to outer space; therefore, all private appropriation of space is unjust</w:t>
      </w:r>
    </w:p>
    <w:p w14:paraId="4618E83C" w14:textId="77777777" w:rsidR="00362AAD" w:rsidRPr="003D5178" w:rsidRDefault="00362AAD" w:rsidP="00362AAD">
      <w:pPr>
        <w:rPr>
          <w:rStyle w:val="Style13ptBold"/>
        </w:rPr>
      </w:pPr>
      <w:proofErr w:type="spellStart"/>
      <w:r>
        <w:rPr>
          <w:rStyle w:val="Style13ptBold"/>
        </w:rPr>
        <w:t>Tronchetti</w:t>
      </w:r>
      <w:proofErr w:type="spellEnd"/>
      <w:r>
        <w:rPr>
          <w:rStyle w:val="Style13ptBold"/>
        </w:rPr>
        <w:t xml:space="preserve"> 7</w:t>
      </w:r>
    </w:p>
    <w:p w14:paraId="44922D1F" w14:textId="77777777" w:rsidR="00362AAD" w:rsidRDefault="00362AAD" w:rsidP="00362AAD">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w:t>
      </w:r>
      <w:proofErr w:type="gramStart"/>
      <w:r w:rsidRPr="003D5178">
        <w:rPr>
          <w:sz w:val="16"/>
        </w:rPr>
        <w:t>In</w:t>
      </w:r>
      <w:proofErr w:type="gramEnd"/>
      <w:r w:rsidRPr="003D5178">
        <w:rPr>
          <w:sz w:val="16"/>
        </w:rPr>
        <w:t xml:space="preserve"> Its </w:t>
      </w:r>
      <w:proofErr w:type="spellStart"/>
      <w:r w:rsidRPr="003D5178">
        <w:rPr>
          <w:sz w:val="16"/>
        </w:rPr>
        <w:t>Defence</w:t>
      </w:r>
      <w:proofErr w:type="spellEnd"/>
      <w:r w:rsidRPr="003D5178">
        <w:rPr>
          <w:sz w:val="16"/>
        </w:rPr>
        <w:t xml:space="preserve">.” 50 PROC. L. OUTER SPACE 526, 530 (2007). JDN. </w:t>
      </w:r>
      <w:hyperlink r:id="rId7" w:history="1">
        <w:r w:rsidRPr="008A6389">
          <w:rPr>
            <w:rStyle w:val="Hyperlink"/>
            <w:sz w:val="16"/>
          </w:rPr>
          <w:t>https://iislweb.org/docs/Diederiks2007.pdf</w:t>
        </w:r>
      </w:hyperlink>
    </w:p>
    <w:p w14:paraId="36D9EA9C" w14:textId="77777777" w:rsidR="00362AAD" w:rsidRPr="003D5178" w:rsidRDefault="00362AAD" w:rsidP="00362AAD">
      <w:pPr>
        <w:rPr>
          <w:sz w:val="16"/>
        </w:rPr>
      </w:pPr>
    </w:p>
    <w:p w14:paraId="610A2F2C" w14:textId="77777777" w:rsidR="00362AAD" w:rsidRPr="003D5178" w:rsidRDefault="00362AAD" w:rsidP="00362AAD">
      <w:pPr>
        <w:rPr>
          <w:sz w:val="16"/>
        </w:rPr>
      </w:pPr>
      <w:r w:rsidRPr="003D5178">
        <w:rPr>
          <w:sz w:val="16"/>
        </w:rPr>
        <w:t xml:space="preserve">However, it must be said, that </w:t>
      </w:r>
      <w:r w:rsidRPr="009F46BF">
        <w:rPr>
          <w:u w:val="single"/>
        </w:rPr>
        <w:t xml:space="preserve">nowadays </w:t>
      </w:r>
      <w:r w:rsidRPr="00C44A10">
        <w:rPr>
          <w:highlight w:val="green"/>
          <w:u w:val="single"/>
        </w:rPr>
        <w:t xml:space="preserve">there is </w:t>
      </w:r>
      <w:proofErr w:type="gramStart"/>
      <w:r w:rsidRPr="00C44A10">
        <w:rPr>
          <w:highlight w:val="green"/>
          <w:u w:val="single"/>
        </w:rPr>
        <w:t>a</w:t>
      </w:r>
      <w:r w:rsidRPr="003D5178">
        <w:rPr>
          <w:u w:val="single"/>
        </w:rPr>
        <w:t xml:space="preserve"> general </w:t>
      </w:r>
      <w:r w:rsidRPr="00C44A10">
        <w:rPr>
          <w:rStyle w:val="Emphasis"/>
          <w:highlight w:val="green"/>
        </w:rPr>
        <w:t>consensus</w:t>
      </w:r>
      <w:proofErr w:type="gramEnd"/>
      <w:r w:rsidRPr="003D5178">
        <w:rPr>
          <w:u w:val="single"/>
        </w:rPr>
        <w:t xml:space="preserve"> on the fact </w:t>
      </w:r>
      <w:r w:rsidRPr="00C44A10">
        <w:rPr>
          <w:highlight w:val="green"/>
          <w:u w:val="single"/>
        </w:rPr>
        <w:t xml:space="preserve">that </w:t>
      </w:r>
      <w:r w:rsidRPr="00C44A10">
        <w:rPr>
          <w:rStyle w:val="Emphasis"/>
          <w:highlight w:val="green"/>
        </w:rPr>
        <w:t>both national appropriation and private property</w:t>
      </w:r>
      <w:r w:rsidRPr="003D5178">
        <w:rPr>
          <w:u w:val="single"/>
        </w:rPr>
        <w:t xml:space="preserve"> rights </w:t>
      </w:r>
      <w:r w:rsidRPr="00C44A10">
        <w:rPr>
          <w:highlight w:val="green"/>
          <w:u w:val="single"/>
        </w:rPr>
        <w:t>are denied under the O</w:t>
      </w:r>
      <w:r w:rsidRPr="003D5178">
        <w:rPr>
          <w:u w:val="single"/>
        </w:rPr>
        <w:t xml:space="preserve">uter </w:t>
      </w:r>
      <w:r w:rsidRPr="00C44A10">
        <w:rPr>
          <w:highlight w:val="green"/>
          <w:u w:val="single"/>
        </w:rPr>
        <w:t>S</w:t>
      </w:r>
      <w:r w:rsidRPr="003D5178">
        <w:rPr>
          <w:u w:val="single"/>
        </w:rPr>
        <w:t xml:space="preserve">pace </w:t>
      </w:r>
      <w:r w:rsidRPr="00C44A10">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w:t>
      </w:r>
      <w:proofErr w:type="gramStart"/>
      <w:r w:rsidRPr="003D5178">
        <w:rPr>
          <w:u w:val="single"/>
        </w:rPr>
        <w:t>for the reason that</w:t>
      </w:r>
      <w:proofErr w:type="gramEnd"/>
      <w:r w:rsidRPr="003D5178">
        <w:rPr>
          <w:u w:val="single"/>
        </w:rPr>
        <w:t xml:space="preserve">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44A10">
        <w:rPr>
          <w:highlight w:val="green"/>
          <w:u w:val="single"/>
        </w:rPr>
        <w:t xml:space="preserve">prohibition of </w:t>
      </w:r>
      <w:r w:rsidRPr="00C44A10">
        <w:rPr>
          <w:rStyle w:val="Emphasis"/>
          <w:highlight w:val="green"/>
        </w:rPr>
        <w:t>national</w:t>
      </w:r>
      <w:r w:rsidRPr="00C44A10">
        <w:rPr>
          <w:highlight w:val="green"/>
          <w:u w:val="single"/>
        </w:rPr>
        <w:t xml:space="preserve"> appropriation implies prohibition of </w:t>
      </w:r>
      <w:r w:rsidRPr="00C44A10">
        <w:rPr>
          <w:rStyle w:val="Emphasis"/>
          <w:highlight w:val="green"/>
        </w:rPr>
        <w:t>private</w:t>
      </w:r>
      <w:r w:rsidRPr="003D5178">
        <w:rPr>
          <w:u w:val="single"/>
        </w:rPr>
        <w:t xml:space="preserve"> appropriation </w:t>
      </w:r>
      <w:r w:rsidRPr="00C44A10">
        <w:rPr>
          <w:highlight w:val="green"/>
          <w:u w:val="single"/>
        </w:rPr>
        <w:t>because the latter cannot exist independently</w:t>
      </w:r>
      <w:r w:rsidRPr="003D5178">
        <w:rPr>
          <w:u w:val="single"/>
        </w:rPr>
        <w:t xml:space="preserve"> from the former</w:t>
      </w:r>
      <w:r w:rsidRPr="003D5178">
        <w:rPr>
          <w:sz w:val="16"/>
        </w:rPr>
        <w:t xml:space="preserve">10. </w:t>
      </w:r>
      <w:proofErr w:type="gramStart"/>
      <w:r w:rsidRPr="003D5178">
        <w:rPr>
          <w:u w:val="single"/>
        </w:rPr>
        <w:t>In order to</w:t>
      </w:r>
      <w:proofErr w:type="gramEnd"/>
      <w:r w:rsidRPr="003D5178">
        <w:rPr>
          <w:u w:val="single"/>
        </w:rPr>
        <w:t xml:space="preserve"> exist,</w:t>
      </w:r>
      <w:r w:rsidRPr="003D5178">
        <w:rPr>
          <w:sz w:val="16"/>
        </w:rPr>
        <w:t xml:space="preserve"> indeed, </w:t>
      </w:r>
      <w:r w:rsidRPr="003D5178">
        <w:rPr>
          <w:u w:val="single"/>
        </w:rPr>
        <w:t xml:space="preserve">private </w:t>
      </w:r>
      <w:r w:rsidRPr="00C44A10">
        <w:rPr>
          <w:rStyle w:val="Emphasis"/>
          <w:highlight w:val="green"/>
        </w:rPr>
        <w:t>property requires</w:t>
      </w:r>
      <w:r w:rsidRPr="009D566A">
        <w:rPr>
          <w:rStyle w:val="Emphasis"/>
        </w:rPr>
        <w:t xml:space="preserve"> a superior </w:t>
      </w:r>
      <w:r w:rsidRPr="00C44A10">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44A10">
        <w:rPr>
          <w:highlight w:val="green"/>
          <w:u w:val="single"/>
        </w:rPr>
        <w:t>In outer space,</w:t>
      </w:r>
      <w:r w:rsidRPr="003D5178">
        <w:rPr>
          <w:u w:val="single"/>
        </w:rPr>
        <w:t xml:space="preserve"> however, </w:t>
      </w:r>
      <w:r w:rsidRPr="00C44A10">
        <w:rPr>
          <w:highlight w:val="green"/>
          <w:u w:val="single"/>
        </w:rPr>
        <w:t>this</w:t>
      </w:r>
      <w:r w:rsidRPr="003D5178">
        <w:rPr>
          <w:u w:val="single"/>
        </w:rPr>
        <w:t xml:space="preserve"> practice of State endorsement </w:t>
      </w:r>
      <w:r w:rsidRPr="00C44A10">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44A10">
        <w:rPr>
          <w:highlight w:val="green"/>
          <w:u w:val="single"/>
        </w:rPr>
        <w:t>historical elements</w:t>
      </w:r>
      <w:r w:rsidRPr="003D5178">
        <w:rPr>
          <w:u w:val="single"/>
        </w:rPr>
        <w:t xml:space="preserve"> to </w:t>
      </w:r>
      <w:r w:rsidRPr="00C44A10">
        <w:rPr>
          <w:highlight w:val="green"/>
          <w:u w:val="single"/>
        </w:rPr>
        <w:t>support</w:t>
      </w:r>
      <w:r w:rsidRPr="003D5178">
        <w:rPr>
          <w:u w:val="single"/>
        </w:rPr>
        <w:t xml:space="preserve"> the argument </w:t>
      </w:r>
      <w:r w:rsidRPr="00C44A10">
        <w:rPr>
          <w:highlight w:val="green"/>
          <w:u w:val="single"/>
        </w:rPr>
        <w:t>that</w:t>
      </w:r>
      <w:r w:rsidRPr="003D5178">
        <w:rPr>
          <w:u w:val="single"/>
        </w:rPr>
        <w:t xml:space="preserve"> both the acquisition of State sovereignty and the creation of </w:t>
      </w:r>
      <w:r w:rsidRPr="00C44A1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The French Delegate stated that: “…there was reason to be satisfied that three basic principles were affirmed, namely: the prohibition of any claim of sovereignty or property rights in space…”</w:t>
      </w:r>
      <w:r w:rsidRPr="003D5178">
        <w:rPr>
          <w:sz w:val="16"/>
        </w:rPr>
        <w:t xml:space="preserve">12. </w:t>
      </w:r>
      <w:r w:rsidRPr="00C44A10">
        <w:rPr>
          <w:highlight w:val="green"/>
          <w:u w:val="single"/>
        </w:rPr>
        <w:t>The fact that</w:t>
      </w:r>
      <w:r w:rsidRPr="003D5178">
        <w:rPr>
          <w:u w:val="single"/>
        </w:rPr>
        <w:t xml:space="preserve"> the </w:t>
      </w:r>
      <w:r w:rsidRPr="00C44A10">
        <w:rPr>
          <w:highlight w:val="green"/>
          <w:u w:val="single"/>
        </w:rPr>
        <w:t>accessions</w:t>
      </w:r>
      <w:r w:rsidRPr="003D5178">
        <w:rPr>
          <w:u w:val="single"/>
        </w:rPr>
        <w:t xml:space="preserve"> to the Outer Space Treaty </w:t>
      </w:r>
      <w:r w:rsidRPr="00C44A10">
        <w:rPr>
          <w:highlight w:val="green"/>
          <w:u w:val="single"/>
        </w:rPr>
        <w:t>were not accompanied by reservations</w:t>
      </w:r>
      <w:r w:rsidRPr="003D5178">
        <w:rPr>
          <w:u w:val="single"/>
        </w:rPr>
        <w:t xml:space="preserve"> or interpretations of the meaning of Article II, it </w:t>
      </w:r>
      <w:r w:rsidRPr="00C44A10">
        <w:rPr>
          <w:highlight w:val="green"/>
          <w:u w:val="single"/>
        </w:rPr>
        <w:t>is</w:t>
      </w:r>
      <w:r w:rsidRPr="003D5178">
        <w:rPr>
          <w:u w:val="single"/>
        </w:rPr>
        <w:t xml:space="preserve"> </w:t>
      </w:r>
      <w:proofErr w:type="gramStart"/>
      <w:r w:rsidRPr="003D5178">
        <w:rPr>
          <w:u w:val="single"/>
        </w:rPr>
        <w:t xml:space="preserve">an </w:t>
      </w:r>
      <w:r w:rsidRPr="00C44A10">
        <w:rPr>
          <w:highlight w:val="green"/>
          <w:u w:val="single"/>
        </w:rPr>
        <w:t>evidence</w:t>
      </w:r>
      <w:r w:rsidRPr="003D5178">
        <w:rPr>
          <w:u w:val="single"/>
        </w:rPr>
        <w:t xml:space="preserve"> of the fact</w:t>
      </w:r>
      <w:proofErr w:type="gramEnd"/>
      <w:r w:rsidRPr="003D5178">
        <w:rPr>
          <w:u w:val="single"/>
        </w:rPr>
        <w:t xml:space="preserve"> </w:t>
      </w:r>
      <w:r w:rsidRPr="00C44A10">
        <w:rPr>
          <w:highlight w:val="green"/>
          <w:u w:val="single"/>
        </w:rPr>
        <w:t xml:space="preserve">that </w:t>
      </w:r>
      <w:r w:rsidRPr="00C44A10">
        <w:rPr>
          <w:rStyle w:val="Emphasis"/>
          <w:highlight w:val="green"/>
        </w:rPr>
        <w:t>this</w:t>
      </w:r>
      <w:r w:rsidRPr="009D566A">
        <w:rPr>
          <w:rStyle w:val="Emphasis"/>
        </w:rPr>
        <w:t xml:space="preserve"> issue </w:t>
      </w:r>
      <w:r w:rsidRPr="00C44A10">
        <w:rPr>
          <w:rStyle w:val="Emphasis"/>
          <w:highlight w:val="green"/>
        </w:rPr>
        <w:t>was considered</w:t>
      </w:r>
      <w:r w:rsidRPr="009D566A">
        <w:rPr>
          <w:rStyle w:val="Emphasis"/>
        </w:rPr>
        <w:t xml:space="preserve"> to be </w:t>
      </w:r>
      <w:r w:rsidRPr="00C44A10">
        <w:rPr>
          <w:rStyle w:val="Emphasis"/>
          <w:highlight w:val="green"/>
        </w:rPr>
        <w:t>settled during</w:t>
      </w:r>
      <w:r w:rsidRPr="009D566A">
        <w:rPr>
          <w:rStyle w:val="Emphasis"/>
        </w:rPr>
        <w:t xml:space="preserve"> the </w:t>
      </w:r>
      <w:r w:rsidRPr="00C44A10">
        <w:rPr>
          <w:rStyle w:val="Emphasis"/>
          <w:highlight w:val="green"/>
        </w:rPr>
        <w:t>negotiation</w:t>
      </w:r>
      <w:r w:rsidRPr="00CF52FA">
        <w:rPr>
          <w:sz w:val="16"/>
        </w:rPr>
        <w:t xml:space="preserve"> </w:t>
      </w:r>
      <w:r w:rsidRPr="003D5178">
        <w:rPr>
          <w:u w:val="single"/>
        </w:rPr>
        <w:t xml:space="preserve">phase. </w:t>
      </w:r>
      <w:r w:rsidRPr="00C44A10">
        <w:rPr>
          <w:highlight w:val="green"/>
          <w:u w:val="single"/>
        </w:rPr>
        <w:t>Thus,</w:t>
      </w:r>
      <w:r w:rsidRPr="003D5178">
        <w:rPr>
          <w:u w:val="single"/>
        </w:rPr>
        <w:t xml:space="preserve"> summing up, we may say that </w:t>
      </w:r>
      <w:r w:rsidRPr="00C44A10">
        <w:rPr>
          <w:highlight w:val="green"/>
          <w:u w:val="single"/>
        </w:rPr>
        <w:t>prohibition of appropriation</w:t>
      </w:r>
      <w:r w:rsidRPr="003D5178">
        <w:rPr>
          <w:u w:val="single"/>
        </w:rPr>
        <w:t xml:space="preserve"> of outer space and its parts is a rule which </w:t>
      </w:r>
      <w:r w:rsidRPr="00C44A1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w:t>
      </w:r>
      <w:proofErr w:type="gramStart"/>
      <w:r w:rsidRPr="003D5178">
        <w:rPr>
          <w:sz w:val="16"/>
        </w:rPr>
        <w:t>namely</w:t>
      </w:r>
      <w:proofErr w:type="gramEnd"/>
      <w:r w:rsidRPr="003D5178">
        <w:rPr>
          <w:sz w:val="16"/>
        </w:rPr>
        <w:t xml:space="preserve">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5EC09648" w14:textId="77777777" w:rsidR="00362AAD" w:rsidRDefault="00362AAD" w:rsidP="00362AAD"/>
    <w:p w14:paraId="1D522632" w14:textId="77777777" w:rsidR="00362AAD" w:rsidRDefault="00362AAD" w:rsidP="00362AAD">
      <w:pPr>
        <w:pStyle w:val="Heading4"/>
      </w:pPr>
      <w:r>
        <w:t>That links to the framework—ignoring the standing law would violate the rule of law</w:t>
      </w:r>
    </w:p>
    <w:p w14:paraId="738FFE10" w14:textId="77777777" w:rsidR="00362AAD" w:rsidRPr="00741A57" w:rsidRDefault="00362AAD" w:rsidP="00362AAD">
      <w:pPr>
        <w:rPr>
          <w:rStyle w:val="Style13ptBold"/>
        </w:rPr>
      </w:pPr>
      <w:r>
        <w:rPr>
          <w:rStyle w:val="Style13ptBold"/>
        </w:rPr>
        <w:t>Waldron 96</w:t>
      </w:r>
    </w:p>
    <w:p w14:paraId="7612AAF6" w14:textId="77777777" w:rsidR="00362AAD" w:rsidRDefault="00362AAD" w:rsidP="00362AAD">
      <w:pPr>
        <w:rPr>
          <w:sz w:val="16"/>
        </w:rPr>
      </w:pPr>
      <w:r w:rsidRPr="00741A57">
        <w:rPr>
          <w:sz w:val="16"/>
        </w:rPr>
        <w:t xml:space="preserve">Waldron, Jeremy [Professor of Law and Philosophy at the NYU School of Law]. “Kant’s Legal Positivism” Harvard Law </w:t>
      </w:r>
      <w:proofErr w:type="gramStart"/>
      <w:r w:rsidRPr="00741A57">
        <w:rPr>
          <w:sz w:val="16"/>
        </w:rPr>
        <w:t>Review ,</w:t>
      </w:r>
      <w:proofErr w:type="gramEnd"/>
      <w:r w:rsidRPr="00741A57">
        <w:rPr>
          <w:sz w:val="16"/>
        </w:rPr>
        <w:t xml:space="preserve"> May, 1996, Vol. 109, No. 7 (May, 1996), pp. 1535-156</w:t>
      </w:r>
    </w:p>
    <w:p w14:paraId="4535A903" w14:textId="77777777" w:rsidR="00362AAD" w:rsidRPr="00741A57" w:rsidRDefault="00362AAD" w:rsidP="00362AAD">
      <w:pPr>
        <w:rPr>
          <w:sz w:val="16"/>
        </w:rPr>
      </w:pPr>
    </w:p>
    <w:p w14:paraId="36A1A57E" w14:textId="77777777" w:rsidR="00362AAD" w:rsidRPr="00741A57" w:rsidRDefault="00362AAD" w:rsidP="00362AAD">
      <w:pPr>
        <w:rPr>
          <w:sz w:val="16"/>
        </w:rPr>
      </w:pPr>
      <w:r w:rsidRPr="00741A57">
        <w:rPr>
          <w:sz w:val="16"/>
        </w:rPr>
        <w:t xml:space="preserve">How we think about disagreement on matters of public concern will determine how we think about politics, and - because law is the offspring of politics - </w:t>
      </w:r>
      <w:r w:rsidRPr="00C44A10">
        <w:rPr>
          <w:highlight w:val="green"/>
          <w:u w:val="single"/>
        </w:rPr>
        <w:t>how we think about disagreement will determine</w:t>
      </w:r>
      <w:r w:rsidRPr="00741A57">
        <w:rPr>
          <w:sz w:val="16"/>
        </w:rPr>
        <w:t xml:space="preserve">, in some measure, </w:t>
      </w:r>
      <w:r w:rsidRPr="00C44A1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44A10">
        <w:rPr>
          <w:highlight w:val="green"/>
          <w:u w:val="single"/>
        </w:rPr>
        <w:t>The issue</w:t>
      </w:r>
      <w:r w:rsidRPr="00741A57">
        <w:rPr>
          <w:u w:val="single"/>
        </w:rPr>
        <w:t xml:space="preserve"> of testamentary power </w:t>
      </w:r>
      <w:r w:rsidRPr="00C44A10">
        <w:rPr>
          <w:highlight w:val="green"/>
          <w:u w:val="single"/>
        </w:rPr>
        <w:t xml:space="preserve">is a </w:t>
      </w:r>
      <w:r w:rsidRPr="00C44A10">
        <w:rPr>
          <w:rStyle w:val="Emphasis"/>
          <w:highlight w:val="green"/>
        </w:rPr>
        <w:t>political one</w:t>
      </w:r>
      <w:r w:rsidRPr="00C44A10">
        <w:rPr>
          <w:b/>
          <w:highlight w:val="green"/>
          <w:u w:val="single"/>
        </w:rPr>
        <w:t xml:space="preserve"> </w:t>
      </w:r>
      <w:r w:rsidRPr="00C44A10">
        <w:rPr>
          <w:highlight w:val="green"/>
          <w:u w:val="single"/>
        </w:rPr>
        <w:t>because those who disagree</w:t>
      </w:r>
      <w:r w:rsidRPr="00741A57">
        <w:rPr>
          <w:u w:val="single"/>
        </w:rPr>
        <w:t xml:space="preserve"> on the merits </w:t>
      </w:r>
      <w:r w:rsidRPr="00C44A10">
        <w:rPr>
          <w:highlight w:val="green"/>
          <w:u w:val="single"/>
        </w:rPr>
        <w:t>nevertheless agree that the community needs to reach some</w:t>
      </w:r>
      <w:r w:rsidRPr="00741A57">
        <w:rPr>
          <w:u w:val="single"/>
        </w:rPr>
        <w:t xml:space="preserve"> determinate </w:t>
      </w:r>
      <w:r w:rsidRPr="00C44A1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44A1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44A10">
        <w:rPr>
          <w:highlight w:val="green"/>
          <w:u w:val="single"/>
        </w:rPr>
        <w:t>we need</w:t>
      </w:r>
      <w:r w:rsidRPr="00741A57">
        <w:rPr>
          <w:u w:val="single"/>
        </w:rPr>
        <w:t xml:space="preserve"> a process - </w:t>
      </w:r>
      <w:r w:rsidRPr="00C44A10">
        <w:rPr>
          <w:rStyle w:val="Emphasis"/>
          <w:highlight w:val="green"/>
        </w:rPr>
        <w:t>a political process</w:t>
      </w:r>
      <w:r w:rsidRPr="00741A57">
        <w:rPr>
          <w:u w:val="single"/>
        </w:rPr>
        <w:t xml:space="preserve"> - </w:t>
      </w:r>
      <w:r w:rsidRPr="00C44A1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44A10">
        <w:rPr>
          <w:highlight w:val="green"/>
          <w:u w:val="single"/>
        </w:rPr>
        <w:t>the resilience of the practice</w:t>
      </w:r>
      <w:r w:rsidRPr="00741A57">
        <w:rPr>
          <w:u w:val="single"/>
        </w:rPr>
        <w:t xml:space="preserve"> to which I have just referred </w:t>
      </w:r>
      <w:r w:rsidRPr="00C44A1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44A10">
        <w:rPr>
          <w:highlight w:val="green"/>
          <w:u w:val="single"/>
        </w:rPr>
        <w:t>an official should enforce the law even when it is in his</w:t>
      </w:r>
      <w:r w:rsidRPr="00741A57">
        <w:rPr>
          <w:u w:val="single"/>
        </w:rPr>
        <w:t xml:space="preserve"> confident </w:t>
      </w:r>
      <w:r w:rsidRPr="00C44A10">
        <w:rPr>
          <w:highlight w:val="green"/>
          <w:u w:val="single"/>
        </w:rPr>
        <w:t>opinion</w:t>
      </w:r>
      <w:r w:rsidRPr="00741A57">
        <w:rPr>
          <w:u w:val="single"/>
        </w:rPr>
        <w:t xml:space="preserve"> unjust, morally wrong, or </w:t>
      </w:r>
      <w:r w:rsidRPr="00C44A10">
        <w:rPr>
          <w:highlight w:val="green"/>
          <w:u w:val="single"/>
        </w:rPr>
        <w:t>misguided</w:t>
      </w:r>
      <w:r w:rsidRPr="00741A57">
        <w:rPr>
          <w:u w:val="single"/>
        </w:rPr>
        <w:t xml:space="preserve"> as a matter of policy. The </w:t>
      </w:r>
      <w:r w:rsidRPr="00C44A10">
        <w:rPr>
          <w:rStyle w:val="Emphasis"/>
          <w:highlight w:val="green"/>
        </w:rPr>
        <w:t>enactment of the law</w:t>
      </w:r>
      <w:r w:rsidRPr="009D566A">
        <w:rPr>
          <w:rStyle w:val="Emphasis"/>
        </w:rPr>
        <w:t xml:space="preserve"> in question </w:t>
      </w:r>
      <w:r w:rsidRPr="00C44A1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44A1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44A10">
        <w:rPr>
          <w:highlight w:val="green"/>
          <w:u w:val="single"/>
        </w:rPr>
        <w:t xml:space="preserve">is </w:t>
      </w:r>
      <w:r w:rsidRPr="00C44A1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w:t>
      </w:r>
      <w:proofErr w:type="gramStart"/>
      <w:r w:rsidRPr="00741A57">
        <w:rPr>
          <w:u w:val="single"/>
        </w:rPr>
        <w:t>be, if</w:t>
      </w:r>
      <w:proofErr w:type="gramEnd"/>
      <w:r w:rsidRPr="00741A57">
        <w:rPr>
          <w:u w:val="single"/>
        </w:rPr>
        <w:t xml:space="preserve"> people's moral judgments are irrational, ill-thought-through, uninformed, or biased. But even </w:t>
      </w:r>
      <w:proofErr w:type="gramStart"/>
      <w:r w:rsidRPr="00741A57">
        <w:rPr>
          <w:u w:val="single"/>
        </w:rPr>
        <w:t>assuming that</w:t>
      </w:r>
      <w:proofErr w:type="gramEnd"/>
      <w:r w:rsidRPr="00741A57">
        <w:rPr>
          <w:u w:val="single"/>
        </w:rPr>
        <w:t xml:space="preserve"> each person does his best to ascertain what is really right or really just, there will still be problems to the extent that different persons arrive (however scrupulously) at different conclusions.</w:t>
      </w:r>
    </w:p>
    <w:p w14:paraId="72569E99" w14:textId="77777777" w:rsidR="00362AAD" w:rsidRDefault="00362AAD" w:rsidP="00362AAD"/>
    <w:p w14:paraId="000F4CE5" w14:textId="77777777" w:rsidR="00362AAD" w:rsidRPr="00A26493" w:rsidRDefault="00362AAD" w:rsidP="00362AAD">
      <w:pPr>
        <w:pStyle w:val="Heading4"/>
      </w:pPr>
      <w:r>
        <w:t xml:space="preserve">Alternative theories of property cannot solve the problem of </w:t>
      </w:r>
      <w:r>
        <w:rPr>
          <w:u w:val="single"/>
        </w:rPr>
        <w:t>indeterminateness</w:t>
      </w:r>
      <w:r>
        <w:t xml:space="preserve"> </w:t>
      </w:r>
    </w:p>
    <w:p w14:paraId="6605A3AA" w14:textId="77777777" w:rsidR="00362AAD" w:rsidRDefault="00362AAD" w:rsidP="00362AAD">
      <w:r w:rsidRPr="006C4219">
        <w:rPr>
          <w:rStyle w:val="Style13ptBold"/>
        </w:rPr>
        <w:t>Ripstein, 9</w:t>
      </w:r>
      <w:r>
        <w:t xml:space="preserve"> -- Professor of Law and Philosophy and University Professor at the University of Toronto </w:t>
      </w:r>
    </w:p>
    <w:p w14:paraId="01648CA0" w14:textId="77777777" w:rsidR="00362AAD" w:rsidRDefault="00362AAD" w:rsidP="00362AAD">
      <w:r>
        <w:t xml:space="preserve">[Arthur, "Force and Freedom: Kant’s Legal and Political Philosophy", Harvard University Press, 2009, accessed 1-14-22] </w:t>
      </w:r>
    </w:p>
    <w:p w14:paraId="09738B67" w14:textId="77777777" w:rsidR="00362AAD" w:rsidRPr="007E4CA7" w:rsidRDefault="00362AAD" w:rsidP="00362AAD"/>
    <w:p w14:paraId="30B7A784" w14:textId="77777777" w:rsidR="00362AAD" w:rsidRPr="004D2A9D" w:rsidRDefault="00362AAD" w:rsidP="00362AAD">
      <w:pPr>
        <w:rPr>
          <w:sz w:val="12"/>
        </w:rPr>
      </w:pPr>
      <w:r w:rsidRPr="004D2A9D">
        <w:rPr>
          <w:sz w:val="12"/>
        </w:rPr>
        <w:t xml:space="preserve">Kant’s understanding of the basic range of public powers is austere in one sense, yet permissive in another. </w:t>
      </w:r>
      <w:r w:rsidRPr="00C44A10">
        <w:rPr>
          <w:rStyle w:val="StyleUnderline"/>
          <w:highlight w:val="green"/>
        </w:rPr>
        <w:t xml:space="preserve">The </w:t>
      </w:r>
      <w:r w:rsidRPr="00C44A10">
        <w:rPr>
          <w:rStyle w:val="Emphasis"/>
          <w:highlight w:val="green"/>
        </w:rPr>
        <w:t>only</w:t>
      </w:r>
      <w:r w:rsidRPr="00C44A10">
        <w:rPr>
          <w:rStyle w:val="StyleUnderline"/>
          <w:highlight w:val="green"/>
        </w:rPr>
        <w:t xml:space="preserve"> powers a state may exercise are ones that fall under</w:t>
      </w:r>
      <w:r w:rsidRPr="00CC4FF1">
        <w:rPr>
          <w:rStyle w:val="StyleUnderline"/>
        </w:rPr>
        <w:t xml:space="preserve"> various aspects of </w:t>
      </w:r>
      <w:r w:rsidRPr="00C44A1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 xml:space="preserve">Yet the range of powers that can </w:t>
      </w:r>
      <w:proofErr w:type="gramStart"/>
      <w:r w:rsidRPr="00CC4FF1">
        <w:rPr>
          <w:rStyle w:val="StyleUnderline"/>
        </w:rPr>
        <w:t>actually be</w:t>
      </w:r>
      <w:proofErr w:type="gramEnd"/>
      <w:r w:rsidRPr="00CC4FF1">
        <w:rPr>
          <w:rStyle w:val="StyleUnderline"/>
        </w:rPr>
        <w:t xml:space="preserv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 xml:space="preserve">—parallel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w:t>
      </w:r>
      <w:proofErr w:type="gramStart"/>
      <w:r w:rsidRPr="004D2A9D">
        <w:rPr>
          <w:sz w:val="12"/>
        </w:rPr>
        <w:t>and also</w:t>
      </w:r>
      <w:proofErr w:type="gramEnd"/>
      <w:r w:rsidRPr="004D2A9D">
        <w:rPr>
          <w:sz w:val="12"/>
        </w:rPr>
        <w:t xml:space="preserve">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p>
    <w:p w14:paraId="10A241AB" w14:textId="77777777" w:rsidR="00362AAD" w:rsidRPr="004D2A9D" w:rsidRDefault="00362AAD" w:rsidP="00362AAD">
      <w:pPr>
        <w:rPr>
          <w:sz w:val="12"/>
        </w:rPr>
      </w:pP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 xml:space="preserve">The Lockean libertarian supposes property rights to be morally complete and fully determinate without reference to political </w:t>
      </w:r>
      <w:proofErr w:type="gramStart"/>
      <w:r w:rsidRPr="00FB3E4A">
        <w:rPr>
          <w:rStyle w:val="StyleUnderline"/>
        </w:rPr>
        <w:t>institutions, and</w:t>
      </w:r>
      <w:proofErr w:type="gramEnd"/>
      <w:r w:rsidRPr="00FB3E4A">
        <w:rPr>
          <w:rStyle w:val="StyleUnderline"/>
        </w:rPr>
        <w:t xml:space="preserve">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 xml:space="preserve">rejects the idea that anyone could have a morally basic right to </w:t>
      </w:r>
      <w:proofErr w:type="gramStart"/>
      <w:r w:rsidRPr="00FB3E4A">
        <w:rPr>
          <w:rStyle w:val="StyleUnderline"/>
        </w:rPr>
        <w:t>property, and</w:t>
      </w:r>
      <w:proofErr w:type="gramEnd"/>
      <w:r w:rsidRPr="00FB3E4A">
        <w:rPr>
          <w:rStyle w:val="StyleUnderline"/>
        </w:rPr>
        <w:t xml:space="preserve">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44A10">
        <w:rPr>
          <w:rStyle w:val="StyleUnderline"/>
          <w:highlight w:val="green"/>
        </w:rPr>
        <w:t>Kant conceives of</w:t>
      </w:r>
      <w:r w:rsidRPr="00CC4FF1">
        <w:rPr>
          <w:rStyle w:val="StyleUnderline"/>
        </w:rPr>
        <w:t xml:space="preserve"> private </w:t>
      </w:r>
      <w:r w:rsidRPr="00C44A10">
        <w:rPr>
          <w:rStyle w:val="StyleUnderline"/>
          <w:highlight w:val="green"/>
        </w:rPr>
        <w:t>rights</w:t>
      </w:r>
      <w:r w:rsidRPr="00CC4FF1">
        <w:rPr>
          <w:rStyle w:val="StyleUnderline"/>
        </w:rPr>
        <w:t xml:space="preserve"> fundamentally </w:t>
      </w:r>
      <w:r w:rsidRPr="00C44A10">
        <w:rPr>
          <w:rStyle w:val="StyleUnderline"/>
          <w:highlight w:val="green"/>
        </w:rPr>
        <w:t>differently</w:t>
      </w:r>
      <w:r w:rsidRPr="004D2A9D">
        <w:rPr>
          <w:sz w:val="12"/>
        </w:rPr>
        <w:t xml:space="preserve">. </w:t>
      </w:r>
      <w:r w:rsidRPr="00C44A1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44A10">
        <w:rPr>
          <w:rStyle w:val="Emphasis"/>
          <w:highlight w:val="green"/>
        </w:rPr>
        <w:t>do not</w:t>
      </w:r>
      <w:r w:rsidRPr="00C44A10">
        <w:rPr>
          <w:rStyle w:val="StyleUnderline"/>
          <w:highlight w:val="green"/>
        </w:rPr>
        <w:t xml:space="preserve"> apply to </w:t>
      </w:r>
      <w:r w:rsidRPr="00C44A10">
        <w:rPr>
          <w:rStyle w:val="Emphasis"/>
          <w:highlight w:val="green"/>
        </w:rPr>
        <w:t>particulars</w:t>
      </w:r>
      <w:r w:rsidRPr="00C44A10">
        <w:rPr>
          <w:rStyle w:val="StyleUnderline"/>
          <w:highlight w:val="green"/>
        </w:rPr>
        <w:t xml:space="preserve"> outside of a rightful condition</w:t>
      </w:r>
      <w:r w:rsidRPr="004D2A9D">
        <w:rPr>
          <w:sz w:val="12"/>
        </w:rPr>
        <w:t xml:space="preserve">. </w:t>
      </w:r>
      <w:r w:rsidRPr="00C44A10">
        <w:rPr>
          <w:rStyle w:val="StyleUnderline"/>
          <w:highlight w:val="green"/>
        </w:rPr>
        <w:t xml:space="preserve">Outside of legal institutions, property </w:t>
      </w:r>
      <w:r w:rsidRPr="00C44A10">
        <w:rPr>
          <w:rStyle w:val="Emphasis"/>
          <w:highlight w:val="green"/>
        </w:rPr>
        <w:t>cannot</w:t>
      </w:r>
      <w:r w:rsidRPr="00C44A10">
        <w:rPr>
          <w:rStyle w:val="StyleUnderline"/>
          <w:highlight w:val="green"/>
        </w:rPr>
        <w:t xml:space="preserve"> be </w:t>
      </w:r>
      <w:r w:rsidRPr="00C44A1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44A10">
        <w:rPr>
          <w:rStyle w:val="Emphasis"/>
          <w:highlight w:val="green"/>
        </w:rPr>
        <w:t>enforced coercively</w:t>
      </w:r>
      <w:r w:rsidRPr="00C44A10">
        <w:rPr>
          <w:rStyle w:val="StyleUnderline"/>
          <w:highlight w:val="green"/>
        </w:rPr>
        <w:t xml:space="preserve">, and disputes about them have </w:t>
      </w:r>
      <w:r w:rsidRPr="00C44A10">
        <w:rPr>
          <w:rStyle w:val="Emphasis"/>
          <w:highlight w:val="green"/>
        </w:rPr>
        <w:t>no resolution consistent</w:t>
      </w:r>
      <w:r w:rsidRPr="00C44A10">
        <w:rPr>
          <w:rStyle w:val="StyleUnderline"/>
          <w:highlight w:val="green"/>
        </w:rPr>
        <w:t xml:space="preserve"> with the </w:t>
      </w:r>
      <w:r w:rsidRPr="00C44A1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44A1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44A10">
        <w:rPr>
          <w:rStyle w:val="StyleUnderline"/>
          <w:highlight w:val="green"/>
        </w:rPr>
        <w:t>Both the</w:t>
      </w:r>
      <w:r w:rsidRPr="004D2A9D">
        <w:rPr>
          <w:rStyle w:val="StyleUnderline"/>
        </w:rPr>
        <w:t xml:space="preserve"> Lockean</w:t>
      </w:r>
      <w:r w:rsidRPr="00CC4FF1">
        <w:rPr>
          <w:rStyle w:val="StyleUnderline"/>
        </w:rPr>
        <w:t xml:space="preserve"> </w:t>
      </w:r>
      <w:r w:rsidRPr="00C44A10">
        <w:rPr>
          <w:rStyle w:val="StyleUnderline"/>
          <w:highlight w:val="green"/>
        </w:rPr>
        <w:t>libertarian and</w:t>
      </w:r>
      <w:r w:rsidRPr="00CC4FF1">
        <w:rPr>
          <w:rStyle w:val="StyleUnderline"/>
        </w:rPr>
        <w:t xml:space="preserve"> a </w:t>
      </w:r>
      <w:r w:rsidRPr="00C44A10">
        <w:rPr>
          <w:rStyle w:val="StyleUnderline"/>
          <w:highlight w:val="green"/>
        </w:rPr>
        <w:t>utilitarian</w:t>
      </w:r>
      <w:r w:rsidRPr="004D2A9D">
        <w:rPr>
          <w:sz w:val="12"/>
        </w:rPr>
        <w:t xml:space="preserve">/egalitarian </w:t>
      </w:r>
      <w:r w:rsidRPr="00C44A10">
        <w:rPr>
          <w:rStyle w:val="StyleUnderline"/>
          <w:highlight w:val="green"/>
        </w:rPr>
        <w:t xml:space="preserve">see legal rules as trying to </w:t>
      </w:r>
      <w:r w:rsidRPr="00C44A10">
        <w:rPr>
          <w:rStyle w:val="Emphasis"/>
          <w:highlight w:val="green"/>
        </w:rPr>
        <w:t>match</w:t>
      </w:r>
      <w:r w:rsidRPr="00C44A10">
        <w:rPr>
          <w:rStyle w:val="StyleUnderline"/>
          <w:highlight w:val="green"/>
        </w:rPr>
        <w:t xml:space="preserve"> something that is </w:t>
      </w:r>
      <w:r w:rsidRPr="00C44A10">
        <w:rPr>
          <w:rStyle w:val="Emphasis"/>
          <w:highlight w:val="green"/>
        </w:rPr>
        <w:t>completely determinate</w:t>
      </w:r>
      <w:r w:rsidRPr="00CC4FF1">
        <w:rPr>
          <w:rStyle w:val="StyleUnderline"/>
        </w:rPr>
        <w:t xml:space="preserve"> without any reference to legal institutions</w:t>
      </w:r>
      <w:r w:rsidRPr="004D2A9D">
        <w:rPr>
          <w:sz w:val="12"/>
        </w:rPr>
        <w:t xml:space="preserve">. </w:t>
      </w:r>
      <w:r w:rsidRPr="00C44A10">
        <w:rPr>
          <w:rStyle w:val="StyleUnderline"/>
          <w:highlight w:val="green"/>
        </w:rPr>
        <w:t xml:space="preserve">The Kantian sees legal rules as </w:t>
      </w:r>
      <w:r w:rsidRPr="00C44A10">
        <w:rPr>
          <w:rStyle w:val="Emphasis"/>
          <w:highlight w:val="green"/>
        </w:rPr>
        <w:t>making determinate</w:t>
      </w:r>
      <w:r w:rsidRPr="00C44A10">
        <w:rPr>
          <w:rStyle w:val="StyleUnderline"/>
          <w:highlight w:val="green"/>
        </w:rPr>
        <w:t xml:space="preserve"> something that is morally binding but by itself </w:t>
      </w:r>
      <w:r w:rsidRPr="00C44A10">
        <w:rPr>
          <w:rStyle w:val="Emphasis"/>
          <w:highlight w:val="green"/>
        </w:rPr>
        <w:t>partially indeterminate</w:t>
      </w:r>
      <w:r w:rsidRPr="00CC4FF1">
        <w:rPr>
          <w:rStyle w:val="StyleUnderline"/>
        </w:rPr>
        <w:t>.</w:t>
      </w:r>
    </w:p>
    <w:p w14:paraId="3BBDFCA0" w14:textId="77777777" w:rsidR="00362AAD" w:rsidRPr="001F61E3" w:rsidRDefault="00362AAD" w:rsidP="00362AAD">
      <w:pPr>
        <w:rPr>
          <w:sz w:val="12"/>
          <w:szCs w:val="14"/>
        </w:rPr>
      </w:pPr>
      <w:r w:rsidRPr="001F61E3">
        <w:rPr>
          <w:sz w:val="12"/>
          <w:szCs w:val="14"/>
        </w:rPr>
        <w:t xml:space="preserve">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w:t>
      </w:r>
      <w:proofErr w:type="gramStart"/>
      <w:r w:rsidRPr="001F61E3">
        <w:rPr>
          <w:sz w:val="12"/>
          <w:szCs w:val="14"/>
        </w:rPr>
        <w:t>exactly the same</w:t>
      </w:r>
      <w:proofErr w:type="gramEnd"/>
      <w:r w:rsidRPr="001F61E3">
        <w:rPr>
          <w:sz w:val="12"/>
          <w:szCs w:val="14"/>
        </w:rPr>
        <w:t>: institutions are justified only insofar as they bring about results that can be specified without any reference to them.</w:t>
      </w:r>
    </w:p>
    <w:p w14:paraId="02914A80" w14:textId="77777777" w:rsidR="00362AAD" w:rsidRPr="004D2A9D" w:rsidRDefault="00362AAD" w:rsidP="00362AAD">
      <w:pPr>
        <w:rPr>
          <w:sz w:val="12"/>
        </w:rPr>
      </w:pPr>
      <w:r w:rsidRPr="00C44A10">
        <w:rPr>
          <w:rStyle w:val="StyleUnderline"/>
          <w:highlight w:val="green"/>
        </w:rPr>
        <w:t>The Kantian approach</w:t>
      </w:r>
      <w:r w:rsidRPr="00CC4FF1">
        <w:rPr>
          <w:rStyle w:val="StyleUnderline"/>
        </w:rPr>
        <w:t xml:space="preserve"> rejects the common </w:t>
      </w:r>
      <w:proofErr w:type="gramStart"/>
      <w:r w:rsidRPr="00CC4FF1">
        <w:rPr>
          <w:rStyle w:val="StyleUnderline"/>
        </w:rPr>
        <w:t>premise, and</w:t>
      </w:r>
      <w:proofErr w:type="gramEnd"/>
      <w:r w:rsidRPr="00CC4FF1">
        <w:rPr>
          <w:rStyle w:val="StyleUnderline"/>
        </w:rPr>
        <w:t xml:space="preserve"> </w:t>
      </w:r>
      <w:r w:rsidRPr="00C44A10">
        <w:rPr>
          <w:rStyle w:val="StyleUnderline"/>
          <w:highlight w:val="green"/>
        </w:rPr>
        <w:t>understands</w:t>
      </w:r>
      <w:r w:rsidRPr="00CC4FF1">
        <w:rPr>
          <w:rStyle w:val="StyleUnderline"/>
        </w:rPr>
        <w:t xml:space="preserve"> public </w:t>
      </w:r>
      <w:r w:rsidRPr="00C44A10">
        <w:rPr>
          <w:rStyle w:val="StyleUnderline"/>
          <w:highlight w:val="green"/>
        </w:rPr>
        <w:t xml:space="preserve">right as </w:t>
      </w:r>
      <w:r w:rsidRPr="00C44A10">
        <w:rPr>
          <w:rStyle w:val="Emphasis"/>
          <w:highlight w:val="green"/>
        </w:rPr>
        <w:t>requiring institutions</w:t>
      </w:r>
      <w:r w:rsidRPr="00C44A10">
        <w:rPr>
          <w:rStyle w:val="StyleUnderline"/>
          <w:highlight w:val="green"/>
        </w:rPr>
        <w:t xml:space="preserve"> in order to </w:t>
      </w:r>
      <w:r w:rsidRPr="00C44A10">
        <w:rPr>
          <w:rStyle w:val="Emphasis"/>
          <w:highlight w:val="green"/>
        </w:rPr>
        <w:t>give effect</w:t>
      </w:r>
      <w:r w:rsidRPr="00C44A1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1AE3CD7F" w14:textId="77777777" w:rsidR="00362AAD" w:rsidRDefault="00362AAD" w:rsidP="00362AAD"/>
    <w:p w14:paraId="304F2F12" w14:textId="77777777" w:rsidR="00362AAD" w:rsidRDefault="00362AAD" w:rsidP="00362AAD">
      <w:pPr>
        <w:pStyle w:val="Heading3"/>
      </w:pPr>
      <w:r>
        <w:t>2</w:t>
      </w:r>
    </w:p>
    <w:p w14:paraId="68CD9D47" w14:textId="77777777" w:rsidR="00362AAD" w:rsidRDefault="00362AAD" w:rsidP="00362AAD"/>
    <w:p w14:paraId="3317A188" w14:textId="77777777" w:rsidR="00362AAD" w:rsidRPr="00A26493" w:rsidRDefault="00362AAD" w:rsidP="00362AAD">
      <w:pPr>
        <w:pStyle w:val="Heading4"/>
      </w:pPr>
      <w:r>
        <w:t xml:space="preserve">Contention 2 is </w:t>
      </w:r>
      <w:r w:rsidRPr="00A26493">
        <w:rPr>
          <w:u w:val="single"/>
        </w:rPr>
        <w:t>cooperation</w:t>
      </w:r>
      <w:r>
        <w:t xml:space="preserve"> </w:t>
      </w:r>
    </w:p>
    <w:p w14:paraId="2C9CB819" w14:textId="77777777" w:rsidR="00362AAD" w:rsidRPr="00EC104B" w:rsidRDefault="00362AAD" w:rsidP="00362AAD">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Pr>
          <w:rFonts w:cs="Times New Roman"/>
        </w:rPr>
        <w:t xml:space="preserve"> because property rights are </w:t>
      </w:r>
      <w:r w:rsidRPr="004720F8">
        <w:rPr>
          <w:rFonts w:cs="Times New Roman"/>
          <w:u w:val="single"/>
        </w:rPr>
        <w:t>indeterminate</w:t>
      </w:r>
      <w:r>
        <w:rPr>
          <w:rFonts w:cs="Times New Roman"/>
        </w:rPr>
        <w:t xml:space="preserve"> in outer space- that</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34F5AD2" w14:textId="77777777" w:rsidR="00362AAD" w:rsidRPr="00EC104B" w:rsidRDefault="00362AAD" w:rsidP="00362AAD">
      <w:r w:rsidRPr="00EC104B">
        <w:rPr>
          <w:rStyle w:val="Style13ptBold"/>
        </w:rPr>
        <w:t>Babcock, 19</w:t>
      </w:r>
      <w:r w:rsidRPr="00EC104B">
        <w:t xml:space="preserve"> -- Professor of Law, Georgetown University Law Center</w:t>
      </w:r>
    </w:p>
    <w:p w14:paraId="665BE58E" w14:textId="77777777" w:rsidR="00362AAD" w:rsidRPr="00EC104B" w:rsidRDefault="00362AAD" w:rsidP="00362AAD">
      <w:r w:rsidRPr="00EC104B">
        <w:t xml:space="preserve">[Hope M., B.A., Smith College; L.L.B., Yale, "The Public Trust Doctrine, Outer Space, and the Global Commons: The to Call Home ET", Syracuse Law Review, Vol. 69, No. 2, 2019, p. 191-262, </w:t>
      </w:r>
      <w:hyperlink r:id="rId8" w:history="1">
        <w:r w:rsidRPr="00EC104B">
          <w:rPr>
            <w:rStyle w:val="Hyperlink"/>
          </w:rPr>
          <w:t>https://scholarship.law.georgetown.edu/facpub/2201</w:t>
        </w:r>
      </w:hyperlink>
      <w:r w:rsidRPr="00EC104B">
        <w:t xml:space="preserve">, accessed 1-14-22] </w:t>
      </w:r>
    </w:p>
    <w:p w14:paraId="6E826C6C" w14:textId="77777777" w:rsidR="00362AAD" w:rsidRPr="00EC104B" w:rsidRDefault="00362AAD" w:rsidP="00362AAD"/>
    <w:p w14:paraId="1C866465" w14:textId="77777777" w:rsidR="00362AAD" w:rsidRPr="00EC104B" w:rsidRDefault="00362AAD" w:rsidP="00362AAD">
      <w:pPr>
        <w:rPr>
          <w:sz w:val="12"/>
        </w:rPr>
      </w:pPr>
      <w:r w:rsidRPr="00EC104B">
        <w:rPr>
          <w:sz w:val="12"/>
        </w:rPr>
        <w:t>III. PROPERTY IN OUTER SPACE</w:t>
      </w:r>
    </w:p>
    <w:p w14:paraId="6AC64597" w14:textId="77777777" w:rsidR="00362AAD" w:rsidRPr="00EC104B" w:rsidRDefault="00362AAD" w:rsidP="00362AAD">
      <w:pPr>
        <w:ind w:left="720"/>
        <w:rPr>
          <w:sz w:val="12"/>
        </w:rPr>
      </w:pPr>
      <w:r w:rsidRPr="00EC104B">
        <w:rPr>
          <w:sz w:val="12"/>
        </w:rPr>
        <w:t>“Space law must take into account private needs and build on private opportunities; to do this, it must embrace the principle of private property.”215</w:t>
      </w:r>
    </w:p>
    <w:p w14:paraId="536895F5" w14:textId="77777777" w:rsidR="00362AAD" w:rsidRPr="00EC104B" w:rsidRDefault="00362AAD" w:rsidP="00362AAD">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6E4DCB9E" w14:textId="77777777" w:rsidR="00362AAD" w:rsidRPr="00EC104B" w:rsidRDefault="00362AAD" w:rsidP="00362AAD">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398950A7" w14:textId="77777777" w:rsidR="00362AAD" w:rsidRPr="00EC104B" w:rsidRDefault="00362AAD" w:rsidP="00362AAD">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63E7F201" w14:textId="77777777" w:rsidR="00362AAD" w:rsidRPr="00EC104B" w:rsidRDefault="00362AAD" w:rsidP="00362AAD">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543BFA50" w14:textId="77777777" w:rsidR="00362AAD" w:rsidRPr="00EC104B" w:rsidRDefault="00362AAD" w:rsidP="00362AAD">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1BFEA2C3" w14:textId="77777777" w:rsidR="00362AAD" w:rsidRPr="00EC104B" w:rsidRDefault="00362AAD" w:rsidP="00362AAD">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12B6C233" w14:textId="77777777" w:rsidR="00362AAD" w:rsidRPr="00EC104B" w:rsidRDefault="00362AAD" w:rsidP="00362AAD">
      <w:pPr>
        <w:rPr>
          <w:sz w:val="12"/>
        </w:rPr>
      </w:pPr>
      <w:r w:rsidRPr="00C44A10">
        <w:rPr>
          <w:rStyle w:val="StyleUnderline"/>
          <w:highlight w:val="green"/>
        </w:rPr>
        <w:t>For private property rights to emerge</w:t>
      </w:r>
      <w:r w:rsidRPr="00EC104B">
        <w:rPr>
          <w:rStyle w:val="StyleUnderline"/>
        </w:rPr>
        <w:t xml:space="preserve"> out of a common property regime or from null property </w:t>
      </w:r>
      <w:r w:rsidRPr="00C44A10">
        <w:rPr>
          <w:rStyle w:val="StyleUnderline"/>
          <w:highlight w:val="green"/>
        </w:rPr>
        <w:t>where there is no ownership, like outer space,</w:t>
      </w:r>
      <w:r w:rsidRPr="00EC104B">
        <w:rPr>
          <w:rStyle w:val="StyleUnderline"/>
        </w:rPr>
        <w:t xml:space="preserve"> “cost-effective </w:t>
      </w:r>
      <w:r w:rsidRPr="00C44A10">
        <w:rPr>
          <w:rStyle w:val="StyleUnderline"/>
          <w:highlight w:val="green"/>
        </w:rPr>
        <w:t>tech</w:t>
      </w:r>
      <w:r w:rsidRPr="00EC104B">
        <w:rPr>
          <w:rStyle w:val="StyleUnderline"/>
        </w:rPr>
        <w:t xml:space="preserve">nologies </w:t>
      </w:r>
      <w:r w:rsidRPr="00C44A10">
        <w:rPr>
          <w:rStyle w:val="StyleUnderline"/>
          <w:highlight w:val="green"/>
        </w:rPr>
        <w:t>for measuring</w:t>
      </w:r>
      <w:r w:rsidRPr="00EC104B">
        <w:rPr>
          <w:rStyle w:val="StyleUnderline"/>
        </w:rPr>
        <w:t xml:space="preserve">, monitoring, </w:t>
      </w:r>
      <w:r w:rsidRPr="00C44A10">
        <w:rPr>
          <w:rStyle w:val="StyleUnderline"/>
          <w:highlight w:val="green"/>
        </w:rPr>
        <w:t>and enclosing</w:t>
      </w:r>
      <w:r w:rsidRPr="00EC104B">
        <w:rPr>
          <w:rStyle w:val="StyleUnderline"/>
        </w:rPr>
        <w:t xml:space="preserve"> private </w:t>
      </w:r>
      <w:r w:rsidRPr="00C44A10">
        <w:rPr>
          <w:rStyle w:val="StyleUnderline"/>
          <w:highlight w:val="green"/>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844CA37" w14:textId="77777777" w:rsidR="00362AAD" w:rsidRPr="00EC104B" w:rsidRDefault="00362AAD" w:rsidP="00362AAD">
      <w:pPr>
        <w:rPr>
          <w:sz w:val="12"/>
        </w:rPr>
      </w:pPr>
      <w:r w:rsidRPr="00C44A10">
        <w:rPr>
          <w:rStyle w:val="StyleUnderline"/>
          <w:highlight w:val="green"/>
        </w:rPr>
        <w:t>One</w:t>
      </w:r>
      <w:r w:rsidRPr="00EC104B">
        <w:rPr>
          <w:rStyle w:val="StyleUnderline"/>
        </w:rPr>
        <w:t xml:space="preserve"> of the </w:t>
      </w:r>
      <w:r w:rsidRPr="00C44A10">
        <w:rPr>
          <w:rStyle w:val="StyleUnderline"/>
          <w:highlight w:val="green"/>
        </w:rPr>
        <w:t>problem</w:t>
      </w:r>
      <w:r w:rsidRPr="00EC104B">
        <w:rPr>
          <w:rStyle w:val="StyleUnderline"/>
        </w:rPr>
        <w:t xml:space="preserve">s facing the creation of private property rights in outer space </w:t>
      </w:r>
      <w:r w:rsidRPr="00C44A10">
        <w:rPr>
          <w:rStyle w:val="StyleUnderline"/>
          <w:highlight w:val="green"/>
        </w:rPr>
        <w:t>is</w:t>
      </w:r>
      <w:r w:rsidRPr="00EC104B">
        <w:rPr>
          <w:rStyle w:val="StyleUnderline"/>
        </w:rPr>
        <w:t xml:space="preserve"> the emergence of technology </w:t>
      </w:r>
      <w:r w:rsidRPr="00C44A10">
        <w:rPr>
          <w:rStyle w:val="StyleUnderline"/>
          <w:highlight w:val="green"/>
        </w:rPr>
        <w:t>to define those rights in an area</w:t>
      </w:r>
      <w:r w:rsidRPr="00EC104B">
        <w:rPr>
          <w:rStyle w:val="StyleUnderline"/>
        </w:rPr>
        <w:t xml:space="preserve"> that is </w:t>
      </w:r>
      <w:r w:rsidRPr="00C44A10">
        <w:rPr>
          <w:rStyle w:val="Emphasis"/>
          <w:highlight w:val="green"/>
        </w:rPr>
        <w:t>without static</w:t>
      </w:r>
      <w:r w:rsidRPr="00EC104B">
        <w:rPr>
          <w:rStyle w:val="Emphasis"/>
        </w:rPr>
        <w:t xml:space="preserve"> geographic and political </w:t>
      </w:r>
      <w:r w:rsidRPr="00C44A10">
        <w:rPr>
          <w:rStyle w:val="Emphasis"/>
          <w:highlight w:val="green"/>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520E4F7C" w14:textId="77777777" w:rsidR="00362AAD" w:rsidRPr="00EC104B" w:rsidRDefault="00362AAD" w:rsidP="00362AAD">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0A0C2809" w14:textId="77777777" w:rsidR="00362AAD" w:rsidRPr="00EC104B" w:rsidRDefault="00362AAD" w:rsidP="00362AAD">
      <w:pPr>
        <w:rPr>
          <w:sz w:val="12"/>
        </w:rPr>
      </w:pPr>
      <w:r w:rsidRPr="00EC104B">
        <w:rPr>
          <w:sz w:val="12"/>
        </w:rPr>
        <w:t xml:space="preserve">A. </w:t>
      </w:r>
      <w:r w:rsidRPr="00EC104B">
        <w:rPr>
          <w:rStyle w:val="StyleUnderline"/>
        </w:rPr>
        <w:t>Space Under a Traditional Private Property Regime</w:t>
      </w:r>
    </w:p>
    <w:p w14:paraId="0F688889" w14:textId="77777777" w:rsidR="00362AAD" w:rsidRPr="00EC104B" w:rsidRDefault="00362AAD" w:rsidP="00362AAD">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384AAA24" w14:textId="77777777" w:rsidR="00362AAD" w:rsidRPr="00EC104B" w:rsidRDefault="00362AAD" w:rsidP="00362AAD">
      <w:pPr>
        <w:rPr>
          <w:sz w:val="12"/>
        </w:rPr>
      </w:pPr>
      <w:r w:rsidRPr="00EC104B">
        <w:rPr>
          <w:sz w:val="12"/>
        </w:rPr>
        <w:t xml:space="preserve">But, </w:t>
      </w:r>
      <w:r w:rsidRPr="00C44A10">
        <w:rPr>
          <w:rStyle w:val="StyleUnderline"/>
          <w:highlight w:val="green"/>
        </w:rPr>
        <w:t>private property can</w:t>
      </w:r>
      <w:r w:rsidRPr="00EC104B">
        <w:rPr>
          <w:sz w:val="12"/>
        </w:rPr>
        <w:t xml:space="preserve"> also “</w:t>
      </w:r>
      <w:r w:rsidRPr="00C44A10">
        <w:rPr>
          <w:rStyle w:val="StyleUnderline"/>
          <w:highlight w:val="green"/>
        </w:rPr>
        <w:t>enhance</w:t>
      </w:r>
      <w:r w:rsidRPr="00EC104B">
        <w:rPr>
          <w:rStyle w:val="StyleUnderline"/>
        </w:rPr>
        <w:t xml:space="preserve"> income </w:t>
      </w:r>
      <w:r w:rsidRPr="00C44A10">
        <w:rPr>
          <w:rStyle w:val="Emphasis"/>
          <w:highlight w:val="green"/>
        </w:rPr>
        <w:t>disparity</w:t>
      </w:r>
      <w:r w:rsidRPr="00EC104B">
        <w:rPr>
          <w:rStyle w:val="StyleUnderline"/>
        </w:rPr>
        <w:t xml:space="preserve">, </w:t>
      </w:r>
      <w:proofErr w:type="gramStart"/>
      <w:r w:rsidRPr="00C44A10">
        <w:rPr>
          <w:rStyle w:val="StyleUnderline"/>
          <w:highlight w:val="green"/>
        </w:rPr>
        <w:t>exacerbate</w:t>
      </w:r>
      <w:r w:rsidRPr="00EC104B">
        <w:rPr>
          <w:sz w:val="12"/>
        </w:rPr>
        <w:t>[</w:t>
      </w:r>
      <w:proofErr w:type="gramEnd"/>
      <w:r w:rsidRPr="00EC104B">
        <w:rPr>
          <w:sz w:val="12"/>
        </w:rPr>
        <w:t xml:space="preserve">] </w:t>
      </w:r>
      <w:r w:rsidRPr="00EC104B">
        <w:rPr>
          <w:rStyle w:val="StyleUnderline"/>
        </w:rPr>
        <w:t xml:space="preserve">economic </w:t>
      </w:r>
      <w:r w:rsidRPr="00C44A10">
        <w:rPr>
          <w:rStyle w:val="Emphasis"/>
          <w:highlight w:val="green"/>
        </w:rPr>
        <w:t>tensions</w:t>
      </w:r>
      <w:r w:rsidRPr="00EC104B">
        <w:rPr>
          <w:rStyle w:val="StyleUnderline"/>
        </w:rPr>
        <w:t xml:space="preserve"> among individuals, </w:t>
      </w:r>
      <w:r w:rsidRPr="00C44A10">
        <w:rPr>
          <w:rStyle w:val="StyleUnderline"/>
          <w:highlight w:val="green"/>
        </w:rPr>
        <w:t xml:space="preserve">and </w:t>
      </w:r>
      <w:r w:rsidRPr="00C44A10">
        <w:rPr>
          <w:rStyle w:val="Emphasis"/>
          <w:highlight w:val="green"/>
        </w:rPr>
        <w:t>consolidate</w:t>
      </w:r>
      <w:r w:rsidRPr="00EC104B">
        <w:rPr>
          <w:sz w:val="12"/>
        </w:rPr>
        <w:t xml:space="preserve">[] </w:t>
      </w:r>
      <w:r w:rsidRPr="00C44A10">
        <w:rPr>
          <w:rStyle w:val="Emphasis"/>
          <w:highlight w:val="green"/>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236DEDAA" w14:textId="77777777" w:rsidR="00362AAD" w:rsidRPr="00EC104B" w:rsidRDefault="00362AAD" w:rsidP="00362AAD">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4B434A48" w14:textId="77777777" w:rsidR="00362AAD" w:rsidRPr="00EC104B" w:rsidRDefault="00362AAD" w:rsidP="00362AAD">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6F85767C" w14:textId="77777777" w:rsidR="00362AAD" w:rsidRPr="00EC104B" w:rsidRDefault="00362AAD" w:rsidP="00362AAD">
      <w:pPr>
        <w:rPr>
          <w:sz w:val="12"/>
        </w:rPr>
      </w:pPr>
      <w:r w:rsidRPr="00EC104B">
        <w:rPr>
          <w:sz w:val="12"/>
        </w:rPr>
        <w:t>1. The Positive and Negative Features of Private Property</w:t>
      </w:r>
    </w:p>
    <w:p w14:paraId="6E1F5414" w14:textId="77777777" w:rsidR="00362AAD" w:rsidRPr="00EC104B" w:rsidRDefault="00362AAD" w:rsidP="00362AAD">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42E965CC" w14:textId="77777777" w:rsidR="00362AAD" w:rsidRPr="00EC104B" w:rsidRDefault="00362AAD" w:rsidP="00362AAD">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0EF3178F" w14:textId="77777777" w:rsidR="00362AAD" w:rsidRPr="00EC104B" w:rsidRDefault="00362AAD" w:rsidP="00362AAD">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1EDB7143" w14:textId="77777777" w:rsidR="00362AAD" w:rsidRPr="00EC104B" w:rsidRDefault="00362AAD" w:rsidP="00362AAD">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6394E68A" w14:textId="77777777" w:rsidR="00362AAD" w:rsidRPr="00EC104B" w:rsidRDefault="00362AAD" w:rsidP="00362AAD">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625D15BF" w14:textId="77777777" w:rsidR="00362AAD" w:rsidRPr="00EC104B" w:rsidRDefault="00362AAD" w:rsidP="00362AAD">
      <w:pPr>
        <w:rPr>
          <w:sz w:val="12"/>
        </w:rPr>
      </w:pPr>
      <w:r w:rsidRPr="00EC104B">
        <w:rPr>
          <w:sz w:val="12"/>
        </w:rPr>
        <w:t>Coffey believes that</w:t>
      </w:r>
    </w:p>
    <w:p w14:paraId="28182385" w14:textId="77777777" w:rsidR="00362AAD" w:rsidRPr="00EC104B" w:rsidRDefault="00362AAD" w:rsidP="00362AAD">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411764B5" w14:textId="77777777" w:rsidR="00362AAD" w:rsidRPr="00EC104B" w:rsidRDefault="00362AAD" w:rsidP="00362AAD">
      <w:pPr>
        <w:rPr>
          <w:sz w:val="12"/>
        </w:rPr>
      </w:pPr>
      <w:r w:rsidRPr="00EC104B">
        <w:rPr>
          <w:sz w:val="12"/>
        </w:rPr>
        <w:t xml:space="preserve">This would be in violation of the Treaty’s intent as expressed in Article I that outer space and its resources shall be the “province of all mankind.”278 </w:t>
      </w:r>
      <w:r w:rsidRPr="00C44A10">
        <w:rPr>
          <w:rStyle w:val="StyleUnderline"/>
          <w:highlight w:val="green"/>
        </w:rPr>
        <w:t>Ownership</w:t>
      </w:r>
      <w:r w:rsidRPr="00EC104B">
        <w:rPr>
          <w:rStyle w:val="StyleUnderline"/>
        </w:rPr>
        <w:t xml:space="preserve"> of space real estate </w:t>
      </w:r>
      <w:r w:rsidRPr="00C44A10">
        <w:rPr>
          <w:rStyle w:val="StyleUnderline"/>
          <w:highlight w:val="green"/>
        </w:rPr>
        <w:t xml:space="preserve">could also lead to </w:t>
      </w:r>
      <w:r w:rsidRPr="00C44A10">
        <w:rPr>
          <w:rStyle w:val="Emphasis"/>
          <w:highlight w:val="green"/>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397F40DB" w14:textId="77777777" w:rsidR="00362AAD" w:rsidRPr="00EC104B" w:rsidRDefault="00362AAD" w:rsidP="00362AAD">
      <w:pPr>
        <w:rPr>
          <w:sz w:val="12"/>
        </w:rPr>
      </w:pPr>
      <w:r w:rsidRPr="00EC104B">
        <w:rPr>
          <w:sz w:val="12"/>
        </w:rPr>
        <w:t>2. The Rule of First Possession</w:t>
      </w:r>
    </w:p>
    <w:p w14:paraId="61E7E7E0" w14:textId="77777777" w:rsidR="00362AAD" w:rsidRPr="00EC104B" w:rsidRDefault="00362AAD" w:rsidP="00362AAD">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C44A10">
        <w:rPr>
          <w:rStyle w:val="StyleUnderline"/>
          <w:highlight w:val="green"/>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C44A10">
        <w:rPr>
          <w:rStyle w:val="StyleUnderline"/>
          <w:highlight w:val="green"/>
        </w:rPr>
        <w:t xml:space="preserve">could devolve into “a </w:t>
      </w:r>
      <w:r w:rsidRPr="00C44A10">
        <w:rPr>
          <w:rStyle w:val="Emphasis"/>
          <w:highlight w:val="green"/>
        </w:rPr>
        <w:t>space race</w:t>
      </w:r>
      <w:r w:rsidRPr="00EC104B">
        <w:rPr>
          <w:rStyle w:val="StyleUnderline"/>
        </w:rPr>
        <w:t xml:space="preserve"> and colonialism </w:t>
      </w:r>
      <w:r w:rsidRPr="00C44A10">
        <w:rPr>
          <w:rStyle w:val="StyleUnderline"/>
          <w:highlight w:val="green"/>
        </w:rPr>
        <w:t>in a situation that requires</w:t>
      </w:r>
      <w:r w:rsidRPr="00EC104B">
        <w:rPr>
          <w:rStyle w:val="StyleUnderline"/>
        </w:rPr>
        <w:t xml:space="preserve"> limitation and </w:t>
      </w:r>
      <w:r w:rsidRPr="00C44A10">
        <w:rPr>
          <w:rStyle w:val="StyleUnderline"/>
          <w:highlight w:val="green"/>
        </w:rPr>
        <w:t>prudence</w:t>
      </w:r>
      <w:r w:rsidRPr="00EC104B">
        <w:rPr>
          <w:rStyle w:val="StyleUnderline"/>
        </w:rPr>
        <w:t>,” and would be difficult to sell to other nations</w:t>
      </w:r>
      <w:r w:rsidRPr="00EC104B">
        <w:rPr>
          <w:sz w:val="12"/>
        </w:rPr>
        <w:t xml:space="preserve">, especially non-space faring ones.287 </w:t>
      </w:r>
      <w:r w:rsidRPr="00C44A10">
        <w:rPr>
          <w:rStyle w:val="StyleUnderline"/>
          <w:highlight w:val="green"/>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9C2487">
        <w:rPr>
          <w:sz w:val="12"/>
        </w:rPr>
        <w:t>—</w:t>
      </w:r>
      <w:r w:rsidRPr="009C2487">
        <w:rPr>
          <w:rStyle w:val="StyleUnderline"/>
        </w:rPr>
        <w:t xml:space="preserve">the </w:t>
      </w:r>
      <w:r w:rsidRPr="009C2487">
        <w:rPr>
          <w:rStyle w:val="Emphasis"/>
        </w:rPr>
        <w:t xml:space="preserve">inevitable </w:t>
      </w:r>
      <w:r w:rsidRPr="00C44A10">
        <w:rPr>
          <w:rStyle w:val="Emphasis"/>
          <w:highlight w:val="green"/>
        </w:rPr>
        <w:t>result</w:t>
      </w:r>
      <w:r w:rsidRPr="00C44A10">
        <w:rPr>
          <w:rStyle w:val="StyleUnderline"/>
          <w:highlight w:val="green"/>
        </w:rPr>
        <w:t xml:space="preserve"> would be </w:t>
      </w:r>
      <w:r w:rsidRPr="00C44A10">
        <w:rPr>
          <w:rStyle w:val="Emphasis"/>
          <w:highlight w:val="green"/>
        </w:rPr>
        <w:t xml:space="preserve">disputes among </w:t>
      </w:r>
      <w:r w:rsidRPr="009C2487">
        <w:rPr>
          <w:rStyle w:val="Emphasis"/>
        </w:rPr>
        <w:t>putative</w:t>
      </w:r>
      <w:r w:rsidRPr="00C44A10">
        <w:rPr>
          <w:rStyle w:val="Emphasis"/>
          <w:highlight w:val="green"/>
        </w:rPr>
        <w:t xml:space="preserve"> property owners</w:t>
      </w:r>
      <w:r w:rsidRPr="00C44A10">
        <w:rPr>
          <w:rStyle w:val="StyleUnderline"/>
          <w:highlight w:val="green"/>
        </w:rPr>
        <w:t xml:space="preserve">, </w:t>
      </w:r>
      <w:r w:rsidRPr="009C2487">
        <w:rPr>
          <w:rStyle w:val="StyleUnderline"/>
        </w:rPr>
        <w:t xml:space="preserve">like what happened in the West during the </w:t>
      </w:r>
      <w:r w:rsidRPr="009C2487">
        <w:rPr>
          <w:rStyle w:val="Emphasis"/>
        </w:rPr>
        <w:t>homesteading era</w:t>
      </w:r>
      <w:r w:rsidRPr="009C2487">
        <w:rPr>
          <w:sz w:val="12"/>
        </w:rPr>
        <w:t xml:space="preserve">.290 </w:t>
      </w:r>
      <w:proofErr w:type="spellStart"/>
      <w:r w:rsidRPr="009C2487">
        <w:rPr>
          <w:sz w:val="12"/>
        </w:rPr>
        <w:t>Reinstein</w:t>
      </w:r>
      <w:proofErr w:type="spellEnd"/>
      <w:r w:rsidRPr="009C2487">
        <w:rPr>
          <w:sz w:val="12"/>
        </w:rPr>
        <w:t xml:space="preserve"> agrees: “If the rule of ownership was no more than ‘first come, first served,’ with ownership going to the first person</w:t>
      </w:r>
      <w:r w:rsidRPr="00EC104B">
        <w:rPr>
          <w:sz w:val="12"/>
        </w:rPr>
        <w:t xml:space="preserve">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18B75FCF" w14:textId="77777777" w:rsidR="00362AAD" w:rsidRPr="00EC104B" w:rsidRDefault="00362AAD" w:rsidP="00362AAD">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4DE33D19" w14:textId="77777777" w:rsidR="00362AAD" w:rsidRPr="00EC104B" w:rsidRDefault="00362AAD" w:rsidP="00362AAD">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w:t>
      </w:r>
      <w:r w:rsidRPr="009C2487">
        <w:rPr>
          <w:rStyle w:val="StyleUnderline"/>
        </w:rPr>
        <w:t>fact</w:t>
      </w:r>
      <w:r w:rsidRPr="00EC104B">
        <w:rPr>
          <w:rStyle w:val="StyleUnderline"/>
        </w:rPr>
        <w:t xml:space="preserve"> </w:t>
      </w:r>
      <w:r w:rsidRPr="00C44A10">
        <w:rPr>
          <w:rStyle w:val="StyleUnderline"/>
          <w:highlight w:val="green"/>
        </w:rPr>
        <w:t xml:space="preserve">that outer space is </w:t>
      </w:r>
      <w:r w:rsidRPr="009C2487">
        <w:rPr>
          <w:rStyle w:val="Emphasis"/>
        </w:rPr>
        <w:t>infinite</w:t>
      </w:r>
      <w:r w:rsidRPr="009C2487">
        <w:rPr>
          <w:rStyle w:val="StyleUnderline"/>
        </w:rPr>
        <w:t xml:space="preserve"> makes it</w:t>
      </w:r>
      <w:r w:rsidRPr="00C44A10">
        <w:rPr>
          <w:rStyle w:val="StyleUnderline"/>
          <w:highlight w:val="green"/>
        </w:rPr>
        <w:t xml:space="preserve"> more </w:t>
      </w:r>
      <w:r w:rsidRPr="00C44A10">
        <w:rPr>
          <w:rStyle w:val="Emphasis"/>
          <w:highlight w:val="green"/>
        </w:rPr>
        <w:t>difficult to “police</w:t>
      </w:r>
      <w:r w:rsidRPr="00C44A10">
        <w:rPr>
          <w:rStyle w:val="StyleUnderline"/>
          <w:highlight w:val="green"/>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C44A10">
        <w:rPr>
          <w:rStyle w:val="StyleUnderline"/>
          <w:highlight w:val="green"/>
        </w:rPr>
        <w:t>a breaching</w:t>
      </w:r>
      <w:r w:rsidRPr="00EC104B">
        <w:rPr>
          <w:rStyle w:val="StyleUnderline"/>
        </w:rPr>
        <w:t xml:space="preserve"> private </w:t>
      </w:r>
      <w:r w:rsidRPr="00C44A10">
        <w:rPr>
          <w:rStyle w:val="StyleUnderline"/>
          <w:highlight w:val="green"/>
        </w:rPr>
        <w:t xml:space="preserve">party could </w:t>
      </w:r>
      <w:r w:rsidRPr="00C44A10">
        <w:rPr>
          <w:rStyle w:val="Emphasis"/>
          <w:highlight w:val="green"/>
        </w:rPr>
        <w:t>pursue its interests</w:t>
      </w:r>
      <w:r w:rsidRPr="00EC104B">
        <w:rPr>
          <w:rStyle w:val="StyleUnderline"/>
        </w:rPr>
        <w:t xml:space="preserve"> outside the scope of such an agreement </w:t>
      </w:r>
      <w:r w:rsidRPr="00C44A10">
        <w:rPr>
          <w:rStyle w:val="StyleUnderline"/>
          <w:highlight w:val="green"/>
        </w:rPr>
        <w:t xml:space="preserve">with </w:t>
      </w:r>
      <w:r w:rsidRPr="00C44A10">
        <w:rPr>
          <w:rStyle w:val="Emphasis"/>
          <w:highlight w:val="green"/>
        </w:rPr>
        <w:t>relative impunity</w:t>
      </w:r>
      <w:r w:rsidRPr="00EC104B">
        <w:rPr>
          <w:rStyle w:val="StyleUnderline"/>
        </w:rPr>
        <w:t xml:space="preserve"> before it was discovered by the relevant international authority</w:t>
      </w:r>
      <w:r w:rsidRPr="00EC104B">
        <w:rPr>
          <w:sz w:val="12"/>
        </w:rPr>
        <w:t>.”299</w:t>
      </w:r>
    </w:p>
    <w:p w14:paraId="21ABCB11" w14:textId="77777777" w:rsidR="00362AAD" w:rsidRPr="00EC104B" w:rsidRDefault="00362AAD" w:rsidP="00362AAD">
      <w:pPr>
        <w:rPr>
          <w:sz w:val="12"/>
          <w:szCs w:val="18"/>
        </w:rPr>
      </w:pPr>
      <w:r w:rsidRPr="00EC104B">
        <w:rPr>
          <w:sz w:val="12"/>
          <w:szCs w:val="18"/>
        </w:rPr>
        <w:t>3. Less than Fee Ownership</w:t>
      </w:r>
    </w:p>
    <w:p w14:paraId="5699FCA1" w14:textId="77777777" w:rsidR="00362AAD" w:rsidRPr="00EC104B" w:rsidRDefault="00362AAD" w:rsidP="00362AAD">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6C7D81D4" w14:textId="77777777" w:rsidR="00362AAD" w:rsidRPr="00EC104B" w:rsidRDefault="00362AAD" w:rsidP="00362AAD">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25EA9DF3" w14:textId="77777777" w:rsidR="00362AAD" w:rsidRPr="00EC104B" w:rsidRDefault="00362AAD" w:rsidP="00362AAD">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34BA378A" w14:textId="77777777" w:rsidR="00362AAD" w:rsidRPr="00EC104B" w:rsidRDefault="00362AAD" w:rsidP="00362AAD">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16ED0" w14:textId="77777777" w:rsidR="00362AAD" w:rsidRPr="00EC104B" w:rsidRDefault="00362AAD" w:rsidP="00362AAD">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57351EEB" w14:textId="77777777" w:rsidR="00362AAD" w:rsidRPr="00EC104B" w:rsidRDefault="00362AAD" w:rsidP="00362AAD">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C44A10">
        <w:rPr>
          <w:rStyle w:val="StyleUnderline"/>
          <w:highlight w:val="green"/>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C44A10">
        <w:rPr>
          <w:rStyle w:val="StyleUnderline"/>
          <w:highlight w:val="green"/>
        </w:rPr>
        <w:t>allows</w:t>
      </w:r>
      <w:r w:rsidRPr="00EC104B">
        <w:rPr>
          <w:rStyle w:val="StyleUnderline"/>
        </w:rPr>
        <w:t xml:space="preserve"> the </w:t>
      </w:r>
      <w:r w:rsidRPr="00C44A10">
        <w:rPr>
          <w:rStyle w:val="Emphasis"/>
          <w:highlight w:val="green"/>
        </w:rPr>
        <w:t>powerful countries</w:t>
      </w:r>
      <w:r w:rsidRPr="00C44A10">
        <w:rPr>
          <w:rStyle w:val="StyleUnderline"/>
          <w:highlight w:val="green"/>
        </w:rPr>
        <w:t xml:space="preserve"> to </w:t>
      </w:r>
      <w:r w:rsidRPr="00C44A10">
        <w:rPr>
          <w:rStyle w:val="Emphasis"/>
          <w:highlight w:val="green"/>
        </w:rPr>
        <w:t>control</w:t>
      </w:r>
      <w:r w:rsidRPr="00C44A10">
        <w:rPr>
          <w:rStyle w:val="StyleUnderline"/>
          <w:highlight w:val="green"/>
        </w:rPr>
        <w:t xml:space="preserve"> </w:t>
      </w:r>
      <w:r w:rsidRPr="00EC104B">
        <w:rPr>
          <w:rStyle w:val="StyleUnderline"/>
        </w:rPr>
        <w:t xml:space="preserve">activities in outer space, specifically </w:t>
      </w:r>
      <w:r w:rsidRPr="00C44A10">
        <w:rPr>
          <w:rStyle w:val="Emphasis"/>
          <w:highlight w:val="green"/>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2BEFF2CA" w14:textId="77777777" w:rsidR="00362AAD" w:rsidRPr="00EC104B" w:rsidRDefault="00362AAD" w:rsidP="00362AAD">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2F420BEC" w14:textId="77777777" w:rsidR="00362AAD" w:rsidRPr="00EC104B" w:rsidRDefault="00362AAD" w:rsidP="00362AAD">
      <w:pPr>
        <w:rPr>
          <w:sz w:val="12"/>
        </w:rPr>
      </w:pPr>
      <w:r w:rsidRPr="00EC104B">
        <w:rPr>
          <w:sz w:val="12"/>
        </w:rPr>
        <w:t>B. Space Under a Commons Property Regime</w:t>
      </w:r>
    </w:p>
    <w:p w14:paraId="13D01CBA" w14:textId="77777777" w:rsidR="00362AAD" w:rsidRPr="00EC104B" w:rsidRDefault="00362AAD" w:rsidP="00362AAD">
      <w:pPr>
        <w:rPr>
          <w:sz w:val="12"/>
        </w:rPr>
      </w:pPr>
      <w:r w:rsidRPr="00EC104B">
        <w:rPr>
          <w:rStyle w:val="StyleUnderline"/>
        </w:rPr>
        <w:t xml:space="preserve">This Section discusses </w:t>
      </w:r>
      <w:r w:rsidRPr="00C44A10">
        <w:rPr>
          <w:rStyle w:val="StyleUnderline"/>
          <w:highlight w:val="green"/>
        </w:rPr>
        <w:t xml:space="preserve">what about space makes it more like a </w:t>
      </w:r>
      <w:proofErr w:type="gramStart"/>
      <w:r w:rsidRPr="00C44A10">
        <w:rPr>
          <w:rStyle w:val="StyleUnderline"/>
          <w:highlight w:val="green"/>
        </w:rPr>
        <w:t>commons</w:t>
      </w:r>
      <w:proofErr w:type="gramEnd"/>
      <w:r w:rsidRPr="00C44A10">
        <w:rPr>
          <w:rStyle w:val="StyleUnderline"/>
          <w:highlight w:val="green"/>
        </w:rPr>
        <w:t xml:space="preserve"> than private property</w:t>
      </w:r>
      <w:r w:rsidRPr="00EC104B">
        <w:rPr>
          <w:rStyle w:val="StyleUnderline"/>
        </w:rPr>
        <w:t>.</w:t>
      </w:r>
      <w:r w:rsidRPr="00EC104B">
        <w:rPr>
          <w:sz w:val="12"/>
        </w:rPr>
        <w:t xml:space="preserve"> Indeed,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1EAC3B1" w14:textId="77777777" w:rsidR="00362AAD" w:rsidRPr="00EC104B" w:rsidRDefault="00362AAD" w:rsidP="00362AAD">
      <w:pPr>
        <w:rPr>
          <w:sz w:val="12"/>
          <w:szCs w:val="18"/>
        </w:rPr>
      </w:pPr>
      <w:r w:rsidRPr="00EC104B">
        <w:rPr>
          <w:sz w:val="12"/>
          <w:szCs w:val="18"/>
        </w:rPr>
        <w:t>1. Early Treaties and Analogous Areas of the Globe</w:t>
      </w:r>
    </w:p>
    <w:p w14:paraId="16623904" w14:textId="77777777" w:rsidR="00362AAD" w:rsidRPr="00EC104B" w:rsidRDefault="00362AAD" w:rsidP="00362AAD">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1320E84" w14:textId="77777777" w:rsidR="00362AAD" w:rsidRPr="00EC104B" w:rsidRDefault="00362AAD" w:rsidP="00362AAD">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0863C369" w14:textId="77777777" w:rsidR="00362AAD" w:rsidRPr="00EC104B" w:rsidRDefault="00362AAD" w:rsidP="00362AAD">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764C445F" w14:textId="77777777" w:rsidR="00362AAD" w:rsidRPr="00EC104B" w:rsidRDefault="00362AAD" w:rsidP="00362AAD">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66E7D750" w14:textId="77777777" w:rsidR="00362AAD" w:rsidRPr="00EC104B" w:rsidRDefault="00362AAD" w:rsidP="00362AAD">
      <w:pPr>
        <w:rPr>
          <w:sz w:val="12"/>
        </w:rPr>
      </w:pPr>
      <w:r w:rsidRPr="00EC104B">
        <w:rPr>
          <w:sz w:val="12"/>
        </w:rPr>
        <w:t>2. Common Property</w:t>
      </w:r>
    </w:p>
    <w:p w14:paraId="673BF9FE" w14:textId="77777777" w:rsidR="00362AAD" w:rsidRPr="00EC104B" w:rsidRDefault="00362AAD" w:rsidP="00362AAD">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02F26EA0" w14:textId="77777777" w:rsidR="00362AAD" w:rsidRPr="00EC104B" w:rsidRDefault="00362AAD" w:rsidP="00362AAD">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298AB270" w14:textId="77777777" w:rsidR="00362AAD" w:rsidRPr="00EC104B" w:rsidRDefault="00362AAD" w:rsidP="00362AAD">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48EC4303" w14:textId="77777777" w:rsidR="00362AAD" w:rsidRPr="00EC104B" w:rsidRDefault="00362AAD" w:rsidP="00362AAD">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2AD3B025" w14:textId="77777777" w:rsidR="00362AAD" w:rsidRPr="00EC104B" w:rsidRDefault="00362AAD" w:rsidP="00362AAD">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16193E0E" w14:textId="77777777" w:rsidR="00362AAD" w:rsidRPr="00EC104B" w:rsidRDefault="00362AAD" w:rsidP="00362AAD">
      <w:pPr>
        <w:rPr>
          <w:sz w:val="12"/>
        </w:rPr>
      </w:pPr>
      <w:r w:rsidRPr="00C44A10">
        <w:rPr>
          <w:rStyle w:val="StyleUnderline"/>
          <w:highlight w:val="green"/>
        </w:rPr>
        <w:t>Outer space has</w:t>
      </w:r>
      <w:r w:rsidRPr="00EC104B">
        <w:rPr>
          <w:rStyle w:val="StyleUnderline"/>
        </w:rPr>
        <w:t xml:space="preserve"> most of </w:t>
      </w:r>
      <w:r w:rsidRPr="00C44A10">
        <w:rPr>
          <w:rStyle w:val="StyleUnderline"/>
          <w:highlight w:val="green"/>
        </w:rPr>
        <w:t>these traits</w:t>
      </w:r>
      <w:r w:rsidRPr="00EC104B">
        <w:rPr>
          <w:sz w:val="12"/>
        </w:rPr>
        <w:t>—</w:t>
      </w:r>
      <w:r w:rsidRPr="00C44A10">
        <w:rPr>
          <w:rStyle w:val="StyleUnderline"/>
          <w:highlight w:val="green"/>
        </w:rPr>
        <w:t>the</w:t>
      </w:r>
      <w:r w:rsidRPr="00EC104B">
        <w:rPr>
          <w:rStyle w:val="StyleUnderline"/>
        </w:rPr>
        <w:t xml:space="preserve"> potentially affected </w:t>
      </w:r>
      <w:r w:rsidRPr="00C44A10">
        <w:rPr>
          <w:rStyle w:val="StyleUnderline"/>
          <w:highlight w:val="green"/>
        </w:rPr>
        <w:t>population is the entire globe</w:t>
      </w:r>
      <w:r w:rsidRPr="00EC104B">
        <w:rPr>
          <w:rStyle w:val="StyleUnderline"/>
        </w:rPr>
        <w:t xml:space="preserve">; </w:t>
      </w:r>
      <w:r w:rsidRPr="00C44A10">
        <w:rPr>
          <w:rStyle w:val="StyleUnderline"/>
          <w:highlight w:val="green"/>
        </w:rPr>
        <w:t>its resources</w:t>
      </w:r>
      <w:r w:rsidRPr="00EC104B">
        <w:rPr>
          <w:rStyle w:val="StyleUnderline"/>
        </w:rPr>
        <w:t xml:space="preserve">, as far as is known, </w:t>
      </w:r>
      <w:r w:rsidRPr="00C44A10">
        <w:rPr>
          <w:rStyle w:val="StyleUnderline"/>
          <w:highlight w:val="green"/>
        </w:rPr>
        <w:t xml:space="preserve">are </w:t>
      </w:r>
      <w:r w:rsidRPr="00C44A10">
        <w:rPr>
          <w:rStyle w:val="Emphasis"/>
          <w:highlight w:val="green"/>
        </w:rPr>
        <w:t>not renewable</w:t>
      </w:r>
      <w:r w:rsidRPr="00EC104B">
        <w:rPr>
          <w:rStyle w:val="StyleUnderline"/>
        </w:rPr>
        <w:t xml:space="preserve">; </w:t>
      </w:r>
      <w:r w:rsidRPr="00C44A10">
        <w:rPr>
          <w:rStyle w:val="StyleUnderline"/>
          <w:highlight w:val="green"/>
        </w:rPr>
        <w:t>and the benefits and costs</w:t>
      </w:r>
      <w:r w:rsidRPr="00EC104B">
        <w:rPr>
          <w:rStyle w:val="StyleUnderline"/>
        </w:rPr>
        <w:t xml:space="preserve"> of development of outer space resources </w:t>
      </w:r>
      <w:r w:rsidRPr="00C44A10">
        <w:rPr>
          <w:rStyle w:val="StyleUnderline"/>
          <w:highlight w:val="green"/>
        </w:rPr>
        <w:t>could be widely internalized or externalized</w:t>
      </w:r>
      <w:r w:rsidRPr="00EC104B">
        <w:rPr>
          <w:sz w:val="12"/>
        </w:rPr>
        <w:t xml:space="preserve">.375 Additionally, </w:t>
      </w:r>
      <w:r w:rsidRPr="00C44A10">
        <w:rPr>
          <w:rStyle w:val="StyleUnderline"/>
          <w:highlight w:val="green"/>
        </w:rPr>
        <w:t>restoration of</w:t>
      </w:r>
      <w:r w:rsidRPr="00EC104B">
        <w:rPr>
          <w:rStyle w:val="StyleUnderline"/>
        </w:rPr>
        <w:t xml:space="preserve"> any depleted </w:t>
      </w:r>
      <w:r w:rsidRPr="00C44A10">
        <w:rPr>
          <w:rStyle w:val="StyleUnderline"/>
          <w:highlight w:val="green"/>
        </w:rPr>
        <w:t>resources</w:t>
      </w:r>
      <w:r w:rsidRPr="00EC104B">
        <w:rPr>
          <w:rStyle w:val="StyleUnderline"/>
        </w:rPr>
        <w:t xml:space="preserve"> in outer space </w:t>
      </w:r>
      <w:r w:rsidRPr="00C44A10">
        <w:rPr>
          <w:rStyle w:val="StyleUnderline"/>
          <w:highlight w:val="green"/>
        </w:rPr>
        <w:t>may be difficult</w:t>
      </w:r>
      <w:r w:rsidRPr="00EC104B">
        <w:rPr>
          <w:rStyle w:val="StyleUnderline"/>
        </w:rPr>
        <w:t xml:space="preserve">, </w:t>
      </w:r>
      <w:r w:rsidRPr="00C44A10">
        <w:rPr>
          <w:rStyle w:val="StyleUnderline"/>
          <w:highlight w:val="green"/>
        </w:rPr>
        <w:t>and the impact</w:t>
      </w:r>
      <w:r w:rsidRPr="00EC104B">
        <w:rPr>
          <w:rStyle w:val="StyleUnderline"/>
        </w:rPr>
        <w:t xml:space="preserve"> on any of those resources </w:t>
      </w:r>
      <w:r w:rsidRPr="00C44A10">
        <w:rPr>
          <w:rStyle w:val="StyleUnderline"/>
          <w:highlight w:val="green"/>
        </w:rPr>
        <w:t>may be</w:t>
      </w:r>
      <w:r w:rsidRPr="00EC104B">
        <w:rPr>
          <w:rStyle w:val="StyleUnderline"/>
        </w:rPr>
        <w:t xml:space="preserve"> so dire </w:t>
      </w:r>
      <w:r w:rsidRPr="00C44A10">
        <w:rPr>
          <w:rStyle w:val="StyleUnderline"/>
          <w:highlight w:val="green"/>
        </w:rPr>
        <w:t>that</w:t>
      </w:r>
      <w:r w:rsidRPr="00EC104B">
        <w:rPr>
          <w:rStyle w:val="StyleUnderline"/>
        </w:rPr>
        <w:t xml:space="preserve"> its </w:t>
      </w:r>
      <w:r w:rsidRPr="00C44A10">
        <w:rPr>
          <w:rStyle w:val="StyleUnderline"/>
          <w:highlight w:val="green"/>
        </w:rPr>
        <w:t>overuse</w:t>
      </w:r>
      <w:r w:rsidRPr="00EC104B">
        <w:rPr>
          <w:rStyle w:val="StyleUnderline"/>
        </w:rPr>
        <w:t xml:space="preserve"> and depletion </w:t>
      </w:r>
      <w:r w:rsidRPr="00C44A10">
        <w:rPr>
          <w:rStyle w:val="StyleUnderline"/>
          <w:highlight w:val="green"/>
        </w:rPr>
        <w:t xml:space="preserve">could be “the </w:t>
      </w:r>
      <w:r w:rsidRPr="00C44A10">
        <w:rPr>
          <w:rStyle w:val="Emphasis"/>
          <w:highlight w:val="green"/>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616E64EB" w14:textId="77777777" w:rsidR="00362AAD" w:rsidRPr="00EC104B" w:rsidRDefault="00362AAD" w:rsidP="00362AAD">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6322704C" w14:textId="77777777" w:rsidR="00362AAD" w:rsidRPr="00EC104B" w:rsidRDefault="00362AAD" w:rsidP="00362AAD">
      <w:pPr>
        <w:rPr>
          <w:sz w:val="12"/>
        </w:rPr>
      </w:pPr>
      <w:r w:rsidRPr="00C44A10">
        <w:rPr>
          <w:rStyle w:val="StyleUnderline"/>
          <w:highlight w:val="green"/>
        </w:rPr>
        <w:t>The unbounded nature of space</w:t>
      </w:r>
      <w:r w:rsidRPr="00EC104B">
        <w:rPr>
          <w:rStyle w:val="StyleUnderline"/>
        </w:rPr>
        <w:t xml:space="preserve"> and the variety and wealth of its resources </w:t>
      </w:r>
      <w:r w:rsidRPr="00C44A10">
        <w:rPr>
          <w:rStyle w:val="StyleUnderline"/>
          <w:highlight w:val="green"/>
        </w:rPr>
        <w:t>is already attracting</w:t>
      </w:r>
      <w:r w:rsidRPr="00EC104B">
        <w:rPr>
          <w:rStyle w:val="StyleUnderline"/>
        </w:rPr>
        <w:t xml:space="preserve"> potential </w:t>
      </w:r>
      <w:r w:rsidRPr="00C44A10">
        <w:rPr>
          <w:rStyle w:val="StyleUnderline"/>
          <w:highlight w:val="green"/>
        </w:rPr>
        <w:t xml:space="preserve">users with </w:t>
      </w:r>
      <w:r w:rsidRPr="00EC104B">
        <w:rPr>
          <w:rStyle w:val="StyleUnderline"/>
        </w:rPr>
        <w:t xml:space="preserve">competing or </w:t>
      </w:r>
      <w:r w:rsidRPr="00C44A10">
        <w:rPr>
          <w:rStyle w:val="StyleUnderline"/>
          <w:highlight w:val="green"/>
        </w:rPr>
        <w:t>conflicting ideas about</w:t>
      </w:r>
      <w:r w:rsidRPr="00EC104B">
        <w:rPr>
          <w:rStyle w:val="StyleUnderline"/>
        </w:rPr>
        <w:t xml:space="preserve"> how </w:t>
      </w:r>
      <w:r w:rsidRPr="00C44A10">
        <w:rPr>
          <w:rStyle w:val="StyleUnderline"/>
          <w:highlight w:val="green"/>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C44A10">
        <w:rPr>
          <w:rStyle w:val="StyleUnderline"/>
          <w:highlight w:val="green"/>
        </w:rPr>
        <w:t>this</w:t>
      </w:r>
      <w:r w:rsidRPr="00EC104B">
        <w:rPr>
          <w:rStyle w:val="StyleUnderline"/>
        </w:rPr>
        <w:t xml:space="preserve"> “magnetic pull” to occupy and develop space </w:t>
      </w:r>
      <w:r w:rsidRPr="00C44A10">
        <w:rPr>
          <w:rStyle w:val="StyleUnderline"/>
          <w:highlight w:val="green"/>
        </w:rPr>
        <w:t xml:space="preserve">may create </w:t>
      </w:r>
      <w:r w:rsidRPr="00C44A10">
        <w:rPr>
          <w:rStyle w:val="Emphasis"/>
          <w:highlight w:val="green"/>
        </w:rPr>
        <w:t>rivalry</w:t>
      </w:r>
      <w:r w:rsidRPr="00C44A10">
        <w:rPr>
          <w:rStyle w:val="StyleUnderline"/>
          <w:highlight w:val="green"/>
        </w:rPr>
        <w:t xml:space="preserve"> among different users</w:t>
      </w:r>
      <w:r w:rsidRPr="00EC104B">
        <w:rPr>
          <w:rStyle w:val="StyleUnderline"/>
        </w:rPr>
        <w:t>, especially if those users are drawn to the same areas of outer space</w:t>
      </w:r>
      <w:r w:rsidRPr="00EC104B">
        <w:rPr>
          <w:sz w:val="12"/>
        </w:rPr>
        <w:t xml:space="preserve">.383 </w:t>
      </w:r>
      <w:r w:rsidRPr="00C44A10">
        <w:rPr>
          <w:rStyle w:val="StyleUnderline"/>
          <w:highlight w:val="green"/>
        </w:rPr>
        <w:t>Unless</w:t>
      </w:r>
      <w:r w:rsidRPr="00EC104B">
        <w:rPr>
          <w:rStyle w:val="StyleUnderline"/>
        </w:rPr>
        <w:t xml:space="preserve"> the </w:t>
      </w:r>
      <w:r w:rsidRPr="00C44A10">
        <w:rPr>
          <w:rStyle w:val="StyleUnderline"/>
          <w:highlight w:val="green"/>
        </w:rPr>
        <w:t>development</w:t>
      </w:r>
      <w:r w:rsidRPr="00EC104B">
        <w:rPr>
          <w:rStyle w:val="StyleUnderline"/>
        </w:rPr>
        <w:t xml:space="preserve"> of outer space resources </w:t>
      </w:r>
      <w:r w:rsidRPr="00C44A10">
        <w:rPr>
          <w:rStyle w:val="StyleUnderline"/>
          <w:highlight w:val="green"/>
        </w:rPr>
        <w:t>is regulated</w:t>
      </w:r>
      <w:r w:rsidRPr="00EC104B">
        <w:rPr>
          <w:rStyle w:val="StyleUnderline"/>
        </w:rPr>
        <w:t xml:space="preserve">, </w:t>
      </w:r>
      <w:r w:rsidRPr="00C44A10">
        <w:rPr>
          <w:rStyle w:val="StyleUnderline"/>
          <w:highlight w:val="green"/>
        </w:rPr>
        <w:t>too many entities</w:t>
      </w:r>
      <w:r w:rsidRPr="00EC104B">
        <w:rPr>
          <w:rStyle w:val="StyleUnderline"/>
        </w:rPr>
        <w:t xml:space="preserve"> vying for the same resource </w:t>
      </w:r>
      <w:r w:rsidRPr="00C44A10">
        <w:rPr>
          <w:rStyle w:val="StyleUnderline"/>
          <w:highlight w:val="green"/>
        </w:rPr>
        <w:t>could lead</w:t>
      </w:r>
      <w:r w:rsidRPr="00EC104B">
        <w:rPr>
          <w:rStyle w:val="StyleUnderline"/>
        </w:rPr>
        <w:t xml:space="preserve"> not only </w:t>
      </w:r>
      <w:r w:rsidRPr="00C44A10">
        <w:rPr>
          <w:rStyle w:val="StyleUnderline"/>
          <w:highlight w:val="green"/>
        </w:rPr>
        <w:t xml:space="preserve">to </w:t>
      </w:r>
      <w:r w:rsidRPr="00C44A10">
        <w:rPr>
          <w:rStyle w:val="Emphasis"/>
          <w:highlight w:val="green"/>
        </w:rPr>
        <w:t>congestion</w:t>
      </w:r>
      <w:r w:rsidRPr="00EC104B">
        <w:rPr>
          <w:rStyle w:val="StyleUnderline"/>
        </w:rPr>
        <w:t xml:space="preserve"> and </w:t>
      </w:r>
      <w:proofErr w:type="spellStart"/>
      <w:r w:rsidRPr="00C44A10">
        <w:rPr>
          <w:rStyle w:val="Emphasis"/>
          <w:highlight w:val="green"/>
        </w:rPr>
        <w:t>rivalous</w:t>
      </w:r>
      <w:proofErr w:type="spellEnd"/>
      <w:r w:rsidRPr="00C44A10">
        <w:rPr>
          <w:rStyle w:val="Emphasis"/>
          <w:highlight w:val="green"/>
        </w:rPr>
        <w:t xml:space="preserve"> behavior</w:t>
      </w:r>
      <w:r w:rsidRPr="00EC104B">
        <w:rPr>
          <w:sz w:val="12"/>
        </w:rPr>
        <w:t xml:space="preserve">,384 </w:t>
      </w:r>
      <w:r w:rsidRPr="00EC104B">
        <w:rPr>
          <w:rStyle w:val="StyleUnderline"/>
        </w:rPr>
        <w:t xml:space="preserve">but also to </w:t>
      </w:r>
      <w:r w:rsidRPr="00C44A10">
        <w:rPr>
          <w:rStyle w:val="Emphasis"/>
          <w:highlight w:val="green"/>
        </w:rPr>
        <w:t>accidents</w:t>
      </w:r>
      <w:r w:rsidRPr="00C44A10">
        <w:rPr>
          <w:rStyle w:val="StyleUnderline"/>
          <w:highlight w:val="green"/>
        </w:rPr>
        <w:t xml:space="preserve"> and</w:t>
      </w:r>
      <w:r w:rsidRPr="00EC104B">
        <w:rPr>
          <w:rStyle w:val="StyleUnderline"/>
        </w:rPr>
        <w:t xml:space="preserve"> serious </w:t>
      </w:r>
      <w:r w:rsidRPr="00C44A10">
        <w:rPr>
          <w:rStyle w:val="Emphasis"/>
          <w:highlight w:val="green"/>
        </w:rPr>
        <w:t>conflict</w:t>
      </w:r>
      <w:r w:rsidRPr="00EC104B">
        <w:rPr>
          <w:rStyle w:val="StyleUnderline"/>
        </w:rPr>
        <w:t>—the conditions the space treaties are intended to avoid</w:t>
      </w:r>
      <w:r w:rsidRPr="00EC104B">
        <w:rPr>
          <w:sz w:val="12"/>
        </w:rPr>
        <w:t>.385</w:t>
      </w:r>
    </w:p>
    <w:p w14:paraId="3B3B0726" w14:textId="77777777" w:rsidR="00362AAD" w:rsidRPr="00EC104B" w:rsidRDefault="00362AAD" w:rsidP="00362AAD">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628E1A17" w14:textId="77777777" w:rsidR="00362AAD" w:rsidRPr="00EC104B" w:rsidRDefault="00362AAD" w:rsidP="00362AAD">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008BC3AB" w14:textId="77777777" w:rsidR="00362AAD" w:rsidRPr="00EC104B" w:rsidRDefault="00362AAD" w:rsidP="00362AAD">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C44A10">
        <w:rPr>
          <w:rStyle w:val="StyleUnderline"/>
          <w:highlight w:val="green"/>
        </w:rPr>
        <w:t>the push to privatize</w:t>
      </w:r>
      <w:r w:rsidRPr="00EC104B">
        <w:rPr>
          <w:rStyle w:val="StyleUnderline"/>
        </w:rPr>
        <w:t xml:space="preserve"> space, which is clearly </w:t>
      </w:r>
      <w:r w:rsidRPr="00C44A10">
        <w:rPr>
          <w:rStyle w:val="StyleUnderline"/>
          <w:highlight w:val="green"/>
        </w:rPr>
        <w:t xml:space="preserve">a </w:t>
      </w:r>
      <w:r w:rsidRPr="00C44A10">
        <w:rPr>
          <w:rStyle w:val="Emphasis"/>
          <w:highlight w:val="green"/>
        </w:rPr>
        <w:t>global commons</w:t>
      </w:r>
      <w:r w:rsidRPr="00EC104B">
        <w:rPr>
          <w:rStyle w:val="StyleUnderline"/>
        </w:rPr>
        <w:t xml:space="preserve">, may lead to rivalrous behavior, which </w:t>
      </w:r>
      <w:r w:rsidRPr="00C44A10">
        <w:rPr>
          <w:rStyle w:val="StyleUnderline"/>
          <w:highlight w:val="green"/>
        </w:rPr>
        <w:t xml:space="preserve">could </w:t>
      </w:r>
      <w:r w:rsidRPr="00C44A10">
        <w:rPr>
          <w:rStyle w:val="Emphasis"/>
          <w:highlight w:val="green"/>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0CDE2C66" w14:textId="77777777" w:rsidR="00362AAD" w:rsidRPr="00EC104B" w:rsidRDefault="00362AAD" w:rsidP="00362AAD">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4259FE27" w14:textId="77777777" w:rsidR="00362AAD" w:rsidRPr="00EC104B" w:rsidRDefault="00362AAD" w:rsidP="00362AAD">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1177ECE2" w14:textId="77777777" w:rsidR="00362AAD" w:rsidRPr="00EC104B" w:rsidRDefault="00362AAD" w:rsidP="00362AAD">
      <w:r w:rsidRPr="00EC104B">
        <w:rPr>
          <w:rStyle w:val="Style13ptBold"/>
        </w:rPr>
        <w:t>Grego, 15</w:t>
      </w:r>
      <w:r w:rsidRPr="00EC104B">
        <w:t xml:space="preserve"> -- a physicist in the Global Security program at UCS</w:t>
      </w:r>
    </w:p>
    <w:p w14:paraId="40C759A4" w14:textId="77777777" w:rsidR="00362AAD" w:rsidRPr="00EC104B" w:rsidRDefault="00362AAD" w:rsidP="00362AAD">
      <w:pPr>
        <w:rPr>
          <w:rStyle w:val="Hyperlink"/>
        </w:rPr>
      </w:pPr>
      <w:r w:rsidRPr="00EC104B">
        <w:t xml:space="preserve">[Laura Grego, an expert in space weapons and security; ballistic missile proliferation, and ballistic missile defense, "Preventing Space War", Union of Concerned Scientists, 07-05-2015 </w:t>
      </w:r>
      <w:hyperlink r:id="rId9" w:history="1">
        <w:r w:rsidRPr="00EC104B">
          <w:rPr>
            <w:rStyle w:val="Hyperlink"/>
          </w:rPr>
          <w:t>https://allthingsnuclear.org/lgrego/preventing-space-war</w:t>
        </w:r>
      </w:hyperlink>
      <w:r w:rsidRPr="00EC104B">
        <w:rPr>
          <w:rStyle w:val="Hyperlink"/>
        </w:rPr>
        <w:t>]</w:t>
      </w:r>
    </w:p>
    <w:p w14:paraId="3AC6C39E" w14:textId="77777777" w:rsidR="00362AAD" w:rsidRPr="00EC104B" w:rsidRDefault="00362AAD" w:rsidP="00362AAD"/>
    <w:p w14:paraId="764B5279" w14:textId="77777777" w:rsidR="00362AAD" w:rsidRPr="00EC104B" w:rsidRDefault="00362AAD" w:rsidP="00362AAD">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proofErr w:type="gramStart"/>
      <w:r w:rsidRPr="00EC104B">
        <w:rPr>
          <w:rStyle w:val="StyleUnderline"/>
        </w:rPr>
        <w:t xml:space="preserve">in </w:t>
      </w:r>
      <w:r w:rsidRPr="005743F1">
        <w:rPr>
          <w:rStyle w:val="StyleUnderline"/>
        </w:rPr>
        <w:t xml:space="preserve">reality </w:t>
      </w:r>
      <w:r w:rsidRPr="005743F1">
        <w:rPr>
          <w:rStyle w:val="Emphasis"/>
        </w:rPr>
        <w:t>conflict</w:t>
      </w:r>
      <w:proofErr w:type="gramEnd"/>
      <w:r w:rsidRPr="005743F1">
        <w:rPr>
          <w:rStyle w:val="Emphasis"/>
        </w:rPr>
        <w:t xml:space="preserve"> in space</w:t>
      </w:r>
      <w:r w:rsidRPr="005743F1">
        <w:rPr>
          <w:sz w:val="14"/>
        </w:rPr>
        <w:t xml:space="preserve"> </w:t>
      </w:r>
      <w:r w:rsidRPr="005743F1">
        <w:rPr>
          <w:rStyle w:val="StyleUnderline"/>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C44A10">
        <w:rPr>
          <w:rStyle w:val="Emphasis"/>
          <w:highlight w:val="green"/>
        </w:rPr>
        <w:t>disrupting</w:t>
      </w:r>
      <w:r w:rsidRPr="00C44A10">
        <w:rPr>
          <w:rStyle w:val="StyleUnderline"/>
          <w:highlight w:val="green"/>
        </w:rPr>
        <w:t xml:space="preserve"> space</w:t>
      </w:r>
      <w:r w:rsidRPr="00EC104B">
        <w:rPr>
          <w:rStyle w:val="StyleUnderline"/>
        </w:rPr>
        <w:t xml:space="preserve">-based </w:t>
      </w:r>
      <w:r w:rsidRPr="00C44A10">
        <w:rPr>
          <w:rStyle w:val="Emphasis"/>
          <w:highlight w:val="green"/>
        </w:rPr>
        <w:t>communication</w:t>
      </w:r>
      <w:r w:rsidRPr="00C44A10">
        <w:rPr>
          <w:rStyle w:val="StyleUnderline"/>
          <w:highlight w:val="green"/>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C44A10">
        <w:rPr>
          <w:rStyle w:val="StyleUnderline"/>
          <w:highlight w:val="green"/>
        </w:rPr>
        <w:t>could</w:t>
      </w:r>
      <w:r w:rsidRPr="00C44A10">
        <w:rPr>
          <w:sz w:val="14"/>
          <w:highlight w:val="green"/>
        </w:rPr>
        <w:t xml:space="preserve"> </w:t>
      </w:r>
      <w:r w:rsidRPr="00C44A10">
        <w:rPr>
          <w:rStyle w:val="Emphasis"/>
          <w:highlight w:val="green"/>
        </w:rPr>
        <w:t>rapidly escalate a war</w:t>
      </w:r>
      <w:r w:rsidRPr="00EC104B">
        <w:rPr>
          <w:rStyle w:val="StyleUnderline"/>
        </w:rPr>
        <w:t xml:space="preserve">, eventually </w:t>
      </w:r>
      <w:r w:rsidRPr="00C44A10">
        <w:rPr>
          <w:rStyle w:val="StyleUnderline"/>
          <w:highlight w:val="green"/>
        </w:rPr>
        <w:t xml:space="preserve">leading to </w:t>
      </w:r>
      <w:r w:rsidRPr="00C44A10">
        <w:rPr>
          <w:rStyle w:val="Emphasis"/>
          <w:highlight w:val="green"/>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C44A10">
        <w:rPr>
          <w:rStyle w:val="StyleUnderline"/>
          <w:highlight w:val="green"/>
        </w:rPr>
        <w:t>conflicts</w:t>
      </w:r>
      <w:r w:rsidRPr="00EC104B">
        <w:rPr>
          <w:rStyle w:val="StyleUnderline"/>
        </w:rPr>
        <w:t xml:space="preserve"> can </w:t>
      </w:r>
      <w:r w:rsidRPr="00C44A10">
        <w:rPr>
          <w:rStyle w:val="Emphasis"/>
          <w:highlight w:val="green"/>
        </w:rPr>
        <w:t>rapidly escalate and become global</w:t>
      </w:r>
      <w:r w:rsidRPr="00C44A10">
        <w:rPr>
          <w:rStyle w:val="StyleUnderline"/>
          <w:highlight w:val="green"/>
        </w:rPr>
        <w:t xml:space="preserve"> when space weapons are </w:t>
      </w:r>
      <w:r w:rsidRPr="00C44A10">
        <w:rPr>
          <w:rStyle w:val="Emphasis"/>
          <w:highlight w:val="green"/>
        </w:rPr>
        <w:t>involved</w:t>
      </w:r>
      <w:r w:rsidRPr="00EC104B">
        <w:rPr>
          <w:rStyle w:val="StyleUnderline"/>
        </w:rPr>
        <w:t xml:space="preserve">, and that </w:t>
      </w:r>
      <w:r w:rsidRPr="00C44A10">
        <w:rPr>
          <w:rStyle w:val="StyleUnderline"/>
          <w:highlight w:val="green"/>
        </w:rPr>
        <w:t xml:space="preserve">even </w:t>
      </w:r>
      <w:r w:rsidRPr="00C44A10">
        <w:rPr>
          <w:rStyle w:val="Emphasis"/>
          <w:highlight w:val="green"/>
        </w:rPr>
        <w:t>minor opponents</w:t>
      </w:r>
      <w:r w:rsidRPr="00C44A10">
        <w:rPr>
          <w:rStyle w:val="StyleUnderline"/>
          <w:highlight w:val="green"/>
        </w:rPr>
        <w:t xml:space="preserve"> can create </w:t>
      </w:r>
      <w:r w:rsidRPr="00C44A10">
        <w:rPr>
          <w:rStyle w:val="Emphasis"/>
          <w:highlight w:val="green"/>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5743F1">
        <w:rPr>
          <w:rStyle w:val="StyleUnderline"/>
        </w:rPr>
        <w:t>said these insights have become</w:t>
      </w:r>
      <w:r w:rsidRPr="005743F1">
        <w:rPr>
          <w:sz w:val="14"/>
        </w:rPr>
        <w:t xml:space="preserve"> “</w:t>
      </w:r>
      <w:r w:rsidRPr="005743F1">
        <w:rPr>
          <w:rStyle w:val="Emphasis"/>
          <w:szCs w:val="26"/>
        </w:rPr>
        <w:t>virtually axiomatic.”</w:t>
      </w:r>
      <w:r w:rsidRPr="005743F1">
        <w:rPr>
          <w:rStyle w:val="StyleUnderline"/>
        </w:rPr>
        <w:t xml:space="preserve"> </w:t>
      </w:r>
      <w:r w:rsidRPr="00C44A10">
        <w:rPr>
          <w:rStyle w:val="StyleUnderline"/>
          <w:highlight w:val="green"/>
        </w:rPr>
        <w:t>Participants</w:t>
      </w:r>
      <w:r w:rsidRPr="00EC104B">
        <w:rPr>
          <w:rStyle w:val="StyleUnderline"/>
        </w:rPr>
        <w:t xml:space="preserve"> in the most recent Schriever war games </w:t>
      </w:r>
      <w:r w:rsidRPr="00C44A10">
        <w:rPr>
          <w:rStyle w:val="StyleUnderline"/>
          <w:highlight w:val="green"/>
        </w:rPr>
        <w:t xml:space="preserve">found </w:t>
      </w:r>
      <w:r w:rsidRPr="005743F1">
        <w:rPr>
          <w:rStyle w:val="StyleUnderline"/>
        </w:rPr>
        <w:t>that</w:t>
      </w:r>
      <w:r w:rsidRPr="00C44A10">
        <w:rPr>
          <w:rStyle w:val="StyleUnderline"/>
          <w:highlight w:val="green"/>
        </w:rPr>
        <w:t xml:space="preserve"> when </w:t>
      </w:r>
      <w:r w:rsidRPr="00C44A10">
        <w:rPr>
          <w:rStyle w:val="Emphasis"/>
          <w:highlight w:val="green"/>
        </w:rPr>
        <w:t>space weapons</w:t>
      </w:r>
      <w:r w:rsidRPr="00C44A10">
        <w:rPr>
          <w:rStyle w:val="StyleUnderline"/>
          <w:highlight w:val="green"/>
        </w:rPr>
        <w:t xml:space="preserve"> were introduced in a </w:t>
      </w:r>
      <w:r w:rsidRPr="00C44A10">
        <w:rPr>
          <w:rStyle w:val="Emphasis"/>
          <w:highlight w:val="green"/>
        </w:rPr>
        <w:t>regional crisis</w:t>
      </w:r>
      <w:r w:rsidRPr="00C44A10">
        <w:rPr>
          <w:sz w:val="14"/>
          <w:highlight w:val="green"/>
        </w:rPr>
        <w:t xml:space="preserve">, </w:t>
      </w:r>
      <w:r w:rsidRPr="00C44A10">
        <w:rPr>
          <w:rStyle w:val="StyleUnderline"/>
          <w:highlight w:val="green"/>
        </w:rPr>
        <w:t xml:space="preserve">it </w:t>
      </w:r>
      <w:r w:rsidRPr="00C44A10">
        <w:rPr>
          <w:rStyle w:val="Emphasis"/>
          <w:highlight w:val="green"/>
        </w:rPr>
        <w:t>escalated quickly</w:t>
      </w:r>
      <w:r w:rsidRPr="00C44A10">
        <w:rPr>
          <w:rStyle w:val="StyleUnderline"/>
          <w:highlight w:val="green"/>
        </w:rPr>
        <w:t xml:space="preserve"> and was difficult to </w:t>
      </w:r>
      <w:r w:rsidRPr="00C44A10">
        <w:rPr>
          <w:rStyle w:val="Emphasis"/>
          <w:highlight w:val="green"/>
        </w:rPr>
        <w:t>stop from spreading</w:t>
      </w:r>
      <w:r w:rsidRPr="00EC104B">
        <w:rPr>
          <w:rStyle w:val="StyleUnderline"/>
        </w:rPr>
        <w:t>. The</w:t>
      </w:r>
      <w:r w:rsidRPr="00EC104B">
        <w:rPr>
          <w:sz w:val="14"/>
        </w:rPr>
        <w:t xml:space="preserve"> </w:t>
      </w:r>
      <w:r w:rsidRPr="00C44A10">
        <w:rPr>
          <w:rStyle w:val="Emphasis"/>
          <w:highlight w:val="green"/>
        </w:rPr>
        <w:t>compressed timelines</w:t>
      </w:r>
      <w:r w:rsidRPr="00EC104B">
        <w:rPr>
          <w:sz w:val="14"/>
        </w:rPr>
        <w:t xml:space="preserve">, </w:t>
      </w:r>
      <w:r w:rsidRPr="00EC104B">
        <w:rPr>
          <w:rStyle w:val="StyleUnderline"/>
        </w:rPr>
        <w:t xml:space="preserve">the </w:t>
      </w:r>
      <w:r w:rsidRPr="00C44A10">
        <w:rPr>
          <w:rStyle w:val="Emphasis"/>
          <w:highlight w:val="green"/>
        </w:rPr>
        <w:t>global</w:t>
      </w:r>
      <w:r w:rsidRPr="00EC104B">
        <w:rPr>
          <w:rStyle w:val="StyleUnderline"/>
        </w:rPr>
        <w:t xml:space="preserve"> as well as </w:t>
      </w:r>
      <w:r w:rsidRPr="005743F1">
        <w:rPr>
          <w:rStyle w:val="Emphasis"/>
        </w:rPr>
        <w:t>dual-use</w:t>
      </w:r>
      <w:r w:rsidRPr="00EC104B">
        <w:rPr>
          <w:rStyle w:val="Emphasis"/>
        </w:rPr>
        <w:t xml:space="preserve"> nature</w:t>
      </w:r>
      <w:r w:rsidRPr="00EC104B">
        <w:rPr>
          <w:sz w:val="14"/>
        </w:rPr>
        <w:t xml:space="preserve"> </w:t>
      </w:r>
      <w:r w:rsidRPr="00EC104B">
        <w:rPr>
          <w:rStyle w:val="StyleUnderline"/>
        </w:rPr>
        <w:t xml:space="preserve">of space </w:t>
      </w:r>
      <w:r w:rsidRPr="00C44A10">
        <w:rPr>
          <w:rStyle w:val="StyleUnderline"/>
          <w:highlight w:val="green"/>
        </w:rPr>
        <w:t>assets</w:t>
      </w:r>
      <w:r w:rsidRPr="00EC104B">
        <w:rPr>
          <w:rStyle w:val="StyleUnderline"/>
        </w:rPr>
        <w:t xml:space="preserve">, the </w:t>
      </w:r>
      <w:r w:rsidRPr="00C44A10">
        <w:rPr>
          <w:rStyle w:val="StyleUnderline"/>
          <w:highlight w:val="green"/>
        </w:rPr>
        <w:t xml:space="preserve">difficulty of </w:t>
      </w:r>
      <w:r w:rsidRPr="00C44A10">
        <w:rPr>
          <w:rStyle w:val="Emphasis"/>
          <w:highlight w:val="green"/>
        </w:rPr>
        <w:t>attribution</w:t>
      </w:r>
      <w:r w:rsidRPr="00C44A10">
        <w:rPr>
          <w:rStyle w:val="StyleUnderline"/>
          <w:highlight w:val="green"/>
        </w:rPr>
        <w:t xml:space="preserve"> </w:t>
      </w:r>
      <w:r w:rsidRPr="00EC104B">
        <w:rPr>
          <w:rStyle w:val="StyleUnderline"/>
        </w:rPr>
        <w:t xml:space="preserve">and </w:t>
      </w:r>
      <w:r w:rsidRPr="00EC104B">
        <w:rPr>
          <w:rStyle w:val="Emphasis"/>
        </w:rPr>
        <w:t>seeing what is happening</w:t>
      </w:r>
      <w:r w:rsidRPr="00C44A10">
        <w:rPr>
          <w:rStyle w:val="StyleUnderline"/>
          <w:highlight w:val="green"/>
        </w:rPr>
        <w:t xml:space="preserve">, and </w:t>
      </w:r>
      <w:r w:rsidRPr="00EC104B">
        <w:rPr>
          <w:rStyle w:val="StyleUnderline"/>
        </w:rPr>
        <w:t xml:space="preserve">the </w:t>
      </w:r>
      <w:r w:rsidRPr="005743F1">
        <w:rPr>
          <w:rStyle w:val="Emphasis"/>
        </w:rPr>
        <w:t xml:space="preserve">inherent vulnerability of </w:t>
      </w:r>
      <w:r w:rsidRPr="00C44A10">
        <w:rPr>
          <w:rStyle w:val="Emphasis"/>
          <w:highlight w:val="green"/>
        </w:rPr>
        <w:t>satellites</w:t>
      </w:r>
      <w:r w:rsidRPr="00C44A10">
        <w:rPr>
          <w:rStyle w:val="StyleUnderline"/>
          <w:highlight w:val="green"/>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42A7D023" w14:textId="77777777" w:rsidR="00362AAD" w:rsidRDefault="00362AAD" w:rsidP="00362AAD"/>
    <w:p w14:paraId="3AE8A303" w14:textId="77777777" w:rsidR="00362AAD" w:rsidRPr="00B84AED" w:rsidRDefault="00362AAD" w:rsidP="00362AAD">
      <w:pPr>
        <w:pStyle w:val="Heading4"/>
      </w:pPr>
      <w:r>
        <w:t xml:space="preserve">Instead of appropriating outer space, space should be placed into a public trust that manages an open access </w:t>
      </w:r>
      <w:proofErr w:type="gramStart"/>
      <w:r>
        <w:t>commons</w:t>
      </w:r>
      <w:proofErr w:type="gramEnd"/>
      <w:r>
        <w:t xml:space="preserve">. </w:t>
      </w:r>
      <w:r>
        <w:rPr>
          <w:rFonts w:cs="Times New Roman"/>
        </w:rPr>
        <w:t>This principle as a guiding legal doctrine is</w:t>
      </w:r>
      <w:r w:rsidRPr="00EC104B">
        <w:rPr>
          <w:rFonts w:cs="Times New Roman"/>
        </w:rPr>
        <w:t xml:space="preserve">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w:t>
      </w:r>
      <w:r>
        <w:rPr>
          <w:rFonts w:cs="Times New Roman"/>
        </w:rPr>
        <w:t xml:space="preserve"> it</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09C26AD5" w14:textId="77777777" w:rsidR="00362AAD" w:rsidRPr="00EC104B" w:rsidRDefault="00362AAD" w:rsidP="00362AAD">
      <w:r w:rsidRPr="00EC104B">
        <w:rPr>
          <w:rStyle w:val="Style13ptBold"/>
        </w:rPr>
        <w:t>Babcock, 19</w:t>
      </w:r>
      <w:r w:rsidRPr="00EC104B">
        <w:t xml:space="preserve"> -- Professor of Law, Georgetown University Law Center</w:t>
      </w:r>
    </w:p>
    <w:p w14:paraId="02891E76" w14:textId="77777777" w:rsidR="00362AAD" w:rsidRPr="00EC104B" w:rsidRDefault="00362AAD" w:rsidP="00362AAD">
      <w:r w:rsidRPr="00EC104B">
        <w:t xml:space="preserve">[Hope M., B.A., Smith College; L.L.B., Yale, "The Public Trust Doctrine, Outer Space, and the Global Commons: The to Call Home ET", Syracuse Law Review, Vol. 69, No. 2, 2019, p. 191-262, </w:t>
      </w:r>
      <w:hyperlink r:id="rId10" w:history="1">
        <w:r w:rsidRPr="00EC104B">
          <w:rPr>
            <w:rStyle w:val="Hyperlink"/>
          </w:rPr>
          <w:t>https://scholarship.law.georgetown.edu/facpub/2201</w:t>
        </w:r>
      </w:hyperlink>
      <w:r w:rsidRPr="00EC104B">
        <w:t xml:space="preserve">, accessed 1-14-22] </w:t>
      </w:r>
    </w:p>
    <w:p w14:paraId="6162475E" w14:textId="77777777" w:rsidR="00362AAD" w:rsidRPr="00EC104B" w:rsidRDefault="00362AAD" w:rsidP="00362AAD"/>
    <w:p w14:paraId="1258CB54" w14:textId="77777777" w:rsidR="00362AAD" w:rsidRPr="00EC104B" w:rsidRDefault="00362AAD" w:rsidP="00362AAD">
      <w:pPr>
        <w:rPr>
          <w:sz w:val="12"/>
        </w:rPr>
      </w:pPr>
      <w:r w:rsidRPr="00EC104B">
        <w:rPr>
          <w:sz w:val="12"/>
        </w:rPr>
        <w:t>V. HOW TO MANAGE PROPERTY IN OUTER SPACE</w:t>
      </w:r>
    </w:p>
    <w:p w14:paraId="737D0864" w14:textId="77777777" w:rsidR="00362AAD" w:rsidRPr="00EC104B" w:rsidRDefault="00362AAD" w:rsidP="00362AAD">
      <w:pPr>
        <w:ind w:left="720"/>
        <w:rPr>
          <w:sz w:val="12"/>
        </w:rPr>
      </w:pPr>
      <w:r w:rsidRPr="00EC104B">
        <w:rPr>
          <w:rStyle w:val="StyleUnderline"/>
        </w:rPr>
        <w:t>[</w:t>
      </w:r>
      <w:r w:rsidRPr="00C44A10">
        <w:rPr>
          <w:rStyle w:val="StyleUnderline"/>
          <w:highlight w:val="green"/>
        </w:rPr>
        <w:t>W]e must</w:t>
      </w:r>
      <w:r w:rsidRPr="00EC104B">
        <w:rPr>
          <w:rStyle w:val="StyleUnderline"/>
        </w:rPr>
        <w:t xml:space="preserve"> accord the highest priority to efforts to </w:t>
      </w:r>
      <w:r w:rsidRPr="00C44A10">
        <w:rPr>
          <w:rStyle w:val="StyleUnderline"/>
          <w:highlight w:val="green"/>
        </w:rPr>
        <w:t>solve</w:t>
      </w:r>
      <w:r w:rsidRPr="00EC104B">
        <w:rPr>
          <w:rStyle w:val="StyleUnderline"/>
        </w:rPr>
        <w:t xml:space="preserve"> or avoid </w:t>
      </w:r>
      <w:r w:rsidRPr="00C44A10">
        <w:rPr>
          <w:rStyle w:val="StyleUnderline"/>
          <w:highlight w:val="green"/>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1EB7CAFB" w14:textId="77777777" w:rsidR="00362AAD" w:rsidRPr="00EC104B" w:rsidRDefault="00362AAD" w:rsidP="00362AAD">
      <w:pPr>
        <w:rPr>
          <w:sz w:val="12"/>
        </w:rPr>
      </w:pPr>
      <w:r w:rsidRPr="00C44A10">
        <w:rPr>
          <w:rStyle w:val="StyleUnderline"/>
          <w:highlight w:val="green"/>
        </w:rPr>
        <w:t xml:space="preserve">The </w:t>
      </w:r>
      <w:r w:rsidRPr="00C44A10">
        <w:rPr>
          <w:rStyle w:val="Emphasis"/>
          <w:highlight w:val="green"/>
        </w:rPr>
        <w:t>lack of property lines</w:t>
      </w:r>
      <w:r w:rsidRPr="00EC104B">
        <w:rPr>
          <w:rStyle w:val="StyleUnderline"/>
        </w:rPr>
        <w:t xml:space="preserve"> or boundaries </w:t>
      </w:r>
      <w:r w:rsidRPr="00C44A10">
        <w:rPr>
          <w:rStyle w:val="StyleUnderline"/>
          <w:highlight w:val="green"/>
        </w:rPr>
        <w:t xml:space="preserve">in outer space make it </w:t>
      </w:r>
      <w:r w:rsidRPr="00C44A10">
        <w:rPr>
          <w:rStyle w:val="Emphasis"/>
          <w:highlight w:val="green"/>
        </w:rPr>
        <w:t xml:space="preserve">difficult to delineate </w:t>
      </w:r>
      <w:r w:rsidRPr="00C44A10">
        <w:rPr>
          <w:rStyle w:val="StyleUnderline"/>
          <w:highlight w:val="green"/>
        </w:rPr>
        <w:t xml:space="preserve">an individual claim to ownership, which could lead to </w:t>
      </w:r>
      <w:r w:rsidRPr="00C44A10">
        <w:rPr>
          <w:rStyle w:val="Emphasis"/>
          <w:highlight w:val="green"/>
        </w:rPr>
        <w:t>overlapping</w:t>
      </w:r>
      <w:r w:rsidRPr="00C44A10">
        <w:rPr>
          <w:rStyle w:val="StyleUnderline"/>
          <w:highlight w:val="green"/>
        </w:rPr>
        <w:t xml:space="preserve"> and </w:t>
      </w:r>
      <w:r w:rsidRPr="00C44A10">
        <w:rPr>
          <w:rStyle w:val="Emphasis"/>
          <w:highlight w:val="green"/>
        </w:rPr>
        <w:t>conflicting claims</w:t>
      </w:r>
      <w:r w:rsidRPr="00EC104B">
        <w:rPr>
          <w:rStyle w:val="StyleUnderline"/>
        </w:rPr>
        <w:t xml:space="preserve"> of development rights</w:t>
      </w:r>
      <w:r w:rsidRPr="00EC104B">
        <w:rPr>
          <w:sz w:val="12"/>
        </w:rPr>
        <w:t xml:space="preserve">. </w:t>
      </w:r>
      <w:r w:rsidRPr="00C44A10">
        <w:rPr>
          <w:rStyle w:val="StyleUnderline"/>
          <w:highlight w:val="green"/>
        </w:rPr>
        <w:t xml:space="preserve">Assertion of ownership rights over space and its resources </w:t>
      </w:r>
      <w:r w:rsidRPr="00C44A10">
        <w:rPr>
          <w:rStyle w:val="Emphasis"/>
          <w:highlight w:val="green"/>
        </w:rPr>
        <w:t>conflicts with the ban on appropriation</w:t>
      </w:r>
      <w:r w:rsidRPr="00EC104B">
        <w:rPr>
          <w:rStyle w:val="StyleUnderline"/>
        </w:rPr>
        <w:t xml:space="preserve"> of outer space in the governing treaties </w:t>
      </w:r>
      <w:r w:rsidRPr="00C44A10">
        <w:rPr>
          <w:rStyle w:val="StyleUnderline"/>
          <w:highlight w:val="green"/>
        </w:rPr>
        <w:t xml:space="preserve">and could lead to </w:t>
      </w:r>
      <w:r w:rsidRPr="00C44A10">
        <w:rPr>
          <w:rStyle w:val="Emphasis"/>
          <w:highlight w:val="green"/>
        </w:rPr>
        <w:t>rivalrous conditions</w:t>
      </w:r>
      <w:r w:rsidRPr="00EC104B">
        <w:rPr>
          <w:rStyle w:val="StyleUnderline"/>
        </w:rPr>
        <w:t xml:space="preserve">, perhaps </w:t>
      </w:r>
      <w:r w:rsidRPr="00C44A10">
        <w:rPr>
          <w:rStyle w:val="Emphasis"/>
          <w:highlight w:val="green"/>
        </w:rPr>
        <w:t>even</w:t>
      </w:r>
      <w:r w:rsidRPr="00EC104B">
        <w:rPr>
          <w:rStyle w:val="Emphasis"/>
        </w:rPr>
        <w:t xml:space="preserve"> to </w:t>
      </w:r>
      <w:r w:rsidRPr="00C44A10">
        <w:rPr>
          <w:rStyle w:val="Emphasis"/>
          <w:highlight w:val="green"/>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0BF2D355" w14:textId="77777777" w:rsidR="00362AAD" w:rsidRPr="00EC104B" w:rsidRDefault="00362AAD" w:rsidP="00362AAD">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7DA216AD" w14:textId="77777777" w:rsidR="00362AAD" w:rsidRPr="00EC104B" w:rsidRDefault="00362AAD" w:rsidP="00362AAD">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4E4CF0E5" w14:textId="77777777" w:rsidR="00362AAD" w:rsidRPr="00EC104B" w:rsidRDefault="00362AAD" w:rsidP="00362AAD">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78C25961" w14:textId="77777777" w:rsidR="00362AAD" w:rsidRPr="00EC104B" w:rsidRDefault="00362AAD" w:rsidP="00362AAD">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52EBD66C" w14:textId="77777777" w:rsidR="00362AAD" w:rsidRPr="00EC104B" w:rsidRDefault="00362AAD" w:rsidP="00362AAD">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3C8DD490" w14:textId="77777777" w:rsidR="00362AAD" w:rsidRPr="00EC104B" w:rsidRDefault="00362AAD" w:rsidP="00362AAD">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28205E4C" w14:textId="77777777" w:rsidR="00362AAD" w:rsidRPr="00EC104B" w:rsidRDefault="00362AAD" w:rsidP="00362AAD">
      <w:pPr>
        <w:rPr>
          <w:sz w:val="12"/>
        </w:rPr>
      </w:pPr>
      <w:r w:rsidRPr="00C44A10">
        <w:rPr>
          <w:rStyle w:val="StyleUnderline"/>
          <w:highlight w:val="green"/>
        </w:rPr>
        <w:t>The PTD offers</w:t>
      </w:r>
      <w:r w:rsidRPr="00EC104B">
        <w:rPr>
          <w:rStyle w:val="StyleUnderline"/>
        </w:rPr>
        <w:t xml:space="preserve"> both </w:t>
      </w:r>
      <w:r w:rsidRPr="00C44A10">
        <w:rPr>
          <w:rStyle w:val="StyleUnderline"/>
          <w:highlight w:val="green"/>
        </w:rPr>
        <w:t xml:space="preserve">an approach for </w:t>
      </w:r>
      <w:r w:rsidRPr="00C44A10">
        <w:rPr>
          <w:rStyle w:val="Emphasis"/>
          <w:highlight w:val="green"/>
        </w:rPr>
        <w:t>managing an 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9C2487">
        <w:rPr>
          <w:rStyle w:val="StyleUnderline"/>
        </w:rPr>
        <w:t xml:space="preserve">the “sovereign holds certain common properties in trust </w:t>
      </w:r>
      <w:r w:rsidRPr="009C2487">
        <w:rPr>
          <w:rStyle w:val="Emphasis"/>
        </w:rPr>
        <w:t>in perpetuity</w:t>
      </w:r>
      <w:r w:rsidRPr="009C2487">
        <w:rPr>
          <w:rStyle w:val="StyleUnderline"/>
        </w:rPr>
        <w:t xml:space="preserve"> for the free and unimpeded use of the general </w:t>
      </w:r>
      <w:r w:rsidRPr="009C2487">
        <w:rPr>
          <w:rStyle w:val="Emphasis"/>
        </w:rPr>
        <w:t>public</w:t>
      </w:r>
      <w:r w:rsidRPr="00EC104B">
        <w:rPr>
          <w:sz w:val="12"/>
        </w:rPr>
        <w:t xml:space="preserve">.”508 </w:t>
      </w:r>
      <w:r w:rsidRPr="00C44A10">
        <w:rPr>
          <w:rStyle w:val="StyleUnderline"/>
          <w:highlight w:val="green"/>
        </w:rPr>
        <w:t>The public’s right to access and use</w:t>
      </w:r>
      <w:r w:rsidRPr="00EC104B">
        <w:rPr>
          <w:rStyle w:val="StyleUnderline"/>
        </w:rPr>
        <w:t xml:space="preserve"> trust </w:t>
      </w:r>
      <w:r w:rsidRPr="00C44A10">
        <w:rPr>
          <w:rStyle w:val="StyleUnderline"/>
          <w:highlight w:val="green"/>
        </w:rPr>
        <w:t xml:space="preserve">resources is </w:t>
      </w:r>
      <w:r w:rsidRPr="00C44A10">
        <w:rPr>
          <w:rStyle w:val="Emphasis"/>
          <w:highlight w:val="green"/>
        </w:rPr>
        <w:t>never lost</w:t>
      </w:r>
      <w:r w:rsidRPr="00EC104B">
        <w:rPr>
          <w:rStyle w:val="StyleUnderline"/>
        </w:rPr>
        <w:t xml:space="preserve">, </w:t>
      </w:r>
      <w:r w:rsidRPr="009C2487">
        <w:rPr>
          <w:rStyle w:val="StyleUnderline"/>
        </w:rPr>
        <w:t>and neither the government nor private individuals can alienate</w:t>
      </w:r>
      <w:r w:rsidRPr="00EC104B">
        <w:rPr>
          <w:rStyle w:val="StyleUnderline"/>
        </w:rPr>
        <w:t xml:space="preserve"> or otherwise adversely affect </w:t>
      </w:r>
      <w:r w:rsidRPr="009C2487">
        <w:rPr>
          <w:rStyle w:val="StyleUnderline"/>
        </w:rPr>
        <w:t>those resources unless</w:t>
      </w:r>
      <w:r w:rsidRPr="00EC104B">
        <w:rPr>
          <w:rStyle w:val="StyleUnderline"/>
        </w:rPr>
        <w:t xml:space="preserve"> for a comparable public purpose</w:t>
      </w:r>
      <w:r w:rsidRPr="00EC104B">
        <w:rPr>
          <w:sz w:val="12"/>
        </w:rPr>
        <w:t>.509 The resources the doctrine protects “have long been part of a ‘taxonomy of property’ [that recognizes] the division of natural wealth into private and public property.”510</w:t>
      </w:r>
    </w:p>
    <w:p w14:paraId="7CCE561C" w14:textId="77777777" w:rsidR="00362AAD" w:rsidRPr="00EC104B" w:rsidRDefault="00362AAD" w:rsidP="00362AAD">
      <w:pPr>
        <w:rPr>
          <w:sz w:val="12"/>
        </w:rPr>
      </w:pPr>
      <w:r w:rsidRPr="00EC104B">
        <w:rPr>
          <w:rStyle w:val="StyleUnderline"/>
        </w:rPr>
        <w:t>“</w:t>
      </w:r>
      <w:r w:rsidRPr="00C44A10">
        <w:rPr>
          <w:rStyle w:val="StyleUnderline"/>
          <w:highlight w:val="green"/>
        </w:rPr>
        <w:t>The doctrine places</w:t>
      </w:r>
      <w:r w:rsidRPr="00EC104B">
        <w:rPr>
          <w:rStyle w:val="StyleUnderline"/>
        </w:rPr>
        <w:t xml:space="preserve"> on </w:t>
      </w:r>
      <w:r w:rsidRPr="00C44A10">
        <w:rPr>
          <w:rStyle w:val="StyleUnderline"/>
          <w:highlight w:val="green"/>
        </w:rPr>
        <w:t>governments</w:t>
      </w:r>
      <w:r w:rsidRPr="00EC104B">
        <w:rPr>
          <w:rStyle w:val="StyleUnderline"/>
        </w:rPr>
        <w:t xml:space="preserve"> ‘</w:t>
      </w:r>
      <w:r w:rsidRPr="00C44A10">
        <w:rPr>
          <w:rStyle w:val="StyleUnderline"/>
          <w:highlight w:val="green"/>
        </w:rPr>
        <w:t>an affirmative</w:t>
      </w:r>
      <w:r w:rsidRPr="00EC104B">
        <w:rPr>
          <w:rStyle w:val="StyleUnderline"/>
        </w:rPr>
        <w:t xml:space="preserve">, ongoing </w:t>
      </w:r>
      <w:r w:rsidRPr="00C44A10">
        <w:rPr>
          <w:rStyle w:val="StyleUnderline"/>
          <w:highlight w:val="green"/>
        </w:rPr>
        <w:t>duty to safeguard the long-term preservation of those 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C44A10">
        <w:rPr>
          <w:rStyle w:val="StyleUnderline"/>
          <w:highlight w:val="green"/>
        </w:rPr>
        <w:t>Government agencies have the</w:t>
      </w:r>
      <w:r w:rsidRPr="00EC104B">
        <w:rPr>
          <w:rStyle w:val="StyleUnderline"/>
        </w:rPr>
        <w:t xml:space="preserve"> non-rescindable </w:t>
      </w:r>
      <w:r w:rsidRPr="00C44A10">
        <w:rPr>
          <w:rStyle w:val="StyleUnderline"/>
          <w:highlight w:val="green"/>
        </w:rPr>
        <w:t>power to revoke</w:t>
      </w:r>
      <w:r w:rsidRPr="00EC104B">
        <w:rPr>
          <w:rStyle w:val="StyleUnderline"/>
        </w:rPr>
        <w:t xml:space="preserve"> uses of trust resources that are inconsistent with the doctrine</w:t>
      </w:r>
      <w:r w:rsidRPr="00EC104B">
        <w:rPr>
          <w:sz w:val="12"/>
        </w:rPr>
        <w:t xml:space="preserve">.515 This effectively places a permanent easement over trust resources that burdens their ownership with an overriding public interest in the preservation of those resources.516 However, </w:t>
      </w:r>
      <w:r w:rsidRPr="00EC104B">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C44A10">
        <w:rPr>
          <w:rStyle w:val="StyleUnderline"/>
          <w:highlight w:val="green"/>
        </w:rPr>
        <w:t>The PTD</w:t>
      </w:r>
      <w:r w:rsidRPr="00EC104B">
        <w:rPr>
          <w:rStyle w:val="StyleUnderline"/>
        </w:rPr>
        <w:t xml:space="preserve">, therefore, </w:t>
      </w:r>
      <w:r w:rsidRPr="00C44A10">
        <w:rPr>
          <w:rStyle w:val="StyleUnderline"/>
          <w:highlight w:val="green"/>
        </w:rPr>
        <w:t>protects</w:t>
      </w:r>
      <w:r w:rsidRPr="00EC104B">
        <w:rPr>
          <w:rStyle w:val="StyleUnderline"/>
        </w:rPr>
        <w:t xml:space="preserve"> the “people’s </w:t>
      </w:r>
      <w:r w:rsidRPr="00C44A10">
        <w:rPr>
          <w:rStyle w:val="StyleUnderline"/>
          <w:highlight w:val="green"/>
        </w:rPr>
        <w:t>common heritage</w:t>
      </w:r>
      <w:r w:rsidRPr="00EC104B">
        <w:rPr>
          <w:rStyle w:val="StyleUnderline"/>
        </w:rPr>
        <w:t>,</w:t>
      </w:r>
      <w:r w:rsidRPr="00EC104B">
        <w:rPr>
          <w:sz w:val="12"/>
        </w:rPr>
        <w:t>”518 just as Article 11 of the Moon Treaty protects outer space as part of the common heritage of mankind.519</w:t>
      </w:r>
    </w:p>
    <w:p w14:paraId="12CA5B79" w14:textId="77777777" w:rsidR="00362AAD" w:rsidRPr="00EC104B" w:rsidRDefault="00362AAD" w:rsidP="00362AAD">
      <w:pPr>
        <w:rPr>
          <w:sz w:val="12"/>
        </w:rPr>
      </w:pPr>
      <w:r w:rsidRPr="00C44A10">
        <w:rPr>
          <w:rStyle w:val="StyleUnderline"/>
          <w:highlight w:val="green"/>
        </w:rPr>
        <w:t>The doctrine</w:t>
      </w:r>
      <w:r w:rsidRPr="00EC104B">
        <w:rPr>
          <w:rStyle w:val="StyleUnderline"/>
        </w:rPr>
        <w:t xml:space="preserve"> also </w:t>
      </w:r>
      <w:r w:rsidRPr="00C44A10">
        <w:rPr>
          <w:rStyle w:val="StyleUnderline"/>
          <w:highlight w:val="green"/>
        </w:rPr>
        <w:t>appears</w:t>
      </w:r>
      <w:r w:rsidRPr="00EC104B">
        <w:rPr>
          <w:rStyle w:val="StyleUnderline"/>
        </w:rPr>
        <w:t xml:space="preserve"> to be </w:t>
      </w:r>
      <w:r w:rsidRPr="00C44A10">
        <w:rPr>
          <w:rStyle w:val="Emphasis"/>
          <w:highlight w:val="green"/>
        </w:rPr>
        <w:t>infinitely malleable</w:t>
      </w:r>
      <w:r w:rsidRPr="00EC104B">
        <w:rPr>
          <w:sz w:val="12"/>
        </w:rPr>
        <w:t>.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w:t>
      </w:r>
      <w:r w:rsidRPr="009C2487">
        <w:rPr>
          <w:sz w:val="12"/>
        </w:rPr>
        <w:t xml:space="preserve">521 </w:t>
      </w:r>
      <w:r w:rsidRPr="009C2487">
        <w:rPr>
          <w:rStyle w:val="StyleUnderline"/>
        </w:rPr>
        <w:t>Over time, the scope and application of the doctrine broadened to protect more</w:t>
      </w:r>
      <w:r w:rsidRPr="00EC104B">
        <w:rPr>
          <w:rStyle w:val="StyleUnderline"/>
        </w:rPr>
        <w:t xml:space="preserv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7823E8A0" w14:textId="77777777" w:rsidR="00362AAD" w:rsidRPr="00EC104B" w:rsidRDefault="00362AAD" w:rsidP="00362AAD">
      <w:pPr>
        <w:rPr>
          <w:sz w:val="12"/>
        </w:rPr>
      </w:pPr>
      <w:r w:rsidRPr="00C44A10">
        <w:rPr>
          <w:rStyle w:val="StyleUnderline"/>
          <w:highlight w:val="green"/>
        </w:rPr>
        <w:t>A doctrine</w:t>
      </w:r>
      <w:r w:rsidRPr="00EC104B">
        <w:rPr>
          <w:rStyle w:val="StyleUnderline"/>
        </w:rPr>
        <w:t xml:space="preserve"> that imposes a perpetual duty on the sovereign to preserve trust resources, </w:t>
      </w:r>
      <w:r w:rsidRPr="00C44A10">
        <w:rPr>
          <w:rStyle w:val="StyleUnderline"/>
          <w:highlight w:val="green"/>
        </w:rPr>
        <w:t>prevents</w:t>
      </w:r>
      <w:r w:rsidRPr="00EC104B">
        <w:rPr>
          <w:rStyle w:val="StyleUnderline"/>
        </w:rPr>
        <w:t xml:space="preserve"> their </w:t>
      </w:r>
      <w:r w:rsidRPr="00C44A10">
        <w:rPr>
          <w:rStyle w:val="Emphasis"/>
          <w:highlight w:val="green"/>
        </w:rPr>
        <w:t>alienation</w:t>
      </w:r>
      <w:r w:rsidRPr="00C44A10">
        <w:rPr>
          <w:rStyle w:val="StyleUnderline"/>
          <w:highlight w:val="green"/>
        </w:rPr>
        <w:t xml:space="preserve"> for private benefit,</w:t>
      </w:r>
      <w:r w:rsidRPr="00EC104B">
        <w:rPr>
          <w:rStyle w:val="StyleUnderline"/>
        </w:rPr>
        <w:t xml:space="preserve"> assures public access to them</w:t>
      </w:r>
      <w:r w:rsidRPr="00CD1AE9">
        <w:rPr>
          <w:rStyle w:val="StyleUnderline"/>
        </w:rPr>
        <w:t>, and 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C44A10">
        <w:rPr>
          <w:rStyle w:val="StyleUnderline"/>
          <w:highlight w:val="green"/>
        </w:rPr>
        <w:t>public access</w:t>
      </w:r>
      <w:r w:rsidRPr="00EC104B">
        <w:rPr>
          <w:rStyle w:val="StyleUnderline"/>
        </w:rPr>
        <w:t xml:space="preserve"> to trust resources is so central to the doctrine </w:t>
      </w:r>
      <w:r w:rsidRPr="00C44A10">
        <w:rPr>
          <w:rStyle w:val="StyleUnderline"/>
          <w:highlight w:val="green"/>
        </w:rPr>
        <w:t xml:space="preserve">makes it </w:t>
      </w:r>
      <w:r w:rsidRPr="00C44A10">
        <w:rPr>
          <w:rStyle w:val="Emphasis"/>
          <w:highlight w:val="green"/>
        </w:rPr>
        <w:t>reflective</w:t>
      </w:r>
      <w:r w:rsidRPr="00EC104B">
        <w:rPr>
          <w:rStyle w:val="StyleUnderline"/>
        </w:rPr>
        <w:t xml:space="preserve">, not contradictory, </w:t>
      </w:r>
      <w:r w:rsidRPr="00C44A10">
        <w:rPr>
          <w:rStyle w:val="StyleUnderline"/>
          <w:highlight w:val="green"/>
        </w:rPr>
        <w:t>of</w:t>
      </w:r>
      <w:r w:rsidRPr="00EC104B">
        <w:rPr>
          <w:rStyle w:val="StyleUnderline"/>
        </w:rPr>
        <w:t xml:space="preserve"> international space </w:t>
      </w:r>
      <w:r w:rsidRPr="00C44A10">
        <w:rPr>
          <w:rStyle w:val="StyleUnderline"/>
          <w:highlight w:val="green"/>
        </w:rPr>
        <w:t xml:space="preserve">law’s </w:t>
      </w:r>
      <w:r w:rsidRPr="00C44A10">
        <w:rPr>
          <w:rStyle w:val="Emphasis"/>
          <w:highlight w:val="green"/>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C44A10">
        <w:rPr>
          <w:rStyle w:val="Emphasis"/>
          <w:highlight w:val="green"/>
        </w:rPr>
        <w:t>no separate apparatus</w:t>
      </w:r>
      <w:r w:rsidRPr="00C44A10">
        <w:rPr>
          <w:rStyle w:val="StyleUnderline"/>
          <w:highlight w:val="green"/>
        </w:rPr>
        <w:t xml:space="preserve"> is required</w:t>
      </w:r>
      <w:r w:rsidRPr="00EC104B">
        <w:rPr>
          <w:rStyle w:val="StyleUnderline"/>
        </w:rPr>
        <w:t xml:space="preserve"> to implement </w:t>
      </w:r>
      <w:r w:rsidRPr="00CD1AE9">
        <w:rPr>
          <w:rStyle w:val="StyleUnderline"/>
        </w:rPr>
        <w:t xml:space="preserve">it, and </w:t>
      </w:r>
      <w:r w:rsidRPr="00C44A10">
        <w:rPr>
          <w:rStyle w:val="StyleUnderline"/>
          <w:highlight w:val="green"/>
        </w:rPr>
        <w:t>the doctrine has shown</w:t>
      </w:r>
      <w:r w:rsidRPr="00EC104B">
        <w:rPr>
          <w:rStyle w:val="StyleUnderline"/>
        </w:rPr>
        <w:t xml:space="preserve"> itself </w:t>
      </w:r>
      <w:r w:rsidRPr="00C44A10">
        <w:rPr>
          <w:rStyle w:val="StyleUnderline"/>
          <w:highlight w:val="green"/>
        </w:rPr>
        <w:t>to be</w:t>
      </w:r>
      <w:r w:rsidRPr="00EC104B">
        <w:rPr>
          <w:rStyle w:val="StyleUnderline"/>
        </w:rPr>
        <w:t xml:space="preserve"> </w:t>
      </w:r>
      <w:r w:rsidRPr="00EC104B">
        <w:rPr>
          <w:rStyle w:val="Emphasis"/>
        </w:rPr>
        <w:t xml:space="preserve">highly adaptable and </w:t>
      </w:r>
      <w:r w:rsidRPr="00C44A10">
        <w:rPr>
          <w:rStyle w:val="Emphasis"/>
          <w:highlight w:val="green"/>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14A040C2" w14:textId="77777777" w:rsidR="00362AAD" w:rsidRPr="00EC104B" w:rsidRDefault="00362AAD" w:rsidP="00362AAD">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62E1050D" w14:textId="77777777" w:rsidR="00362AAD" w:rsidRPr="00EC104B" w:rsidRDefault="00362AAD" w:rsidP="00362AAD">
      <w:pPr>
        <w:rPr>
          <w:sz w:val="12"/>
        </w:rPr>
      </w:pPr>
      <w:r w:rsidRPr="00EC104B">
        <w:rPr>
          <w:sz w:val="12"/>
        </w:rPr>
        <w:t>CONCLUSION</w:t>
      </w:r>
    </w:p>
    <w:p w14:paraId="6D8BB4DD" w14:textId="77777777" w:rsidR="00362AAD" w:rsidRPr="00EC104B" w:rsidRDefault="00362AAD" w:rsidP="00362AAD">
      <w:pPr>
        <w:ind w:left="720"/>
        <w:rPr>
          <w:sz w:val="12"/>
        </w:rPr>
      </w:pPr>
      <w:r w:rsidRPr="00EC104B">
        <w:rPr>
          <w:sz w:val="12"/>
        </w:rPr>
        <w:t>“Only a legal system that accommodates both the human need for resources and the necessary preservation of mankind’s common heritage can fulfill these criteria.”534</w:t>
      </w:r>
    </w:p>
    <w:p w14:paraId="23A666C4" w14:textId="77777777" w:rsidR="00362AAD" w:rsidRPr="00EC104B" w:rsidRDefault="00362AAD" w:rsidP="00362AAD">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1C13702" w14:textId="77777777" w:rsidR="00362AAD" w:rsidRPr="00EC104B" w:rsidRDefault="00362AAD" w:rsidP="00362AAD">
      <w:pPr>
        <w:rPr>
          <w:sz w:val="12"/>
        </w:rPr>
      </w:pPr>
      <w:r w:rsidRPr="00C44A10">
        <w:rPr>
          <w:rStyle w:val="StyleUnderline"/>
          <w:highlight w:val="green"/>
        </w:rPr>
        <w:t>In the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C44A10">
        <w:rPr>
          <w:rStyle w:val="StyleUnderline"/>
          <w:highlight w:val="green"/>
        </w:rPr>
        <w:t>strong</w:t>
      </w:r>
      <w:r w:rsidRPr="00EC104B">
        <w:rPr>
          <w:rStyle w:val="StyleUnderline"/>
        </w:rPr>
        <w:t xml:space="preserve"> management </w:t>
      </w:r>
      <w:r w:rsidRPr="00C44A10">
        <w:rPr>
          <w:rStyle w:val="StyleUnderline"/>
          <w:highlight w:val="green"/>
        </w:rPr>
        <w:t xml:space="preserve">controls will be </w:t>
      </w:r>
      <w:r w:rsidRPr="00C44A10">
        <w:rPr>
          <w:rStyle w:val="Emphasis"/>
          <w:highlight w:val="green"/>
        </w:rPr>
        <w:t>necessary</w:t>
      </w:r>
      <w:r w:rsidRPr="00C44A10">
        <w:rPr>
          <w:rStyle w:val="StyleUnderline"/>
          <w:highlight w:val="green"/>
        </w:rPr>
        <w:t xml:space="preserve"> to </w:t>
      </w:r>
      <w:r w:rsidRPr="00C44A10">
        <w:rPr>
          <w:rStyle w:val="Emphasis"/>
          <w:highlight w:val="green"/>
        </w:rPr>
        <w:t>prevent destruction</w:t>
      </w:r>
      <w:r w:rsidRPr="00EC104B">
        <w:rPr>
          <w:rStyle w:val="StyleUnderline"/>
        </w:rPr>
        <w:t xml:space="preserve"> or </w:t>
      </w:r>
      <w:r w:rsidRPr="00C44A10">
        <w:rPr>
          <w:rStyle w:val="Emphasis"/>
          <w:highlight w:val="green"/>
        </w:rPr>
        <w:t>over-consumption</w:t>
      </w:r>
      <w:r w:rsidRPr="009C2487">
        <w:rPr>
          <w:rStyle w:val="StyleUnderline"/>
        </w:rPr>
        <w:t xml:space="preserve"> of</w:t>
      </w:r>
      <w:r w:rsidRPr="00EC104B">
        <w:rPr>
          <w:rStyle w:val="StyleUnderline"/>
        </w:rPr>
        <w:t xml:space="preserve"> celestial </w:t>
      </w:r>
      <w:r w:rsidRPr="009C2487">
        <w:rPr>
          <w:rStyle w:val="StyleUnderline"/>
        </w:rPr>
        <w:t xml:space="preserve">resources, as well as monopolization and </w:t>
      </w:r>
      <w:r w:rsidRPr="009C2487">
        <w:rPr>
          <w:rStyle w:val="Emphasis"/>
        </w:rPr>
        <w:t>competitive behavior</w:t>
      </w:r>
      <w:r w:rsidRPr="009C2487">
        <w:rPr>
          <w:rStyle w:val="StyleUnderline"/>
        </w:rPr>
        <w:t xml:space="preserve"> by participants, which could</w:t>
      </w:r>
      <w:r w:rsidRPr="00EC104B">
        <w:rPr>
          <w:rStyle w:val="StyleUnderline"/>
        </w:rPr>
        <w:t xml:space="preserve"> lead to hostilities and inequities</w:t>
      </w:r>
      <w:r w:rsidRPr="00EC104B">
        <w:rPr>
          <w:sz w:val="12"/>
        </w:rPr>
        <w:t>.</w:t>
      </w:r>
    </w:p>
    <w:p w14:paraId="2C681E58" w14:textId="77777777" w:rsidR="00362AAD" w:rsidRPr="00EC104B" w:rsidRDefault="00362AAD" w:rsidP="00362AAD">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160EEE9" w14:textId="2261722A" w:rsidR="00362AAD" w:rsidRDefault="00362AAD" w:rsidP="00362AAD">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C44A10">
        <w:rPr>
          <w:rStyle w:val="StyleUnderline"/>
          <w:highlight w:val="green"/>
        </w:rPr>
        <w:t>the PTD</w:t>
      </w:r>
      <w:r w:rsidRPr="00EC104B">
        <w:rPr>
          <w:sz w:val="12"/>
        </w:rPr>
        <w:t xml:space="preserve">, with its malleability, easy and cost-effective implementation and enforcement, non-consumption principle, and consistency with the goals that animate international space treaties, </w:t>
      </w:r>
      <w:r w:rsidRPr="00C44A10">
        <w:rPr>
          <w:rStyle w:val="StyleUnderline"/>
          <w:highlight w:val="green"/>
        </w:rPr>
        <w:t>seems best suited to</w:t>
      </w:r>
      <w:r w:rsidRPr="00EC104B">
        <w:rPr>
          <w:rStyle w:val="StyleUnderline"/>
        </w:rPr>
        <w:t xml:space="preserve"> the task of </w:t>
      </w:r>
      <w:r w:rsidRPr="00C44A10">
        <w:rPr>
          <w:rStyle w:val="StyleUnderline"/>
          <w:highlight w:val="green"/>
        </w:rPr>
        <w:t>protecti</w:t>
      </w:r>
      <w:r w:rsidRPr="00EC104B">
        <w:rPr>
          <w:rStyle w:val="StyleUnderline"/>
        </w:rPr>
        <w:t xml:space="preserve">ng the public’s interests in </w:t>
      </w:r>
      <w:r w:rsidRPr="00C44A10">
        <w:rPr>
          <w:rStyle w:val="StyleUnderline"/>
          <w:highlight w:val="green"/>
        </w:rPr>
        <w:t xml:space="preserve">the </w:t>
      </w:r>
      <w:r w:rsidRPr="00C44A10">
        <w:rPr>
          <w:rStyle w:val="Emphasis"/>
          <w:highlight w:val="green"/>
        </w:rPr>
        <w:t>global commons</w:t>
      </w:r>
      <w:r w:rsidRPr="00C44A10">
        <w:rPr>
          <w:rStyle w:val="StyleUnderline"/>
          <w:highlight w:val="green"/>
        </w:rPr>
        <w:t xml:space="preserve"> that is </w:t>
      </w:r>
      <w:r w:rsidRPr="00C44A10">
        <w:rPr>
          <w:rStyle w:val="Emphasis"/>
          <w:highlight w:val="green"/>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C44A10">
        <w:rPr>
          <w:rStyle w:val="StyleUnderline"/>
          <w:highlight w:val="green"/>
        </w:rPr>
        <w:t>the PTD</w:t>
      </w:r>
      <w:r w:rsidRPr="00EC104B">
        <w:rPr>
          <w:sz w:val="12"/>
        </w:rPr>
        <w:t xml:space="preserve"> to allow the application of private property management tools, like tradable </w:t>
      </w:r>
      <w:r w:rsidRPr="009C2487">
        <w:rPr>
          <w:sz w:val="12"/>
        </w:rPr>
        <w:t xml:space="preserve">development rights, </w:t>
      </w:r>
      <w:r w:rsidRPr="009C2487">
        <w:rPr>
          <w:rStyle w:val="Emphasis"/>
        </w:rPr>
        <w:t>will not only allow development</w:t>
      </w:r>
      <w:r w:rsidRPr="009C2487">
        <w:rPr>
          <w:rStyle w:val="StyleUnderline"/>
        </w:rPr>
        <w:t>, but also will assure</w:t>
      </w:r>
      <w:r w:rsidRPr="00EC104B">
        <w:rPr>
          <w:rStyle w:val="StyleUnderline"/>
        </w:rPr>
        <w:t xml:space="preserve"> that </w:t>
      </w:r>
      <w:r w:rsidRPr="009C2487">
        <w:rPr>
          <w:rStyle w:val="StyleUnderline"/>
        </w:rPr>
        <w:t>when it</w:t>
      </w:r>
      <w:r w:rsidRPr="00EC104B">
        <w:rPr>
          <w:rStyle w:val="StyleUnderline"/>
        </w:rPr>
        <w:t xml:space="preserve"> happens, it will not be just profitable for a few, but </w:t>
      </w:r>
      <w:r w:rsidRPr="00C44A10">
        <w:rPr>
          <w:rStyle w:val="StyleUnderline"/>
          <w:highlight w:val="green"/>
        </w:rPr>
        <w:t>will</w:t>
      </w:r>
      <w:r w:rsidRPr="00EC104B">
        <w:rPr>
          <w:rStyle w:val="StyleUnderline"/>
        </w:rPr>
        <w:t xml:space="preserve"> also </w:t>
      </w:r>
      <w:r w:rsidRPr="00C44A10">
        <w:rPr>
          <w:rStyle w:val="StyleUnderline"/>
          <w:highlight w:val="green"/>
        </w:rPr>
        <w:t xml:space="preserve">be </w:t>
      </w:r>
      <w:r w:rsidRPr="00C44A10">
        <w:rPr>
          <w:rStyle w:val="Emphasis"/>
          <w:highlight w:val="green"/>
        </w:rPr>
        <w:t>sustainable</w:t>
      </w:r>
      <w:r w:rsidRPr="00C44A10">
        <w:rPr>
          <w:rStyle w:val="StyleUnderline"/>
          <w:highlight w:val="green"/>
        </w:rPr>
        <w:t xml:space="preserve"> and </w:t>
      </w:r>
      <w:r w:rsidRPr="00C44A10">
        <w:rPr>
          <w:rStyle w:val="Emphasis"/>
          <w:highlight w:val="green"/>
        </w:rPr>
        <w:t>equitable</w:t>
      </w:r>
      <w:r w:rsidRPr="00EC104B">
        <w:rPr>
          <w:sz w:val="12"/>
        </w:rPr>
        <w:t>.</w:t>
      </w:r>
    </w:p>
    <w:p w14:paraId="13B7FC05" w14:textId="77777777" w:rsidR="00DC21C5" w:rsidRDefault="00DC21C5" w:rsidP="00DC21C5">
      <w:pPr>
        <w:pStyle w:val="Heading2"/>
      </w:pPr>
      <w:r>
        <w:t>Non-Ownership Counterplan</w:t>
      </w:r>
    </w:p>
    <w:p w14:paraId="144C0584" w14:textId="77777777" w:rsidR="00DC21C5" w:rsidRDefault="00DC21C5" w:rsidP="00DC21C5"/>
    <w:p w14:paraId="437C472F" w14:textId="77777777" w:rsidR="00DC21C5" w:rsidRDefault="00DC21C5" w:rsidP="00DC21C5">
      <w:pPr>
        <w:pStyle w:val="Heading3"/>
      </w:pPr>
      <w:r>
        <w:t>Top Level</w:t>
      </w:r>
    </w:p>
    <w:p w14:paraId="11C3B2B0" w14:textId="77777777" w:rsidR="00DC21C5" w:rsidRDefault="00DC21C5" w:rsidP="00DC21C5"/>
    <w:p w14:paraId="1BAAD0E6" w14:textId="77777777" w:rsidR="00DC21C5" w:rsidRDefault="00DC21C5" w:rsidP="00DC21C5"/>
    <w:p w14:paraId="031CBB8F" w14:textId="77777777" w:rsidR="00DC21C5" w:rsidRDefault="00DC21C5" w:rsidP="00DC21C5">
      <w:pPr>
        <w:pStyle w:val="Heading4"/>
      </w:pPr>
      <w:r>
        <w:t>Perm Do both—shields the link to the net benefit</w:t>
      </w:r>
    </w:p>
    <w:p w14:paraId="005412AD" w14:textId="77777777" w:rsidR="00DC21C5" w:rsidRDefault="00DC21C5" w:rsidP="00DC21C5"/>
    <w:p w14:paraId="345D3365" w14:textId="77777777" w:rsidR="00DC21C5" w:rsidRDefault="00DC21C5" w:rsidP="00DC21C5">
      <w:pPr>
        <w:pStyle w:val="Heading4"/>
      </w:pPr>
      <w:r>
        <w:t>The counterplan avoids the DA, which means straight turns to the DA impact turn the counterplan</w:t>
      </w:r>
    </w:p>
    <w:p w14:paraId="76896B2C" w14:textId="77777777" w:rsidR="00DC21C5" w:rsidRDefault="00DC21C5" w:rsidP="00DC21C5"/>
    <w:p w14:paraId="10E15D7D" w14:textId="77777777" w:rsidR="00DC21C5" w:rsidRDefault="00DC21C5" w:rsidP="00DC21C5">
      <w:pPr>
        <w:pStyle w:val="Heading4"/>
      </w:pPr>
      <w:r>
        <w:t xml:space="preserve">PTD in other areas exists now and thumps the link to the net benefit. These cards are decades old and the impact </w:t>
      </w:r>
      <w:proofErr w:type="spellStart"/>
      <w:r>
        <w:t>shoulda</w:t>
      </w:r>
      <w:proofErr w:type="spellEnd"/>
      <w:r>
        <w:t xml:space="preserve"> been triggered already.</w:t>
      </w:r>
    </w:p>
    <w:p w14:paraId="30CC4A78" w14:textId="77777777" w:rsidR="00DC21C5" w:rsidRDefault="00DC21C5" w:rsidP="00DC21C5"/>
    <w:p w14:paraId="2851B111" w14:textId="77777777" w:rsidR="00DC21C5" w:rsidRDefault="00DC21C5" w:rsidP="00DC21C5">
      <w:pPr>
        <w:pStyle w:val="Heading4"/>
      </w:pPr>
      <w:r>
        <w:t>They didn’t read spillover evidence and there’s no ecosystem in space, so there’s zero contextual link. These Adler cards are all from the policy topic on water resources. Do your own research and stop stealing from the policy wiki.</w:t>
      </w:r>
    </w:p>
    <w:p w14:paraId="610299FD" w14:textId="77777777" w:rsidR="00DC21C5" w:rsidRDefault="00DC21C5" w:rsidP="00DC21C5"/>
    <w:p w14:paraId="3BDA5D52" w14:textId="77777777" w:rsidR="00DC21C5" w:rsidRDefault="00DC21C5" w:rsidP="00DC21C5"/>
    <w:p w14:paraId="433AE788" w14:textId="77777777" w:rsidR="00DC21C5" w:rsidRDefault="00DC21C5" w:rsidP="00DC21C5">
      <w:pPr>
        <w:pStyle w:val="Heading2"/>
      </w:pPr>
      <w:r>
        <w:t>Rule of Law DA</w:t>
      </w:r>
    </w:p>
    <w:p w14:paraId="45D136F4" w14:textId="77777777" w:rsidR="00DC21C5" w:rsidRDefault="00DC21C5" w:rsidP="00DC21C5"/>
    <w:p w14:paraId="063613B9" w14:textId="77777777" w:rsidR="00DC21C5" w:rsidRDefault="00DC21C5" w:rsidP="00DC21C5"/>
    <w:p w14:paraId="639F54F4" w14:textId="77777777" w:rsidR="00DC21C5" w:rsidRDefault="00DC21C5" w:rsidP="00DC21C5"/>
    <w:p w14:paraId="728B100B" w14:textId="77777777" w:rsidR="00DC21C5" w:rsidRDefault="00DC21C5" w:rsidP="00DC21C5">
      <w:pPr>
        <w:pStyle w:val="Heading3"/>
      </w:pPr>
      <w:r>
        <w:t>Analytic</w:t>
      </w:r>
    </w:p>
    <w:p w14:paraId="5BF37C6B" w14:textId="77777777" w:rsidR="00DC21C5" w:rsidRDefault="00DC21C5" w:rsidP="00DC21C5"/>
    <w:p w14:paraId="26F8E99E" w14:textId="77777777" w:rsidR="00DC21C5" w:rsidRPr="00CF613E" w:rsidRDefault="00DC21C5" w:rsidP="00DC21C5">
      <w:pPr>
        <w:pStyle w:val="Heading4"/>
      </w:pPr>
      <w:r>
        <w:t xml:space="preserve">I’ll explicitly concede that PTD fails and destroys separation of powers—I’m just going for the internal link turn. Court constraints on the executive are bad and </w:t>
      </w:r>
      <w:r>
        <w:rPr>
          <w:u w:val="single"/>
        </w:rPr>
        <w:t>destroy</w:t>
      </w:r>
      <w:r>
        <w:t xml:space="preserve"> </w:t>
      </w:r>
      <w:proofErr w:type="spellStart"/>
      <w:r>
        <w:t>heg</w:t>
      </w:r>
      <w:proofErr w:type="spellEnd"/>
      <w:r>
        <w:t>.</w:t>
      </w:r>
    </w:p>
    <w:p w14:paraId="0F658A01" w14:textId="77777777" w:rsidR="00DC21C5" w:rsidRPr="00EC104B" w:rsidRDefault="00DC21C5" w:rsidP="00362AAD">
      <w:pPr>
        <w:rPr>
          <w:sz w:val="12"/>
        </w:rPr>
      </w:pPr>
    </w:p>
    <w:bookmarkEnd w:id="0"/>
    <w:p w14:paraId="26B52526" w14:textId="77777777" w:rsidR="00AC4F09" w:rsidRDefault="00AC4F09" w:rsidP="00AC4F09">
      <w:pPr>
        <w:pStyle w:val="Heading3"/>
      </w:pPr>
      <w:r>
        <w:t>Internal Link Turn</w:t>
      </w:r>
    </w:p>
    <w:p w14:paraId="0E5ED862" w14:textId="77777777" w:rsidR="00AC4F09" w:rsidRPr="006876EB" w:rsidRDefault="00AC4F09" w:rsidP="00AC4F09"/>
    <w:p w14:paraId="679FD634" w14:textId="77777777" w:rsidR="00AC4F09" w:rsidRPr="00FD0175" w:rsidRDefault="00AC4F09" w:rsidP="00AC4F09">
      <w:pPr>
        <w:pStyle w:val="Heading4"/>
      </w:pPr>
      <w:r>
        <w:t xml:space="preserve">Court deference to the military is key to </w:t>
      </w:r>
      <w:r>
        <w:rPr>
          <w:u w:val="single"/>
        </w:rPr>
        <w:t>crisis time flexibility</w:t>
      </w:r>
      <w:r>
        <w:t xml:space="preserve">; that solves national security threats—specifically terror and </w:t>
      </w:r>
      <w:proofErr w:type="spellStart"/>
      <w:r>
        <w:t>prolif</w:t>
      </w:r>
      <w:proofErr w:type="spellEnd"/>
    </w:p>
    <w:p w14:paraId="79E98857" w14:textId="77777777" w:rsidR="00AC4F09" w:rsidRDefault="00AC4F09" w:rsidP="00AC4F09">
      <w:pPr>
        <w:rPr>
          <w:rStyle w:val="Style13ptBold"/>
          <w:highlight w:val="yellow"/>
        </w:rPr>
      </w:pPr>
    </w:p>
    <w:p w14:paraId="0F2070B0" w14:textId="77777777" w:rsidR="00AC4F09" w:rsidRPr="00687F83" w:rsidRDefault="00AC4F09" w:rsidP="00AC4F09">
      <w:pPr>
        <w:rPr>
          <w:rStyle w:val="Style13ptBold"/>
          <w:b w:val="0"/>
        </w:rPr>
      </w:pPr>
      <w:proofErr w:type="spellStart"/>
      <w:r w:rsidRPr="00B20A8F">
        <w:rPr>
          <w:rStyle w:val="Style13ptBold"/>
          <w:highlight w:val="yellow"/>
        </w:rPr>
        <w:t>Yoo</w:t>
      </w:r>
      <w:proofErr w:type="spellEnd"/>
      <w:r w:rsidRPr="00B20A8F">
        <w:rPr>
          <w:rStyle w:val="Style13ptBold"/>
          <w:highlight w:val="yellow"/>
        </w:rPr>
        <w:t>, 2012:</w:t>
      </w:r>
    </w:p>
    <w:p w14:paraId="6A8FC5CF" w14:textId="77777777" w:rsidR="00AC4F09" w:rsidRPr="00B20A8F" w:rsidRDefault="00AC4F09" w:rsidP="00AC4F09">
      <w:pPr>
        <w:rPr>
          <w:sz w:val="16"/>
          <w:szCs w:val="16"/>
        </w:rPr>
      </w:pPr>
      <w:r w:rsidRPr="00B20A8F">
        <w:rPr>
          <w:sz w:val="16"/>
          <w:szCs w:val="16"/>
        </w:rPr>
        <w:t xml:space="preserve">John, Harvard University, B.A. Yale Law School, J.D. Law professor at Berkeley, former official in the United States Department of Justice, “War Powers Belong to the President,” </w:t>
      </w:r>
      <w:hyperlink r:id="rId11" w:history="1">
        <w:r w:rsidRPr="00B20A8F">
          <w:rPr>
            <w:rStyle w:val="Hyperlink"/>
            <w:sz w:val="16"/>
            <w:szCs w:val="16"/>
          </w:rPr>
          <w:t>http://www.abajournal.com/magazine/article/war_powers_belong_to_the_president</w:t>
        </w:r>
      </w:hyperlink>
    </w:p>
    <w:p w14:paraId="28A4870B" w14:textId="77777777" w:rsidR="00AC4F09" w:rsidRPr="00687F83" w:rsidRDefault="00AC4F09" w:rsidP="00AC4F09"/>
    <w:p w14:paraId="4ADD799A" w14:textId="77777777" w:rsidR="00AC4F09" w:rsidRPr="00FD0175" w:rsidRDefault="00AC4F09" w:rsidP="00AC4F09">
      <w:pPr>
        <w:rPr>
          <w:rStyle w:val="StyleUnderline"/>
        </w:rPr>
      </w:pPr>
      <w:r w:rsidRPr="00FD0175">
        <w:rPr>
          <w:sz w:val="16"/>
        </w:rPr>
        <w:t>The most important of the president’s powers are commander in chief and chief executive. As Alexander Hamilton wrote in Federalist 74, “</w:t>
      </w:r>
      <w:r w:rsidRPr="00FD0175">
        <w:rPr>
          <w:rStyle w:val="StyleUnderline"/>
        </w:rPr>
        <w:t xml:space="preserve">The direction of war implies the direction of the common strength, and the power of </w:t>
      </w:r>
      <w:r w:rsidRPr="00FD0175">
        <w:rPr>
          <w:rStyle w:val="StyleUnderline"/>
          <w:highlight w:val="yellow"/>
        </w:rPr>
        <w:t>directing and employing</w:t>
      </w:r>
      <w:r w:rsidRPr="00FD0175">
        <w:rPr>
          <w:rStyle w:val="StyleUnderline"/>
        </w:rPr>
        <w:t xml:space="preserve"> the common </w:t>
      </w:r>
      <w:r w:rsidRPr="00FD0175">
        <w:rPr>
          <w:rStyle w:val="StyleUnderline"/>
          <w:highlight w:val="yellow"/>
        </w:rPr>
        <w:t>strength forms a</w:t>
      </w:r>
      <w:r w:rsidRPr="00FD0175">
        <w:rPr>
          <w:rStyle w:val="StyleUnderline"/>
        </w:rPr>
        <w:t xml:space="preserve"> usual and </w:t>
      </w:r>
      <w:r w:rsidRPr="00FD0175">
        <w:rPr>
          <w:rStyle w:val="StyleUnderline"/>
          <w:highlight w:val="yellow"/>
        </w:rPr>
        <w:t>essential part</w:t>
      </w:r>
      <w:r w:rsidRPr="00FD0175">
        <w:rPr>
          <w:rStyle w:val="StyleUnderline"/>
        </w:rPr>
        <w:t xml:space="preserve"> in the definition </w:t>
      </w:r>
      <w:r w:rsidRPr="00FD0175">
        <w:rPr>
          <w:rStyle w:val="StyleUnderline"/>
          <w:highlight w:val="yellow"/>
        </w:rPr>
        <w:t>of the executive</w:t>
      </w:r>
      <w:r w:rsidRPr="00FD0175">
        <w:rPr>
          <w:rStyle w:val="StyleUnderline"/>
        </w:rPr>
        <w:t xml:space="preserve"> </w:t>
      </w:r>
      <w:r w:rsidRPr="00FD0175">
        <w:rPr>
          <w:u w:val="single"/>
        </w:rPr>
        <w:t>authority.”</w:t>
      </w:r>
      <w:r w:rsidRPr="00FD0175">
        <w:rPr>
          <w:sz w:val="16"/>
        </w:rPr>
        <w:t xml:space="preserve"> </w:t>
      </w:r>
      <w:r w:rsidRPr="00FD0175">
        <w:rPr>
          <w:u w:val="single"/>
        </w:rPr>
        <w:t>Presidents should conduct war</w:t>
      </w:r>
      <w:r w:rsidRPr="00FD0175">
        <w:rPr>
          <w:sz w:val="16"/>
        </w:rPr>
        <w:t xml:space="preserve">, he wrote, </w:t>
      </w:r>
      <w:r w:rsidRPr="00FD0175">
        <w:rPr>
          <w:u w:val="single"/>
        </w:rPr>
        <w:t>because they could act with</w:t>
      </w:r>
      <w:r w:rsidRPr="00FD0175">
        <w:rPr>
          <w:sz w:val="16"/>
        </w:rPr>
        <w:t xml:space="preserve"> “</w:t>
      </w:r>
      <w:r w:rsidRPr="00FD0175">
        <w:rPr>
          <w:rStyle w:val="Emphasis"/>
        </w:rPr>
        <w:t>decision</w:t>
      </w:r>
      <w:r w:rsidRPr="00FD0175">
        <w:rPr>
          <w:sz w:val="16"/>
        </w:rPr>
        <w:t xml:space="preserve">, </w:t>
      </w:r>
      <w:r w:rsidRPr="00FD0175">
        <w:rPr>
          <w:rStyle w:val="Emphasis"/>
        </w:rPr>
        <w:t>activity</w:t>
      </w:r>
      <w:r w:rsidRPr="00FD0175">
        <w:rPr>
          <w:sz w:val="16"/>
        </w:rPr>
        <w:t xml:space="preserve">, </w:t>
      </w:r>
      <w:r w:rsidRPr="00FD0175">
        <w:rPr>
          <w:rStyle w:val="Emphasis"/>
        </w:rPr>
        <w:t>secrecy</w:t>
      </w:r>
      <w:r w:rsidRPr="00FD0175">
        <w:rPr>
          <w:sz w:val="16"/>
        </w:rPr>
        <w:t xml:space="preserve"> </w:t>
      </w:r>
      <w:r w:rsidRPr="00FD0175">
        <w:rPr>
          <w:u w:val="single"/>
        </w:rPr>
        <w:t>and</w:t>
      </w:r>
      <w:r w:rsidRPr="00FD0175">
        <w:rPr>
          <w:sz w:val="16"/>
        </w:rPr>
        <w:t xml:space="preserve"> </w:t>
      </w:r>
      <w:r w:rsidRPr="00FD0175">
        <w:rPr>
          <w:rStyle w:val="Emphasis"/>
        </w:rPr>
        <w:t>dispatch</w:t>
      </w:r>
      <w:r w:rsidRPr="00FD0175">
        <w:rPr>
          <w:sz w:val="16"/>
        </w:rPr>
        <w:t xml:space="preserve">.” In perhaps his most famous words, Hamilton wrote: “Energy in the executive is a leading character in the definition of good government. ... It is essential to the protection of the community against foreign attacks.” The framers realized the obvious. </w:t>
      </w:r>
      <w:r w:rsidRPr="00FD0175">
        <w:rPr>
          <w:rStyle w:val="StyleUnderline"/>
          <w:highlight w:val="yellow"/>
        </w:rPr>
        <w:t>Foreign affairs are unpredictable and involve the highest of stakes, making them unsuitable to regulation</w:t>
      </w:r>
      <w:r w:rsidRPr="00FD0175">
        <w:rPr>
          <w:rStyle w:val="StyleUnderline"/>
        </w:rPr>
        <w:t xml:space="preserve"> by pre-existing legislation. Instead, </w:t>
      </w:r>
      <w:r w:rsidRPr="00FD0175">
        <w:rPr>
          <w:rStyle w:val="StyleUnderline"/>
          <w:highlight w:val="yellow"/>
        </w:rPr>
        <w:t>they can demand swift, decisive action</w:t>
      </w:r>
      <w:r w:rsidRPr="00FD0175">
        <w:rPr>
          <w:rStyle w:val="StyleUnderline"/>
        </w:rPr>
        <w:t xml:space="preserve">—sometimes </w:t>
      </w:r>
      <w:r w:rsidRPr="00FD0175">
        <w:rPr>
          <w:rStyle w:val="StyleUnderline"/>
          <w:highlight w:val="yellow"/>
        </w:rPr>
        <w:t>under</w:t>
      </w:r>
      <w:r w:rsidRPr="00FD0175">
        <w:rPr>
          <w:rStyle w:val="StyleUnderline"/>
        </w:rPr>
        <w:t xml:space="preserve"> pressured or even </w:t>
      </w:r>
      <w:r w:rsidRPr="00FD0175">
        <w:rPr>
          <w:rStyle w:val="StyleUnderline"/>
          <w:highlight w:val="yellow"/>
        </w:rPr>
        <w:t>emergency</w:t>
      </w:r>
      <w:r w:rsidRPr="00FD0175">
        <w:rPr>
          <w:rStyle w:val="StyleUnderline"/>
        </w:rPr>
        <w:t xml:space="preserve"> circumstances—that is best carried out by a branch of government that does not suffer from multiple vetoes or is delayed by disagreements. </w:t>
      </w:r>
      <w:r w:rsidRPr="00FD0175">
        <w:rPr>
          <w:sz w:val="12"/>
        </w:rPr>
        <w:t xml:space="preserve">Congress is too large and unwieldy to take the swift and decisive action required in wartime. Our framers replaced the Articles of Confederation, which had failed in the management of foreign relations because they had no single executive, with the Constitution’s single president for precisely this reason. Even when it has access to the same intelligence as the executive branch, Congress’ loose, decentralized structure would paralyze American policy while foreign threats grow. Congress has no political incentive to mount and see through its own wartime policy. Members of Congress, who are interested in keeping their seats at the next election, do not want to take stands on controversial issues where the future is uncertain. They will avoid like the plague any vote that will anger large segments of the electorate. They prefer that the president take the political risks and be held accountable for failure. Congress’ track record when it has opposed presidential leadership has not been a happy one. Perhaps the most telling example was the Senate’s rejection of the Treaty of Versailles at the end of World War I. Congress’ isolationist urge kept the United States out of Europe at a time when democracies </w:t>
      </w:r>
      <w:proofErr w:type="gramStart"/>
      <w:r w:rsidRPr="00FD0175">
        <w:rPr>
          <w:sz w:val="12"/>
        </w:rPr>
        <w:t>fell</w:t>
      </w:r>
      <w:proofErr w:type="gramEnd"/>
      <w:r w:rsidRPr="00FD0175">
        <w:rPr>
          <w:sz w:val="12"/>
        </w:rPr>
        <w:t xml:space="preserve"> and fascism grew in their place. Even as Europe and Asia plunged into war, Congress passed the Neutrality Acts designed to keep the United States out of the conflict. President Franklin Roosevelt violated those laws to help the Allies and draw the nation into war against the Axis. While pro-Congress critics worry about a president’s foreign adventurism, the real threat to our national security may come from inaction and isolationism. Many point to the Vietnam War as an example of the faults of the “imperial presidency.” Vietnam, however, could not have continued without the consistent support of Congress in raising a large military and paying for hostilities. And Vietnam ushered in a period of congressional dominance that witnessed American setbacks in the Cold War and the passage of the ineffectual War Powers Resolution. Congress passed the resolution in 1973 over President Richard Nixon’s veto, and no president, Republican or Democrat, George W. </w:t>
      </w:r>
      <w:proofErr w:type="gramStart"/>
      <w:r w:rsidRPr="00FD0175">
        <w:rPr>
          <w:sz w:val="12"/>
        </w:rPr>
        <w:t>Bush</w:t>
      </w:r>
      <w:proofErr w:type="gramEnd"/>
      <w:r w:rsidRPr="00FD0175">
        <w:rPr>
          <w:sz w:val="12"/>
        </w:rPr>
        <w:t xml:space="preserve"> or Obama, has ever accepted the constitutionality of its 60-day limit on the use of troops abroad. No federal court has ever upheld the resolution. Even Congress has never enforced it. Despite the record of practice and the Constitution’s institutional design, critics nevertheless argue for a radical remaking of the American way of war. They typically base their claim on Article I, Section 8, of the Constitution, which gives Congress the power to “declare war.” But these observers read the 18th century constitutional text through a modern lens by interpreting “declare war” to mean “start war.” When the Constitution was written, however, a declaration of war served diplomatic notice about a change in legal relations between nations. It had little to do with launching hostilities. In the century before the Constitution, for example, Great Britain—where the framers got the idea of the declare-war power—fought numerous major conflicts but declared war only once beforehand. Our Constitution sets out specific procedures for passing laws, appointing </w:t>
      </w:r>
      <w:proofErr w:type="gramStart"/>
      <w:r w:rsidRPr="00FD0175">
        <w:rPr>
          <w:sz w:val="12"/>
        </w:rPr>
        <w:t>officers</w:t>
      </w:r>
      <w:proofErr w:type="gramEnd"/>
      <w:r w:rsidRPr="00FD0175">
        <w:rPr>
          <w:sz w:val="12"/>
        </w:rPr>
        <w:t xml:space="preserve"> and making treaties. There are none for waging war because the framers expected the president and Congress to struggle over war through the national political process. In fact, other parts of the Constitution, properly read, support this reading. Article I, Section 10, for example, declares that the states shall not “engage” in war “without the consent of Congress” unless “actually invaded, or in such imminent danger as will not admit of delay.” This provision creates exactly the limits desired by anti-war critics, complete with an exception for self-defense. If the framers had wanted to require congressional permission before the president could wage war, they simply could have repeated this provision and applied it to the executive. Presidents, of course, do not have complete freedom to take the nation to war. Congress has ample powers to control presidential </w:t>
      </w:r>
      <w:proofErr w:type="gramStart"/>
      <w:r w:rsidRPr="00FD0175">
        <w:rPr>
          <w:sz w:val="12"/>
        </w:rPr>
        <w:t>policy, if</w:t>
      </w:r>
      <w:proofErr w:type="gramEnd"/>
      <w:r w:rsidRPr="00FD0175">
        <w:rPr>
          <w:sz w:val="12"/>
        </w:rPr>
        <w:t xml:space="preserve"> it wants to. Only Congress can raise the military, which gives it the power to block, delay or modify war plans. Before 1945, for example, the United States had such a small peacetime military that presidents who started a war would have to go hat in hand to Congress to build an army to fight it. Since World War II, it has been Congress that has authorized and funded our large standing military, one primarily designed to conduct offensive, not defensive, operations (as we learned all too tragically on 9/11) and to swiftly project power worldwide. If Congress wanted to discourage presidential initiative in war, it could build a smaller, less offensive-minded military. Congress’ check on the presidency lies not just in the long-term raising of the military. It can also block any immediate armed conflict through the power of the purse. If Congress feels it has been misled in authorizing war, or it disagrees with the president’s decisions, all it need do is cut off funds, either all at once or gradually. It can reduce the size of the military, </w:t>
      </w:r>
      <w:proofErr w:type="gramStart"/>
      <w:r w:rsidRPr="00FD0175">
        <w:rPr>
          <w:sz w:val="12"/>
        </w:rPr>
        <w:t>shrink</w:t>
      </w:r>
      <w:proofErr w:type="gramEnd"/>
      <w:r w:rsidRPr="00FD0175">
        <w:rPr>
          <w:sz w:val="12"/>
        </w:rPr>
        <w:t xml:space="preserve"> or eliminate units, or freeze supplies. Using the power of the purse does not even require affirmative congressional action. Congress can just sit on its hands and refuse to pass a law funding the latest presidential adventure, and the war will end quickly. Even the Kosovo war, which lasted little more than two months and involved no ground troops, required special funding legislation. The framers expected Congress’ power of the purse to serve as the primary check on presidential war. During the 1788 Virginia ratifying convention, Patrick Henry attacked the Constitution for failing to limit executive militarism. James Madison responded: “The sword is in the hands of the British king; the purse is in the hands of the Parliament. It is so in America, as far as any analogy can exist.” Congress ended America’s involvement in Vietnam by cutting off all funds for the war. Our Constitution has succeeded because it favors swift presidential action in war, later checked by Congress’ funding power. If a president continues to wage war without congressional authorization, as in Libya, </w:t>
      </w:r>
      <w:proofErr w:type="gramStart"/>
      <w:r w:rsidRPr="00FD0175">
        <w:rPr>
          <w:sz w:val="12"/>
        </w:rPr>
        <w:t>Kosovo</w:t>
      </w:r>
      <w:proofErr w:type="gramEnd"/>
      <w:r w:rsidRPr="00FD0175">
        <w:rPr>
          <w:sz w:val="12"/>
        </w:rPr>
        <w:t xml:space="preserve"> or Korea, it is only because Congress has chosen not to exercise its easy check. We should not confuse a desire to escape political responsibility for a defect in the Constitution</w:t>
      </w:r>
      <w:r w:rsidRPr="00FD0175">
        <w:rPr>
          <w:u w:val="single"/>
        </w:rPr>
        <w:t xml:space="preserve">. </w:t>
      </w:r>
      <w:r w:rsidRPr="00FD0175">
        <w:rPr>
          <w:rStyle w:val="StyleUnderline"/>
        </w:rPr>
        <w:t xml:space="preserve">A radical </w:t>
      </w:r>
      <w:r w:rsidRPr="00FD0175">
        <w:rPr>
          <w:rStyle w:val="StyleUnderline"/>
          <w:highlight w:val="yellow"/>
        </w:rPr>
        <w:t>change in the system</w:t>
      </w:r>
      <w:r w:rsidRPr="00FD0175">
        <w:rPr>
          <w:rStyle w:val="StyleUnderline"/>
        </w:rPr>
        <w:t xml:space="preserve"> for making war might appease critics of presidential power. But it </w:t>
      </w:r>
      <w:r w:rsidRPr="00FD0175">
        <w:rPr>
          <w:rStyle w:val="StyleUnderline"/>
          <w:highlight w:val="yellow"/>
        </w:rPr>
        <w:t>could</w:t>
      </w:r>
      <w:r w:rsidRPr="00FD0175">
        <w:rPr>
          <w:rStyle w:val="StyleUnderline"/>
        </w:rPr>
        <w:t xml:space="preserve"> also </w:t>
      </w:r>
      <w:r w:rsidRPr="00FD0175">
        <w:rPr>
          <w:rStyle w:val="StyleUnderline"/>
          <w:highlight w:val="yellow"/>
        </w:rPr>
        <w:t>seriously threaten</w:t>
      </w:r>
      <w:r w:rsidRPr="00FD0175">
        <w:rPr>
          <w:rStyle w:val="StyleUnderline"/>
        </w:rPr>
        <w:t xml:space="preserve"> American </w:t>
      </w:r>
      <w:r w:rsidRPr="00FD0175">
        <w:rPr>
          <w:rStyle w:val="StyleUnderline"/>
          <w:highlight w:val="yellow"/>
        </w:rPr>
        <w:t>national security.</w:t>
      </w:r>
      <w:r w:rsidRPr="00FD0175">
        <w:rPr>
          <w:rStyle w:val="StyleUnderline"/>
        </w:rPr>
        <w:t xml:space="preserve"> </w:t>
      </w:r>
      <w:proofErr w:type="gramStart"/>
      <w:r w:rsidRPr="00FD0175">
        <w:rPr>
          <w:rStyle w:val="StyleUnderline"/>
        </w:rPr>
        <w:t xml:space="preserve">In order </w:t>
      </w:r>
      <w:r w:rsidRPr="00FD0175">
        <w:rPr>
          <w:rStyle w:val="StyleUnderline"/>
          <w:highlight w:val="yellow"/>
        </w:rPr>
        <w:t>to</w:t>
      </w:r>
      <w:proofErr w:type="gramEnd"/>
      <w:r w:rsidRPr="00FD0175">
        <w:rPr>
          <w:rStyle w:val="StyleUnderline"/>
          <w:highlight w:val="yellow"/>
        </w:rPr>
        <w:t xml:space="preserve"> forestall another 9/11</w:t>
      </w:r>
      <w:r w:rsidRPr="00FD0175">
        <w:rPr>
          <w:rStyle w:val="StyleUnderline"/>
        </w:rPr>
        <w:t xml:space="preserve"> attack, </w:t>
      </w:r>
      <w:r w:rsidRPr="00FD0175">
        <w:rPr>
          <w:rStyle w:val="StyleUnderline"/>
          <w:highlight w:val="yellow"/>
        </w:rPr>
        <w:t>or</w:t>
      </w:r>
      <w:r w:rsidRPr="00FD0175">
        <w:rPr>
          <w:rStyle w:val="StyleUnderline"/>
        </w:rPr>
        <w:t xml:space="preserve"> to </w:t>
      </w:r>
      <w:r w:rsidRPr="00FD0175">
        <w:rPr>
          <w:rStyle w:val="StyleUnderline"/>
          <w:highlight w:val="yellow"/>
        </w:rPr>
        <w:t>take advantage of a window</w:t>
      </w:r>
      <w:r w:rsidRPr="00FD0175">
        <w:rPr>
          <w:rStyle w:val="StyleUnderline"/>
        </w:rPr>
        <w:t xml:space="preserve"> of opportunity </w:t>
      </w:r>
      <w:r w:rsidRPr="00FD0175">
        <w:rPr>
          <w:rStyle w:val="StyleUnderline"/>
          <w:highlight w:val="yellow"/>
        </w:rPr>
        <w:t>to strike terrorists or rogue nations</w:t>
      </w:r>
      <w:r w:rsidRPr="00FD0175">
        <w:rPr>
          <w:rStyle w:val="StyleUnderline"/>
        </w:rPr>
        <w:t>, the executive branch needs flexibility. It is not hard to think of situations where congressional consent cannot be obtained in time to act.</w:t>
      </w:r>
      <w:r w:rsidRPr="00FD0175">
        <w:rPr>
          <w:rStyle w:val="StyleUnderline"/>
          <w:sz w:val="16"/>
          <w:u w:val="none"/>
        </w:rPr>
        <w:t xml:space="preserve"> Time for congressional deliberation, which leads only to passivity and isolation and not smarter decisions, will come at the price of speed and secrecy. The Constitution creates a presidency that can respond forcefully to prevent serious threats to our national security. Presidents can take the initiative and Congress can use its funding power to check them. </w:t>
      </w:r>
      <w:r w:rsidRPr="00FD0175">
        <w:rPr>
          <w:rStyle w:val="StyleUnderline"/>
        </w:rPr>
        <w:t xml:space="preserve">Instead of demanding a legalistic process to begin war, the framers left war to politics. </w:t>
      </w:r>
      <w:r w:rsidRPr="00FD0175">
        <w:rPr>
          <w:rStyle w:val="StyleUnderline"/>
          <w:highlight w:val="yellow"/>
        </w:rPr>
        <w:t>As we confront</w:t>
      </w:r>
      <w:r w:rsidRPr="00FD0175">
        <w:rPr>
          <w:rStyle w:val="StyleUnderline"/>
        </w:rPr>
        <w:t xml:space="preserve"> the new challenges of </w:t>
      </w:r>
      <w:r w:rsidRPr="00FD0175">
        <w:rPr>
          <w:rStyle w:val="StyleUnderline"/>
          <w:highlight w:val="yellow"/>
        </w:rPr>
        <w:t>terrorism, rogue nations an</w:t>
      </w:r>
      <w:r w:rsidRPr="00FD0175">
        <w:rPr>
          <w:rStyle w:val="StyleUnderline"/>
        </w:rPr>
        <w:t xml:space="preserve">d WMD </w:t>
      </w:r>
      <w:r w:rsidRPr="00FD0175">
        <w:rPr>
          <w:rStyle w:val="StyleUnderline"/>
          <w:highlight w:val="yellow"/>
        </w:rPr>
        <w:t>prolif</w:t>
      </w:r>
      <w:r w:rsidRPr="00FD0175">
        <w:rPr>
          <w:rStyle w:val="StyleUnderline"/>
        </w:rPr>
        <w:t xml:space="preserve">eration, </w:t>
      </w:r>
      <w:r w:rsidRPr="00FD0175">
        <w:rPr>
          <w:rStyle w:val="StyleUnderline"/>
          <w:highlight w:val="yellow"/>
        </w:rPr>
        <w:t>now is not the time</w:t>
      </w:r>
      <w:r w:rsidRPr="00FD0175">
        <w:rPr>
          <w:rStyle w:val="StyleUnderline"/>
        </w:rPr>
        <w:t xml:space="preserve"> to introduce sweeping, untested changes in the way we make war.</w:t>
      </w:r>
    </w:p>
    <w:p w14:paraId="613F9639" w14:textId="77777777" w:rsidR="00DC21C5" w:rsidRPr="00B55AD5" w:rsidRDefault="00DC21C5" w:rsidP="00DC21C5"/>
    <w:sectPr w:rsidR="00DC21C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475AA6"/>
    <w:multiLevelType w:val="hybridMultilevel"/>
    <w:tmpl w:val="C1B8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6011FD"/>
    <w:multiLevelType w:val="hybridMultilevel"/>
    <w:tmpl w:val="B2E6A3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F4680B"/>
    <w:multiLevelType w:val="hybridMultilevel"/>
    <w:tmpl w:val="8FE0F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1A4DC9"/>
    <w:multiLevelType w:val="hybridMultilevel"/>
    <w:tmpl w:val="CB40C9D2"/>
    <w:lvl w:ilvl="0" w:tplc="FE9C6FA6">
      <w:start w:val="1"/>
      <w:numFmt w:val="decimal"/>
      <w:lvlText w:val="%1."/>
      <w:lvlJc w:val="left"/>
      <w:pPr>
        <w:ind w:left="630" w:hanging="360"/>
      </w:pPr>
      <w:rPr>
        <w:rFonts w:hint="default"/>
        <w:b/>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7A61EE"/>
    <w:rsid w:val="000139A3"/>
    <w:rsid w:val="00100833"/>
    <w:rsid w:val="00104529"/>
    <w:rsid w:val="00105942"/>
    <w:rsid w:val="00107396"/>
    <w:rsid w:val="00144A4C"/>
    <w:rsid w:val="00176AB0"/>
    <w:rsid w:val="00177B7D"/>
    <w:rsid w:val="0018322D"/>
    <w:rsid w:val="001A40A7"/>
    <w:rsid w:val="001B5776"/>
    <w:rsid w:val="001E527A"/>
    <w:rsid w:val="001F78CE"/>
    <w:rsid w:val="00251FC7"/>
    <w:rsid w:val="002855A7"/>
    <w:rsid w:val="002B146A"/>
    <w:rsid w:val="002B5E17"/>
    <w:rsid w:val="00315690"/>
    <w:rsid w:val="00316B75"/>
    <w:rsid w:val="00325646"/>
    <w:rsid w:val="003460F2"/>
    <w:rsid w:val="00362AAD"/>
    <w:rsid w:val="0038158C"/>
    <w:rsid w:val="003902BA"/>
    <w:rsid w:val="003A09E2"/>
    <w:rsid w:val="00401391"/>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C2375"/>
    <w:rsid w:val="006D4ECC"/>
    <w:rsid w:val="00722258"/>
    <w:rsid w:val="007243E5"/>
    <w:rsid w:val="00766EA0"/>
    <w:rsid w:val="007A2226"/>
    <w:rsid w:val="007A61EE"/>
    <w:rsid w:val="007F5B66"/>
    <w:rsid w:val="00823A1C"/>
    <w:rsid w:val="00845B9D"/>
    <w:rsid w:val="00860984"/>
    <w:rsid w:val="008B3ECB"/>
    <w:rsid w:val="008B4E85"/>
    <w:rsid w:val="008C1B2E"/>
    <w:rsid w:val="008F5079"/>
    <w:rsid w:val="0091627E"/>
    <w:rsid w:val="0097032B"/>
    <w:rsid w:val="009D2EAD"/>
    <w:rsid w:val="009D54B2"/>
    <w:rsid w:val="009E1922"/>
    <w:rsid w:val="009F7ED2"/>
    <w:rsid w:val="00A03DE8"/>
    <w:rsid w:val="00A93661"/>
    <w:rsid w:val="00A95652"/>
    <w:rsid w:val="00AC0AB8"/>
    <w:rsid w:val="00AC4F09"/>
    <w:rsid w:val="00B33C6D"/>
    <w:rsid w:val="00B4508F"/>
    <w:rsid w:val="00B55AD5"/>
    <w:rsid w:val="00B8057C"/>
    <w:rsid w:val="00BD6238"/>
    <w:rsid w:val="00BF593B"/>
    <w:rsid w:val="00BF773A"/>
    <w:rsid w:val="00BF7E81"/>
    <w:rsid w:val="00C13773"/>
    <w:rsid w:val="00C17CC8"/>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21C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79295"/>
  <w15:chartTrackingRefBased/>
  <w15:docId w15:val="{0C44AA5A-F7D8-481C-912A-D94F48063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21C5"/>
    <w:rPr>
      <w:rFonts w:ascii="Calibri" w:hAnsi="Calibri" w:cs="Calibri"/>
    </w:rPr>
  </w:style>
  <w:style w:type="paragraph" w:styleId="Heading1">
    <w:name w:val="heading 1"/>
    <w:aliases w:val="Pocket"/>
    <w:basedOn w:val="Normal"/>
    <w:next w:val="Normal"/>
    <w:link w:val="Heading1Char"/>
    <w:qFormat/>
    <w:rsid w:val="00DC21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21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DC21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C21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21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21C5"/>
  </w:style>
  <w:style w:type="character" w:customStyle="1" w:styleId="Heading1Char">
    <w:name w:val="Heading 1 Char"/>
    <w:aliases w:val="Pocket Char"/>
    <w:basedOn w:val="DefaultParagraphFont"/>
    <w:link w:val="Heading1"/>
    <w:rsid w:val="00DC21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21C5"/>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DC21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C21C5"/>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DC21C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21C5"/>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DC21C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
    <w:basedOn w:val="DefaultParagraphFont"/>
    <w:link w:val="NoSpacing"/>
    <w:uiPriority w:val="99"/>
    <w:unhideWhenUsed/>
    <w:rsid w:val="00DC21C5"/>
    <w:rPr>
      <w:color w:val="auto"/>
      <w:u w:val="none"/>
    </w:rPr>
  </w:style>
  <w:style w:type="character" w:styleId="FollowedHyperlink">
    <w:name w:val="FollowedHyperlink"/>
    <w:basedOn w:val="DefaultParagraphFont"/>
    <w:uiPriority w:val="99"/>
    <w:semiHidden/>
    <w:unhideWhenUsed/>
    <w:rsid w:val="00DC21C5"/>
    <w:rPr>
      <w:color w:val="auto"/>
      <w:u w:val="none"/>
    </w:rPr>
  </w:style>
  <w:style w:type="character" w:styleId="UnresolvedMention">
    <w:name w:val="Unresolved Mention"/>
    <w:basedOn w:val="DefaultParagraphFont"/>
    <w:uiPriority w:val="99"/>
    <w:semiHidden/>
    <w:unhideWhenUsed/>
    <w:rsid w:val="00362AAD"/>
    <w:rPr>
      <w:color w:val="605E5C"/>
      <w:shd w:val="clear" w:color="auto" w:fill="E1DFDD"/>
    </w:rPr>
  </w:style>
  <w:style w:type="paragraph" w:customStyle="1" w:styleId="Emphasis1">
    <w:name w:val="Emphasis1"/>
    <w:basedOn w:val="Normal"/>
    <w:link w:val="Emphasis"/>
    <w:autoRedefine/>
    <w:uiPriority w:val="7"/>
    <w:qFormat/>
    <w:rsid w:val="00362AA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362AA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362AAD"/>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362A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362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eorgetown.edu/facpub/22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islweb.org/docs/Diederiks2007.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3558011" TargetMode="External"/><Relationship Id="rId11" Type="http://schemas.openxmlformats.org/officeDocument/2006/relationships/hyperlink" Target="http://www.abajournal.com/magazine/article/war_powers_belong_to_the_president" TargetMode="External"/><Relationship Id="rId5" Type="http://schemas.openxmlformats.org/officeDocument/2006/relationships/webSettings" Target="webSettings.xml"/><Relationship Id="rId10" Type="http://schemas.openxmlformats.org/officeDocument/2006/relationships/hyperlink" Target="https://scholarship.law.georgetown.edu/facpub/2201" TargetMode="External"/><Relationship Id="rId4" Type="http://schemas.openxmlformats.org/officeDocument/2006/relationships/settings" Target="settings.xml"/><Relationship Id="rId9"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17038</Words>
  <Characters>97120</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5</cp:revision>
  <dcterms:created xsi:type="dcterms:W3CDTF">2022-02-20T15:50:00Z</dcterms:created>
  <dcterms:modified xsi:type="dcterms:W3CDTF">2022-02-20T16:48:00Z</dcterms:modified>
</cp:coreProperties>
</file>