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6F059" w14:textId="77777777" w:rsidR="00AC16B6" w:rsidRDefault="00AC16B6" w:rsidP="00AC16B6">
      <w:pPr>
        <w:pStyle w:val="Heading2"/>
      </w:pPr>
      <w:r>
        <w:t>1AC CHP v1.0</w:t>
      </w:r>
    </w:p>
    <w:p w14:paraId="708F3C81" w14:textId="77777777" w:rsidR="00AC16B6" w:rsidRDefault="00AC16B6" w:rsidP="00AC16B6">
      <w:pPr>
        <w:pStyle w:val="Heading3"/>
      </w:pPr>
      <w:r>
        <w:t>Framework</w:t>
      </w:r>
    </w:p>
    <w:p w14:paraId="42110737" w14:textId="77777777" w:rsidR="00AC16B6" w:rsidRPr="00BF768D" w:rsidRDefault="00AC16B6" w:rsidP="00AC16B6">
      <w:pPr>
        <w:pStyle w:val="Heading4"/>
      </w:pPr>
      <w:r>
        <w:t xml:space="preserve">Meta-ethics should start from </w:t>
      </w:r>
      <w:r>
        <w:rPr>
          <w:u w:val="single"/>
        </w:rPr>
        <w:t>reflective equilibrium</w:t>
      </w:r>
      <w:r>
        <w:t xml:space="preserve">—our convictions are better justified by </w:t>
      </w:r>
      <w:r>
        <w:rPr>
          <w:u w:val="single"/>
        </w:rPr>
        <w:t>rule util</w:t>
      </w:r>
      <w:r>
        <w:t xml:space="preserve"> than act util</w:t>
      </w:r>
    </w:p>
    <w:p w14:paraId="224EA79E" w14:textId="77777777" w:rsidR="00AC16B6" w:rsidRPr="00BF768D" w:rsidRDefault="00AC16B6" w:rsidP="00AC16B6">
      <w:pPr>
        <w:rPr>
          <w:rStyle w:val="Style13ptBold"/>
        </w:rPr>
      </w:pPr>
      <w:r>
        <w:rPr>
          <w:rStyle w:val="Style13ptBold"/>
        </w:rPr>
        <w:t>Hooker 17</w:t>
      </w:r>
    </w:p>
    <w:p w14:paraId="3E811BAF" w14:textId="77777777" w:rsidR="00AC16B6" w:rsidRPr="00BF768D" w:rsidRDefault="00AC16B6" w:rsidP="00AC16B6">
      <w:pPr>
        <w:rPr>
          <w:sz w:val="16"/>
        </w:rPr>
      </w:pPr>
      <w:r w:rsidRPr="00BF768D">
        <w:rPr>
          <w:sz w:val="16"/>
        </w:rPr>
        <w:t xml:space="preserve">Brad Hooker (Professor of Philosophy at the University of Reading). “Feldman, Rule-consequentialism, and Desert.” In The Good, the Right, Life and Death: Essays in Honor of Fred Feldman, by Jason R. </w:t>
      </w:r>
      <w:proofErr w:type="spellStart"/>
      <w:r w:rsidRPr="00BF768D">
        <w:rPr>
          <w:sz w:val="16"/>
        </w:rPr>
        <w:t>Raibley</w:t>
      </w:r>
      <w:proofErr w:type="spellEnd"/>
      <w:r w:rsidRPr="00BF768D">
        <w:rPr>
          <w:sz w:val="16"/>
        </w:rPr>
        <w:t xml:space="preserve"> and Michael J. Zimmerman. 2017. JDN. </w:t>
      </w:r>
      <w:hyperlink r:id="rId6" w:history="1">
        <w:r w:rsidRPr="00BF768D">
          <w:rPr>
            <w:rStyle w:val="Hyperlink"/>
            <w:sz w:val="16"/>
          </w:rPr>
          <w:t>https://www.taylorfrancis.com/books/e/9781315239323/chapters/10.4324/9781315239323-6</w:t>
        </w:r>
      </w:hyperlink>
    </w:p>
    <w:p w14:paraId="7A0FE6C2" w14:textId="77777777" w:rsidR="00AC16B6" w:rsidRDefault="00AC16B6" w:rsidP="00AC16B6"/>
    <w:p w14:paraId="4F1486AE" w14:textId="77777777" w:rsidR="00AC16B6" w:rsidRDefault="00AC16B6" w:rsidP="00AC16B6">
      <w:r w:rsidRPr="00BF768D">
        <w:rPr>
          <w:sz w:val="16"/>
        </w:rPr>
        <w:t xml:space="preserve">In fact, </w:t>
      </w:r>
      <w:r w:rsidRPr="00BF768D">
        <w:rPr>
          <w:u w:val="single"/>
        </w:rPr>
        <w:t>I think it a mistake to think that how rule-consequentialism should be formulated is a consequentialist question.</w:t>
      </w:r>
      <w:r w:rsidRPr="00BF768D">
        <w:rPr>
          <w:sz w:val="16"/>
        </w:rPr>
        <w:t xml:space="preserve"> I am not suggesting Feldman ever made this mistake. A closely related mistake, which again I am not suggesting Feldman made, is to think that the best argument for rule-consequentialism is itself a consequentialist argument — for example, an argument starting from the consequentialist premise that the goal of morality is to produce the best consequences. </w:t>
      </w:r>
      <w:r w:rsidRPr="00BF768D">
        <w:rPr>
          <w:u w:val="single"/>
        </w:rPr>
        <w:t>The most important objection to that kind of argument for rule-consequentialism is that it stands in need of an argument for its initial consequentialist premise.</w:t>
      </w:r>
      <w:r w:rsidRPr="00BF768D">
        <w:rPr>
          <w:sz w:val="16"/>
        </w:rPr>
        <w:t xml:space="preserve"> (For discussion, see Hooker, 2000a, pp. 4–31, 100–101; Hooker, 2000b, pp. 222–223; Hooker, 2005a, sect. 2.) However, if one did make the mistake of thinking that the best argument for rule-consequentialism is a consequentialist argument, then one might naturally feel under pressure to formulate rule-consequentialism in whatever way would maximize good consequences.</w:t>
      </w:r>
      <w:r>
        <w:rPr>
          <w:sz w:val="16"/>
        </w:rPr>
        <w:t xml:space="preserve"> </w:t>
      </w:r>
      <w:r w:rsidRPr="00BF768D">
        <w:rPr>
          <w:sz w:val="16"/>
        </w:rPr>
        <w:t xml:space="preserve">I think </w:t>
      </w:r>
      <w:r w:rsidRPr="00BF768D">
        <w:rPr>
          <w:u w:val="single"/>
        </w:rPr>
        <w:t xml:space="preserve">the best way of arguing for rule-consequentialism begins with the idea that, other things being at least roughly equal, </w:t>
      </w:r>
      <w:r w:rsidRPr="00BF768D">
        <w:rPr>
          <w:highlight w:val="yellow"/>
          <w:u w:val="single"/>
        </w:rPr>
        <w:t>a moral theory is justified</w:t>
      </w:r>
      <w:r w:rsidRPr="00BF768D">
        <w:rPr>
          <w:u w:val="single"/>
        </w:rPr>
        <w:t xml:space="preserve"> to us </w:t>
      </w:r>
      <w:r w:rsidRPr="00BF768D">
        <w:rPr>
          <w:highlight w:val="yellow"/>
          <w:u w:val="single"/>
        </w:rPr>
        <w:t>if it</w:t>
      </w:r>
      <w:r w:rsidRPr="00BF768D">
        <w:rPr>
          <w:u w:val="single"/>
        </w:rPr>
        <w:t xml:space="preserve"> identifies a fundamental moral principle that </w:t>
      </w:r>
      <w:r w:rsidRPr="00BF768D">
        <w:rPr>
          <w:highlight w:val="yellow"/>
          <w:u w:val="single"/>
        </w:rPr>
        <w:t>both explains why our</w:t>
      </w:r>
      <w:r w:rsidRPr="00BF768D">
        <w:rPr>
          <w:u w:val="single"/>
        </w:rPr>
        <w:t xml:space="preserve"> more specific considered moral </w:t>
      </w:r>
      <w:r w:rsidRPr="00BF768D">
        <w:rPr>
          <w:highlight w:val="yellow"/>
          <w:u w:val="single"/>
        </w:rPr>
        <w:t>convictions are correct and provides some</w:t>
      </w:r>
      <w:r w:rsidRPr="00BF768D">
        <w:rPr>
          <w:u w:val="single"/>
        </w:rPr>
        <w:t xml:space="preserve"> impartial </w:t>
      </w:r>
      <w:r w:rsidRPr="00BF768D">
        <w:rPr>
          <w:highlight w:val="yellow"/>
          <w:u w:val="single"/>
        </w:rPr>
        <w:t>justification</w:t>
      </w:r>
      <w:r w:rsidRPr="00BF768D">
        <w:rPr>
          <w:u w:val="single"/>
        </w:rPr>
        <w:t xml:space="preserve"> for those convictions. </w:t>
      </w:r>
      <w:r w:rsidRPr="00BF768D">
        <w:rPr>
          <w:highlight w:val="yellow"/>
          <w:u w:val="single"/>
        </w:rPr>
        <w:t xml:space="preserve">We seek </w:t>
      </w:r>
      <w:r w:rsidRPr="00BF768D">
        <w:rPr>
          <w:b/>
          <w:highlight w:val="yellow"/>
          <w:u w:val="single"/>
          <w:bdr w:val="single" w:sz="18" w:space="0" w:color="auto"/>
        </w:rPr>
        <w:t>reflective equilibrium</w:t>
      </w:r>
      <w:r w:rsidRPr="00BF768D">
        <w:rPr>
          <w:highlight w:val="yellow"/>
          <w:u w:val="single"/>
        </w:rPr>
        <w:t xml:space="preserve"> between abstract</w:t>
      </w:r>
      <w:r w:rsidRPr="00BF768D">
        <w:rPr>
          <w:u w:val="single"/>
        </w:rPr>
        <w:t xml:space="preserve"> moral </w:t>
      </w:r>
      <w:r w:rsidRPr="00BF768D">
        <w:rPr>
          <w:highlight w:val="yellow"/>
          <w:u w:val="single"/>
        </w:rPr>
        <w:t>theory and</w:t>
      </w:r>
      <w:r w:rsidRPr="00BF768D">
        <w:rPr>
          <w:u w:val="single"/>
        </w:rPr>
        <w:t xml:space="preserve"> more </w:t>
      </w:r>
      <w:r w:rsidRPr="00BF768D">
        <w:rPr>
          <w:highlight w:val="yellow"/>
          <w:u w:val="single"/>
        </w:rPr>
        <w:t>specific</w:t>
      </w:r>
      <w:r w:rsidRPr="00BF768D">
        <w:rPr>
          <w:u w:val="single"/>
        </w:rPr>
        <w:t xml:space="preserve"> moral </w:t>
      </w:r>
      <w:r w:rsidRPr="00BF768D">
        <w:rPr>
          <w:highlight w:val="yellow"/>
          <w:u w:val="single"/>
        </w:rPr>
        <w:t>intuitions.</w:t>
      </w:r>
      <w:r w:rsidRPr="00BF768D">
        <w:rPr>
          <w:u w:val="single"/>
        </w:rPr>
        <w:t xml:space="preserve"> Which moral theory can explain why our more specific considered moral convictions are correct and provide some impartial justification for them? </w:t>
      </w:r>
      <w:r w:rsidRPr="00BF768D">
        <w:rPr>
          <w:b/>
          <w:highlight w:val="yellow"/>
          <w:u w:val="single"/>
          <w:bdr w:val="single" w:sz="18" w:space="0" w:color="auto"/>
        </w:rPr>
        <w:t>Rule-consequentialism proposes</w:t>
      </w:r>
      <w:r w:rsidRPr="00BF768D">
        <w:rPr>
          <w:sz w:val="16"/>
          <w:bdr w:val="single" w:sz="18" w:space="0" w:color="auto"/>
        </w:rPr>
        <w:t xml:space="preserve"> itself as </w:t>
      </w:r>
      <w:r w:rsidRPr="00BF768D">
        <w:rPr>
          <w:b/>
          <w:highlight w:val="yellow"/>
          <w:u w:val="single"/>
          <w:bdr w:val="single" w:sz="18" w:space="0" w:color="auto"/>
        </w:rPr>
        <w:t>the answer.</w:t>
      </w:r>
      <w:r>
        <w:rPr>
          <w:sz w:val="16"/>
        </w:rPr>
        <w:t xml:space="preserve"> </w:t>
      </w:r>
      <w:r w:rsidRPr="00BF768D">
        <w:rPr>
          <w:sz w:val="16"/>
        </w:rPr>
        <w:t xml:space="preserve">Now if rule-consequentialism is to be a plausible candidate, it will have to be formulated carefully. For example, it will have to eschew Brant’s reference to society, because of the problem of specifying which one. But if rule-consequentialism is not to be formulated so as to evaluate codes by the good that would result from their acceptance by the agent’s society, which group’s acceptance should be part of the rule-consequentialist criterion? </w:t>
      </w:r>
      <w:r w:rsidRPr="00BF768D">
        <w:rPr>
          <w:u w:val="single"/>
        </w:rPr>
        <w:t xml:space="preserve">I think that rule-consequentialism should be formulated so as to evaluate codes in terms of the expected value of their acceptance by the vast majority of everyone everywhere. </w:t>
      </w:r>
      <w:r w:rsidRPr="00BF768D">
        <w:rPr>
          <w:highlight w:val="yellow"/>
          <w:u w:val="single"/>
        </w:rPr>
        <w:t>One profound attraction</w:t>
      </w:r>
      <w:r w:rsidRPr="00BF768D">
        <w:rPr>
          <w:u w:val="single"/>
        </w:rPr>
        <w:t xml:space="preserve"> of this answer </w:t>
      </w:r>
      <w:r w:rsidRPr="00BF768D">
        <w:rPr>
          <w:highlight w:val="yellow"/>
          <w:u w:val="single"/>
        </w:rPr>
        <w:t xml:space="preserve">is that </w:t>
      </w:r>
      <w:r w:rsidRPr="00BF768D">
        <w:rPr>
          <w:b/>
          <w:highlight w:val="yellow"/>
          <w:u w:val="single"/>
          <w:bdr w:val="single" w:sz="18" w:space="0" w:color="auto"/>
        </w:rPr>
        <w:t>it</w:t>
      </w:r>
      <w:r w:rsidRPr="00BF768D">
        <w:rPr>
          <w:sz w:val="16"/>
          <w:bdr w:val="single" w:sz="18" w:space="0" w:color="auto"/>
        </w:rPr>
        <w:t xml:space="preserve"> straightforwardly </w:t>
      </w:r>
      <w:r w:rsidRPr="00BF768D">
        <w:rPr>
          <w:b/>
          <w:highlight w:val="yellow"/>
          <w:u w:val="single"/>
          <w:bdr w:val="single" w:sz="18" w:space="0" w:color="auto"/>
        </w:rPr>
        <w:t>reflects the intuition that the same</w:t>
      </w:r>
      <w:r w:rsidRPr="00BF768D">
        <w:rPr>
          <w:sz w:val="16"/>
          <w:bdr w:val="single" w:sz="18" w:space="0" w:color="auto"/>
        </w:rPr>
        <w:t xml:space="preserve"> moral </w:t>
      </w:r>
      <w:r w:rsidRPr="00BF768D">
        <w:rPr>
          <w:b/>
          <w:highlight w:val="yellow"/>
          <w:u w:val="single"/>
          <w:bdr w:val="single" w:sz="18" w:space="0" w:color="auto"/>
        </w:rPr>
        <w:t>principles apply to everyone.</w:t>
      </w:r>
      <w:r>
        <w:rPr>
          <w:sz w:val="16"/>
        </w:rPr>
        <w:t xml:space="preserve"> </w:t>
      </w:r>
      <w:r w:rsidRPr="00BF768D">
        <w:rPr>
          <w:sz w:val="6"/>
          <w:szCs w:val="12"/>
        </w:rPr>
        <w:t xml:space="preserve">Let us now see how Feldman’s other objections to rule-consequentialism fare. Remember that Brandt’s theory says an act of ours is wrong if forbidden by the particular code the acceptance of which would actually produce the best consequences (Code X). One of Feldman’s other objections was that Brandt’s claim that Code X determines which acts are wrong is very implausible when no one knows that the currency of Code X would maximize utility. I agree: that moral wrongness is determined by a moral code which agents and their societies are blamelessly unaware of is highly implausible. Here is an argument for that conclusion. Certainly, people are not blameworthy for failing to follow a code of which they are blamelessly unaware. Moral wrongness is normally thought to be closely tied to blameworthiness. If moral wrongness and moral blameworthiness are to retain this close tie, then since blameworthiness cannot be determined by a code of which people are blamelessly unaware, moral wrongness cannot be determined by a code of which people are blamelessly unaware. However, there is a way for rule-consequentialism not to get into the trouble Feldman highlights. Instead of determining wrongness by the code whose acceptance would actually produce the greatest value, rule-consequentialism should be formulated so as to determine wrongness by the code whose acceptance has the highest expected value. The expected value of a code is to be calculated by taking the value of each possible outcome of a code’s acceptance and multiplying that outcome’s value by the probability that the outcome will occur if the code is accepted. There are philosophical controversies about which probabilities come into play. But I gloss over those here. Even if probabilities were entirely unproblematic, the calculations of expected value would be inordinately complicated. This would be true even if there were not ineliminable imprecision and vagueness in the evaluative realm. But there is such imprecision and vagueness, and the calculations are anyway beyond any of us. Hence, really, at best we can but estimate very roughly and crudely how much good is likely to result from the acceptance of this or that moral code. Replace an established moral code with a completely different one and what would be the consequences? If we have seen how a code worked in one society, we might be able to estimate accurately how it would work in another society. At least sometimes, therefore, we can reasonably estimate the consequences of the establishment of a moral code with which we are already familiar. But what about codes with which we are not familiar? I have no confidence that a new moral code will have better consequences than the one it is replacing, except where the new code is in fact much like some code with which we are already familiar, though not necessarily much like the one being replaced. I fear the upshot of this is a kind of incrementalism (Brandt, 1979, p. 290). The right place for us to start is with the moral code already established in our society. We look for ways in which it could be improved. In rule-consequentialist terms, we look for changes to the established moral code that have higher expected value than sticking with the established code has. Where a change from the status quo does not have higher expected value, why change? Where a change from the status quo does have higher expected value, why not change? Rule-consequentialism formulated in terms of expected value has considerably more plausibility than rule-consequentialism formulated in terms of actual value. And if rule-consequentialism is formulated in terms of expected value, then rule-consequentialism sidesteps Feldman’s objection that the theory can require us to follow a code that no one can know. So let us turn to Feldman’s remaining objections. One of these was that rule-consequentialism says an act of ours is wrong if forbidden by the ideal code even though no one is our society currently accepts that code. I take it that Feldman meant to be alluding to the objection, made famous by David Lyons (1975, p. 141), that where the ideal code contains rules that are burdensome to follow, and where others in your society do not accept that code and are not following those burdensome rules, requiring you nonetheless to comply with those rules is seriously unfair. Here we have the old examples where everyone around you is taking the shortcut across the grass and yet the ideal code requires you not to do so, because it would be best if everyone refrained from walking across the grass. What resources does rule-consequentialism have to deal with this objection? Remember that rule-consequentialism was not formulated in terms of acceptance by absolutely everyone; it was formulated in terms of acceptance by the vast majority of everyone. The reason for this was to allow into the ideal code rules for dealing with people who do not accept the ideal code. To be sure, rule-consequentialism prescribes acceptance and compliance with the ideal code by everyone. Nevertheless, it evaluates codes by the expected consequences of acceptance by less than everyone. How much less? Brandt (1967, sect. 8) proposed 90 per cent of the agent’s society. I argued for 90 per cent of everyone everywhere (Hooker, 2000a, pp. 83, 173–174). There are difficulties about the figure of 90 per cent (Ridge, forthcoming). But the important point here is that, if rule-consequentialism evaluates codes in terms of the consequences of their acceptance by less than 100 per cent of everyone, then rule-consequentialism might endorse rules for dealing with people who do not accept the ideal code. For example, rule-consequentialism can endorse a rule for dealing with free-riders, by which I mean those who are not doing their fair share, or who refuse to reciprocate kindness or restraint shown towards them. The best way of encouraging people inclined to free-ride on the kindness or restraint of others is to make kindness and restraint towards them contingent on their doing their part. So the ideal code will contain within it a proviso that one is not required to restrain oneself, or make sacrifices, for the benefit of free-riders. We come now to the final objection to rule-consequentialism in Feldman’s introductory book. This is the objection that complying with the ideal code when others are not doing so can be useless or even harmful. Well, where it is useless and burdensome, then the answer may lie in the previous paragraph: burdensome requirements disappear when others refuse to reciprocate. Where complying with the ideal code seems useless but not burdensome, I cannot see that being required to follow the ideal code is objectionable. Perhaps this is because of the temptation to think that following the ideal code is hardly ever completely useless, since following it sets a good example. And what about cases where complying with a rule whose acceptance by the vast majority would maximize expected value would have very harmful consequences? If the vast majority accepted a rule requiring them to keep their promises, expected value would be very high. But suppose the only way to warn the region of the approaching tsunami is to break my promise to meet you for lunch. In such a case, breaking my promise is obviously the thing to do. Rule-consequentialism is implausible unless it can somehow agree. This objection has since been decisively rebutted by rule-consequentialists (Brandt, 1989 [1992], pp. 87, 88, 91; Hooker, 2000a, pp. 98–99). Our answer consists of pointing out that the ideal code — the code whose internalization would maximize expected value — would contain a rule for dealing with potential disasters. The rule would be ‘prevent disasters’. And this rule would override other rules within the idea code (with the exception of some rule about the maximum self-sacrifice that can be required of the agent).  Section 3: Feldman’s Brand of Consequentialism Feldman is certainly a consequentialist: ‘I steadfastly insist that we should make the world as good as we can make it’ (Feldman, 1997, p. 14). His ‘world utilitarianism’ holds that what an agent should do is have the motives and do the </w:t>
      </w:r>
      <w:proofErr w:type="spellStart"/>
      <w:r w:rsidRPr="00BF768D">
        <w:rPr>
          <w:sz w:val="6"/>
          <w:szCs w:val="12"/>
        </w:rPr>
        <w:t>acts</w:t>
      </w:r>
      <w:proofErr w:type="spellEnd"/>
      <w:r w:rsidRPr="00BF768D">
        <w:rPr>
          <w:sz w:val="6"/>
          <w:szCs w:val="12"/>
        </w:rPr>
        <w:t xml:space="preserve"> contained in the best possible futures then accessible to the agent (Feldman, 1997, pp. 72–75). He first defended this view as far back as 1975 (see the first paper reprinted in Feldman 1997). It does seem to me the most attractive member of the broadly act-consequentialist family. </w:t>
      </w:r>
      <w:r w:rsidRPr="00BF768D">
        <w:rPr>
          <w:u w:val="single"/>
        </w:rPr>
        <w:t>Feldman accepts that hedonistic util</w:t>
      </w:r>
      <w:r w:rsidRPr="00BF768D">
        <w:rPr>
          <w:sz w:val="16"/>
        </w:rPr>
        <w:t xml:space="preserve">itarianism </w:t>
      </w:r>
      <w:r w:rsidRPr="00BF768D">
        <w:rPr>
          <w:u w:val="single"/>
        </w:rPr>
        <w:t>has been hammered by objections concerning promises, rights, and desert</w:t>
      </w:r>
      <w:r w:rsidRPr="00BF768D">
        <w:rPr>
          <w:sz w:val="16"/>
        </w:rPr>
        <w:t xml:space="preserve"> (Feldman, 1978, pp. 52–60; 1997, pp. 14, 158–174, 202–208). </w:t>
      </w:r>
      <w:r w:rsidRPr="00BF768D">
        <w:rPr>
          <w:u w:val="single"/>
        </w:rPr>
        <w:t>In order to get his consequentialism to come out with plausible implications, Feldman adjusts his axiology. In other words, he holds on to the consequentialist principle that each person should maximize intrinsic value, but he abandons a purely hedonistic theory of intrinsic value.</w:t>
      </w:r>
      <w:r w:rsidRPr="00BF768D">
        <w:rPr>
          <w:sz w:val="8"/>
          <w:szCs w:val="14"/>
        </w:rPr>
        <w:t xml:space="preserve"> In particular, Feldman includes considerations of justice into his theory of intrinsic value. Actually, his theory of justice reduces justice to giving people what they deserve. So his ‘justice-adjusted hedonism’ would be more revealing titled ‘desert-adjusted hedonism’. Whatever it is called, this theory adjusts the intrinsic value of a pleasure or pain in light of whether it is deserved. So the theory maintains: Positive desert increases the intrinsic value of pleasure. Negative desert decreases the intrinsic value of pleasure. Positive desert increases the intrinsic disvalue of pain. Negative desert decreases the intrinsic disvalue of pain. These factors operate to the point where some pleasures have no intrinsic value, because they are undeserved, and some pains are not bad, because they are deserved (Feldman, 1992, pp. 182–185; 1997, pp. 164–169). Now what does Feldman think grounds desert? One thing he mentions is excessive or deficient past receipt’ (Feldman, 1992, p. 183; 1997, pp. 158, 161–162, 170, 203). ‘Suppose the potential recipients are alike in all relevant respects except that one of them has already received far more of that good than the other. Then, since other things are equal, the one who has so far been short-changed has greater desert.’ (Feldman, 1997, p. 162) I guess that in effect this is the idea that, if two people are initially equally deserving or undeserving of some good but then one of them gets more of the good than the other, then, unless there is some other relevant change, the one who has gotten more so far is less deserving than the other person when the good is next distributed. Perhaps we could express this as a right to be treated the same as other equally deserving people. Someone who has had that right infringed thereby becomes more deserving, other things being equal, than those who had been equally deserving but treated better. More generally, Feldman explicitly mentions rights and claims as desert bases. Presumably, he means moral rights, not mere legal rights. Likewise, presumably he means legitimate moral claims. What moral rights and legitimate moral claims are there? Obviously, this is an immense topic. And Feldman says little about it. We might fill in the blanks as follows. A person’s genuine need is often thought to generate a moral claim on others. And promises give </w:t>
      </w:r>
      <w:proofErr w:type="spellStart"/>
      <w:r w:rsidRPr="00BF768D">
        <w:rPr>
          <w:sz w:val="8"/>
          <w:szCs w:val="14"/>
        </w:rPr>
        <w:t>promisees</w:t>
      </w:r>
      <w:proofErr w:type="spellEnd"/>
      <w:r w:rsidRPr="00BF768D">
        <w:rPr>
          <w:sz w:val="8"/>
          <w:szCs w:val="14"/>
        </w:rPr>
        <w:t xml:space="preserve"> moral claims on the promisors. Feldman also mentions conscientious effort as a possible source of desert (1997, p. 203; cf. 1992, pp. 201–4). Presumably, if conscientious effort is a basis or source of desert, it operates via moral claims, just as needs and promises do. That is, just as promises generate claims, which then are the source of desert, conscientious effort generates claims, which then are the source of desert. My suspicion is that, because Feldman takes moral claims to generate desert, he does not actually need refer to moral claims as a group. He could simply point to whatever generates the moral claims as directly generating desert. Feldman’s view is that desert can be based on rights, needs, promises, and conscientious effort. In addition, Feldman thinks people’s moral worthiness affects their deservingness (Feldman, 1992, p. 184; 1997, pp. 158–159, 162, 170, 203). So now we have rights, needs, promises, conscientious effort, and moral worthiness as sources of desert. And Feldman leaves open that there might be other sources of desert.  Section 4: Feldman’s Desert-adjusted Hedonism versus Rule-consequentialism Note how varied Feldman’s desert bases are. Even more importantly, note how much moral background some of them presuppose. Many of the features that determine desert are explicitly moral features. This is clearest in the case of moral rights and moral worthiness. And other items on Feldman’s list of desert bases are things that his consequentialism has to postulate are morally relevant. </w:t>
      </w:r>
      <w:r w:rsidRPr="00BF768D">
        <w:rPr>
          <w:u w:val="single"/>
        </w:rPr>
        <w:t>Now one major traditional attraction of traditional util</w:t>
      </w:r>
      <w:r w:rsidRPr="00BF768D">
        <w:rPr>
          <w:sz w:val="16"/>
        </w:rPr>
        <w:t xml:space="preserve">itarianism </w:t>
      </w:r>
      <w:r w:rsidRPr="00BF768D">
        <w:rPr>
          <w:u w:val="single"/>
        </w:rPr>
        <w:t xml:space="preserve">was that it started with a conception of non-moral value, and then claimed that right and wrong are a function of that non-moral value. Traditional </w:t>
      </w:r>
      <w:r w:rsidRPr="00BF768D">
        <w:rPr>
          <w:highlight w:val="yellow"/>
          <w:u w:val="single"/>
        </w:rPr>
        <w:t>util</w:t>
      </w:r>
      <w:r w:rsidRPr="00BF768D">
        <w:rPr>
          <w:sz w:val="16"/>
        </w:rPr>
        <w:t xml:space="preserve">itarianism </w:t>
      </w:r>
      <w:r w:rsidRPr="00BF768D">
        <w:rPr>
          <w:highlight w:val="yellow"/>
          <w:u w:val="single"/>
        </w:rPr>
        <w:t>started with a non-moralized notion of pleasure minus pain.</w:t>
      </w:r>
      <w:r w:rsidRPr="00BF768D">
        <w:rPr>
          <w:u w:val="single"/>
        </w:rPr>
        <w:t xml:space="preserve"> Because pleasure and pain were not moralized, evil (e.g. </w:t>
      </w:r>
      <w:r w:rsidRPr="00BF768D">
        <w:rPr>
          <w:highlight w:val="yellow"/>
          <w:u w:val="single"/>
        </w:rPr>
        <w:t>sadistic</w:t>
      </w:r>
      <w:r w:rsidRPr="00BF768D">
        <w:rPr>
          <w:u w:val="single"/>
        </w:rPr>
        <w:t xml:space="preserve">) </w:t>
      </w:r>
      <w:r w:rsidRPr="00BF768D">
        <w:rPr>
          <w:highlight w:val="yellow"/>
          <w:u w:val="single"/>
        </w:rPr>
        <w:t>pleasures counted as positive</w:t>
      </w:r>
      <w:r w:rsidRPr="00BF768D">
        <w:rPr>
          <w:u w:val="single"/>
        </w:rPr>
        <w:t xml:space="preserve"> pleasures in the calculus, </w:t>
      </w:r>
      <w:r w:rsidRPr="00BF768D">
        <w:rPr>
          <w:highlight w:val="yellow"/>
          <w:u w:val="single"/>
        </w:rPr>
        <w:t>and even deserved pains counted as negatives.</w:t>
      </w:r>
      <w:r w:rsidRPr="00BF768D">
        <w:rPr>
          <w:sz w:val="16"/>
        </w:rPr>
        <w:t xml:space="preserve"> Traditional utilitarianism then claimed that moral requirements and prohibitions are some function of this non-moralized pleasure minus pain. Traditional act-utilitarianism of course claimed that an act is wrong unless it maximizes net pleasure. Traditional rule-utilitarianism used maximizing net pleasure as the test of whole codes of rules, rather than as a test of individual acts.</w:t>
      </w:r>
      <w:r>
        <w:rPr>
          <w:sz w:val="16"/>
        </w:rPr>
        <w:t xml:space="preserve"> </w:t>
      </w:r>
      <w:r w:rsidRPr="00BF768D">
        <w:rPr>
          <w:u w:val="single"/>
        </w:rPr>
        <w:t>Feldman’s theory is a very long way from traditional util</w:t>
      </w:r>
      <w:r w:rsidRPr="00BF768D">
        <w:rPr>
          <w:sz w:val="16"/>
        </w:rPr>
        <w:t xml:space="preserve">itarianism. </w:t>
      </w:r>
      <w:r w:rsidRPr="00BF768D">
        <w:rPr>
          <w:u w:val="single"/>
        </w:rPr>
        <w:t>Feldman’s theory still holds that things are to be evaluated in terms of resulting intrinsic value, and pleasure and pain figure centrally in his conception of intrinsic value. But he also takes intrinsic value to be heavily influenced by desert.</w:t>
      </w:r>
      <w:r w:rsidRPr="00BF768D">
        <w:rPr>
          <w:sz w:val="16"/>
        </w:rPr>
        <w:t xml:space="preserve"> And desert imports a variety of moral notions. So Feldman’s theory contains an axiology that relies partly on a number of moral concepts. In other words, Feldman’s theory begins </w:t>
      </w:r>
      <w:r w:rsidRPr="00B17794">
        <w:rPr>
          <w:sz w:val="16"/>
        </w:rPr>
        <w:t xml:space="preserve">with a number of moral postulates. </w:t>
      </w:r>
      <w:r w:rsidRPr="00B17794">
        <w:rPr>
          <w:u w:val="single"/>
        </w:rPr>
        <w:t>I do not mean to suggest that that is a fatal objection to his theory, but it is a weakness. If some other theory can come out with just as plausible implications as Feldman’s theory does, but this other theory relies on fewer moral postulates, then this other theory will be able to explain just as much as Feldman’s but on the basis of less. Whereas Feldman’s theory needs to postulate moral rights, moral worthiness, and the moral relevance of needs, agreements</w:t>
      </w:r>
      <w:r w:rsidRPr="00BF768D">
        <w:rPr>
          <w:u w:val="single"/>
        </w:rPr>
        <w:t xml:space="preserve">, etc., </w:t>
      </w:r>
      <w:r w:rsidRPr="00BF768D">
        <w:rPr>
          <w:b/>
          <w:highlight w:val="yellow"/>
          <w:u w:val="single"/>
          <w:bdr w:val="single" w:sz="18" w:space="0" w:color="auto"/>
        </w:rPr>
        <w:t xml:space="preserve">rule-consequentialism will explain why moral rights are needed, why agreements should be </w:t>
      </w:r>
      <w:proofErr w:type="spellStart"/>
      <w:r w:rsidRPr="00BF768D">
        <w:rPr>
          <w:b/>
          <w:highlight w:val="yellow"/>
          <w:u w:val="single"/>
          <w:bdr w:val="single" w:sz="18" w:space="0" w:color="auto"/>
        </w:rPr>
        <w:t>honoured</w:t>
      </w:r>
      <w:proofErr w:type="spellEnd"/>
      <w:r w:rsidRPr="00BF768D">
        <w:rPr>
          <w:b/>
          <w:highlight w:val="yellow"/>
          <w:u w:val="single"/>
          <w:bdr w:val="single" w:sz="18" w:space="0" w:color="auto"/>
        </w:rPr>
        <w:t>,</w:t>
      </w:r>
      <w:r w:rsidRPr="00BF768D">
        <w:rPr>
          <w:sz w:val="16"/>
          <w:bdr w:val="single" w:sz="18" w:space="0" w:color="auto"/>
        </w:rPr>
        <w:t xml:space="preserve"> needs </w:t>
      </w:r>
      <w:proofErr w:type="spellStart"/>
      <w:r w:rsidRPr="00BF768D">
        <w:rPr>
          <w:sz w:val="16"/>
          <w:bdr w:val="single" w:sz="18" w:space="0" w:color="auto"/>
        </w:rPr>
        <w:t>prioritised</w:t>
      </w:r>
      <w:proofErr w:type="spellEnd"/>
      <w:r w:rsidRPr="00BF768D">
        <w:rPr>
          <w:sz w:val="16"/>
          <w:bdr w:val="single" w:sz="18" w:space="0" w:color="auto"/>
        </w:rPr>
        <w:t xml:space="preserve">, </w:t>
      </w:r>
      <w:r w:rsidRPr="00BF768D">
        <w:rPr>
          <w:b/>
          <w:highlight w:val="yellow"/>
          <w:u w:val="single"/>
          <w:bdr w:val="single" w:sz="18" w:space="0" w:color="auto"/>
        </w:rPr>
        <w:t>and</w:t>
      </w:r>
      <w:r w:rsidRPr="00BF768D">
        <w:rPr>
          <w:sz w:val="16"/>
          <w:bdr w:val="single" w:sz="18" w:space="0" w:color="auto"/>
        </w:rPr>
        <w:t xml:space="preserve"> conscientious </w:t>
      </w:r>
      <w:r w:rsidRPr="00BF768D">
        <w:rPr>
          <w:b/>
          <w:highlight w:val="yellow"/>
          <w:u w:val="single"/>
          <w:bdr w:val="single" w:sz="18" w:space="0" w:color="auto"/>
        </w:rPr>
        <w:t>effort rewarded.</w:t>
      </w:r>
      <w:r w:rsidRPr="00BF768D">
        <w:rPr>
          <w:u w:val="single"/>
        </w:rPr>
        <w:t xml:space="preserve"> In all these ways, rule-consequentialism explains what Feldman’s theory instead postulates.</w:t>
      </w:r>
      <w:r>
        <w:rPr>
          <w:sz w:val="16"/>
        </w:rPr>
        <w:t xml:space="preserve"> </w:t>
      </w:r>
    </w:p>
    <w:p w14:paraId="617F91C2" w14:textId="77777777" w:rsidR="00AC16B6" w:rsidRDefault="00AC16B6" w:rsidP="00AC16B6"/>
    <w:p w14:paraId="7607A36E" w14:textId="77777777" w:rsidR="00AC16B6" w:rsidRPr="0012760F" w:rsidRDefault="00AC16B6" w:rsidP="00AC16B6">
      <w:pPr>
        <w:pStyle w:val="Heading4"/>
      </w:pPr>
      <w:r>
        <w:t xml:space="preserve">It's most actor-specific—act util is too </w:t>
      </w:r>
      <w:r>
        <w:rPr>
          <w:u w:val="single"/>
        </w:rPr>
        <w:t>informationally demanding</w:t>
      </w:r>
      <w:r>
        <w:t xml:space="preserve"> for </w:t>
      </w:r>
      <w:proofErr w:type="spellStart"/>
      <w:r>
        <w:t>ILaw</w:t>
      </w:r>
      <w:proofErr w:type="spellEnd"/>
      <w:r>
        <w:t xml:space="preserve"> questions</w:t>
      </w:r>
    </w:p>
    <w:p w14:paraId="1E1598A4" w14:textId="77777777" w:rsidR="00AC16B6" w:rsidRPr="00726845" w:rsidRDefault="00AC16B6" w:rsidP="00AC16B6">
      <w:pPr>
        <w:rPr>
          <w:rStyle w:val="Style13ptBold"/>
        </w:rPr>
      </w:pPr>
      <w:r>
        <w:rPr>
          <w:rStyle w:val="Style13ptBold"/>
        </w:rPr>
        <w:t>Green 20</w:t>
      </w:r>
    </w:p>
    <w:p w14:paraId="3D8D91C9" w14:textId="77777777" w:rsidR="00AC16B6" w:rsidRDefault="00AC16B6" w:rsidP="00AC16B6">
      <w:pPr>
        <w:rPr>
          <w:sz w:val="16"/>
        </w:rPr>
      </w:pPr>
      <w:r w:rsidRPr="00726845">
        <w:rPr>
          <w:sz w:val="16"/>
        </w:rPr>
        <w:t xml:space="preserve">Fergus Green (Department of Philosophy, Ethics Institute, Utrecht University). “Global goals as global norms: What goal-based governance can learn from political theory?” Global Goals. 2020. JDN. </w:t>
      </w:r>
      <w:hyperlink r:id="rId7" w:history="1">
        <w:r w:rsidRPr="001A784F">
          <w:rPr>
            <w:rStyle w:val="Hyperlink"/>
            <w:sz w:val="16"/>
          </w:rPr>
          <w:t>https://globalgoalsproject.eu/globalgoals2020/wp-content/uploads/2020/06/GlobalGoals2020_Green.pdf</w:t>
        </w:r>
      </w:hyperlink>
    </w:p>
    <w:p w14:paraId="7B1EAD6C" w14:textId="77777777" w:rsidR="00AC16B6" w:rsidRPr="00726845" w:rsidRDefault="00AC16B6" w:rsidP="00AC16B6">
      <w:pPr>
        <w:rPr>
          <w:sz w:val="16"/>
        </w:rPr>
      </w:pPr>
      <w:r>
        <w:rPr>
          <w:sz w:val="16"/>
        </w:rPr>
        <w:t>*SDGs = United Nations Sustainable Development Goals</w:t>
      </w:r>
    </w:p>
    <w:p w14:paraId="62F00D88" w14:textId="77777777" w:rsidR="00AC16B6" w:rsidRPr="00726845" w:rsidRDefault="00AC16B6" w:rsidP="00AC16B6">
      <w:pPr>
        <w:rPr>
          <w:sz w:val="16"/>
        </w:rPr>
      </w:pPr>
    </w:p>
    <w:p w14:paraId="2E43F9A4" w14:textId="77777777" w:rsidR="00AC16B6" w:rsidRPr="00726845" w:rsidRDefault="00AC16B6" w:rsidP="00AC16B6">
      <w:pPr>
        <w:rPr>
          <w:sz w:val="16"/>
        </w:rPr>
      </w:pPr>
      <w:r w:rsidRPr="00726845">
        <w:rPr>
          <w:sz w:val="16"/>
        </w:rPr>
        <w:t xml:space="preserve">Whereas liberal-egalitarians seek to ensure a minimum threshold of well-being for each individual person, </w:t>
      </w:r>
      <w:proofErr w:type="spellStart"/>
      <w:r w:rsidRPr="00726845">
        <w:rPr>
          <w:sz w:val="16"/>
        </w:rPr>
        <w:t>utilitarians</w:t>
      </w:r>
      <w:proofErr w:type="spellEnd"/>
      <w:r w:rsidRPr="00726845">
        <w:rPr>
          <w:sz w:val="16"/>
        </w:rPr>
        <w:t xml:space="preserve"> seek to maximize the aggregate sum of expected well-being (also known as “utility”) across all persons globally, or at least all members of a polity.5 </w:t>
      </w:r>
      <w:r w:rsidRPr="00726845">
        <w:rPr>
          <w:highlight w:val="yellow"/>
          <w:u w:val="single"/>
        </w:rPr>
        <w:t>Figuring out what would maximize utility is</w:t>
      </w:r>
      <w:r w:rsidRPr="00726845">
        <w:rPr>
          <w:u w:val="single"/>
        </w:rPr>
        <w:t xml:space="preserve"> an </w:t>
      </w:r>
      <w:r w:rsidRPr="00096632">
        <w:rPr>
          <w:b/>
          <w:highlight w:val="yellow"/>
          <w:u w:val="single"/>
          <w:bdr w:val="single" w:sz="18" w:space="0" w:color="auto"/>
        </w:rPr>
        <w:t>informationally demanding</w:t>
      </w:r>
      <w:r w:rsidRPr="00726845">
        <w:rPr>
          <w:u w:val="single"/>
        </w:rPr>
        <w:t xml:space="preserve"> task, </w:t>
      </w:r>
      <w:r w:rsidRPr="00726845">
        <w:rPr>
          <w:highlight w:val="yellow"/>
          <w:u w:val="single"/>
        </w:rPr>
        <w:t>which requires many empirical assumptions</w:t>
      </w:r>
      <w:r w:rsidRPr="00726845">
        <w:rPr>
          <w:u w:val="single"/>
        </w:rPr>
        <w:t xml:space="preserve"> about the likely impacts of our actions. </w:t>
      </w:r>
      <w:r w:rsidRPr="00096632">
        <w:rPr>
          <w:highlight w:val="yellow"/>
          <w:u w:val="single"/>
        </w:rPr>
        <w:t>A less</w:t>
      </w:r>
      <w:r w:rsidRPr="00726845">
        <w:rPr>
          <w:u w:val="single"/>
        </w:rPr>
        <w:t xml:space="preserve"> informationally </w:t>
      </w:r>
      <w:r w:rsidRPr="00096632">
        <w:rPr>
          <w:highlight w:val="yellow"/>
          <w:u w:val="single"/>
        </w:rPr>
        <w:t>demanding form</w:t>
      </w:r>
      <w:r w:rsidRPr="00726845">
        <w:rPr>
          <w:u w:val="single"/>
        </w:rPr>
        <w:t xml:space="preserve"> of util</w:t>
      </w:r>
      <w:r w:rsidRPr="00726845">
        <w:rPr>
          <w:sz w:val="16"/>
        </w:rPr>
        <w:t xml:space="preserve">itarianism </w:t>
      </w:r>
      <w:r w:rsidRPr="00096632">
        <w:rPr>
          <w:highlight w:val="yellow"/>
          <w:u w:val="single"/>
        </w:rPr>
        <w:t>that is</w:t>
      </w:r>
      <w:r w:rsidRPr="00726845">
        <w:rPr>
          <w:u w:val="single"/>
        </w:rPr>
        <w:t xml:space="preserve"> also </w:t>
      </w:r>
      <w:r w:rsidRPr="00096632">
        <w:rPr>
          <w:b/>
          <w:highlight w:val="yellow"/>
          <w:u w:val="single"/>
          <w:bdr w:val="single" w:sz="18" w:space="0" w:color="auto"/>
        </w:rPr>
        <w:t>more in keeping with the rule-based nature of rule-of-law</w:t>
      </w:r>
      <w:r w:rsidRPr="00726845">
        <w:rPr>
          <w:u w:val="single"/>
        </w:rPr>
        <w:t xml:space="preserve"> societies </w:t>
      </w:r>
      <w:r w:rsidRPr="00096632">
        <w:rPr>
          <w:highlight w:val="yellow"/>
          <w:u w:val="single"/>
        </w:rPr>
        <w:t>is “</w:t>
      </w:r>
      <w:r w:rsidRPr="00096632">
        <w:rPr>
          <w:b/>
          <w:highlight w:val="yellow"/>
          <w:u w:val="single"/>
          <w:bdr w:val="single" w:sz="18" w:space="0" w:color="auto"/>
        </w:rPr>
        <w:t>rule util</w:t>
      </w:r>
      <w:r w:rsidRPr="00726845">
        <w:rPr>
          <w:sz w:val="16"/>
        </w:rPr>
        <w:t xml:space="preserve">itarianism”. Rule </w:t>
      </w:r>
      <w:proofErr w:type="spellStart"/>
      <w:r w:rsidRPr="00726845">
        <w:rPr>
          <w:sz w:val="16"/>
        </w:rPr>
        <w:t>utilitarians</w:t>
      </w:r>
      <w:proofErr w:type="spellEnd"/>
      <w:r w:rsidRPr="00726845">
        <w:rPr>
          <w:sz w:val="16"/>
        </w:rPr>
        <w:t xml:space="preserve"> seek to specify rules that would tend to maximize aggregate well-being, at least within a given polity. </w:t>
      </w:r>
      <w:r w:rsidRPr="00726845">
        <w:rPr>
          <w:u w:val="single"/>
        </w:rPr>
        <w:t xml:space="preserve">The SDGs and the </w:t>
      </w:r>
      <w:r w:rsidRPr="00096632">
        <w:rPr>
          <w:highlight w:val="yellow"/>
          <w:u w:val="single"/>
        </w:rPr>
        <w:t>specific targets</w:t>
      </w:r>
      <w:r w:rsidRPr="00726845">
        <w:rPr>
          <w:u w:val="single"/>
        </w:rPr>
        <w:t xml:space="preserve"> accompanying them </w:t>
      </w:r>
      <w:r w:rsidRPr="00096632">
        <w:rPr>
          <w:highlight w:val="yellow"/>
          <w:u w:val="single"/>
        </w:rPr>
        <w:t>can be evaluated in</w:t>
      </w:r>
      <w:r w:rsidRPr="00726845">
        <w:rPr>
          <w:u w:val="single"/>
        </w:rPr>
        <w:t xml:space="preserve"> the </w:t>
      </w:r>
      <w:r w:rsidRPr="00096632">
        <w:rPr>
          <w:highlight w:val="yellow"/>
          <w:u w:val="single"/>
        </w:rPr>
        <w:t>light of various principles</w:t>
      </w:r>
      <w:r w:rsidRPr="00726845">
        <w:rPr>
          <w:u w:val="single"/>
        </w:rPr>
        <w:t xml:space="preserve"> and theories of distributive justice and against utilitarian ideals.</w:t>
      </w:r>
      <w:r w:rsidRPr="00726845">
        <w:rPr>
          <w:sz w:val="16"/>
        </w:rPr>
        <w:t xml:space="preserve"> In particular, </w:t>
      </w:r>
      <w:r w:rsidRPr="00B17794">
        <w:rPr>
          <w:highlight w:val="yellow"/>
          <w:u w:val="single"/>
        </w:rPr>
        <w:t>if we think of global goals as norms</w:t>
      </w:r>
      <w:r w:rsidRPr="00726845">
        <w:rPr>
          <w:u w:val="single"/>
        </w:rPr>
        <w:t xml:space="preserve"> that </w:t>
      </w:r>
      <w:r w:rsidRPr="00B17794">
        <w:rPr>
          <w:highlight w:val="yellow"/>
          <w:u w:val="single"/>
        </w:rPr>
        <w:t xml:space="preserve">the </w:t>
      </w:r>
      <w:r w:rsidRPr="00B17794">
        <w:rPr>
          <w:b/>
          <w:highlight w:val="yellow"/>
          <w:u w:val="single"/>
          <w:bdr w:val="single" w:sz="18" w:space="0" w:color="auto"/>
        </w:rPr>
        <w:t>international community</w:t>
      </w:r>
      <w:r w:rsidRPr="00B17794">
        <w:rPr>
          <w:highlight w:val="yellow"/>
          <w:u w:val="single"/>
        </w:rPr>
        <w:t xml:space="preserve"> is seeking</w:t>
      </w:r>
      <w:r w:rsidRPr="00726845">
        <w:rPr>
          <w:u w:val="single"/>
        </w:rPr>
        <w:t xml:space="preserve"> to instantiate at national and subnational level, then both justice-based and rule-utilitarian standards can be applied to evaluate such norms. </w:t>
      </w:r>
      <w:r w:rsidRPr="00096632">
        <w:rPr>
          <w:highlight w:val="yellow"/>
          <w:u w:val="single"/>
        </w:rPr>
        <w:t>We can ask: are these norms that</w:t>
      </w:r>
      <w:r w:rsidRPr="00726845">
        <w:rPr>
          <w:u w:val="single"/>
        </w:rPr>
        <w:t xml:space="preserve">, if instantiated, would </w:t>
      </w:r>
      <w:r w:rsidRPr="00096632">
        <w:rPr>
          <w:highlight w:val="yellow"/>
          <w:u w:val="single"/>
        </w:rPr>
        <w:t>advance the cause of</w:t>
      </w:r>
      <w:r w:rsidRPr="00726845">
        <w:rPr>
          <w:u w:val="single"/>
        </w:rPr>
        <w:t xml:space="preserve"> justice or </w:t>
      </w:r>
      <w:r w:rsidRPr="00096632">
        <w:rPr>
          <w:highlight w:val="yellow"/>
          <w:u w:val="single"/>
        </w:rPr>
        <w:t xml:space="preserve">utility </w:t>
      </w:r>
      <w:proofErr w:type="spellStart"/>
      <w:r w:rsidRPr="00096632">
        <w:rPr>
          <w:highlight w:val="yellow"/>
          <w:u w:val="single"/>
        </w:rPr>
        <w:t>maximisation</w:t>
      </w:r>
      <w:proofErr w:type="spellEnd"/>
      <w:r w:rsidRPr="00096632">
        <w:rPr>
          <w:highlight w:val="yellow"/>
          <w:u w:val="single"/>
        </w:rPr>
        <w:t>?</w:t>
      </w:r>
    </w:p>
    <w:p w14:paraId="00CCDD40" w14:textId="77777777" w:rsidR="00AC16B6" w:rsidRDefault="00AC16B6" w:rsidP="00AC16B6"/>
    <w:p w14:paraId="4E509D77" w14:textId="77777777" w:rsidR="00AC16B6" w:rsidRDefault="00AC16B6" w:rsidP="00AC16B6">
      <w:pPr>
        <w:pStyle w:val="Heading4"/>
      </w:pPr>
      <w:r>
        <w:t xml:space="preserve">Therefore the standard is </w:t>
      </w:r>
      <w:r w:rsidRPr="007C32E9">
        <w:rPr>
          <w:u w:val="single"/>
        </w:rPr>
        <w:t>rule utilitarianism</w:t>
      </w:r>
    </w:p>
    <w:p w14:paraId="05B5C76F" w14:textId="77777777" w:rsidR="00AC16B6" w:rsidRPr="0012760F" w:rsidRDefault="00AC16B6" w:rsidP="00AC16B6"/>
    <w:p w14:paraId="29B0AD2A" w14:textId="77777777" w:rsidR="00AC16B6" w:rsidRDefault="00AC16B6" w:rsidP="00AC16B6">
      <w:pPr>
        <w:pStyle w:val="Heading4"/>
      </w:pPr>
      <w:r>
        <w:t>Act util devolves to rule util—following principles maximizes utility better than case-by-case exceptions</w:t>
      </w:r>
    </w:p>
    <w:p w14:paraId="79EFF4CD" w14:textId="77777777" w:rsidR="00AC16B6" w:rsidRPr="00CB40DB" w:rsidRDefault="00AC16B6" w:rsidP="00AC16B6">
      <w:pPr>
        <w:rPr>
          <w:rStyle w:val="Style13ptBold"/>
        </w:rPr>
      </w:pPr>
      <w:r>
        <w:rPr>
          <w:rStyle w:val="Style13ptBold"/>
        </w:rPr>
        <w:t>Hooker 16</w:t>
      </w:r>
    </w:p>
    <w:p w14:paraId="058F66CB" w14:textId="77777777" w:rsidR="00AC16B6" w:rsidRPr="00CB40DB" w:rsidRDefault="00AC16B6" w:rsidP="00AC16B6">
      <w:pPr>
        <w:rPr>
          <w:sz w:val="16"/>
        </w:rPr>
      </w:pPr>
      <w:r w:rsidRPr="00CB40DB">
        <w:rPr>
          <w:sz w:val="16"/>
        </w:rPr>
        <w:t xml:space="preserve">Brad Hooker (Professor at the University of Reading). "Rule Consequentialism", The Stanford Encyclopedia of Philosophy, Edward N. </w:t>
      </w:r>
      <w:proofErr w:type="spellStart"/>
      <w:r w:rsidRPr="00CB40DB">
        <w:rPr>
          <w:sz w:val="16"/>
        </w:rPr>
        <w:t>Zalta</w:t>
      </w:r>
      <w:proofErr w:type="spellEnd"/>
      <w:r w:rsidRPr="00CB40DB">
        <w:rPr>
          <w:sz w:val="16"/>
        </w:rPr>
        <w:t xml:space="preserve"> (ed.). Winter 2016. JDN. https://plato.stanford.edu/entries/consequentialism-rule/</w:t>
      </w:r>
    </w:p>
    <w:p w14:paraId="69673935" w14:textId="77777777" w:rsidR="00AC16B6" w:rsidRDefault="00AC16B6" w:rsidP="00AC16B6"/>
    <w:p w14:paraId="380AA0B0" w14:textId="77777777" w:rsidR="00AC16B6" w:rsidRDefault="00AC16B6" w:rsidP="00AC16B6">
      <w:r w:rsidRPr="00A70D60">
        <w:rPr>
          <w:highlight w:val="yellow"/>
          <w:u w:val="single"/>
        </w:rPr>
        <w:t>Consequentialists</w:t>
      </w:r>
      <w:r w:rsidRPr="00CB40DB">
        <w:rPr>
          <w:sz w:val="16"/>
        </w:rPr>
        <w:t xml:space="preserve"> have </w:t>
      </w:r>
      <w:r w:rsidRPr="00A70D60">
        <w:rPr>
          <w:highlight w:val="yellow"/>
          <w:u w:val="single"/>
        </w:rPr>
        <w:t>distinguish</w:t>
      </w:r>
      <w:r w:rsidRPr="00CB40DB">
        <w:rPr>
          <w:sz w:val="16"/>
        </w:rPr>
        <w:t xml:space="preserve">ed </w:t>
      </w:r>
      <w:r w:rsidRPr="00A70D60">
        <w:rPr>
          <w:u w:val="single"/>
        </w:rPr>
        <w:t xml:space="preserve">three components of their theory: </w:t>
      </w:r>
      <w:r w:rsidRPr="00A70D60">
        <w:rPr>
          <w:highlight w:val="yellow"/>
          <w:u w:val="single"/>
        </w:rPr>
        <w:t>(1)</w:t>
      </w:r>
      <w:r w:rsidRPr="00A70D60">
        <w:rPr>
          <w:sz w:val="16"/>
        </w:rPr>
        <w:t xml:space="preserve"> their thesis about </w:t>
      </w:r>
      <w:r w:rsidRPr="00A70D60">
        <w:rPr>
          <w:highlight w:val="yellow"/>
          <w:u w:val="single"/>
        </w:rPr>
        <w:t>what makes acts</w:t>
      </w:r>
      <w:r w:rsidRPr="00CB40DB">
        <w:rPr>
          <w:u w:val="single"/>
        </w:rPr>
        <w:t xml:space="preserve"> morally </w:t>
      </w:r>
      <w:r w:rsidRPr="00A70D60">
        <w:rPr>
          <w:highlight w:val="yellow"/>
          <w:u w:val="single"/>
        </w:rPr>
        <w:t>wrong, (2)</w:t>
      </w:r>
      <w:r w:rsidRPr="00A70D60">
        <w:rPr>
          <w:sz w:val="16"/>
        </w:rPr>
        <w:t xml:space="preserve"> their thesis about </w:t>
      </w:r>
      <w:r w:rsidRPr="00A70D60">
        <w:rPr>
          <w:highlight w:val="yellow"/>
          <w:u w:val="single"/>
        </w:rPr>
        <w:t>the procedure</w:t>
      </w:r>
      <w:r w:rsidRPr="00A70D60">
        <w:rPr>
          <w:u w:val="single"/>
        </w:rPr>
        <w:t xml:space="preserve"> agents should use </w:t>
      </w:r>
      <w:r w:rsidRPr="00A70D60">
        <w:rPr>
          <w:highlight w:val="yellow"/>
          <w:u w:val="single"/>
        </w:rPr>
        <w:t>to make</w:t>
      </w:r>
      <w:r w:rsidRPr="00A70D60">
        <w:rPr>
          <w:u w:val="single"/>
        </w:rPr>
        <w:t xml:space="preserve"> their </w:t>
      </w:r>
      <w:r w:rsidRPr="00A70D60">
        <w:rPr>
          <w:highlight w:val="yellow"/>
          <w:u w:val="single"/>
        </w:rPr>
        <w:t>moral decisions</w:t>
      </w:r>
      <w:r w:rsidRPr="00A70D60">
        <w:rPr>
          <w:u w:val="single"/>
        </w:rPr>
        <w:t>, and (3)</w:t>
      </w:r>
      <w:r w:rsidRPr="00A70D60">
        <w:rPr>
          <w:sz w:val="16"/>
        </w:rPr>
        <w:t xml:space="preserve"> their thesis about </w:t>
      </w:r>
      <w:r w:rsidRPr="00A70D60">
        <w:rPr>
          <w:u w:val="single"/>
        </w:rPr>
        <w:t>the conditions under which moral sanctions such as blame, guilt, and praise are appropriate.</w:t>
      </w:r>
      <w:r>
        <w:rPr>
          <w:sz w:val="16"/>
        </w:rPr>
        <w:t xml:space="preserve"> </w:t>
      </w:r>
      <w:r w:rsidRPr="00A70D60">
        <w:rPr>
          <w:sz w:val="16"/>
        </w:rPr>
        <w:t>What we might call full rule-consequentialism consists of rule-consequentialist criteria for all three. Thus, full rule-consequentialism claims that an act is morally wrong if and only if it is forbidden by rules justified by their consequences. It also claims that agents should do their moral decision-making in terms of rules justified by their consequences. And it claims that the conditions under which moral sanctions should be applied are determined by rules justified by their consequences.</w:t>
      </w:r>
      <w:r>
        <w:rPr>
          <w:sz w:val="16"/>
        </w:rPr>
        <w:t xml:space="preserve"> </w:t>
      </w:r>
      <w:r w:rsidRPr="00A70D60">
        <w:rPr>
          <w:sz w:val="16"/>
        </w:rPr>
        <w:t>Full rule-consequentialists may think that there is really only one set of rules about these three different subject matters. Or they may think that there are different sets that in some sense correspond to or complement one another.</w:t>
      </w:r>
      <w:r>
        <w:rPr>
          <w:sz w:val="16"/>
        </w:rPr>
        <w:t xml:space="preserve"> </w:t>
      </w:r>
      <w:r w:rsidRPr="00A70D60">
        <w:rPr>
          <w:sz w:val="16"/>
        </w:rPr>
        <w:t>Much more important than the distinction between different kinds of full rule-consequentialism is the distinction between full rule-consequentialism and partial rule-consequentialism. Partial rule-consequentialism might take many forms. Let us focus on the most common form. The most common form of partial rule-consequentialism claims that agents should make their moral decisions about what to do by reference to rules justified by their consequences, but does not claim that moral wrongness is determined by rules justified by their consequences. Partial rule-consequentialists typically subscribe to the theory that moral wrongness is determined directly in terms of the consequences of the act. This theory of wrongness is called act-consequentialism.</w:t>
      </w:r>
      <w:r>
        <w:rPr>
          <w:sz w:val="16"/>
        </w:rPr>
        <w:t xml:space="preserve"> </w:t>
      </w:r>
      <w:r w:rsidRPr="00A70D60">
        <w:rPr>
          <w:sz w:val="16"/>
        </w:rPr>
        <w:t>Distinguishing between full and partial rule-consequentialism clarifies the contrast between act-consequentialism and rule-consequentialism. Act-consequentialism is best conceived of as maintaining merely the following:</w:t>
      </w:r>
      <w:r>
        <w:rPr>
          <w:sz w:val="16"/>
        </w:rPr>
        <w:t xml:space="preserve"> </w:t>
      </w:r>
      <w:r w:rsidRPr="00A70D60">
        <w:rPr>
          <w:u w:val="single"/>
        </w:rPr>
        <w:t>Act-consequentialist criterion of wrongness: An act is wrong if and only if it results in less good than would have resulted from some available alternative act.</w:t>
      </w:r>
      <w:r>
        <w:rPr>
          <w:u w:val="single"/>
        </w:rPr>
        <w:t xml:space="preserve"> </w:t>
      </w:r>
      <w:r w:rsidRPr="00A70D60">
        <w:rPr>
          <w:u w:val="single"/>
        </w:rPr>
        <w:t>When confronted with that criterion of moral wrongness, many people naturally assume that the way to decide what to do is to apply the criterion, i.e.,</w:t>
      </w:r>
      <w:r>
        <w:rPr>
          <w:u w:val="single"/>
        </w:rPr>
        <w:t xml:space="preserve"> </w:t>
      </w:r>
      <w:r w:rsidRPr="00A70D60">
        <w:rPr>
          <w:u w:val="single"/>
        </w:rPr>
        <w:t>Act-consequentialist moral decision procedure: On each occasion, an agent should decide what to do by calculating which act would produce the most good.</w:t>
      </w:r>
      <w:r>
        <w:rPr>
          <w:u w:val="single"/>
        </w:rPr>
        <w:t xml:space="preserve"> </w:t>
      </w:r>
      <w:r w:rsidRPr="00A70D60">
        <w:rPr>
          <w:u w:val="single"/>
        </w:rPr>
        <w:t xml:space="preserve">However, </w:t>
      </w:r>
      <w:r w:rsidRPr="002719B7">
        <w:rPr>
          <w:b/>
          <w:highlight w:val="yellow"/>
          <w:u w:val="single"/>
          <w:bdr w:val="single" w:sz="18" w:space="0" w:color="auto"/>
        </w:rPr>
        <w:t>consequentialists nearly never defend</w:t>
      </w:r>
      <w:r w:rsidRPr="002719B7">
        <w:rPr>
          <w:sz w:val="16"/>
          <w:bdr w:val="single" w:sz="18" w:space="0" w:color="auto"/>
        </w:rPr>
        <w:t xml:space="preserve"> this </w:t>
      </w:r>
      <w:r w:rsidRPr="002719B7">
        <w:rPr>
          <w:b/>
          <w:highlight w:val="yellow"/>
          <w:u w:val="single"/>
          <w:bdr w:val="single" w:sz="18" w:space="0" w:color="auto"/>
        </w:rPr>
        <w:t>act-consequentialist decision procedure</w:t>
      </w:r>
      <w:r w:rsidRPr="002719B7">
        <w:rPr>
          <w:sz w:val="16"/>
        </w:rPr>
        <w:t xml:space="preserve"> </w:t>
      </w:r>
      <w:r w:rsidRPr="00A70D60">
        <w:rPr>
          <w:u w:val="single"/>
        </w:rPr>
        <w:t>as a general and typical way of making moral decisions</w:t>
      </w:r>
      <w:r w:rsidRPr="00A70D60">
        <w:rPr>
          <w:sz w:val="16"/>
        </w:rPr>
        <w:t xml:space="preserve"> (Mill 1861: </w:t>
      </w:r>
      <w:proofErr w:type="spellStart"/>
      <w:r w:rsidRPr="00A70D60">
        <w:rPr>
          <w:sz w:val="16"/>
        </w:rPr>
        <w:t>ch</w:t>
      </w:r>
      <w:proofErr w:type="spellEnd"/>
      <w:r w:rsidRPr="00A70D60">
        <w:rPr>
          <w:sz w:val="16"/>
        </w:rPr>
        <w:t xml:space="preserve"> 2; Sidgwick 1907: 405–6, 413, 489–90; Moore 1903: 162–4; Smart 1956: 346; 1973: 43, 71; Bales 1971: 257–65; Hare 1981; Parfit 1984: 24–9, 31–43; Railton 1984: 140–6, 152–3; Brink 1989: 216–7, 256–62, 274–6; Pettit and Brennan 1986; Pettit 1991, 1994, 1997: 156–61; de </w:t>
      </w:r>
      <w:proofErr w:type="spellStart"/>
      <w:r w:rsidRPr="00A70D60">
        <w:rPr>
          <w:sz w:val="16"/>
        </w:rPr>
        <w:t>Lazari</w:t>
      </w:r>
      <w:proofErr w:type="spellEnd"/>
      <w:r w:rsidRPr="00A70D60">
        <w:rPr>
          <w:sz w:val="16"/>
        </w:rPr>
        <w:t xml:space="preserve">-Radek and Singer 2014: </w:t>
      </w:r>
      <w:proofErr w:type="spellStart"/>
      <w:r w:rsidRPr="00A70D60">
        <w:rPr>
          <w:sz w:val="16"/>
        </w:rPr>
        <w:t>ch.</w:t>
      </w:r>
      <w:proofErr w:type="spellEnd"/>
      <w:r w:rsidRPr="00A70D60">
        <w:rPr>
          <w:sz w:val="16"/>
        </w:rPr>
        <w:t xml:space="preserve"> 10). </w:t>
      </w:r>
      <w:r w:rsidRPr="00A70D60">
        <w:rPr>
          <w:u w:val="single"/>
        </w:rPr>
        <w:t xml:space="preserve">There are a number of compelling consequentialist reasons why </w:t>
      </w:r>
      <w:r w:rsidRPr="00A70D60">
        <w:rPr>
          <w:highlight w:val="yellow"/>
          <w:u w:val="single"/>
        </w:rPr>
        <w:t>the</w:t>
      </w:r>
      <w:r w:rsidRPr="00A70D60">
        <w:rPr>
          <w:u w:val="single"/>
        </w:rPr>
        <w:t xml:space="preserve"> act-consequentialist decision </w:t>
      </w:r>
      <w:r w:rsidRPr="00A70D60">
        <w:rPr>
          <w:highlight w:val="yellow"/>
          <w:u w:val="single"/>
        </w:rPr>
        <w:t xml:space="preserve">procedure would be </w:t>
      </w:r>
      <w:r w:rsidRPr="002719B7">
        <w:rPr>
          <w:b/>
          <w:highlight w:val="yellow"/>
          <w:u w:val="single"/>
          <w:bdr w:val="single" w:sz="18" w:space="0" w:color="auto"/>
        </w:rPr>
        <w:t>counter-productive.</w:t>
      </w:r>
      <w:r w:rsidRPr="00A70D60">
        <w:rPr>
          <w:highlight w:val="yellow"/>
          <w:u w:val="single"/>
        </w:rPr>
        <w:t xml:space="preserve"> </w:t>
      </w:r>
      <w:r w:rsidRPr="002719B7">
        <w:rPr>
          <w:b/>
          <w:highlight w:val="yellow"/>
          <w:u w:val="single"/>
          <w:bdr w:val="single" w:sz="18" w:space="0" w:color="auto"/>
        </w:rPr>
        <w:t>First,</w:t>
      </w:r>
      <w:r w:rsidRPr="00A70D60">
        <w:rPr>
          <w:highlight w:val="yellow"/>
          <w:u w:val="single"/>
        </w:rPr>
        <w:t xml:space="preserve"> very often the agent does not have detailed info</w:t>
      </w:r>
      <w:r w:rsidRPr="00A70D60">
        <w:rPr>
          <w:u w:val="single"/>
        </w:rPr>
        <w:t xml:space="preserve">rmation </w:t>
      </w:r>
      <w:r w:rsidRPr="00A70D60">
        <w:rPr>
          <w:highlight w:val="yellow"/>
          <w:u w:val="single"/>
        </w:rPr>
        <w:t>about</w:t>
      </w:r>
      <w:r w:rsidRPr="00A70D60">
        <w:rPr>
          <w:u w:val="single"/>
        </w:rPr>
        <w:t xml:space="preserve"> what </w:t>
      </w:r>
      <w:r w:rsidRPr="00A70D60">
        <w:rPr>
          <w:highlight w:val="yellow"/>
          <w:u w:val="single"/>
        </w:rPr>
        <w:t>the consequences</w:t>
      </w:r>
      <w:r w:rsidRPr="00A70D60">
        <w:rPr>
          <w:u w:val="single"/>
        </w:rPr>
        <w:t xml:space="preserve"> would be of various acts.</w:t>
      </w:r>
      <w:r>
        <w:rPr>
          <w:u w:val="single"/>
        </w:rPr>
        <w:t xml:space="preserve"> </w:t>
      </w:r>
      <w:r w:rsidRPr="002719B7">
        <w:rPr>
          <w:b/>
          <w:highlight w:val="yellow"/>
          <w:u w:val="single"/>
          <w:bdr w:val="single" w:sz="18" w:space="0" w:color="auto"/>
        </w:rPr>
        <w:t>Second,</w:t>
      </w:r>
      <w:r w:rsidRPr="00A70D60">
        <w:rPr>
          <w:highlight w:val="yellow"/>
          <w:u w:val="single"/>
        </w:rPr>
        <w:t xml:space="preserve"> obtaining such info</w:t>
      </w:r>
      <w:r w:rsidRPr="00A70D60">
        <w:rPr>
          <w:u w:val="single"/>
        </w:rPr>
        <w:t xml:space="preserve">rmation </w:t>
      </w:r>
      <w:r w:rsidRPr="00A70D60">
        <w:rPr>
          <w:highlight w:val="yellow"/>
          <w:u w:val="single"/>
        </w:rPr>
        <w:t>would</w:t>
      </w:r>
      <w:r w:rsidRPr="00A70D60">
        <w:rPr>
          <w:u w:val="single"/>
        </w:rPr>
        <w:t xml:space="preserve"> often </w:t>
      </w:r>
      <w:r w:rsidRPr="00A70D60">
        <w:rPr>
          <w:highlight w:val="yellow"/>
          <w:u w:val="single"/>
        </w:rPr>
        <w:t>involve greater costs than</w:t>
      </w:r>
      <w:r w:rsidRPr="00A70D60">
        <w:rPr>
          <w:u w:val="single"/>
        </w:rPr>
        <w:t xml:space="preserve"> are at stake in </w:t>
      </w:r>
      <w:r w:rsidRPr="00A70D60">
        <w:rPr>
          <w:highlight w:val="yellow"/>
          <w:u w:val="single"/>
        </w:rPr>
        <w:t>the decision</w:t>
      </w:r>
      <w:r w:rsidRPr="00A70D60">
        <w:rPr>
          <w:u w:val="single"/>
        </w:rPr>
        <w:t xml:space="preserve"> to be made.</w:t>
      </w:r>
      <w:r>
        <w:rPr>
          <w:u w:val="single"/>
        </w:rPr>
        <w:t xml:space="preserve"> </w:t>
      </w:r>
      <w:r w:rsidRPr="002719B7">
        <w:rPr>
          <w:b/>
          <w:highlight w:val="yellow"/>
          <w:u w:val="single"/>
          <w:bdr w:val="single" w:sz="18" w:space="0" w:color="auto"/>
        </w:rPr>
        <w:t>Third,</w:t>
      </w:r>
      <w:r w:rsidRPr="00A70D60">
        <w:rPr>
          <w:u w:val="single"/>
        </w:rPr>
        <w:t xml:space="preserve"> even if the agent had the information needed to make calculations, the agent might make </w:t>
      </w:r>
      <w:r w:rsidRPr="00A70D60">
        <w:rPr>
          <w:highlight w:val="yellow"/>
          <w:u w:val="single"/>
        </w:rPr>
        <w:t>mistakes in the calculations.</w:t>
      </w:r>
      <w:r w:rsidRPr="00A70D60">
        <w:rPr>
          <w:sz w:val="16"/>
        </w:rPr>
        <w:t xml:space="preserve"> (This is especially likely when the agent’s natural biases intrude, or when the calculations are complex, or when they have to be made in a hurry.)</w:t>
      </w:r>
      <w:r>
        <w:rPr>
          <w:sz w:val="16"/>
        </w:rPr>
        <w:t xml:space="preserve"> </w:t>
      </w:r>
      <w:r w:rsidRPr="002719B7">
        <w:rPr>
          <w:b/>
          <w:highlight w:val="yellow"/>
          <w:u w:val="single"/>
          <w:bdr w:val="single" w:sz="18" w:space="0" w:color="auto"/>
        </w:rPr>
        <w:t>Fourth,</w:t>
      </w:r>
      <w:r w:rsidRPr="00A70D60">
        <w:rPr>
          <w:u w:val="single"/>
        </w:rPr>
        <w:t xml:space="preserve"> there are what we might call </w:t>
      </w:r>
      <w:r w:rsidRPr="00A70D60">
        <w:rPr>
          <w:highlight w:val="yellow"/>
          <w:u w:val="single"/>
        </w:rPr>
        <w:t>expectation effects. Imagine a society in which people know that others</w:t>
      </w:r>
      <w:r w:rsidRPr="00A70D60">
        <w:rPr>
          <w:sz w:val="16"/>
        </w:rPr>
        <w:t xml:space="preserve"> are naturally biased towards themselves and towards their loved ones but </w:t>
      </w:r>
      <w:r w:rsidRPr="00A70D60">
        <w:rPr>
          <w:highlight w:val="yellow"/>
          <w:u w:val="single"/>
        </w:rPr>
        <w:t>are trying to make</w:t>
      </w:r>
      <w:r w:rsidRPr="00A70D60">
        <w:rPr>
          <w:u w:val="single"/>
        </w:rPr>
        <w:t xml:space="preserve"> their </w:t>
      </w:r>
      <w:r w:rsidRPr="00A70D60">
        <w:rPr>
          <w:highlight w:val="yellow"/>
          <w:u w:val="single"/>
        </w:rPr>
        <w:t>every</w:t>
      </w:r>
      <w:r w:rsidRPr="00A70D60">
        <w:rPr>
          <w:u w:val="single"/>
        </w:rPr>
        <w:t xml:space="preserve"> moral </w:t>
      </w:r>
      <w:r w:rsidRPr="00A70D60">
        <w:rPr>
          <w:highlight w:val="yellow"/>
          <w:u w:val="single"/>
        </w:rPr>
        <w:t>decision by calculating overall good.</w:t>
      </w:r>
      <w:r w:rsidRPr="00A70D60">
        <w:rPr>
          <w:u w:val="single"/>
        </w:rPr>
        <w:t xml:space="preserve"> In such a society, </w:t>
      </w:r>
      <w:r w:rsidRPr="00A70D60">
        <w:rPr>
          <w:highlight w:val="yellow"/>
          <w:u w:val="single"/>
        </w:rPr>
        <w:t>each person might</w:t>
      </w:r>
      <w:r w:rsidRPr="00A70D60">
        <w:rPr>
          <w:u w:val="single"/>
        </w:rPr>
        <w:t xml:space="preserve"> well </w:t>
      </w:r>
      <w:r w:rsidRPr="00A70D60">
        <w:rPr>
          <w:highlight w:val="yellow"/>
          <w:u w:val="single"/>
        </w:rPr>
        <w:t>fear</w:t>
      </w:r>
      <w:r w:rsidRPr="00A70D60">
        <w:rPr>
          <w:u w:val="single"/>
        </w:rPr>
        <w:t xml:space="preserve"> that </w:t>
      </w:r>
      <w:r w:rsidRPr="00A70D60">
        <w:rPr>
          <w:highlight w:val="yellow"/>
          <w:u w:val="single"/>
        </w:rPr>
        <w:t>others</w:t>
      </w:r>
      <w:r w:rsidRPr="00A70D60">
        <w:rPr>
          <w:u w:val="single"/>
        </w:rPr>
        <w:t xml:space="preserve"> will go around </w:t>
      </w:r>
      <w:r w:rsidRPr="00A70D60">
        <w:rPr>
          <w:highlight w:val="yellow"/>
          <w:u w:val="single"/>
        </w:rPr>
        <w:t>breaking promises, stealing, lying, and even assaulting whenever they convinced themselves</w:t>
      </w:r>
      <w:r w:rsidRPr="00A70D60">
        <w:rPr>
          <w:u w:val="single"/>
        </w:rPr>
        <w:t xml:space="preserve"> that </w:t>
      </w:r>
      <w:r w:rsidRPr="00A70D60">
        <w:rPr>
          <w:highlight w:val="yellow"/>
          <w:u w:val="single"/>
        </w:rPr>
        <w:t>such acts would produce the greatest</w:t>
      </w:r>
      <w:r w:rsidRPr="00A70D60">
        <w:rPr>
          <w:u w:val="single"/>
        </w:rPr>
        <w:t xml:space="preserve"> overall </w:t>
      </w:r>
      <w:r w:rsidRPr="00A70D60">
        <w:rPr>
          <w:highlight w:val="yellow"/>
          <w:u w:val="single"/>
        </w:rPr>
        <w:t>good.</w:t>
      </w:r>
      <w:r w:rsidRPr="00A70D60">
        <w:rPr>
          <w:u w:val="single"/>
        </w:rPr>
        <w:t xml:space="preserve"> In such a society, </w:t>
      </w:r>
      <w:r w:rsidRPr="00A70D60">
        <w:rPr>
          <w:highlight w:val="yellow"/>
          <w:u w:val="single"/>
        </w:rPr>
        <w:t>people would not</w:t>
      </w:r>
      <w:r w:rsidRPr="00A70D60">
        <w:rPr>
          <w:u w:val="single"/>
        </w:rPr>
        <w:t xml:space="preserve"> feel they could </w:t>
      </w:r>
      <w:r w:rsidRPr="00A70D60">
        <w:rPr>
          <w:highlight w:val="yellow"/>
          <w:u w:val="single"/>
        </w:rPr>
        <w:t>trust one another.</w:t>
      </w:r>
      <w:r>
        <w:rPr>
          <w:sz w:val="16"/>
        </w:rPr>
        <w:t xml:space="preserve"> </w:t>
      </w:r>
      <w:r w:rsidRPr="00A70D60">
        <w:rPr>
          <w:sz w:val="16"/>
        </w:rPr>
        <w:t xml:space="preserve">This fourth consideration is more controversial than the first three. For example, Hodgson 1967, Hospers 1972, and </w:t>
      </w:r>
      <w:proofErr w:type="spellStart"/>
      <w:r w:rsidRPr="00A70D60">
        <w:rPr>
          <w:sz w:val="16"/>
        </w:rPr>
        <w:t>Harsanyi</w:t>
      </w:r>
      <w:proofErr w:type="spellEnd"/>
      <w:r w:rsidRPr="00A70D60">
        <w:rPr>
          <w:sz w:val="16"/>
        </w:rPr>
        <w:t xml:space="preserve"> 1982 argue that trust would break down. Singer 1972 and Lewis 1972 argue that it would not.</w:t>
      </w:r>
      <w:r>
        <w:rPr>
          <w:sz w:val="16"/>
        </w:rPr>
        <w:t xml:space="preserve"> </w:t>
      </w:r>
      <w:r w:rsidRPr="00A70D60">
        <w:rPr>
          <w:sz w:val="16"/>
        </w:rPr>
        <w:t xml:space="preserve">Nevertheless, </w:t>
      </w:r>
      <w:r w:rsidRPr="002719B7">
        <w:rPr>
          <w:b/>
          <w:highlight w:val="yellow"/>
          <w:u w:val="single"/>
          <w:bdr w:val="single" w:sz="18" w:space="0" w:color="auto"/>
        </w:rPr>
        <w:t>most philosophers</w:t>
      </w:r>
      <w:r w:rsidRPr="00A70D60">
        <w:rPr>
          <w:highlight w:val="yellow"/>
          <w:u w:val="single"/>
        </w:rPr>
        <w:t xml:space="preserve"> accept that</w:t>
      </w:r>
      <w:r w:rsidRPr="00A70D60">
        <w:rPr>
          <w:u w:val="single"/>
        </w:rPr>
        <w:t xml:space="preserve">, for all four of the reasons above, </w:t>
      </w:r>
      <w:r w:rsidRPr="002719B7">
        <w:rPr>
          <w:b/>
          <w:highlight w:val="yellow"/>
          <w:u w:val="single"/>
          <w:bdr w:val="single" w:sz="18" w:space="0" w:color="auto"/>
        </w:rPr>
        <w:t>using an act-consequentialist decision procedure would not maximize the good.</w:t>
      </w:r>
      <w:r w:rsidRPr="00A70D60">
        <w:rPr>
          <w:highlight w:val="yellow"/>
          <w:u w:val="single"/>
        </w:rPr>
        <w:t xml:space="preserve"> Hence even</w:t>
      </w:r>
      <w:r w:rsidRPr="00A70D60">
        <w:rPr>
          <w:u w:val="single"/>
        </w:rPr>
        <w:t xml:space="preserve"> philosophers who espouse the </w:t>
      </w:r>
      <w:r w:rsidRPr="00A70D60">
        <w:rPr>
          <w:highlight w:val="yellow"/>
          <w:u w:val="single"/>
        </w:rPr>
        <w:t>act-consequentialist</w:t>
      </w:r>
      <w:r w:rsidRPr="00A70D60">
        <w:rPr>
          <w:u w:val="single"/>
        </w:rPr>
        <w:t xml:space="preserve"> criterion of moral wrongness reject the act-consequentialist moral decision procedure. In its place, they typically </w:t>
      </w:r>
      <w:r w:rsidRPr="00A70D60">
        <w:rPr>
          <w:highlight w:val="yellow"/>
          <w:u w:val="single"/>
        </w:rPr>
        <w:t>advocate</w:t>
      </w:r>
      <w:r w:rsidRPr="00A70D60">
        <w:rPr>
          <w:u w:val="single"/>
        </w:rPr>
        <w:t xml:space="preserve"> the following:</w:t>
      </w:r>
      <w:r>
        <w:rPr>
          <w:u w:val="single"/>
        </w:rPr>
        <w:t xml:space="preserve"> </w:t>
      </w:r>
      <w:r w:rsidRPr="00A70D60">
        <w:rPr>
          <w:highlight w:val="yellow"/>
          <w:u w:val="single"/>
        </w:rPr>
        <w:t>Rule-consequentialist decision procedure:</w:t>
      </w:r>
      <w:r w:rsidRPr="00A70D60">
        <w:rPr>
          <w:u w:val="single"/>
        </w:rPr>
        <w:t xml:space="preserve"> At least normally, agents should decide what to do by applying rules whose acceptance will produce the best consequences, rules </w:t>
      </w:r>
      <w:r w:rsidRPr="00A70D60">
        <w:rPr>
          <w:highlight w:val="yellow"/>
          <w:u w:val="single"/>
        </w:rPr>
        <w:t>such as “Don’t harm innocent others”,</w:t>
      </w:r>
      <w:r w:rsidRPr="00A70D60">
        <w:rPr>
          <w:u w:val="single"/>
        </w:rPr>
        <w:t xml:space="preserve"> “Don’t steal or vandalize others’ </w:t>
      </w:r>
      <w:r w:rsidRPr="0045380D">
        <w:rPr>
          <w:u w:val="single"/>
        </w:rPr>
        <w:t>property”, “Don’t break your promises”, “Don’t lie”, “Pay special attention to the needs of your family and friends”, “Do good for others generally”. Since act-consequentialists about the criterion of wrongness typically accept this decision procedure, act-consequentialists are in fact partial rule-consequentialists.</w:t>
      </w:r>
      <w:r w:rsidRPr="0045380D">
        <w:rPr>
          <w:sz w:val="16"/>
        </w:rPr>
        <w:t xml:space="preserve"> Often, what writers refer to as indirect consequentialism is this combination </w:t>
      </w:r>
      <w:r w:rsidRPr="00A70D60">
        <w:rPr>
          <w:sz w:val="16"/>
        </w:rPr>
        <w:t>of act-consequentialism about wrongness and rule-consequentialism about the appropriate decision procedure.</w:t>
      </w:r>
      <w:r>
        <w:rPr>
          <w:sz w:val="16"/>
        </w:rPr>
        <w:t xml:space="preserve"> </w:t>
      </w:r>
    </w:p>
    <w:p w14:paraId="0AC35223" w14:textId="77777777" w:rsidR="00AC16B6" w:rsidRDefault="00AC16B6" w:rsidP="00AC16B6"/>
    <w:p w14:paraId="0232C629" w14:textId="77777777" w:rsidR="00AC16B6" w:rsidRDefault="00AC16B6" w:rsidP="00AC16B6"/>
    <w:p w14:paraId="70E8C445" w14:textId="77777777" w:rsidR="00AC16B6" w:rsidRDefault="00AC16B6" w:rsidP="00AC16B6"/>
    <w:p w14:paraId="2CBE7FCF" w14:textId="77777777" w:rsidR="00AC16B6" w:rsidRDefault="00AC16B6" w:rsidP="00AC16B6">
      <w:pPr>
        <w:pStyle w:val="Heading3"/>
      </w:pPr>
      <w:r>
        <w:t>Advocacy</w:t>
      </w:r>
    </w:p>
    <w:p w14:paraId="2339F29B" w14:textId="77777777" w:rsidR="00AC16B6" w:rsidRDefault="00AC16B6" w:rsidP="00AC16B6"/>
    <w:p w14:paraId="011CE5F3" w14:textId="77777777" w:rsidR="00AC16B6" w:rsidRPr="007C32E9" w:rsidRDefault="00AC16B6" w:rsidP="00AC16B6">
      <w:pPr>
        <w:pStyle w:val="Heading4"/>
      </w:pPr>
      <w:r>
        <w:t>Thus, I advocate that the Common Heritage Principle is the correct principle of justice in outer space</w:t>
      </w:r>
    </w:p>
    <w:p w14:paraId="4CAE5340" w14:textId="77777777" w:rsidR="00AC16B6" w:rsidRDefault="00AC16B6" w:rsidP="00AC16B6"/>
    <w:p w14:paraId="56BC8C07" w14:textId="77777777" w:rsidR="00AC16B6" w:rsidRPr="009B51D4" w:rsidRDefault="00AC16B6" w:rsidP="00AC16B6">
      <w:pPr>
        <w:pStyle w:val="Heading4"/>
        <w:rPr>
          <w:u w:val="single"/>
        </w:rPr>
      </w:pPr>
      <w:bookmarkStart w:id="0" w:name="_Hlk90687439"/>
      <w:r>
        <w:t xml:space="preserve">The CHIP is </w:t>
      </w:r>
      <w:r>
        <w:rPr>
          <w:u w:val="single"/>
        </w:rPr>
        <w:t>customary international law</w:t>
      </w:r>
      <w:r>
        <w:t xml:space="preserve"> and </w:t>
      </w:r>
      <w:r>
        <w:rPr>
          <w:u w:val="single"/>
        </w:rPr>
        <w:t>prohibits appropriation</w:t>
      </w:r>
    </w:p>
    <w:p w14:paraId="1A54BC51" w14:textId="77777777" w:rsidR="00AC16B6" w:rsidRPr="0060050A" w:rsidRDefault="00AC16B6" w:rsidP="00AC16B6">
      <w:pPr>
        <w:rPr>
          <w:rStyle w:val="Style13ptBold"/>
        </w:rPr>
      </w:pPr>
      <w:proofErr w:type="spellStart"/>
      <w:r>
        <w:rPr>
          <w:rStyle w:val="Style13ptBold"/>
        </w:rPr>
        <w:t>Oduntan</w:t>
      </w:r>
      <w:proofErr w:type="spellEnd"/>
      <w:r>
        <w:rPr>
          <w:rStyle w:val="Style13ptBold"/>
        </w:rPr>
        <w:t xml:space="preserve"> 5</w:t>
      </w:r>
    </w:p>
    <w:p w14:paraId="3FC925C0" w14:textId="77777777" w:rsidR="00AC16B6" w:rsidRPr="0060050A" w:rsidRDefault="00AC16B6" w:rsidP="00AC16B6">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Of The Common Heritage Principle In Space Law. Manchester Journal of International Economic Law, 2 (1). pp. 30-59. ISSN 1742-3945. 2005. JDN. https://kar.kent.ac.uk/1767/1/Imagine%2520There%2520are%2520No%2520Possessions.pdf</w:t>
      </w:r>
    </w:p>
    <w:p w14:paraId="22BA04AD" w14:textId="77777777" w:rsidR="00AC16B6" w:rsidRDefault="00AC16B6" w:rsidP="00AC16B6"/>
    <w:p w14:paraId="55523717" w14:textId="77777777" w:rsidR="00AC16B6" w:rsidRPr="000E61B6" w:rsidRDefault="00AC16B6" w:rsidP="00AC16B6">
      <w:pPr>
        <w:rPr>
          <w:sz w:val="16"/>
        </w:rPr>
      </w:pPr>
      <w:r w:rsidRPr="000E61B6">
        <w:rPr>
          <w:sz w:val="16"/>
        </w:rPr>
        <w:t xml:space="preserve">To begin with it must be noted that </w:t>
      </w:r>
      <w:r w:rsidRPr="005478CB">
        <w:rPr>
          <w:highlight w:val="yellow"/>
          <w:u w:val="single"/>
        </w:rPr>
        <w:t xml:space="preserve">the </w:t>
      </w:r>
      <w:r w:rsidRPr="00A80D37">
        <w:rPr>
          <w:b/>
          <w:highlight w:val="yellow"/>
          <w:u w:val="single"/>
          <w:bdr w:val="single" w:sz="18" w:space="0" w:color="auto"/>
        </w:rPr>
        <w:t>common heritage principle</w:t>
      </w:r>
      <w:r w:rsidRPr="005478CB">
        <w:rPr>
          <w:highlight w:val="yellow"/>
          <w:u w:val="single"/>
        </w:rPr>
        <w:t xml:space="preserve"> is fast becoming part of </w:t>
      </w:r>
      <w:r w:rsidRPr="00A80D37">
        <w:rPr>
          <w:b/>
          <w:highlight w:val="yellow"/>
          <w:u w:val="single"/>
          <w:bdr w:val="single" w:sz="18" w:space="0" w:color="auto"/>
        </w:rPr>
        <w:t>c</w:t>
      </w:r>
      <w:r w:rsidRPr="000E61B6">
        <w:rPr>
          <w:sz w:val="16"/>
        </w:rPr>
        <w:t xml:space="preserve">ustomary </w:t>
      </w:r>
      <w:r w:rsidRPr="00A80D37">
        <w:rPr>
          <w:b/>
          <w:highlight w:val="yellow"/>
          <w:u w:val="single"/>
          <w:bdr w:val="single" w:sz="18" w:space="0" w:color="auto"/>
        </w:rPr>
        <w:t>i</w:t>
      </w:r>
      <w:r w:rsidRPr="000E61B6">
        <w:rPr>
          <w:sz w:val="16"/>
        </w:rPr>
        <w:t xml:space="preserve">nternational </w:t>
      </w:r>
      <w:r w:rsidRPr="00A80D37">
        <w:rPr>
          <w:b/>
          <w:highlight w:val="yellow"/>
          <w:u w:val="single"/>
          <w:bdr w:val="single" w:sz="18" w:space="0" w:color="auto"/>
        </w:rPr>
        <w:t>l</w:t>
      </w:r>
      <w:r w:rsidRPr="000E61B6">
        <w:rPr>
          <w:sz w:val="16"/>
        </w:rPr>
        <w:t xml:space="preserve">aw. </w:t>
      </w:r>
      <w:r w:rsidRPr="000E61B6">
        <w:rPr>
          <w:u w:val="single"/>
        </w:rPr>
        <w:t xml:space="preserve">It constitutes a distinct basic principle </w:t>
      </w:r>
      <w:r w:rsidRPr="005478CB">
        <w:rPr>
          <w:highlight w:val="yellow"/>
          <w:u w:val="single"/>
        </w:rPr>
        <w:t>providing general but not specific legal obligations</w:t>
      </w:r>
      <w:r w:rsidRPr="000E61B6">
        <w:rPr>
          <w:u w:val="single"/>
        </w:rPr>
        <w:t xml:space="preserve"> with respect to the </w:t>
      </w:r>
      <w:proofErr w:type="spellStart"/>
      <w:r w:rsidRPr="000E61B6">
        <w:rPr>
          <w:u w:val="single"/>
        </w:rPr>
        <w:t>utilisation</w:t>
      </w:r>
      <w:proofErr w:type="spellEnd"/>
      <w:r w:rsidRPr="000E61B6">
        <w:rPr>
          <w:u w:val="single"/>
        </w:rPr>
        <w:t xml:space="preserve"> of areas beyond national jurisdiction.</w:t>
      </w:r>
      <w:r w:rsidRPr="000E61B6">
        <w:rPr>
          <w:sz w:val="16"/>
        </w:rPr>
        <w:t xml:space="preserve"> It inherently conflicts with the principle of sovereignty since it operates from the basis of regarding an environment as 'international public utility' requiring the obligation to co-operate. 13 The CHM principle was first introduced to cover outer space by the words contained in Article 1 of the Declaration of Legal Principles Governing the Activities of States in the Exploration and Use of Outer Space of 1962.14 </w:t>
      </w:r>
    </w:p>
    <w:p w14:paraId="4E1849D1" w14:textId="77777777" w:rsidR="00AC16B6" w:rsidRPr="000E61B6" w:rsidRDefault="00AC16B6" w:rsidP="00AC16B6">
      <w:pPr>
        <w:rPr>
          <w:sz w:val="16"/>
        </w:rPr>
      </w:pPr>
    </w:p>
    <w:p w14:paraId="14D4B650" w14:textId="77777777" w:rsidR="00AC16B6" w:rsidRPr="000E61B6" w:rsidRDefault="00AC16B6" w:rsidP="00AC16B6">
      <w:pPr>
        <w:rPr>
          <w:sz w:val="16"/>
        </w:rPr>
      </w:pPr>
      <w:r w:rsidRPr="005478CB">
        <w:rPr>
          <w:highlight w:val="yellow"/>
          <w:u w:val="single"/>
        </w:rPr>
        <w:t>By</w:t>
      </w:r>
      <w:r w:rsidRPr="000E61B6">
        <w:rPr>
          <w:u w:val="single"/>
        </w:rPr>
        <w:t xml:space="preserve"> the time the Treaty on Principles Governing the Activities of States in the Exploration and Use of Outer Space, including the Moon and Other Celestial Borders (</w:t>
      </w:r>
      <w:r w:rsidRPr="005478CB">
        <w:rPr>
          <w:highlight w:val="yellow"/>
          <w:u w:val="single"/>
        </w:rPr>
        <w:t>1967</w:t>
      </w:r>
      <w:r w:rsidRPr="000E61B6">
        <w:rPr>
          <w:u w:val="single"/>
        </w:rPr>
        <w:t xml:space="preserve">)15 was drafted </w:t>
      </w:r>
      <w:r w:rsidRPr="005478CB">
        <w:rPr>
          <w:highlight w:val="yellow"/>
          <w:u w:val="single"/>
        </w:rPr>
        <w:t>the resolve of states to render outer space a commons</w:t>
      </w:r>
      <w:r w:rsidRPr="000E61B6">
        <w:rPr>
          <w:u w:val="single"/>
        </w:rPr>
        <w:t xml:space="preserve"> for all humanity </w:t>
      </w:r>
      <w:r w:rsidRPr="005478CB">
        <w:rPr>
          <w:highlight w:val="yellow"/>
          <w:u w:val="single"/>
        </w:rPr>
        <w:t>had deepened.</w:t>
      </w:r>
      <w:r w:rsidRPr="000E61B6">
        <w:rPr>
          <w:sz w:val="16"/>
        </w:rPr>
        <w:t xml:space="preserve"> This led to the formulation of another interesting phraseology. In the discussion of the drafting of Article 1 of the Space Treaty (1967) </w:t>
      </w:r>
      <w:r w:rsidRPr="000E61B6">
        <w:rPr>
          <w:u w:val="single"/>
        </w:rPr>
        <w:t xml:space="preserve">the choice was between the terms </w:t>
      </w:r>
      <w:r w:rsidRPr="005478CB">
        <w:rPr>
          <w:highlight w:val="yellow"/>
          <w:u w:val="single"/>
        </w:rPr>
        <w:t>‘province of mankind’</w:t>
      </w:r>
      <w:r w:rsidRPr="000E61B6">
        <w:rPr>
          <w:u w:val="single"/>
        </w:rPr>
        <w:t xml:space="preserve"> and ‘common heritage’. Eventually the former phraseology </w:t>
      </w:r>
      <w:r w:rsidRPr="005478CB">
        <w:rPr>
          <w:highlight w:val="yellow"/>
          <w:u w:val="single"/>
        </w:rPr>
        <w:t>was adopted</w:t>
      </w:r>
      <w:r w:rsidRPr="000E61B6">
        <w:rPr>
          <w:u w:val="single"/>
        </w:rPr>
        <w:t xml:space="preserve"> because it was thought </w:t>
      </w:r>
      <w:r w:rsidRPr="005478CB">
        <w:rPr>
          <w:highlight w:val="yellow"/>
          <w:u w:val="single"/>
        </w:rPr>
        <w:t>to reflect</w:t>
      </w:r>
      <w:r w:rsidRPr="000E61B6">
        <w:rPr>
          <w:u w:val="single"/>
        </w:rPr>
        <w:t xml:space="preserve"> more closely the principles of the freedom of outer space and </w:t>
      </w:r>
      <w:r w:rsidRPr="005478CB">
        <w:rPr>
          <w:highlight w:val="yellow"/>
          <w:u w:val="single"/>
        </w:rPr>
        <w:t xml:space="preserve">the </w:t>
      </w:r>
      <w:r w:rsidRPr="00A80D37">
        <w:rPr>
          <w:b/>
          <w:highlight w:val="yellow"/>
          <w:u w:val="single"/>
          <w:bdr w:val="single" w:sz="18" w:space="0" w:color="auto"/>
        </w:rPr>
        <w:t>prohibition of appropriation.</w:t>
      </w:r>
      <w:r w:rsidRPr="000E61B6">
        <w:rPr>
          <w:sz w:val="16"/>
        </w:rPr>
        <w:t xml:space="preserve"> However, it must be said that introduction of the newer phrase ought not to lead to any confusion nor does this prove that these phraseologies are mere declarations of intention as some writers have mischievously suggested. </w:t>
      </w:r>
    </w:p>
    <w:p w14:paraId="3F62D74E" w14:textId="77777777" w:rsidR="00AC16B6" w:rsidRPr="000E61B6" w:rsidRDefault="00AC16B6" w:rsidP="00AC16B6">
      <w:pPr>
        <w:rPr>
          <w:sz w:val="16"/>
        </w:rPr>
      </w:pPr>
    </w:p>
    <w:p w14:paraId="4DEAA6AC" w14:textId="77777777" w:rsidR="00AC16B6" w:rsidRPr="000E61B6" w:rsidRDefault="00AC16B6" w:rsidP="00AC16B6">
      <w:pPr>
        <w:rPr>
          <w:sz w:val="16"/>
        </w:rPr>
      </w:pPr>
      <w:r w:rsidRPr="000E61B6">
        <w:rPr>
          <w:sz w:val="16"/>
        </w:rPr>
        <w:t xml:space="preserve">Eventually, clear reference to this term was rendered in Article 11 (1) of the Agreement Governing the Activities of States on the Moon and other Celestial Bodies (1979). 16 It provided that: “The moon and its natural resources are the common heritage of mankind”. In addition to this, Article 4 (1) of the Moon Agreement combines the two terms in the following manner: </w:t>
      </w:r>
    </w:p>
    <w:p w14:paraId="3E08FE6F" w14:textId="77777777" w:rsidR="00AC16B6" w:rsidRPr="000E61B6" w:rsidRDefault="00AC16B6" w:rsidP="00AC16B6">
      <w:pPr>
        <w:rPr>
          <w:sz w:val="16"/>
        </w:rPr>
      </w:pPr>
    </w:p>
    <w:p w14:paraId="7A15BC04" w14:textId="77777777" w:rsidR="00AC16B6" w:rsidRPr="000E61B6" w:rsidRDefault="00AC16B6" w:rsidP="00AC16B6">
      <w:pPr>
        <w:rPr>
          <w:sz w:val="16"/>
        </w:rPr>
      </w:pPr>
      <w:r w:rsidRPr="000E61B6">
        <w:rPr>
          <w:sz w:val="16"/>
        </w:rPr>
        <w:t>"The exploration and use of the moon shall be the province of all mankind and shall be carried out for the benefit and in the interests of all countries irrespective of their degree of economic or scientific development".</w:t>
      </w:r>
    </w:p>
    <w:p w14:paraId="2EDAE189" w14:textId="77777777" w:rsidR="00AC16B6" w:rsidRPr="000E61B6" w:rsidRDefault="00AC16B6" w:rsidP="00AC16B6">
      <w:pPr>
        <w:rPr>
          <w:sz w:val="16"/>
        </w:rPr>
      </w:pPr>
    </w:p>
    <w:p w14:paraId="1E0B16D2" w14:textId="77777777" w:rsidR="00AC16B6" w:rsidRPr="009B51D4" w:rsidRDefault="00AC16B6" w:rsidP="00AC16B6">
      <w:pPr>
        <w:rPr>
          <w:b/>
          <w:sz w:val="16"/>
          <w:bdr w:val="single" w:sz="18" w:space="0" w:color="auto"/>
        </w:rPr>
      </w:pPr>
      <w:r w:rsidRPr="000E61B6">
        <w:rPr>
          <w:sz w:val="16"/>
        </w:rPr>
        <w:t xml:space="preserve">It would, therefore, appear that as used in the Moon Agreement (1979) both terms </w:t>
      </w:r>
      <w:proofErr w:type="spellStart"/>
      <w:r w:rsidRPr="000E61B6">
        <w:rPr>
          <w:sz w:val="16"/>
        </w:rPr>
        <w:t>emphasise</w:t>
      </w:r>
      <w:proofErr w:type="spellEnd"/>
      <w:r w:rsidRPr="000E61B6">
        <w:rPr>
          <w:sz w:val="16"/>
        </w:rPr>
        <w:t xml:space="preserve"> different things although they are geared towards achieving the same noble objective. </w:t>
      </w:r>
      <w:r w:rsidRPr="000E61B6">
        <w:rPr>
          <w:u w:val="single"/>
        </w:rPr>
        <w:t xml:space="preserve">Article 4 (1) </w:t>
      </w:r>
      <w:proofErr w:type="spellStart"/>
      <w:r w:rsidRPr="000E61B6">
        <w:rPr>
          <w:u w:val="single"/>
        </w:rPr>
        <w:t>emphasises</w:t>
      </w:r>
      <w:proofErr w:type="spellEnd"/>
      <w:r w:rsidRPr="000E61B6">
        <w:rPr>
          <w:u w:val="single"/>
        </w:rPr>
        <w:t xml:space="preserve"> the co-operation of states parties in all their undertakings concerning the moon and other celestial bodies; on the other hand </w:t>
      </w:r>
      <w:r w:rsidRPr="005478CB">
        <w:rPr>
          <w:highlight w:val="yellow"/>
          <w:u w:val="single"/>
        </w:rPr>
        <w:t>Article 11 coupled with Article 5</w:t>
      </w:r>
      <w:r w:rsidRPr="000E61B6">
        <w:rPr>
          <w:u w:val="single"/>
        </w:rPr>
        <w:t xml:space="preserve"> in particular </w:t>
      </w:r>
      <w:r w:rsidRPr="005478CB">
        <w:rPr>
          <w:highlight w:val="yellow"/>
          <w:u w:val="single"/>
        </w:rPr>
        <w:t>provide the CHM</w:t>
      </w:r>
      <w:r w:rsidRPr="000E61B6">
        <w:rPr>
          <w:u w:val="single"/>
        </w:rPr>
        <w:t xml:space="preserve"> Principle </w:t>
      </w:r>
      <w:r w:rsidRPr="005478CB">
        <w:rPr>
          <w:highlight w:val="yellow"/>
          <w:u w:val="single"/>
        </w:rPr>
        <w:t xml:space="preserve">with </w:t>
      </w:r>
      <w:r w:rsidRPr="009B51D4">
        <w:rPr>
          <w:b/>
          <w:highlight w:val="yellow"/>
          <w:u w:val="single"/>
          <w:bdr w:val="single" w:sz="18" w:space="0" w:color="auto"/>
        </w:rPr>
        <w:t>legal teeth.</w:t>
      </w:r>
    </w:p>
    <w:p w14:paraId="2A7725CC" w14:textId="77777777" w:rsidR="00AC16B6" w:rsidRDefault="00AC16B6" w:rsidP="00AC16B6"/>
    <w:p w14:paraId="37F1BCBB" w14:textId="77777777" w:rsidR="00AC16B6" w:rsidRDefault="00AC16B6" w:rsidP="00AC16B6"/>
    <w:p w14:paraId="4FE21F8F" w14:textId="77777777" w:rsidR="00AC16B6" w:rsidRDefault="00AC16B6" w:rsidP="00AC16B6">
      <w:pPr>
        <w:pStyle w:val="Heading4"/>
      </w:pPr>
      <w:r>
        <w:t xml:space="preserve">There is </w:t>
      </w:r>
      <w:r w:rsidRPr="009B51D4">
        <w:rPr>
          <w:u w:val="single"/>
        </w:rPr>
        <w:t>no ambiguity</w:t>
      </w:r>
      <w:r>
        <w:t>—neg authors are opportunistic lawyers trying to dodge international law</w:t>
      </w:r>
    </w:p>
    <w:p w14:paraId="30E191AF" w14:textId="77777777" w:rsidR="00AC16B6" w:rsidRPr="0060050A" w:rsidRDefault="00AC16B6" w:rsidP="00AC16B6">
      <w:pPr>
        <w:rPr>
          <w:rStyle w:val="Style13ptBold"/>
        </w:rPr>
      </w:pPr>
      <w:proofErr w:type="spellStart"/>
      <w:r>
        <w:rPr>
          <w:rStyle w:val="Style13ptBold"/>
        </w:rPr>
        <w:t>Oduntan</w:t>
      </w:r>
      <w:proofErr w:type="spellEnd"/>
      <w:r>
        <w:rPr>
          <w:rStyle w:val="Style13ptBold"/>
        </w:rPr>
        <w:t xml:space="preserve"> 5</w:t>
      </w:r>
    </w:p>
    <w:p w14:paraId="589EAD28" w14:textId="77777777" w:rsidR="00AC16B6" w:rsidRPr="0060050A" w:rsidRDefault="00AC16B6" w:rsidP="00AC16B6">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Of The Common Heritage Principle In Space Law. Manchester Journal of International Economic Law, 2 (1). pp. 30-59. ISSN 1742-3945. 2005. JDN. https://kar.kent.ac.uk/1767/1/Imagine%2520There%2520are%2520No%2520Possessions.pdf</w:t>
      </w:r>
    </w:p>
    <w:p w14:paraId="5A65B56A" w14:textId="77777777" w:rsidR="00AC16B6" w:rsidRDefault="00AC16B6" w:rsidP="00AC16B6"/>
    <w:p w14:paraId="0AED9434" w14:textId="77777777" w:rsidR="00AC16B6" w:rsidRPr="006F1BF4" w:rsidRDefault="00AC16B6" w:rsidP="00AC16B6">
      <w:pPr>
        <w:rPr>
          <w:sz w:val="16"/>
        </w:rPr>
      </w:pPr>
      <w:r w:rsidRPr="006F1BF4">
        <w:rPr>
          <w:sz w:val="16"/>
        </w:rPr>
        <w:t xml:space="preserve">Such arguments as raised in the seven points delineated above may appear to be formidable and are indeed quite capable of attracting scholarly sympathy but again the correct view is that they are nonetheless insufficient. </w:t>
      </w:r>
      <w:r w:rsidRPr="006F1BF4">
        <w:rPr>
          <w:u w:val="single"/>
        </w:rPr>
        <w:t xml:space="preserve">The arguments certainly do not justify any legal reasoning that limits the operation of the CHM principle in outer space in such a manner as to permit national or private appropriation and to </w:t>
      </w:r>
      <w:proofErr w:type="spellStart"/>
      <w:r w:rsidRPr="006F1BF4">
        <w:rPr>
          <w:u w:val="single"/>
        </w:rPr>
        <w:t>recognise</w:t>
      </w:r>
      <w:proofErr w:type="spellEnd"/>
      <w:r w:rsidRPr="006F1BF4">
        <w:rPr>
          <w:u w:val="single"/>
        </w:rPr>
        <w:t xml:space="preserve"> extensive property rights in space.</w:t>
      </w:r>
      <w:r w:rsidRPr="006F1BF4">
        <w:rPr>
          <w:sz w:val="16"/>
        </w:rPr>
        <w:t xml:space="preserve"> Suggestions that sovereignty be introduced into outer space through a loose interpretation of the CHM principle or in any other form whatsoever is a form of legal heresy and should be dismissed for the following reasons. </w:t>
      </w:r>
    </w:p>
    <w:p w14:paraId="575B498F" w14:textId="77777777" w:rsidR="00AC16B6" w:rsidRPr="006F1BF4" w:rsidRDefault="00AC16B6" w:rsidP="00AC16B6">
      <w:pPr>
        <w:rPr>
          <w:sz w:val="16"/>
        </w:rPr>
      </w:pPr>
    </w:p>
    <w:p w14:paraId="6421D567" w14:textId="77777777" w:rsidR="00AC16B6" w:rsidRPr="006F1BF4" w:rsidRDefault="00AC16B6" w:rsidP="00AC16B6">
      <w:pPr>
        <w:rPr>
          <w:sz w:val="16"/>
        </w:rPr>
      </w:pPr>
      <w:r w:rsidRPr="006F1BF4">
        <w:rPr>
          <w:u w:val="single"/>
        </w:rPr>
        <w:t xml:space="preserve">In the first place </w:t>
      </w:r>
      <w:r w:rsidRPr="002404E5">
        <w:rPr>
          <w:highlight w:val="yellow"/>
          <w:u w:val="single"/>
        </w:rPr>
        <w:t xml:space="preserve">it is </w:t>
      </w:r>
      <w:r w:rsidRPr="002404E5">
        <w:rPr>
          <w:b/>
          <w:highlight w:val="yellow"/>
          <w:u w:val="single"/>
          <w:bdr w:val="single" w:sz="18" w:space="0" w:color="auto"/>
        </w:rPr>
        <w:t>merely mischievous</w:t>
      </w:r>
      <w:r w:rsidRPr="002404E5">
        <w:rPr>
          <w:highlight w:val="yellow"/>
          <w:u w:val="single"/>
        </w:rPr>
        <w:t xml:space="preserve"> to overstate the obscurity of</w:t>
      </w:r>
      <w:r w:rsidRPr="006F1BF4">
        <w:rPr>
          <w:u w:val="single"/>
        </w:rPr>
        <w:t xml:space="preserve"> meaning shrouding </w:t>
      </w:r>
      <w:r w:rsidRPr="002404E5">
        <w:rPr>
          <w:highlight w:val="yellow"/>
          <w:u w:val="single"/>
        </w:rPr>
        <w:t>the term CHM. Doing so is</w:t>
      </w:r>
      <w:r w:rsidRPr="006F1BF4">
        <w:rPr>
          <w:u w:val="single"/>
        </w:rPr>
        <w:t xml:space="preserve"> clearly </w:t>
      </w:r>
      <w:r w:rsidRPr="002404E5">
        <w:rPr>
          <w:highlight w:val="yellow"/>
          <w:u w:val="single"/>
        </w:rPr>
        <w:t>an undisguised attempt to avoid the legal validity of the</w:t>
      </w:r>
      <w:r w:rsidRPr="006F1BF4">
        <w:rPr>
          <w:u w:val="single"/>
        </w:rPr>
        <w:t xml:space="preserve"> CHM </w:t>
      </w:r>
      <w:r w:rsidRPr="002404E5">
        <w:rPr>
          <w:highlight w:val="yellow"/>
          <w:u w:val="single"/>
        </w:rPr>
        <w:t>principle.</w:t>
      </w:r>
      <w:r w:rsidRPr="006F1BF4">
        <w:rPr>
          <w:sz w:val="16"/>
        </w:rPr>
        <w:t xml:space="preserve"> Indeed it may be said with a lot of credence that </w:t>
      </w:r>
      <w:r w:rsidRPr="002404E5">
        <w:rPr>
          <w:b/>
          <w:highlight w:val="yellow"/>
          <w:u w:val="single"/>
          <w:bdr w:val="single" w:sz="18" w:space="0" w:color="auto"/>
        </w:rPr>
        <w:t>specific semantic certainty has been afforded to this term</w:t>
      </w:r>
      <w:r w:rsidRPr="006F1BF4">
        <w:rPr>
          <w:sz w:val="16"/>
        </w:rPr>
        <w:t xml:space="preserve"> in the works of many authors. R.P. Arnold impressively achieves this when he stated as follows: </w:t>
      </w:r>
    </w:p>
    <w:p w14:paraId="0104C430" w14:textId="77777777" w:rsidR="00AC16B6" w:rsidRPr="006F1BF4" w:rsidRDefault="00AC16B6" w:rsidP="00AC16B6">
      <w:pPr>
        <w:rPr>
          <w:sz w:val="16"/>
        </w:rPr>
      </w:pPr>
    </w:p>
    <w:p w14:paraId="2EE70AE7" w14:textId="77777777" w:rsidR="00AC16B6" w:rsidRPr="006F1BF4" w:rsidRDefault="00AC16B6" w:rsidP="00AC16B6">
      <w:pPr>
        <w:rPr>
          <w:sz w:val="16"/>
        </w:rPr>
      </w:pPr>
      <w:r w:rsidRPr="006F1BF4">
        <w:rPr>
          <w:sz w:val="16"/>
        </w:rPr>
        <w:t xml:space="preserve">“The word heritage suggests property or interests which are reserved to a person by reason of birth, something handed down from one's ancestors or the past. In defining mankind, it is necessary to make a distinction between mankind and man. Mankind refers to the collective group, whereas man refers to individual men and women…Mankind is not yet unified under one government, therefore the collective entity of mankind is represented by the various nations of the world. Thus the exercise of rights to the common heritage of mankind appertains to nations, representing mankind, and not individuals. </w:t>
      </w:r>
      <w:r w:rsidRPr="006F1BF4">
        <w:rPr>
          <w:u w:val="single"/>
        </w:rPr>
        <w:t xml:space="preserve">The use of </w:t>
      </w:r>
      <w:r w:rsidRPr="002404E5">
        <w:rPr>
          <w:highlight w:val="yellow"/>
          <w:u w:val="single"/>
        </w:rPr>
        <w:t>the phrase</w:t>
      </w:r>
      <w:r w:rsidRPr="006F1BF4">
        <w:rPr>
          <w:u w:val="single"/>
        </w:rPr>
        <w:t xml:space="preserve"> common heritage of mankind implies or </w:t>
      </w:r>
      <w:r w:rsidRPr="002404E5">
        <w:rPr>
          <w:highlight w:val="yellow"/>
          <w:u w:val="single"/>
        </w:rPr>
        <w:t>prescribes worldwide ownership</w:t>
      </w:r>
      <w:r w:rsidRPr="006F1BF4">
        <w:rPr>
          <w:sz w:val="16"/>
        </w:rPr>
        <w:t xml:space="preserve">...46” </w:t>
      </w:r>
    </w:p>
    <w:p w14:paraId="709A12DD" w14:textId="77777777" w:rsidR="00AC16B6" w:rsidRPr="006F1BF4" w:rsidRDefault="00AC16B6" w:rsidP="00AC16B6">
      <w:pPr>
        <w:rPr>
          <w:sz w:val="16"/>
        </w:rPr>
      </w:pPr>
    </w:p>
    <w:p w14:paraId="61D2908C" w14:textId="77777777" w:rsidR="00AC16B6" w:rsidRPr="006F1BF4" w:rsidRDefault="00AC16B6" w:rsidP="00AC16B6">
      <w:pPr>
        <w:rPr>
          <w:u w:val="single"/>
        </w:rPr>
      </w:pPr>
      <w:r w:rsidRPr="006F1BF4">
        <w:rPr>
          <w:sz w:val="16"/>
        </w:rPr>
        <w:t xml:space="preserve">Furthermore, due to the fact that the primary subjects of international law are independent states, it is logical that they should decide together and as a singular community, inclusive of all, fundamental matters that concern all. This is, therefore, what is legalistically referred to as mankind.47 </w:t>
      </w:r>
      <w:r w:rsidRPr="006F1BF4">
        <w:rPr>
          <w:u w:val="single"/>
        </w:rPr>
        <w:t xml:space="preserve">It has, therefore, become possible to identify some basic elements of the CHM principle: </w:t>
      </w:r>
    </w:p>
    <w:p w14:paraId="66002E70" w14:textId="77777777" w:rsidR="00AC16B6" w:rsidRPr="006F1BF4" w:rsidRDefault="00AC16B6" w:rsidP="00AC16B6">
      <w:pPr>
        <w:rPr>
          <w:u w:val="single"/>
        </w:rPr>
      </w:pPr>
    </w:p>
    <w:p w14:paraId="300267E3" w14:textId="77777777" w:rsidR="00AC16B6" w:rsidRPr="006F1BF4" w:rsidRDefault="00AC16B6" w:rsidP="00AC16B6">
      <w:pPr>
        <w:rPr>
          <w:sz w:val="16"/>
        </w:rPr>
      </w:pPr>
      <w:r w:rsidRPr="006F1BF4">
        <w:rPr>
          <w:u w:val="single"/>
        </w:rPr>
        <w:t>(a) That the areas constituting a CHM cannot be subject to appropriation.</w:t>
      </w:r>
      <w:r w:rsidRPr="006F1BF4">
        <w:rPr>
          <w:sz w:val="16"/>
        </w:rPr>
        <w:t xml:space="preserve"> </w:t>
      </w:r>
    </w:p>
    <w:p w14:paraId="67584A33" w14:textId="77777777" w:rsidR="00AC16B6" w:rsidRPr="006F1BF4" w:rsidRDefault="00AC16B6" w:rsidP="00AC16B6">
      <w:pPr>
        <w:rPr>
          <w:sz w:val="16"/>
        </w:rPr>
      </w:pPr>
      <w:r w:rsidRPr="006F1BF4">
        <w:rPr>
          <w:sz w:val="16"/>
        </w:rPr>
        <w:t xml:space="preserve">(b) That the use of such area and the resources thereof shall be subject to a common management system. </w:t>
      </w:r>
    </w:p>
    <w:p w14:paraId="41238575" w14:textId="77777777" w:rsidR="00AC16B6" w:rsidRPr="006F1BF4" w:rsidRDefault="00AC16B6" w:rsidP="00AC16B6">
      <w:pPr>
        <w:rPr>
          <w:sz w:val="16"/>
        </w:rPr>
      </w:pPr>
      <w:r w:rsidRPr="006F1BF4">
        <w:rPr>
          <w:sz w:val="16"/>
        </w:rPr>
        <w:t xml:space="preserve">(c) That the concept in question implies an active sharing of the benefits derived from the exploration and exploitation of those areas; </w:t>
      </w:r>
    </w:p>
    <w:p w14:paraId="0AC3A7CF" w14:textId="77777777" w:rsidR="00AC16B6" w:rsidRPr="006F1BF4" w:rsidRDefault="00AC16B6" w:rsidP="00AC16B6">
      <w:pPr>
        <w:rPr>
          <w:sz w:val="16"/>
        </w:rPr>
      </w:pPr>
      <w:r w:rsidRPr="006F1BF4">
        <w:rPr>
          <w:sz w:val="16"/>
        </w:rPr>
        <w:t xml:space="preserve">(d) That the area be used exclusively for peaceful purposes; </w:t>
      </w:r>
    </w:p>
    <w:p w14:paraId="0F095C8F" w14:textId="77777777" w:rsidR="00AC16B6" w:rsidRPr="006F1BF4" w:rsidRDefault="00AC16B6" w:rsidP="00AC16B6">
      <w:pPr>
        <w:rPr>
          <w:sz w:val="16"/>
        </w:rPr>
      </w:pPr>
      <w:r w:rsidRPr="006F1BF4">
        <w:rPr>
          <w:sz w:val="16"/>
        </w:rPr>
        <w:t xml:space="preserve">(e) That the area be preserved for future generations in perpetual succession.48 </w:t>
      </w:r>
    </w:p>
    <w:p w14:paraId="7530A1CD" w14:textId="77777777" w:rsidR="00AC16B6" w:rsidRPr="006F1BF4" w:rsidRDefault="00AC16B6" w:rsidP="00AC16B6">
      <w:pPr>
        <w:rPr>
          <w:sz w:val="16"/>
        </w:rPr>
      </w:pPr>
    </w:p>
    <w:p w14:paraId="65BC3D17" w14:textId="77777777" w:rsidR="00AC16B6" w:rsidRPr="006F1BF4" w:rsidRDefault="00AC16B6" w:rsidP="00AC16B6">
      <w:pPr>
        <w:rPr>
          <w:sz w:val="16"/>
        </w:rPr>
      </w:pPr>
      <w:r w:rsidRPr="006F1BF4">
        <w:rPr>
          <w:u w:val="single"/>
        </w:rPr>
        <w:t xml:space="preserve">In the light of these definitions and assertions </w:t>
      </w:r>
      <w:r w:rsidRPr="002404E5">
        <w:rPr>
          <w:b/>
          <w:highlight w:val="yellow"/>
          <w:u w:val="single"/>
          <w:bdr w:val="single" w:sz="18" w:space="0" w:color="auto"/>
        </w:rPr>
        <w:t>it is highly unlikely that any</w:t>
      </w:r>
      <w:r w:rsidRPr="002404E5">
        <w:rPr>
          <w:sz w:val="16"/>
          <w:bdr w:val="single" w:sz="18" w:space="0" w:color="auto"/>
        </w:rPr>
        <w:t xml:space="preserve"> possible </w:t>
      </w:r>
      <w:r w:rsidRPr="002404E5">
        <w:rPr>
          <w:b/>
          <w:highlight w:val="yellow"/>
          <w:u w:val="single"/>
          <w:bdr w:val="single" w:sz="18" w:space="0" w:color="auto"/>
        </w:rPr>
        <w:t>interpretation</w:t>
      </w:r>
      <w:r w:rsidRPr="002404E5">
        <w:rPr>
          <w:sz w:val="16"/>
          <w:bdr w:val="single" w:sz="18" w:space="0" w:color="auto"/>
        </w:rPr>
        <w:t xml:space="preserve"> of the CHM principle </w:t>
      </w:r>
      <w:r w:rsidRPr="002404E5">
        <w:rPr>
          <w:b/>
          <w:highlight w:val="yellow"/>
          <w:u w:val="single"/>
          <w:bdr w:val="single" w:sz="18" w:space="0" w:color="auto"/>
        </w:rPr>
        <w:t>allows for property rights in space.</w:t>
      </w:r>
      <w:r w:rsidRPr="006F1BF4">
        <w:rPr>
          <w:u w:val="single"/>
        </w:rPr>
        <w:t xml:space="preserve"> The allegation that the existing space treaties </w:t>
      </w:r>
      <w:proofErr w:type="spellStart"/>
      <w:r w:rsidRPr="006F1BF4">
        <w:rPr>
          <w:u w:val="single"/>
        </w:rPr>
        <w:t>recognise</w:t>
      </w:r>
      <w:proofErr w:type="spellEnd"/>
      <w:r w:rsidRPr="006F1BF4">
        <w:rPr>
          <w:u w:val="single"/>
        </w:rPr>
        <w:t xml:space="preserve"> exploitation of outer space through the provisions permitting space exploration is yet another unsuccessful attempt to befuddle issues.</w:t>
      </w:r>
      <w:r w:rsidRPr="006F1BF4">
        <w:rPr>
          <w:sz w:val="16"/>
        </w:rPr>
        <w:t xml:space="preserve"> The answer to this is that </w:t>
      </w:r>
      <w:r w:rsidRPr="002404E5">
        <w:rPr>
          <w:highlight w:val="yellow"/>
          <w:u w:val="single"/>
        </w:rPr>
        <w:t xml:space="preserve">there is a </w:t>
      </w:r>
      <w:r w:rsidRPr="002404E5">
        <w:rPr>
          <w:b/>
          <w:highlight w:val="yellow"/>
          <w:u w:val="single"/>
          <w:bdr w:val="single" w:sz="18" w:space="0" w:color="auto"/>
        </w:rPr>
        <w:t>clear separation</w:t>
      </w:r>
      <w:r w:rsidRPr="006F1BF4">
        <w:rPr>
          <w:u w:val="single"/>
        </w:rPr>
        <w:t xml:space="preserve"> in space law </w:t>
      </w:r>
      <w:r w:rsidRPr="002404E5">
        <w:rPr>
          <w:highlight w:val="yellow"/>
          <w:u w:val="single"/>
        </w:rPr>
        <w:t>between</w:t>
      </w:r>
      <w:r w:rsidRPr="006F1BF4">
        <w:rPr>
          <w:u w:val="single"/>
        </w:rPr>
        <w:t xml:space="preserve"> the issue of the </w:t>
      </w:r>
      <w:r w:rsidRPr="002404E5">
        <w:rPr>
          <w:highlight w:val="yellow"/>
          <w:u w:val="single"/>
        </w:rPr>
        <w:t>use</w:t>
      </w:r>
      <w:r w:rsidRPr="006F1BF4">
        <w:rPr>
          <w:u w:val="single"/>
        </w:rPr>
        <w:t xml:space="preserve"> of outer space resources in outer space </w:t>
      </w:r>
      <w:r w:rsidRPr="002404E5">
        <w:rPr>
          <w:highlight w:val="yellow"/>
          <w:u w:val="single"/>
        </w:rPr>
        <w:t>for</w:t>
      </w:r>
      <w:r w:rsidRPr="002404E5">
        <w:rPr>
          <w:u w:val="single"/>
        </w:rPr>
        <w:t xml:space="preserve"> scientific </w:t>
      </w:r>
      <w:r w:rsidRPr="002404E5">
        <w:rPr>
          <w:highlight w:val="yellow"/>
          <w:u w:val="single"/>
        </w:rPr>
        <w:t>experimentation</w:t>
      </w:r>
      <w:r w:rsidRPr="006F1BF4">
        <w:rPr>
          <w:u w:val="single"/>
        </w:rPr>
        <w:t xml:space="preserve"> on the one hand </w:t>
      </w:r>
      <w:r w:rsidRPr="002404E5">
        <w:rPr>
          <w:highlight w:val="yellow"/>
          <w:u w:val="single"/>
        </w:rPr>
        <w:t>and</w:t>
      </w:r>
      <w:r w:rsidRPr="006F1BF4">
        <w:rPr>
          <w:u w:val="single"/>
        </w:rPr>
        <w:t xml:space="preserve"> that of </w:t>
      </w:r>
      <w:r w:rsidRPr="002404E5">
        <w:rPr>
          <w:highlight w:val="yellow"/>
          <w:u w:val="single"/>
        </w:rPr>
        <w:t>exploitation</w:t>
      </w:r>
      <w:r w:rsidRPr="006F1BF4">
        <w:rPr>
          <w:u w:val="single"/>
        </w:rPr>
        <w:t xml:space="preserve"> or mining of outer space based resources with a view to repatriating the resources to earth for economic and monetary gain, on the other hand.</w:t>
      </w:r>
      <w:r w:rsidRPr="006F1BF4">
        <w:rPr>
          <w:sz w:val="16"/>
        </w:rPr>
        <w:t xml:space="preserve"> Regarding the </w:t>
      </w:r>
      <w:proofErr w:type="spellStart"/>
      <w:r w:rsidRPr="006F1BF4">
        <w:rPr>
          <w:sz w:val="16"/>
        </w:rPr>
        <w:t>utilisation</w:t>
      </w:r>
      <w:proofErr w:type="spellEnd"/>
      <w:r w:rsidRPr="006F1BF4">
        <w:rPr>
          <w:sz w:val="16"/>
        </w:rPr>
        <w:t xml:space="preserve"> of space based resources in outer space itself there is little room for controversy. </w:t>
      </w:r>
      <w:r w:rsidRPr="006F1BF4">
        <w:rPr>
          <w:u w:val="single"/>
        </w:rPr>
        <w:t>The reasonable use doctrine has been established in Space Law.</w:t>
      </w:r>
      <w:r w:rsidRPr="006F1BF4">
        <w:rPr>
          <w:sz w:val="16"/>
        </w:rPr>
        <w:t xml:space="preserve"> The Moon Agreement in Article 6 (2) for instance, permits the usage of minerals and other substances of the Moon in quantities appropriate for the support of their missions. </w:t>
      </w:r>
      <w:r w:rsidRPr="002404E5">
        <w:rPr>
          <w:highlight w:val="yellow"/>
          <w:u w:val="single"/>
        </w:rPr>
        <w:t>This very much falls short of permitting</w:t>
      </w:r>
      <w:r w:rsidRPr="006F1BF4">
        <w:rPr>
          <w:u w:val="single"/>
        </w:rPr>
        <w:t xml:space="preserve"> mining for </w:t>
      </w:r>
      <w:r w:rsidRPr="002404E5">
        <w:rPr>
          <w:highlight w:val="yellow"/>
          <w:u w:val="single"/>
        </w:rPr>
        <w:t>purely monetary gains.</w:t>
      </w:r>
      <w:r w:rsidRPr="006F1BF4">
        <w:rPr>
          <w:sz w:val="16"/>
        </w:rPr>
        <w:t xml:space="preserve"> Furthermore as will be later elaborated upon, the right to collect and remove substances and minerals from the moon is limited to "... scientific investigations and in furtherance of the provisions of the agreement" (Article 6 (2) Moon Agreement 1979). The phrase "in furtherance of the provisions of this agreement" covers many things. This includes of course the obligation to have due regard to interests of present and future generations as well as the need to promote higher standards of living and conditions of economic and social progress and development in accordance with the Charter of the United Nations (Article 4, Moon Agreement (1979).</w:t>
      </w:r>
    </w:p>
    <w:p w14:paraId="018092DF" w14:textId="77777777" w:rsidR="00AC16B6" w:rsidRDefault="00AC16B6" w:rsidP="00AC16B6"/>
    <w:bookmarkEnd w:id="0"/>
    <w:p w14:paraId="3C8F1DA0" w14:textId="77777777" w:rsidR="00AC16B6" w:rsidRDefault="00AC16B6" w:rsidP="00AC16B6">
      <w:pPr>
        <w:pStyle w:val="Heading3"/>
      </w:pPr>
      <w:r>
        <w:t>Contention</w:t>
      </w:r>
    </w:p>
    <w:p w14:paraId="597047D6" w14:textId="77777777" w:rsidR="00AC16B6" w:rsidRDefault="00AC16B6" w:rsidP="00AC16B6"/>
    <w:p w14:paraId="4380B156" w14:textId="77777777" w:rsidR="00AC16B6" w:rsidRDefault="00AC16B6" w:rsidP="00AC16B6">
      <w:pPr>
        <w:pStyle w:val="Heading4"/>
      </w:pPr>
      <w:r>
        <w:t>I contend that the Common Heritage Principle is a utility maximizing norm of international law</w:t>
      </w:r>
    </w:p>
    <w:p w14:paraId="3B200CDB" w14:textId="77777777" w:rsidR="00AC16B6" w:rsidRDefault="00AC16B6" w:rsidP="00AC16B6">
      <w:pPr>
        <w:pStyle w:val="Heading4"/>
      </w:pPr>
      <w:r>
        <w:t>A. Future Generations—</w:t>
      </w:r>
    </w:p>
    <w:p w14:paraId="5799F484" w14:textId="77777777" w:rsidR="00AC16B6" w:rsidRDefault="00AC16B6" w:rsidP="00AC16B6">
      <w:pPr>
        <w:pStyle w:val="Heading4"/>
      </w:pPr>
      <w:r>
        <w:t xml:space="preserve">The CHP would enshrine </w:t>
      </w:r>
      <w:r w:rsidRPr="00F2252C">
        <w:rPr>
          <w:u w:val="single"/>
        </w:rPr>
        <w:t>respect for future generations</w:t>
      </w:r>
      <w:r>
        <w:t xml:space="preserve"> into space law</w:t>
      </w:r>
    </w:p>
    <w:p w14:paraId="48464651" w14:textId="77777777" w:rsidR="00AC16B6" w:rsidRPr="00FD3108" w:rsidRDefault="00AC16B6" w:rsidP="00AC16B6">
      <w:pPr>
        <w:rPr>
          <w:rStyle w:val="Style13ptBold"/>
        </w:rPr>
      </w:pPr>
      <w:r>
        <w:rPr>
          <w:rStyle w:val="Style13ptBold"/>
        </w:rPr>
        <w:t>Joyner 86</w:t>
      </w:r>
    </w:p>
    <w:p w14:paraId="4B046D83" w14:textId="77777777" w:rsidR="00AC16B6" w:rsidRPr="00FD3108" w:rsidRDefault="00AC16B6" w:rsidP="00AC16B6">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03EA1D80" w14:textId="77777777" w:rsidR="00AC16B6" w:rsidRPr="002F562A" w:rsidRDefault="00AC16B6" w:rsidP="00AC16B6">
      <w:pPr>
        <w:rPr>
          <w:sz w:val="16"/>
        </w:rPr>
      </w:pPr>
    </w:p>
    <w:p w14:paraId="477A61FC" w14:textId="77777777" w:rsidR="00AC16B6" w:rsidRPr="002F562A" w:rsidRDefault="00AC16B6" w:rsidP="00AC16B6">
      <w:pPr>
        <w:rPr>
          <w:sz w:val="16"/>
        </w:rPr>
      </w:pPr>
      <w:r w:rsidRPr="002F562A">
        <w:rPr>
          <w:u w:val="single"/>
        </w:rPr>
        <w:t xml:space="preserve">Important, too, are the legal implications of "heritage" as presented in a CHM regime. </w:t>
      </w:r>
      <w:r w:rsidRPr="002F562A">
        <w:rPr>
          <w:highlight w:val="yellow"/>
          <w:u w:val="single"/>
        </w:rPr>
        <w:t>Clearly, the concept of "heritage" conveys</w:t>
      </w:r>
      <w:r w:rsidRPr="002F562A">
        <w:rPr>
          <w:sz w:val="16"/>
        </w:rPr>
        <w:t xml:space="preserve"> the proposition </w:t>
      </w:r>
      <w:r w:rsidRPr="002F562A">
        <w:rPr>
          <w:highlight w:val="yellow"/>
          <w:u w:val="single"/>
        </w:rPr>
        <w:t>that common areas should be</w:t>
      </w:r>
      <w:r w:rsidRPr="002F562A">
        <w:rPr>
          <w:u w:val="single"/>
        </w:rPr>
        <w:t xml:space="preserve"> regarded as inheritances transmitted down to heirs, or as estates which by birthright are </w:t>
      </w:r>
      <w:r w:rsidRPr="0012740C">
        <w:rPr>
          <w:highlight w:val="yellow"/>
          <w:u w:val="single"/>
        </w:rPr>
        <w:t>passed down</w:t>
      </w:r>
      <w:r w:rsidRPr="002F562A">
        <w:rPr>
          <w:u w:val="single"/>
        </w:rPr>
        <w:t xml:space="preserve"> from ancestors </w:t>
      </w:r>
      <w:r w:rsidRPr="0012740C">
        <w:rPr>
          <w:highlight w:val="yellow"/>
          <w:u w:val="single"/>
        </w:rPr>
        <w:t>to</w:t>
      </w:r>
      <w:r w:rsidRPr="002F562A">
        <w:rPr>
          <w:u w:val="single"/>
        </w:rPr>
        <w:t xml:space="preserve"> present and </w:t>
      </w:r>
      <w:r w:rsidRPr="0012740C">
        <w:rPr>
          <w:b/>
          <w:highlight w:val="yellow"/>
          <w:u w:val="single"/>
          <w:bdr w:val="single" w:sz="18" w:space="0" w:color="auto"/>
        </w:rPr>
        <w:t>future generations.</w:t>
      </w:r>
      <w:r w:rsidRPr="002F562A">
        <w:rPr>
          <w:sz w:val="16"/>
        </w:rPr>
        <w:t xml:space="preserve">33 A CHM regime would therefore designate that region as an international patrimony, much the same as a piece of property or estate inherited by one generation from its predecessor.34 </w:t>
      </w:r>
      <w:r w:rsidRPr="0012740C">
        <w:rPr>
          <w:highlight w:val="yellow"/>
          <w:u w:val="single"/>
        </w:rPr>
        <w:t>Thus, a CHM regime would insist</w:t>
      </w:r>
      <w:r w:rsidRPr="002F562A">
        <w:rPr>
          <w:u w:val="single"/>
        </w:rPr>
        <w:t xml:space="preserve"> that </w:t>
      </w:r>
      <w:r w:rsidRPr="0012740C">
        <w:rPr>
          <w:highlight w:val="yellow"/>
          <w:u w:val="single"/>
        </w:rPr>
        <w:t>all activities</w:t>
      </w:r>
      <w:r w:rsidRPr="002F562A">
        <w:rPr>
          <w:u w:val="single"/>
        </w:rPr>
        <w:t xml:space="preserve"> in or around the international area should </w:t>
      </w:r>
      <w:r w:rsidRPr="0012740C">
        <w:rPr>
          <w:highlight w:val="yellow"/>
          <w:u w:val="single"/>
        </w:rPr>
        <w:t>respect</w:t>
      </w:r>
      <w:r w:rsidRPr="002F562A">
        <w:rPr>
          <w:u w:val="single"/>
        </w:rPr>
        <w:t xml:space="preserve"> the interests of </w:t>
      </w:r>
      <w:r w:rsidRPr="0012740C">
        <w:rPr>
          <w:highlight w:val="yellow"/>
          <w:u w:val="single"/>
        </w:rPr>
        <w:t xml:space="preserve">future generations, </w:t>
      </w:r>
      <w:r w:rsidRPr="0012740C">
        <w:rPr>
          <w:b/>
          <w:highlight w:val="yellow"/>
          <w:u w:val="single"/>
          <w:bdr w:val="single" w:sz="18" w:space="0" w:color="auto"/>
        </w:rPr>
        <w:t>especially</w:t>
      </w:r>
      <w:r w:rsidRPr="0012740C">
        <w:rPr>
          <w:highlight w:val="yellow"/>
          <w:u w:val="single"/>
        </w:rPr>
        <w:t xml:space="preserve"> in</w:t>
      </w:r>
      <w:r w:rsidRPr="002F562A">
        <w:rPr>
          <w:u w:val="single"/>
        </w:rPr>
        <w:t xml:space="preserve"> making decisions that affect whether, when and </w:t>
      </w:r>
      <w:r w:rsidRPr="0012740C">
        <w:rPr>
          <w:highlight w:val="yellow"/>
          <w:u w:val="single"/>
        </w:rPr>
        <w:t>how</w:t>
      </w:r>
      <w:r w:rsidRPr="002F562A">
        <w:rPr>
          <w:u w:val="single"/>
        </w:rPr>
        <w:t xml:space="preserve"> the region's </w:t>
      </w:r>
      <w:r w:rsidRPr="0012740C">
        <w:rPr>
          <w:highlight w:val="yellow"/>
          <w:u w:val="single"/>
        </w:rPr>
        <w:t>resources are to be used</w:t>
      </w:r>
      <w:r w:rsidRPr="002F562A">
        <w:rPr>
          <w:u w:val="single"/>
        </w:rPr>
        <w:t xml:space="preserve">, exploited, developed </w:t>
      </w:r>
      <w:r w:rsidRPr="0012740C">
        <w:rPr>
          <w:highlight w:val="yellow"/>
          <w:u w:val="single"/>
        </w:rPr>
        <w:t xml:space="preserve">and distributed. </w:t>
      </w:r>
      <w:r w:rsidRPr="0012740C">
        <w:rPr>
          <w:b/>
          <w:highlight w:val="yellow"/>
          <w:u w:val="single"/>
          <w:bdr w:val="single" w:sz="18" w:space="0" w:color="auto"/>
        </w:rPr>
        <w:t>In legal terms,</w:t>
      </w:r>
      <w:r w:rsidRPr="0012740C">
        <w:rPr>
          <w:sz w:val="16"/>
          <w:bdr w:val="single" w:sz="18" w:space="0" w:color="auto"/>
        </w:rPr>
        <w:t xml:space="preserve"> the concept of </w:t>
      </w:r>
      <w:r w:rsidRPr="0012740C">
        <w:rPr>
          <w:b/>
          <w:highlight w:val="yellow"/>
          <w:u w:val="single"/>
          <w:bdr w:val="single" w:sz="18" w:space="0" w:color="auto"/>
        </w:rPr>
        <w:t>"common heritage" would require</w:t>
      </w:r>
      <w:r w:rsidRPr="0012740C">
        <w:rPr>
          <w:sz w:val="16"/>
          <w:bdr w:val="single" w:sz="18" w:space="0" w:color="auto"/>
        </w:rPr>
        <w:t xml:space="preserve"> that </w:t>
      </w:r>
      <w:r w:rsidRPr="0012740C">
        <w:rPr>
          <w:b/>
          <w:highlight w:val="yellow"/>
          <w:u w:val="single"/>
          <w:bdr w:val="single" w:sz="18" w:space="0" w:color="auto"/>
        </w:rPr>
        <w:t>serious scrutiny</w:t>
      </w:r>
      <w:r w:rsidRPr="0012740C">
        <w:rPr>
          <w:sz w:val="16"/>
          <w:bdr w:val="single" w:sz="18" w:space="0" w:color="auto"/>
        </w:rPr>
        <w:t xml:space="preserve"> be given </w:t>
      </w:r>
      <w:r w:rsidRPr="0012740C">
        <w:rPr>
          <w:b/>
          <w:highlight w:val="yellow"/>
          <w:u w:val="single"/>
          <w:bdr w:val="single" w:sz="18" w:space="0" w:color="auto"/>
        </w:rPr>
        <w:t>to every activity in the area</w:t>
      </w:r>
      <w:r w:rsidRPr="0012740C">
        <w:rPr>
          <w:sz w:val="16"/>
        </w:rPr>
        <w:t xml:space="preserve"> </w:t>
      </w:r>
      <w:r w:rsidRPr="002F562A">
        <w:rPr>
          <w:u w:val="single"/>
        </w:rPr>
        <w:t xml:space="preserve">in order to prevent resource waste and to preclude environmental abuse. </w:t>
      </w:r>
      <w:r w:rsidRPr="0012740C">
        <w:rPr>
          <w:highlight w:val="yellow"/>
          <w:u w:val="single"/>
        </w:rPr>
        <w:t>To fail in</w:t>
      </w:r>
      <w:r w:rsidRPr="002F562A">
        <w:rPr>
          <w:u w:val="single"/>
        </w:rPr>
        <w:t xml:space="preserve"> the protection, conservation, </w:t>
      </w:r>
      <w:r w:rsidRPr="0012740C">
        <w:rPr>
          <w:highlight w:val="yellow"/>
          <w:u w:val="single"/>
        </w:rPr>
        <w:t>preservation</w:t>
      </w:r>
      <w:r w:rsidRPr="002F562A">
        <w:rPr>
          <w:u w:val="single"/>
        </w:rPr>
        <w:t xml:space="preserve"> and prudential management of the region and its resources </w:t>
      </w:r>
      <w:r w:rsidRPr="0012740C">
        <w:rPr>
          <w:highlight w:val="yellow"/>
          <w:u w:val="single"/>
        </w:rPr>
        <w:t>would breach the trust and legal obligation implicit in</w:t>
      </w:r>
      <w:r w:rsidRPr="002F562A">
        <w:rPr>
          <w:u w:val="single"/>
        </w:rPr>
        <w:t xml:space="preserve"> responsibly </w:t>
      </w:r>
      <w:r w:rsidRPr="0012740C">
        <w:rPr>
          <w:highlight w:val="yellow"/>
          <w:u w:val="single"/>
        </w:rPr>
        <w:t>supervising the</w:t>
      </w:r>
      <w:r w:rsidRPr="002F562A">
        <w:rPr>
          <w:u w:val="single"/>
        </w:rPr>
        <w:t xml:space="preserve"> </w:t>
      </w:r>
      <w:r w:rsidRPr="0012740C">
        <w:rPr>
          <w:u w:val="single"/>
        </w:rPr>
        <w:t xml:space="preserve">earth's </w:t>
      </w:r>
      <w:r w:rsidRPr="0012740C">
        <w:rPr>
          <w:highlight w:val="yellow"/>
          <w:u w:val="single"/>
        </w:rPr>
        <w:t>heritage</w:t>
      </w:r>
      <w:r w:rsidRPr="002F562A">
        <w:rPr>
          <w:u w:val="single"/>
        </w:rPr>
        <w:t xml:space="preserve"> for mankind in the future.</w:t>
      </w:r>
      <w:r w:rsidRPr="002F562A">
        <w:rPr>
          <w:sz w:val="16"/>
        </w:rPr>
        <w:t>35</w:t>
      </w:r>
    </w:p>
    <w:p w14:paraId="3D0DDA03" w14:textId="77777777" w:rsidR="00AC16B6" w:rsidRDefault="00AC16B6" w:rsidP="00AC16B6"/>
    <w:p w14:paraId="57717A48" w14:textId="77777777" w:rsidR="00AC16B6" w:rsidRDefault="00AC16B6" w:rsidP="00AC16B6">
      <w:pPr>
        <w:pStyle w:val="Heading4"/>
      </w:pPr>
      <w:r>
        <w:t xml:space="preserve">Integrating </w:t>
      </w:r>
      <w:r w:rsidRPr="00A74A03">
        <w:rPr>
          <w:u w:val="single"/>
        </w:rPr>
        <w:t>future generations</w:t>
      </w:r>
      <w:r>
        <w:t xml:space="preserve"> into </w:t>
      </w:r>
      <w:r w:rsidRPr="00F2252C">
        <w:rPr>
          <w:u w:val="single"/>
        </w:rPr>
        <w:t>political structures</w:t>
      </w:r>
      <w:r>
        <w:t xml:space="preserve"> is the only systematic solution to existential risks</w:t>
      </w:r>
    </w:p>
    <w:p w14:paraId="376D0A27" w14:textId="77777777" w:rsidR="00AC16B6" w:rsidRDefault="00AC16B6" w:rsidP="00AC16B6">
      <w:r w:rsidRPr="00151ABD">
        <w:rPr>
          <w:rStyle w:val="Style13ptBold"/>
        </w:rPr>
        <w:t xml:space="preserve">Jones et </w:t>
      </w:r>
      <w:r>
        <w:rPr>
          <w:rStyle w:val="Style13ptBold"/>
        </w:rPr>
        <w:t>a</w:t>
      </w:r>
      <w:r w:rsidRPr="00151ABD">
        <w:rPr>
          <w:rStyle w:val="Style13ptBold"/>
        </w:rPr>
        <w:t>l</w:t>
      </w:r>
      <w:r>
        <w:rPr>
          <w:rStyle w:val="Style13ptBold"/>
        </w:rPr>
        <w:t>.</w:t>
      </w:r>
      <w:r w:rsidRPr="00151ABD">
        <w:rPr>
          <w:rStyle w:val="Style13ptBold"/>
        </w:rPr>
        <w:t xml:space="preserve"> 18</w:t>
      </w:r>
    </w:p>
    <w:p w14:paraId="6D2B4684" w14:textId="77777777" w:rsidR="00AC16B6" w:rsidRPr="007F354F" w:rsidRDefault="00AC16B6" w:rsidP="00AC16B6">
      <w:pPr>
        <w:rPr>
          <w:sz w:val="16"/>
        </w:rPr>
      </w:pPr>
      <w:r w:rsidRPr="007F354F">
        <w:rPr>
          <w:sz w:val="16"/>
        </w:rPr>
        <w:t>Natalie, Mark O’Brien, and Thomas Ryan</w:t>
      </w:r>
      <w:r>
        <w:rPr>
          <w:sz w:val="16"/>
        </w:rPr>
        <w:t xml:space="preserve"> </w:t>
      </w:r>
      <w:r w:rsidRPr="007F354F">
        <w:rPr>
          <w:sz w:val="16"/>
        </w:rPr>
        <w:t>(Researcher of Political Science at the University of Cambridge, United Kingdom). "Representation of future generations in United Kingdom policy-making." Futures 102 (2018): 153-163. //Elmer</w:t>
      </w:r>
    </w:p>
    <w:p w14:paraId="303D39AE" w14:textId="77777777" w:rsidR="00AC16B6" w:rsidRPr="000C711D" w:rsidRDefault="00AC16B6" w:rsidP="00AC16B6"/>
    <w:p w14:paraId="37DA8847" w14:textId="77777777" w:rsidR="00AC16B6" w:rsidRPr="000C711D" w:rsidRDefault="00AC16B6" w:rsidP="00AC16B6">
      <w:pPr>
        <w:rPr>
          <w:sz w:val="16"/>
        </w:rPr>
      </w:pPr>
      <w:r w:rsidRPr="000C711D">
        <w:rPr>
          <w:u w:val="single"/>
        </w:rPr>
        <w:t xml:space="preserve">Global catastrophic and </w:t>
      </w:r>
      <w:r w:rsidRPr="000C711D">
        <w:rPr>
          <w:highlight w:val="yellow"/>
          <w:u w:val="single"/>
        </w:rPr>
        <w:t xml:space="preserve">existential risks pose central challenges for </w:t>
      </w:r>
      <w:r w:rsidRPr="00A74A03">
        <w:rPr>
          <w:b/>
          <w:highlight w:val="yellow"/>
          <w:u w:val="single"/>
          <w:bdr w:val="single" w:sz="18" w:space="0" w:color="auto"/>
        </w:rPr>
        <w:t>intergenerational justice</w:t>
      </w:r>
      <w:r w:rsidRPr="000C711D">
        <w:rPr>
          <w:u w:val="single"/>
        </w:rPr>
        <w:t xml:space="preserve"> and the structure of our current democracy</w:t>
      </w:r>
      <w:r w:rsidRPr="000C711D">
        <w:rPr>
          <w:sz w:val="16"/>
        </w:rPr>
        <w:t xml:space="preserve">. The Global Challenges Report 2016 </w:t>
      </w:r>
      <w:r w:rsidRPr="000C711D">
        <w:rPr>
          <w:u w:val="single"/>
        </w:rPr>
        <w:t>defines global catastrophic risk as risk of an ‘event or process that, were it to occur, would end the lives of approximately 10% or more of the global population, or do comparable damage’</w:t>
      </w:r>
      <w:r w:rsidRPr="000C711D">
        <w:rPr>
          <w:sz w:val="16"/>
        </w:rPr>
        <w:t xml:space="preserve"> (Global Challenges Foundation &amp; Global Priorities Project, 2016). A subset of catastrophic risks are ‘</w:t>
      </w:r>
      <w:r w:rsidRPr="000C711D">
        <w:rPr>
          <w:u w:val="single"/>
        </w:rPr>
        <w:t>existential’ risks</w:t>
      </w:r>
      <w:r w:rsidRPr="000C711D">
        <w:rPr>
          <w:sz w:val="16"/>
        </w:rPr>
        <w:t xml:space="preserve">, which would </w:t>
      </w:r>
      <w:r w:rsidRPr="000C711D">
        <w:rPr>
          <w:u w:val="single"/>
        </w:rPr>
        <w:t xml:space="preserve">end human </w:t>
      </w:r>
      <w:proofErr w:type="spellStart"/>
      <w:r w:rsidRPr="000C711D">
        <w:rPr>
          <w:u w:val="single"/>
        </w:rPr>
        <w:t>civilisation</w:t>
      </w:r>
      <w:proofErr w:type="spellEnd"/>
      <w:r w:rsidRPr="000C711D">
        <w:rPr>
          <w:sz w:val="16"/>
        </w:rPr>
        <w:t xml:space="preserve"> or lead to the extinction of humanity (Global Challenges Foundation &amp; Global Priorities Project, 2016). Catastrophic and existential risks </w:t>
      </w:r>
      <w:r w:rsidRPr="000C711D">
        <w:rPr>
          <w:u w:val="single"/>
        </w:rPr>
        <w:t xml:space="preserve">may be </w:t>
      </w:r>
      <w:proofErr w:type="spellStart"/>
      <w:r w:rsidRPr="000C711D">
        <w:rPr>
          <w:u w:val="single"/>
        </w:rPr>
        <w:t>categorised</w:t>
      </w:r>
      <w:proofErr w:type="spellEnd"/>
      <w:r w:rsidRPr="000C711D">
        <w:rPr>
          <w:sz w:val="16"/>
        </w:rPr>
        <w:t xml:space="preserve"> </w:t>
      </w:r>
      <w:r w:rsidRPr="000C711D">
        <w:rPr>
          <w:u w:val="single"/>
        </w:rPr>
        <w:t>in</w:t>
      </w:r>
      <w:r w:rsidRPr="000C711D">
        <w:rPr>
          <w:sz w:val="16"/>
        </w:rPr>
        <w:t xml:space="preserve"> terms of </w:t>
      </w:r>
      <w:r w:rsidRPr="000C711D">
        <w:rPr>
          <w:u w:val="single"/>
        </w:rPr>
        <w:t>ongoing risks</w:t>
      </w:r>
      <w:r w:rsidRPr="000C711D">
        <w:rPr>
          <w:sz w:val="16"/>
        </w:rPr>
        <w:t xml:space="preserve">, which could potentially occur in any given year (e.g. nuclear war; pandemics), </w:t>
      </w:r>
      <w:r w:rsidRPr="000C711D">
        <w:rPr>
          <w:u w:val="single"/>
        </w:rPr>
        <w:t>versus emerging risks</w:t>
      </w:r>
      <w:r w:rsidRPr="000C711D">
        <w:rPr>
          <w:sz w:val="16"/>
        </w:rPr>
        <w:t xml:space="preserve"> which may be unlikely today but will become significantly more likely in the future (e.g. catastrophic climate change; risks stemming from emerging technologies). </w:t>
      </w:r>
      <w:r w:rsidRPr="000C711D">
        <w:rPr>
          <w:u w:val="single"/>
        </w:rPr>
        <w:t xml:space="preserve">Ongoing risks have existed for some time now and are generally well-understood. However, </w:t>
      </w:r>
      <w:r w:rsidRPr="000C711D">
        <w:rPr>
          <w:highlight w:val="yellow"/>
          <w:u w:val="single"/>
        </w:rPr>
        <w:t>emerging risks</w:t>
      </w:r>
      <w:r w:rsidRPr="000C711D">
        <w:rPr>
          <w:u w:val="single"/>
        </w:rPr>
        <w:t xml:space="preserve">, particularly those arising from technological developments, </w:t>
      </w:r>
      <w:r w:rsidRPr="000C711D">
        <w:rPr>
          <w:highlight w:val="yellow"/>
          <w:u w:val="single"/>
        </w:rPr>
        <w:t>are less understood and demand increasing attention</w:t>
      </w:r>
      <w:r w:rsidRPr="000C711D">
        <w:rPr>
          <w:u w:val="single"/>
        </w:rPr>
        <w:t xml:space="preserve"> from scientists and policymakers.</w:t>
      </w:r>
      <w:r w:rsidRPr="000C711D">
        <w:rPr>
          <w:sz w:val="16"/>
        </w:rPr>
        <w:t xml:space="preserve"> </w:t>
      </w:r>
      <w:r w:rsidRPr="007F354F">
        <w:rPr>
          <w:bCs/>
          <w:highlight w:val="yellow"/>
          <w:u w:val="single"/>
        </w:rPr>
        <w:t>These</w:t>
      </w:r>
      <w:r w:rsidRPr="007F354F">
        <w:rPr>
          <w:bCs/>
          <w:u w:val="single"/>
        </w:rPr>
        <w:t xml:space="preserve"> technological developments </w:t>
      </w:r>
      <w:r w:rsidRPr="007F354F">
        <w:rPr>
          <w:bCs/>
          <w:highlight w:val="yellow"/>
          <w:u w:val="single"/>
        </w:rPr>
        <w:t>include</w:t>
      </w:r>
      <w:r w:rsidRPr="007F354F">
        <w:rPr>
          <w:bCs/>
          <w:u w:val="single"/>
        </w:rPr>
        <w:t xml:space="preserve"> advances in </w:t>
      </w:r>
      <w:r w:rsidRPr="007F354F">
        <w:rPr>
          <w:bCs/>
          <w:highlight w:val="yellow"/>
          <w:u w:val="single"/>
        </w:rPr>
        <w:t>synthetic biology, geoengineering</w:t>
      </w:r>
      <w:r w:rsidRPr="007F354F">
        <w:rPr>
          <w:bCs/>
          <w:u w:val="single"/>
        </w:rPr>
        <w:t xml:space="preserve">, distributed manufacturing </w:t>
      </w:r>
      <w:r w:rsidRPr="007F354F">
        <w:rPr>
          <w:bCs/>
          <w:highlight w:val="yellow"/>
          <w:u w:val="single"/>
        </w:rPr>
        <w:t>and</w:t>
      </w:r>
      <w:r w:rsidRPr="007F354F">
        <w:rPr>
          <w:bCs/>
          <w:u w:val="single"/>
        </w:rPr>
        <w:t xml:space="preserve"> artificial intelli</w:t>
      </w:r>
      <w:r w:rsidRPr="000C711D">
        <w:rPr>
          <w:u w:val="single"/>
        </w:rPr>
        <w:t>gence (</w:t>
      </w:r>
      <w:r w:rsidRPr="007F354F">
        <w:rPr>
          <w:highlight w:val="yellow"/>
          <w:u w:val="single"/>
        </w:rPr>
        <w:t>AI</w:t>
      </w:r>
      <w:r w:rsidRPr="000C711D">
        <w:rPr>
          <w:u w:val="single"/>
        </w:rPr>
        <w:t>)</w:t>
      </w:r>
      <w:r w:rsidRPr="000C711D">
        <w:rPr>
          <w:sz w:val="16"/>
        </w:rPr>
        <w:t xml:space="preserve"> (Global Priorities Project, Future of Humanity Institute, Oxford Martin School, Centre for the Study of Existential Risk, 2014). </w:t>
      </w:r>
      <w:r w:rsidRPr="000C711D">
        <w:rPr>
          <w:u w:val="single"/>
        </w:rPr>
        <w:t xml:space="preserve">Although the impact of these technologies is still very uncertain, </w:t>
      </w:r>
      <w:r w:rsidRPr="000C711D">
        <w:rPr>
          <w:highlight w:val="yellow"/>
          <w:u w:val="single"/>
        </w:rPr>
        <w:t>expert estimates suggest a non-negligible probability of catastrophic harm</w:t>
      </w:r>
      <w:r w:rsidRPr="000C711D">
        <w:rPr>
          <w:sz w:val="16"/>
        </w:rPr>
        <w:t xml:space="preserve">. In this article we rely on two main premises. The first is </w:t>
      </w:r>
      <w:r w:rsidRPr="000C711D">
        <w:rPr>
          <w:u w:val="single"/>
        </w:rPr>
        <w:t xml:space="preserve">that </w:t>
      </w:r>
      <w:r w:rsidRPr="007F354F">
        <w:rPr>
          <w:b/>
          <w:highlight w:val="yellow"/>
          <w:u w:val="single"/>
          <w:bdr w:val="single" w:sz="18" w:space="0" w:color="auto"/>
        </w:rPr>
        <w:t>future generations are under-represented in current political structures</w:t>
      </w:r>
      <w:r w:rsidRPr="000C711D">
        <w:rPr>
          <w:u w:val="single"/>
        </w:rPr>
        <w:t xml:space="preserve"> partly </w:t>
      </w:r>
      <w:r w:rsidRPr="000C711D">
        <w:rPr>
          <w:highlight w:val="yellow"/>
          <w:u w:val="single"/>
        </w:rPr>
        <w:t>due to political ‘short-termism’</w:t>
      </w:r>
      <w:r w:rsidRPr="000C711D">
        <w:rPr>
          <w:u w:val="single"/>
        </w:rPr>
        <w:t xml:space="preserve"> or ‘presentism’ (Thompson, 2010).</w:t>
      </w:r>
      <w:r w:rsidRPr="000C711D">
        <w:rPr>
          <w:sz w:val="16"/>
        </w:rPr>
        <w:t xml:space="preserve"> </w:t>
      </w:r>
      <w:r w:rsidRPr="007F354F">
        <w:rPr>
          <w:highlight w:val="yellow"/>
          <w:u w:val="single"/>
        </w:rPr>
        <w:t>Governments</w:t>
      </w:r>
      <w:r w:rsidRPr="000C711D">
        <w:rPr>
          <w:u w:val="single"/>
        </w:rPr>
        <w:t xml:space="preserve"> primarily </w:t>
      </w:r>
      <w:r w:rsidRPr="007F354F">
        <w:rPr>
          <w:highlight w:val="yellow"/>
          <w:u w:val="single"/>
        </w:rPr>
        <w:t xml:space="preserve">focus on short-term concerns, which </w:t>
      </w:r>
      <w:r w:rsidRPr="000C711D">
        <w:rPr>
          <w:highlight w:val="yellow"/>
          <w:u w:val="single"/>
        </w:rPr>
        <w:t>mean</w:t>
      </w:r>
      <w:r w:rsidRPr="000C711D">
        <w:rPr>
          <w:u w:val="single"/>
        </w:rPr>
        <w:t xml:space="preserve"> that </w:t>
      </w:r>
      <w:r w:rsidRPr="000C711D">
        <w:rPr>
          <w:highlight w:val="yellow"/>
          <w:u w:val="single"/>
        </w:rPr>
        <w:t>they may systematically neglect</w:t>
      </w:r>
      <w:r w:rsidRPr="000C711D">
        <w:rPr>
          <w:u w:val="single"/>
        </w:rPr>
        <w:t xml:space="preserve"> global </w:t>
      </w:r>
      <w:r w:rsidRPr="000C711D">
        <w:rPr>
          <w:highlight w:val="yellow"/>
          <w:u w:val="single"/>
        </w:rPr>
        <w:t>catastrophic risks</w:t>
      </w:r>
      <w:r w:rsidRPr="000C711D">
        <w:rPr>
          <w:u w:val="single"/>
        </w:rPr>
        <w:t xml:space="preserve"> and, accordingly, future generations (Global Priorities Project et al., 2014).</w:t>
      </w:r>
      <w:r w:rsidRPr="000C711D">
        <w:rPr>
          <w:sz w:val="16"/>
        </w:rPr>
        <w:t xml:space="preserve"> The problem of presentism transcends political divisions: people across the political spectrum are concerned about its effects, and should care about mitigating global catastrophic risks. </w:t>
      </w:r>
      <w:r w:rsidRPr="000C711D">
        <w:rPr>
          <w:u w:val="single"/>
        </w:rPr>
        <w:t>This situation is exacerbated in that the good of mitigating global catastrophic and existential risks is typically global</w:t>
      </w:r>
      <w:r w:rsidRPr="000C711D">
        <w:rPr>
          <w:sz w:val="16"/>
        </w:rPr>
        <w:t xml:space="preserve">. </w:t>
      </w:r>
    </w:p>
    <w:p w14:paraId="55AACAE2" w14:textId="77777777" w:rsidR="00AC16B6" w:rsidRDefault="00AC16B6" w:rsidP="00AC16B6"/>
    <w:p w14:paraId="143617B2" w14:textId="77777777" w:rsidR="00AC16B6" w:rsidRPr="00F2252C" w:rsidRDefault="00AC16B6" w:rsidP="00AC16B6">
      <w:pPr>
        <w:pStyle w:val="Heading4"/>
      </w:pPr>
      <w:r>
        <w:t xml:space="preserve">B. Strong </w:t>
      </w:r>
      <w:r>
        <w:rPr>
          <w:u w:val="single"/>
        </w:rPr>
        <w:t>international law</w:t>
      </w:r>
      <w:r>
        <w:t xml:space="preserve"> grounded in the </w:t>
      </w:r>
      <w:r>
        <w:rPr>
          <w:u w:val="single"/>
        </w:rPr>
        <w:t>CHP</w:t>
      </w:r>
      <w:r>
        <w:t xml:space="preserve"> is key to check </w:t>
      </w:r>
      <w:r w:rsidRPr="00F2252C">
        <w:rPr>
          <w:u w:val="single"/>
        </w:rPr>
        <w:t>nuclear war</w:t>
      </w:r>
    </w:p>
    <w:p w14:paraId="7A37C819" w14:textId="77777777" w:rsidR="00AC16B6" w:rsidRPr="00931BAB" w:rsidRDefault="00AC16B6" w:rsidP="00AC16B6">
      <w:pPr>
        <w:rPr>
          <w:rStyle w:val="Style13ptBold"/>
        </w:rPr>
      </w:pPr>
      <w:r>
        <w:rPr>
          <w:rStyle w:val="Style13ptBold"/>
        </w:rPr>
        <w:t>Krieger 1</w:t>
      </w:r>
    </w:p>
    <w:p w14:paraId="49046F60" w14:textId="77777777" w:rsidR="00AC16B6" w:rsidRPr="00931BAB" w:rsidRDefault="00AC16B6" w:rsidP="00AC16B6">
      <w:pPr>
        <w:rPr>
          <w:sz w:val="16"/>
        </w:rPr>
      </w:pPr>
      <w:r w:rsidRPr="00931BAB">
        <w:rPr>
          <w:sz w:val="16"/>
        </w:rPr>
        <w:t>David Krieger (President Emeritus of the Nuclear Age Peace Foundation). “Ending the Nuclear Weapons Threat to Humanity.” Waging Peace. 6 December 2001. JDN. https://www.wagingpeace.org/ending-the-nuclear-weapons-threat-to-humanity/</w:t>
      </w:r>
    </w:p>
    <w:p w14:paraId="4A319F4C" w14:textId="77777777" w:rsidR="00AC16B6" w:rsidRDefault="00AC16B6" w:rsidP="00AC16B6"/>
    <w:p w14:paraId="6CB91640" w14:textId="77777777" w:rsidR="00AC16B6" w:rsidRPr="006E6AD3" w:rsidRDefault="00AC16B6" w:rsidP="00AC16B6">
      <w:pPr>
        <w:rPr>
          <w:sz w:val="16"/>
        </w:rPr>
      </w:pPr>
      <w:r w:rsidRPr="00931BAB">
        <w:rPr>
          <w:highlight w:val="yellow"/>
          <w:u w:val="single"/>
        </w:rPr>
        <w:t xml:space="preserve">Our </w:t>
      </w:r>
      <w:r w:rsidRPr="00931BAB">
        <w:rPr>
          <w:b/>
          <w:highlight w:val="yellow"/>
          <w:u w:val="single"/>
          <w:bdr w:val="single" w:sz="18" w:space="0" w:color="auto"/>
        </w:rPr>
        <w:t>Common Heritage</w:t>
      </w:r>
    </w:p>
    <w:p w14:paraId="139787D2" w14:textId="77777777" w:rsidR="00AC16B6" w:rsidRPr="006E6AD3" w:rsidRDefault="00AC16B6" w:rsidP="00AC16B6">
      <w:pPr>
        <w:rPr>
          <w:sz w:val="16"/>
        </w:rPr>
      </w:pPr>
    </w:p>
    <w:p w14:paraId="37422C6D" w14:textId="77777777" w:rsidR="00AC16B6" w:rsidRPr="006E6AD3" w:rsidRDefault="00AC16B6" w:rsidP="00AC16B6">
      <w:pPr>
        <w:rPr>
          <w:sz w:val="16"/>
        </w:rPr>
      </w:pPr>
      <w:r w:rsidRPr="006E6AD3">
        <w:rPr>
          <w:u w:val="single"/>
        </w:rPr>
        <w:t xml:space="preserve">Elisabeth spoke often of the oceans as the Common Heritage of Mankind, a phrase coined by Ambassador </w:t>
      </w:r>
      <w:proofErr w:type="spellStart"/>
      <w:r w:rsidRPr="006E6AD3">
        <w:rPr>
          <w:u w:val="single"/>
        </w:rPr>
        <w:t>Arvid</w:t>
      </w:r>
      <w:proofErr w:type="spellEnd"/>
      <w:r w:rsidRPr="006E6AD3">
        <w:rPr>
          <w:u w:val="single"/>
        </w:rPr>
        <w:t xml:space="preserve"> Pardo of Malta. Over the years I have come to see that the concept of </w:t>
      </w:r>
      <w:r w:rsidRPr="00931BAB">
        <w:rPr>
          <w:u w:val="single"/>
        </w:rPr>
        <w:t xml:space="preserve">Common Heritage </w:t>
      </w:r>
      <w:r w:rsidRPr="006E6AD3">
        <w:rPr>
          <w:highlight w:val="yellow"/>
          <w:u w:val="single"/>
        </w:rPr>
        <w:t>applies not only to the oceans, but to</w:t>
      </w:r>
      <w:r w:rsidRPr="006E6AD3">
        <w:rPr>
          <w:sz w:val="16"/>
        </w:rPr>
        <w:t xml:space="preserve"> virtually everything on our planet, as well </w:t>
      </w:r>
      <w:r w:rsidRPr="006E6AD3">
        <w:rPr>
          <w:bCs/>
          <w:sz w:val="16"/>
        </w:rPr>
        <w:t xml:space="preserve">as to </w:t>
      </w:r>
      <w:r w:rsidRPr="006E6AD3">
        <w:rPr>
          <w:bCs/>
          <w:u w:val="single"/>
        </w:rPr>
        <w:t xml:space="preserve">the planet itself, its biosphere, atmosphere and </w:t>
      </w:r>
      <w:r w:rsidRPr="00931BAB">
        <w:rPr>
          <w:b/>
          <w:bCs/>
          <w:highlight w:val="yellow"/>
          <w:u w:val="single"/>
          <w:bdr w:val="single" w:sz="18" w:space="0" w:color="auto"/>
        </w:rPr>
        <w:t>outer</w:t>
      </w:r>
      <w:r w:rsidRPr="00931BAB">
        <w:rPr>
          <w:b/>
          <w:highlight w:val="yellow"/>
          <w:u w:val="single"/>
          <w:bdr w:val="single" w:sz="18" w:space="0" w:color="auto"/>
        </w:rPr>
        <w:t xml:space="preserve"> space.</w:t>
      </w:r>
      <w:r w:rsidRPr="006E6AD3">
        <w:rPr>
          <w:sz w:val="16"/>
        </w:rPr>
        <w:t xml:space="preserve"> The land is our Common Heritage as are the skies, the climate, the trees and the crops we plant. Our Common Heritage also includes our cultures, our languages, our art forms, our religions, and our understandings of the mystery and miracle of life.</w:t>
      </w:r>
    </w:p>
    <w:p w14:paraId="00AF20BA" w14:textId="77777777" w:rsidR="00AC16B6" w:rsidRPr="006E6AD3" w:rsidRDefault="00AC16B6" w:rsidP="00AC16B6">
      <w:pPr>
        <w:rPr>
          <w:sz w:val="16"/>
        </w:rPr>
      </w:pPr>
    </w:p>
    <w:p w14:paraId="59872BDA" w14:textId="77777777" w:rsidR="00AC16B6" w:rsidRPr="006E6AD3" w:rsidRDefault="00AC16B6" w:rsidP="00AC16B6">
      <w:pPr>
        <w:rPr>
          <w:sz w:val="16"/>
        </w:rPr>
      </w:pPr>
      <w:r w:rsidRPr="006E6AD3">
        <w:rPr>
          <w:sz w:val="16"/>
        </w:rPr>
        <w:t>It is part of the human condition that we do not stop often enough to recognize and appreciate the miracle of our lives. Each one of us is a miracle, unique and special. Every simple thing that we are capable of doing — everything that we take for granted such as walking, talking, thinking and creating – is a miracle. And, of course, we ourselves are miracles. We don’t know where we come from before birth or where we go after death. We don’t know why our hearts or brains work or why we are capable of breathing and doing so much more without conscious effort. Each of us is a miracle shrouded in mysteries we cannot understand.</w:t>
      </w:r>
    </w:p>
    <w:p w14:paraId="31AA3173" w14:textId="77777777" w:rsidR="00AC16B6" w:rsidRPr="006E6AD3" w:rsidRDefault="00AC16B6" w:rsidP="00AC16B6">
      <w:pPr>
        <w:rPr>
          <w:sz w:val="16"/>
        </w:rPr>
      </w:pPr>
    </w:p>
    <w:p w14:paraId="6937D341" w14:textId="77777777" w:rsidR="00AC16B6" w:rsidRPr="006E6AD3" w:rsidRDefault="00AC16B6" w:rsidP="00AC16B6">
      <w:pPr>
        <w:rPr>
          <w:sz w:val="16"/>
        </w:rPr>
      </w:pPr>
      <w:r w:rsidRPr="006E6AD3">
        <w:rPr>
          <w:sz w:val="16"/>
        </w:rPr>
        <w:t>We now share this incredibly beautiful planet with some six billion other miracles. I have often wondered how it is that miracles are capable of killing other miracles. Perhaps it is because we do not value ourselves highly enough that we are less appreciative of others. Perhaps there is some appreciation for the miracles of who we are and for life that is missing in our cultures and our educational systems.</w:t>
      </w:r>
    </w:p>
    <w:p w14:paraId="1DB05396" w14:textId="77777777" w:rsidR="00AC16B6" w:rsidRPr="006E6AD3" w:rsidRDefault="00AC16B6" w:rsidP="00AC16B6">
      <w:pPr>
        <w:rPr>
          <w:sz w:val="16"/>
        </w:rPr>
      </w:pPr>
    </w:p>
    <w:p w14:paraId="10835559" w14:textId="77777777" w:rsidR="00AC16B6" w:rsidRPr="00931BAB" w:rsidRDefault="00AC16B6" w:rsidP="00AC16B6">
      <w:pPr>
        <w:rPr>
          <w:sz w:val="16"/>
        </w:rPr>
      </w:pPr>
      <w:r w:rsidRPr="00931BAB">
        <w:rPr>
          <w:sz w:val="16"/>
        </w:rPr>
        <w:t>The Glorification of War</w:t>
      </w:r>
    </w:p>
    <w:p w14:paraId="196DDF1F" w14:textId="77777777" w:rsidR="00AC16B6" w:rsidRPr="006E6AD3" w:rsidRDefault="00AC16B6" w:rsidP="00AC16B6">
      <w:pPr>
        <w:rPr>
          <w:u w:val="single"/>
        </w:rPr>
      </w:pPr>
    </w:p>
    <w:p w14:paraId="27156D0C" w14:textId="77777777" w:rsidR="00AC16B6" w:rsidRPr="006E6AD3" w:rsidRDefault="00AC16B6" w:rsidP="00AC16B6">
      <w:pPr>
        <w:rPr>
          <w:sz w:val="16"/>
        </w:rPr>
      </w:pPr>
      <w:r w:rsidRPr="006E6AD3">
        <w:rPr>
          <w:highlight w:val="yellow"/>
          <w:u w:val="single"/>
        </w:rPr>
        <w:t>Most of us</w:t>
      </w:r>
      <w:r w:rsidRPr="006E6AD3">
        <w:rPr>
          <w:u w:val="single"/>
        </w:rPr>
        <w:t xml:space="preserve"> on this planet </w:t>
      </w:r>
      <w:r w:rsidRPr="006E6AD3">
        <w:rPr>
          <w:highlight w:val="yellow"/>
          <w:u w:val="single"/>
        </w:rPr>
        <w:t>live in cultures in which war is glorified</w:t>
      </w:r>
      <w:r w:rsidRPr="006E6AD3">
        <w:rPr>
          <w:u w:val="single"/>
        </w:rPr>
        <w:t xml:space="preserve"> and celebrated.</w:t>
      </w:r>
      <w:r w:rsidRPr="006E6AD3">
        <w:rPr>
          <w:sz w:val="16"/>
        </w:rPr>
        <w:t xml:space="preserve"> Our history books are filled with stories and pictures of those who led us into battle. Our popular culture celebrates war and warriors. One has only to look at a culture’s movies, television programming and the video games that children play to understand from where the next generation of warriors will arise.</w:t>
      </w:r>
    </w:p>
    <w:p w14:paraId="7C053574" w14:textId="77777777" w:rsidR="00AC16B6" w:rsidRPr="006E6AD3" w:rsidRDefault="00AC16B6" w:rsidP="00AC16B6">
      <w:pPr>
        <w:rPr>
          <w:sz w:val="16"/>
        </w:rPr>
      </w:pPr>
    </w:p>
    <w:p w14:paraId="6EE0AA02" w14:textId="77777777" w:rsidR="00AC16B6" w:rsidRPr="006E6AD3" w:rsidRDefault="00AC16B6" w:rsidP="00AC16B6">
      <w:pPr>
        <w:rPr>
          <w:sz w:val="16"/>
        </w:rPr>
      </w:pPr>
      <w:r w:rsidRPr="006E6AD3">
        <w:rPr>
          <w:highlight w:val="yellow"/>
          <w:u w:val="single"/>
        </w:rPr>
        <w:t>The 20th century was the bloodiest</w:t>
      </w:r>
      <w:r w:rsidRPr="006E6AD3">
        <w:rPr>
          <w:u w:val="single"/>
        </w:rPr>
        <w:t xml:space="preserve"> century </w:t>
      </w:r>
      <w:r w:rsidRPr="006E6AD3">
        <w:rPr>
          <w:highlight w:val="yellow"/>
          <w:u w:val="single"/>
        </w:rPr>
        <w:t>in</w:t>
      </w:r>
      <w:r w:rsidRPr="006E6AD3">
        <w:rPr>
          <w:u w:val="single"/>
        </w:rPr>
        <w:t xml:space="preserve"> human </w:t>
      </w:r>
      <w:r w:rsidRPr="006E6AD3">
        <w:rPr>
          <w:highlight w:val="yellow"/>
          <w:u w:val="single"/>
        </w:rPr>
        <w:t>history.</w:t>
      </w:r>
      <w:r w:rsidRPr="006E6AD3">
        <w:rPr>
          <w:u w:val="single"/>
        </w:rPr>
        <w:t xml:space="preserve"> Some 200 million people died in international and civil wars. One of the most striking things about the 20th century is that </w:t>
      </w:r>
      <w:r w:rsidRPr="006E6AD3">
        <w:rPr>
          <w:highlight w:val="yellow"/>
          <w:u w:val="single"/>
        </w:rPr>
        <w:t>the number of civilians killed</w:t>
      </w:r>
      <w:r w:rsidRPr="006E6AD3">
        <w:rPr>
          <w:u w:val="single"/>
        </w:rPr>
        <w:t xml:space="preserve"> in warfare </w:t>
      </w:r>
      <w:r w:rsidRPr="006E6AD3">
        <w:rPr>
          <w:highlight w:val="yellow"/>
          <w:u w:val="single"/>
        </w:rPr>
        <w:t>rose dramatically</w:t>
      </w:r>
      <w:r w:rsidRPr="006E6AD3">
        <w:rPr>
          <w:u w:val="single"/>
        </w:rPr>
        <w:t xml:space="preserve"> throughout the century.</w:t>
      </w:r>
      <w:r w:rsidRPr="006E6AD3">
        <w:rPr>
          <w:sz w:val="16"/>
        </w:rPr>
        <w:t xml:space="preserve"> In World War I, soldiers fought each other in trenches. In World War II, civilian casualties rose as aerial attacks were directed against cities. By the end of that war, US bombers were destroying Japanese cities at will. </w:t>
      </w:r>
      <w:r w:rsidRPr="006E6AD3">
        <w:rPr>
          <w:highlight w:val="yellow"/>
          <w:u w:val="single"/>
        </w:rPr>
        <w:t>It was not a large step from</w:t>
      </w:r>
      <w:r w:rsidRPr="006E6AD3">
        <w:rPr>
          <w:u w:val="single"/>
        </w:rPr>
        <w:t xml:space="preserve"> the </w:t>
      </w:r>
      <w:proofErr w:type="spellStart"/>
      <w:r w:rsidRPr="006E6AD3">
        <w:rPr>
          <w:highlight w:val="yellow"/>
          <w:u w:val="single"/>
        </w:rPr>
        <w:t>fire bombing</w:t>
      </w:r>
      <w:proofErr w:type="spellEnd"/>
      <w:r w:rsidRPr="006E6AD3">
        <w:rPr>
          <w:u w:val="single"/>
        </w:rPr>
        <w:t xml:space="preserve"> of </w:t>
      </w:r>
      <w:r w:rsidRPr="006E6AD3">
        <w:rPr>
          <w:highlight w:val="yellow"/>
          <w:u w:val="single"/>
        </w:rPr>
        <w:t>Tokyo</w:t>
      </w:r>
      <w:r w:rsidRPr="006E6AD3">
        <w:rPr>
          <w:sz w:val="16"/>
        </w:rPr>
        <w:t xml:space="preserve"> on the night of March 9-10, 1945, </w:t>
      </w:r>
      <w:r w:rsidRPr="006E6AD3">
        <w:rPr>
          <w:u w:val="single"/>
        </w:rPr>
        <w:t xml:space="preserve">in which some 100,000 civilians were killed, </w:t>
      </w:r>
      <w:r w:rsidRPr="006E6AD3">
        <w:rPr>
          <w:highlight w:val="yellow"/>
          <w:u w:val="single"/>
        </w:rPr>
        <w:t>to dropping atomic weapons</w:t>
      </w:r>
      <w:r w:rsidRPr="006E6AD3">
        <w:rPr>
          <w:sz w:val="16"/>
        </w:rPr>
        <w:t xml:space="preserve"> on the cities of Hiroshima and Nagasaki in August of that year.</w:t>
      </w:r>
    </w:p>
    <w:p w14:paraId="3BE70D22" w14:textId="77777777" w:rsidR="00AC16B6" w:rsidRPr="006E6AD3" w:rsidRDefault="00AC16B6" w:rsidP="00AC16B6">
      <w:pPr>
        <w:rPr>
          <w:sz w:val="16"/>
        </w:rPr>
      </w:pPr>
    </w:p>
    <w:p w14:paraId="29EF9550" w14:textId="77777777" w:rsidR="00AC16B6" w:rsidRPr="006E6AD3" w:rsidRDefault="00AC16B6" w:rsidP="00AC16B6">
      <w:pPr>
        <w:rPr>
          <w:sz w:val="16"/>
        </w:rPr>
      </w:pPr>
      <w:r w:rsidRPr="006E6AD3">
        <w:rPr>
          <w:u w:val="single"/>
        </w:rPr>
        <w:t xml:space="preserve">By the end of the 20th century over 90 percent of the casualties of warfare were civilians, and throughout the latter half of the 20th century the threat of </w:t>
      </w:r>
      <w:r w:rsidRPr="00931BAB">
        <w:rPr>
          <w:b/>
          <w:highlight w:val="yellow"/>
          <w:u w:val="single"/>
          <w:bdr w:val="single" w:sz="18" w:space="0" w:color="auto"/>
        </w:rPr>
        <w:t>nuclear annihilation hung over all humanity.</w:t>
      </w:r>
      <w:r w:rsidRPr="006E6AD3">
        <w:rPr>
          <w:sz w:val="16"/>
        </w:rPr>
        <w:t xml:space="preserve"> The United States and the former Soviet Union engaged in a mad arms race in which they each developed the capacity to destroy humanity many times over. </w:t>
      </w:r>
      <w:r w:rsidRPr="006E6AD3">
        <w:rPr>
          <w:u w:val="single"/>
        </w:rPr>
        <w:t xml:space="preserve">Somehow the world survived the insanity of the nuclear arms race, but </w:t>
      </w:r>
      <w:r w:rsidRPr="00931BAB">
        <w:rPr>
          <w:b/>
          <w:highlight w:val="yellow"/>
          <w:u w:val="single"/>
          <w:bdr w:val="single" w:sz="18" w:space="0" w:color="auto"/>
        </w:rPr>
        <w:t>we are not yet safe.</w:t>
      </w:r>
      <w:r w:rsidRPr="006E6AD3">
        <w:rPr>
          <w:u w:val="single"/>
        </w:rPr>
        <w:t xml:space="preserve"> There are still far too many nuclear weapons in the world</w:t>
      </w:r>
      <w:r w:rsidRPr="006E6AD3">
        <w:rPr>
          <w:sz w:val="16"/>
        </w:rPr>
        <w:t>, over 30,000, and even today a surprisingly large number of them, some 4,500, remain on hair-trigger alert.</w:t>
      </w:r>
    </w:p>
    <w:p w14:paraId="673FEE3C" w14:textId="77777777" w:rsidR="00AC16B6" w:rsidRPr="00931BAB" w:rsidRDefault="00AC16B6" w:rsidP="00AC16B6">
      <w:pPr>
        <w:rPr>
          <w:sz w:val="4"/>
          <w:szCs w:val="12"/>
        </w:rPr>
      </w:pPr>
    </w:p>
    <w:p w14:paraId="1AA35B47" w14:textId="77777777" w:rsidR="00AC16B6" w:rsidRPr="00931BAB" w:rsidRDefault="00AC16B6" w:rsidP="00AC16B6">
      <w:pPr>
        <w:rPr>
          <w:sz w:val="6"/>
          <w:szCs w:val="14"/>
        </w:rPr>
      </w:pPr>
      <w:r w:rsidRPr="00931BAB">
        <w:rPr>
          <w:sz w:val="6"/>
          <w:szCs w:val="14"/>
        </w:rPr>
        <w:t xml:space="preserve">The Influence of the Hiroshima and Nagasaki Peace Memorial Museums My goal is to help create a world free of nuclear weapons. I was deeply affected in this regard by a relatively early visit to Japan. I came to Japan in 1963, when I was 21 years old. During my stay in Japan, I visited the Hiroshima and Nagasaki Peace Memorial Museums. I learned something at these museums that I had neither seen nor heard before. It was the extent of the suffering of the people who were beneath those bombs. In school in the United States, we had learned a relatively simple lesson about the use of these bombs: Atomic bombs win wars. In the case of World War II, the US dropped the atomic bombs and won the war. There was little discussion of the large numbers of deaths of men, women and children, or of the terrible suffering caused by the bombs. In these museums, however, the people beneath the bombs were brought back into the picture. Surely, nuclear weapons are the least heroic weapons imaginable. Their power is such that they kill indiscriminately. Dropped on a city, nuclear weapons kill everything immediately within a broad radius, and spread their radioactive poisons that go on killing over a much broader area. My visit to those museums at a young age had a profound effect on me. It gave direction to my life. I did not know then exactly what I would do, but I did know that nuclear weapons were not really weapons at all. They were instruments of genocide, capable of destroying cities, civilization and even humanity itself. Nuclear weapons are also profoundly undemocratic. They concentrate power and take it away from the people. Nuclear weapons were born in secrecy and have always been shrouded in secrecy. The decisions to develop, deploy and use these weapons have always been in the hands of only a small number of individuals. Even today, a single leader, or at most a small group of individuals, could envelop the world in nuclear conflagration. The survivors of Hiroshima and Nagasaki had it right: Nuclear weapons and human beings cannot co-exist. If the cry of the atomic bomb survivors, “Never Again!” was to be realized, then nuclear weapons would have to be eliminated. The goal seemed tremendously distant in the face of the implacable hostility being expressed during the Cold War between the United States and the Soviet Union. Yet it seemed necessary. The intention of confronting nuclear weapons and seeking their elimination was set in my mind in 1963, nearly four decades ago. After leaving Japan, I joined the army reserves in lieu of being drafted into the army. A second major force that shaped my life in the direction of working for peace was being called to active duty in the army in 1968. The Vietnam War was at its height, and I soon found myself as a young 2nd lieutenant with orders to go to Vietnam. I was totally opposed to the war in Vietnam, thinking it was illegal, immoral and highly inappropriate for the US to be killing Vietnamese peasants on the other side of the world. I decided to fight against going to Vietnam and took the matter to court. Eventually I won, and was released from the army. My first job was teaching international relations at San Francisco State University. I felt that change was too slow as a teacher, and that is what led me to work with Elisabeth </w:t>
      </w:r>
      <w:proofErr w:type="spellStart"/>
      <w:r w:rsidRPr="00931BAB">
        <w:rPr>
          <w:sz w:val="6"/>
          <w:szCs w:val="14"/>
        </w:rPr>
        <w:t>Borgese</w:t>
      </w:r>
      <w:proofErr w:type="spellEnd"/>
      <w:r w:rsidRPr="00931BAB">
        <w:rPr>
          <w:sz w:val="6"/>
          <w:szCs w:val="14"/>
        </w:rPr>
        <w:t xml:space="preserve"> at the Center for the Study of Democratic Institutions. After that I worked for the Reshaping the International Order (RIO) Foundation in the Netherlands, coordinating a project on the relationship of dual-purpose technologies to disarmament and development. Then, in 1982, I was a founder of the Nuclear Age Peace Foundation. The Nuclear Age Peace Foundation It has been nearly twenty years since our Foundation was born. At that time, the leaders of the United States and Soviet Union were not talking to each other. The world situation looked grim. A small group of us in Santa Barbara believed that more needed to be done, and that citizen action was critical. We met weekly for a year, trying to develop a plan. From these meetings, we created the Nuclear Age Peace Foundation. The implication of the name was that peace is an imperative of the Nuclear Age. I became the president of this new Foundation. We had no resources, but large dreams. Even in those difficult days, I was filled with hope. Each day brought new challenges. Our small Foundation began speaking out and advocating for a world free of nuclear threat. In those early days, during the presidency of Ronald Reagan, we were viewed with some suspicion for our advocacy of nuclear disarmament. The tagline of the Nuclear Age Peace Foundation is Waging Peace. It is a concept that we believe is essential to ending the cycle of violence and building a culture of peace. Waging Peace implies an active commitment to changing the world. It means seeking non-violent means to resolve conflicts, and also working actively to prevent wars by creating the conditions of peace. This means active engagement in ending poverty and starvation. It means fighting against human rights abuses wherever they occur. It means fighting against corporate greed when there is human need. It means working for sustainable conditions of development and an environment that will sustain life on our planet.</w:t>
      </w:r>
    </w:p>
    <w:p w14:paraId="07F1605A" w14:textId="77777777" w:rsidR="00AC16B6" w:rsidRPr="00931BAB" w:rsidRDefault="00AC16B6" w:rsidP="00AC16B6">
      <w:pPr>
        <w:rPr>
          <w:sz w:val="2"/>
          <w:szCs w:val="10"/>
        </w:rPr>
      </w:pPr>
    </w:p>
    <w:p w14:paraId="520A20F4" w14:textId="77777777" w:rsidR="00AC16B6" w:rsidRPr="006E6AD3" w:rsidRDefault="00AC16B6" w:rsidP="00AC16B6">
      <w:pPr>
        <w:rPr>
          <w:sz w:val="16"/>
        </w:rPr>
      </w:pPr>
      <w:r w:rsidRPr="006E6AD3">
        <w:rPr>
          <w:sz w:val="16"/>
        </w:rPr>
        <w:t xml:space="preserve">There are four main areas in which we have worked. The first is for the abolition of nuclear weapons. </w:t>
      </w:r>
      <w:r w:rsidRPr="006E6AD3">
        <w:rPr>
          <w:u w:val="single"/>
        </w:rPr>
        <w:t>We believe that the elimination of nuclear weapons is essential to ensure a human future.</w:t>
      </w:r>
      <w:r w:rsidRPr="006E6AD3">
        <w:rPr>
          <w:sz w:val="16"/>
        </w:rPr>
        <w:t xml:space="preserve"> We were a founding member of the Abolition 2000 Global Network, a network that has grown to over 2,000 organizations and municipalities throughout the world. We were also a founding member of the Middle Powers Initiative, a small group of non-governmental organizations that has encouraged and supported middle power governments to play a leading role in nuclear disarmament efforts. The Foundation organized an Appeal to End the Nuclear Weapons Threat to Humanity, which has been signed by many world leaders, including 37 Nobel Laureates. I will discuss this Appeal in more detail in a moment.</w:t>
      </w:r>
    </w:p>
    <w:p w14:paraId="699F1CAF" w14:textId="77777777" w:rsidR="00AC16B6" w:rsidRPr="006E6AD3" w:rsidRDefault="00AC16B6" w:rsidP="00AC16B6">
      <w:pPr>
        <w:rPr>
          <w:sz w:val="16"/>
        </w:rPr>
      </w:pPr>
    </w:p>
    <w:p w14:paraId="181C62EF" w14:textId="77777777" w:rsidR="00AC16B6" w:rsidRPr="006E6AD3" w:rsidRDefault="00AC16B6" w:rsidP="00AC16B6">
      <w:pPr>
        <w:rPr>
          <w:sz w:val="16"/>
        </w:rPr>
      </w:pPr>
      <w:r w:rsidRPr="006E6AD3">
        <w:rPr>
          <w:u w:val="single"/>
        </w:rPr>
        <w:t xml:space="preserve">The second area of our concern is international law and institutions. We believe that </w:t>
      </w:r>
      <w:r w:rsidRPr="00931BAB">
        <w:rPr>
          <w:b/>
          <w:highlight w:val="yellow"/>
          <w:u w:val="single"/>
          <w:bdr w:val="single" w:sz="18" w:space="0" w:color="auto"/>
        </w:rPr>
        <w:t>international law must be strengthened</w:t>
      </w:r>
      <w:r w:rsidRPr="006E6AD3">
        <w:rPr>
          <w:u w:val="single"/>
        </w:rPr>
        <w:t xml:space="preserve"> and that the U</w:t>
      </w:r>
      <w:r w:rsidRPr="006E6AD3">
        <w:rPr>
          <w:sz w:val="16"/>
        </w:rPr>
        <w:t xml:space="preserve">nited </w:t>
      </w:r>
      <w:r w:rsidRPr="006E6AD3">
        <w:rPr>
          <w:u w:val="single"/>
        </w:rPr>
        <w:t>N</w:t>
      </w:r>
      <w:r w:rsidRPr="006E6AD3">
        <w:rPr>
          <w:sz w:val="16"/>
        </w:rPr>
        <w:t xml:space="preserve">ations and its specialized agencies </w:t>
      </w:r>
      <w:r w:rsidRPr="006E6AD3">
        <w:rPr>
          <w:u w:val="single"/>
        </w:rPr>
        <w:t>must be empowered to do their jobs effectively.</w:t>
      </w:r>
      <w:r w:rsidRPr="006E6AD3">
        <w:rPr>
          <w:sz w:val="16"/>
        </w:rPr>
        <w:t xml:space="preserve"> We have fought hard for the creation of an International Criminal Court, a court that can hold individuals accountable for the most serious international crimes. An International Criminal Court would bring Nuremberg into the twenty-first century. </w:t>
      </w:r>
      <w:r w:rsidRPr="00931BAB">
        <w:rPr>
          <w:bCs/>
          <w:highlight w:val="yellow"/>
          <w:u w:val="single"/>
        </w:rPr>
        <w:t>It would set a standard</w:t>
      </w:r>
      <w:r w:rsidRPr="00931BAB">
        <w:rPr>
          <w:bCs/>
          <w:u w:val="single"/>
        </w:rPr>
        <w:t xml:space="preserve"> in the world </w:t>
      </w:r>
      <w:r w:rsidRPr="00931BAB">
        <w:rPr>
          <w:bCs/>
          <w:highlight w:val="yellow"/>
          <w:u w:val="single"/>
        </w:rPr>
        <w:t>that no one stands above</w:t>
      </w:r>
      <w:r w:rsidRPr="00931BAB">
        <w:rPr>
          <w:bCs/>
          <w:u w:val="single"/>
        </w:rPr>
        <w:t xml:space="preserve"> international </w:t>
      </w:r>
      <w:r w:rsidRPr="00931BAB">
        <w:rPr>
          <w:bCs/>
          <w:highlight w:val="yellow"/>
          <w:u w:val="single"/>
        </w:rPr>
        <w:t>law</w:t>
      </w:r>
      <w:r w:rsidRPr="00931BAB">
        <w:rPr>
          <w:bCs/>
          <w:u w:val="single"/>
        </w:rPr>
        <w:t>, and that crimes against peace, crimes against humanity, war crimes and genocide will not go unpunished.</w:t>
      </w:r>
      <w:r w:rsidRPr="006E6AD3">
        <w:rPr>
          <w:sz w:val="16"/>
        </w:rPr>
        <w:t xml:space="preserve"> To this list of crimes, the crime of international terrorism should now be added.</w:t>
      </w:r>
    </w:p>
    <w:p w14:paraId="140C19E2" w14:textId="77777777" w:rsidR="00AC16B6" w:rsidRPr="006E6AD3" w:rsidRDefault="00AC16B6" w:rsidP="00AC16B6">
      <w:pPr>
        <w:rPr>
          <w:sz w:val="16"/>
        </w:rPr>
      </w:pPr>
    </w:p>
    <w:p w14:paraId="2F49A947" w14:textId="77777777" w:rsidR="00AC16B6" w:rsidRPr="006E6AD3" w:rsidRDefault="00AC16B6" w:rsidP="00AC16B6">
      <w:pPr>
        <w:rPr>
          <w:sz w:val="16"/>
        </w:rPr>
      </w:pPr>
      <w:r w:rsidRPr="00931BAB">
        <w:rPr>
          <w:highlight w:val="yellow"/>
          <w:u w:val="single"/>
        </w:rPr>
        <w:t>Without universal respect for</w:t>
      </w:r>
      <w:r w:rsidRPr="006E6AD3">
        <w:rPr>
          <w:u w:val="single"/>
        </w:rPr>
        <w:t xml:space="preserve"> and enforcement of </w:t>
      </w:r>
      <w:r w:rsidRPr="00931BAB">
        <w:rPr>
          <w:highlight w:val="yellow"/>
          <w:u w:val="single"/>
        </w:rPr>
        <w:t>international law, it will not be possible to</w:t>
      </w:r>
      <w:r w:rsidRPr="006E6AD3">
        <w:rPr>
          <w:u w:val="single"/>
        </w:rPr>
        <w:t xml:space="preserve"> effectively </w:t>
      </w:r>
      <w:r w:rsidRPr="00931BAB">
        <w:rPr>
          <w:highlight w:val="yellow"/>
          <w:u w:val="single"/>
        </w:rPr>
        <w:t>stop</w:t>
      </w:r>
      <w:r w:rsidRPr="006E6AD3">
        <w:rPr>
          <w:u w:val="single"/>
        </w:rPr>
        <w:t xml:space="preserve"> human rights abuses, destruction of the environment, and </w:t>
      </w:r>
      <w:r w:rsidRPr="00931BAB">
        <w:rPr>
          <w:b/>
          <w:highlight w:val="yellow"/>
          <w:u w:val="single"/>
          <w:bdr w:val="single" w:sz="18" w:space="0" w:color="auto"/>
        </w:rPr>
        <w:t>weaponization of the planet and outer space.</w:t>
      </w:r>
      <w:r w:rsidRPr="00931BAB">
        <w:rPr>
          <w:highlight w:val="yellow"/>
          <w:u w:val="single"/>
        </w:rPr>
        <w:t xml:space="preserve"> Nor</w:t>
      </w:r>
      <w:r w:rsidRPr="006E6AD3">
        <w:rPr>
          <w:u w:val="single"/>
        </w:rPr>
        <w:t xml:space="preserve"> will it be possible </w:t>
      </w:r>
      <w:r w:rsidRPr="00931BAB">
        <w:rPr>
          <w:highlight w:val="yellow"/>
          <w:u w:val="single"/>
        </w:rPr>
        <w:t>to</w:t>
      </w:r>
      <w:r w:rsidRPr="00931BAB">
        <w:rPr>
          <w:sz w:val="16"/>
        </w:rPr>
        <w:t xml:space="preserve"> provide </w:t>
      </w:r>
      <w:r w:rsidRPr="00931BAB">
        <w:rPr>
          <w:highlight w:val="yellow"/>
          <w:u w:val="single"/>
        </w:rPr>
        <w:t>protect</w:t>
      </w:r>
      <w:r w:rsidRPr="00931BAB">
        <w:rPr>
          <w:sz w:val="16"/>
        </w:rPr>
        <w:t xml:space="preserve">ion to </w:t>
      </w:r>
      <w:r w:rsidRPr="006E6AD3">
        <w:rPr>
          <w:u w:val="single"/>
        </w:rPr>
        <w:t xml:space="preserve">the oceans, atmosphere, </w:t>
      </w:r>
      <w:r w:rsidRPr="00931BAB">
        <w:rPr>
          <w:highlight w:val="yellow"/>
          <w:u w:val="single"/>
        </w:rPr>
        <w:t>outer space and</w:t>
      </w:r>
      <w:r w:rsidRPr="006E6AD3">
        <w:rPr>
          <w:u w:val="single"/>
        </w:rPr>
        <w:t xml:space="preserve"> other </w:t>
      </w:r>
      <w:r w:rsidRPr="00931BAB">
        <w:rPr>
          <w:highlight w:val="yellow"/>
          <w:u w:val="single"/>
        </w:rPr>
        <w:t xml:space="preserve">areas of </w:t>
      </w:r>
      <w:r w:rsidRPr="00F2252C">
        <w:rPr>
          <w:b/>
          <w:highlight w:val="yellow"/>
          <w:u w:val="single"/>
          <w:bdr w:val="single" w:sz="18" w:space="0" w:color="auto"/>
        </w:rPr>
        <w:t>Common Heritage</w:t>
      </w:r>
      <w:r w:rsidRPr="006E6AD3">
        <w:rPr>
          <w:u w:val="single"/>
        </w:rPr>
        <w:t xml:space="preserve"> of Mankind.</w:t>
      </w:r>
    </w:p>
    <w:p w14:paraId="37EFC8C8" w14:textId="77777777" w:rsidR="00AC16B6" w:rsidRDefault="00AC16B6" w:rsidP="00AC16B6"/>
    <w:p w14:paraId="04F67F25" w14:textId="77777777" w:rsidR="00AC16B6" w:rsidRDefault="00AC16B6" w:rsidP="00AC16B6"/>
    <w:p w14:paraId="7F7863C9" w14:textId="77777777" w:rsidR="00AC16B6" w:rsidRPr="00F2252C" w:rsidRDefault="00AC16B6" w:rsidP="00AC16B6">
      <w:pPr>
        <w:pStyle w:val="Heading4"/>
      </w:pPr>
      <w:r>
        <w:t xml:space="preserve">C. Default to the CHP in case of </w:t>
      </w:r>
      <w:r>
        <w:rPr>
          <w:u w:val="single"/>
        </w:rPr>
        <w:t>moral uncertainty</w:t>
      </w:r>
      <w:r>
        <w:t>—it reflects moral and political consensus</w:t>
      </w:r>
    </w:p>
    <w:p w14:paraId="489922CF" w14:textId="77777777" w:rsidR="00AC16B6" w:rsidRPr="00FD3108" w:rsidRDefault="00AC16B6" w:rsidP="00AC16B6">
      <w:pPr>
        <w:rPr>
          <w:rStyle w:val="Style13ptBold"/>
        </w:rPr>
      </w:pPr>
      <w:r>
        <w:rPr>
          <w:rStyle w:val="Style13ptBold"/>
        </w:rPr>
        <w:t>Joyner 86</w:t>
      </w:r>
    </w:p>
    <w:p w14:paraId="35D944BA" w14:textId="77777777" w:rsidR="00AC16B6" w:rsidRPr="00FD3108" w:rsidRDefault="00AC16B6" w:rsidP="00AC16B6">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6B2E7221" w14:textId="77777777" w:rsidR="00AC16B6" w:rsidRDefault="00AC16B6" w:rsidP="00AC16B6"/>
    <w:p w14:paraId="6FDD3EAB" w14:textId="77777777" w:rsidR="00AC16B6" w:rsidRPr="00213AB1" w:rsidRDefault="00AC16B6" w:rsidP="00AC16B6">
      <w:pPr>
        <w:rPr>
          <w:sz w:val="16"/>
        </w:rPr>
      </w:pPr>
      <w:r w:rsidRPr="00213AB1">
        <w:rPr>
          <w:sz w:val="16"/>
        </w:rPr>
        <w:t xml:space="preserve">Although these expressions of the CH principle were undoubtedly </w:t>
      </w:r>
      <w:r w:rsidRPr="00331563">
        <w:rPr>
          <w:sz w:val="16"/>
        </w:rPr>
        <w:t xml:space="preserve">important in pushing it onto the world political and legal stage, they provide an overly narrow view of how and why the principle developed. </w:t>
      </w:r>
      <w:r w:rsidRPr="00331563">
        <w:rPr>
          <w:u w:val="single"/>
        </w:rPr>
        <w:t>With any principle, it is important to try to identify its core underlying values.</w:t>
      </w:r>
      <w:r w:rsidRPr="00331563">
        <w:rPr>
          <w:sz w:val="16"/>
        </w:rPr>
        <w:t xml:space="preserve"> When political formulations of a principle are linked to longstanding values and traditions, the principle </w:t>
      </w:r>
      <w:r w:rsidRPr="00213AB1">
        <w:rPr>
          <w:sz w:val="16"/>
        </w:rPr>
        <w:t xml:space="preserve">is more likely to resonate with people and gain acceptance. A thorough investigation of the values associated with the CH principle could fill at least a book, but I note here a few pertinent points. </w:t>
      </w:r>
      <w:r w:rsidRPr="00213AB1">
        <w:rPr>
          <w:u w:val="single"/>
        </w:rPr>
        <w:t>The CH principle's antecedents include the legal public trust doctrine and precepts of Roman law applicable to common space resources.</w:t>
      </w:r>
      <w:r w:rsidRPr="00213AB1">
        <w:rPr>
          <w:sz w:val="16"/>
        </w:rPr>
        <w:t xml:space="preserve"> 47 </w:t>
      </w:r>
      <w:r w:rsidRPr="00213AB1">
        <w:rPr>
          <w:u w:val="single"/>
        </w:rPr>
        <w:t>A complete story of the origins of the principle would also note its religious and natural law underpinnings. For example, all religious traditions emphasize the promotion of peace and the resolution of disputes without recourse to violence.</w:t>
      </w:r>
      <w:r w:rsidRPr="00213AB1">
        <w:rPr>
          <w:sz w:val="16"/>
        </w:rPr>
        <w:t xml:space="preserve">48 </w:t>
      </w:r>
      <w:r w:rsidRPr="00331563">
        <w:rPr>
          <w:b/>
          <w:highlight w:val="yellow"/>
          <w:u w:val="single"/>
          <w:bdr w:val="single" w:sz="18" w:space="0" w:color="auto"/>
        </w:rPr>
        <w:t>All religious traditions</w:t>
      </w:r>
      <w:r w:rsidRPr="00213AB1">
        <w:rPr>
          <w:highlight w:val="yellow"/>
          <w:u w:val="single"/>
        </w:rPr>
        <w:t xml:space="preserve"> emphasize</w:t>
      </w:r>
      <w:r w:rsidRPr="00213AB1">
        <w:rPr>
          <w:u w:val="single"/>
        </w:rPr>
        <w:t xml:space="preserve"> the importance of generosity, of </w:t>
      </w:r>
      <w:r w:rsidRPr="00213AB1">
        <w:rPr>
          <w:highlight w:val="yellow"/>
          <w:u w:val="single"/>
        </w:rPr>
        <w:t>sharing wealth</w:t>
      </w:r>
      <w:r w:rsidRPr="00213AB1">
        <w:rPr>
          <w:u w:val="single"/>
        </w:rPr>
        <w:t xml:space="preserve"> with the poor and unfortunate, even if they have not "earned" that wealth.</w:t>
      </w:r>
      <w:r w:rsidRPr="00213AB1">
        <w:rPr>
          <w:sz w:val="16"/>
        </w:rPr>
        <w:t xml:space="preserve"> 49 </w:t>
      </w:r>
      <w:r w:rsidRPr="00213AB1">
        <w:rPr>
          <w:u w:val="single"/>
        </w:rPr>
        <w:t xml:space="preserve">Furthermore, </w:t>
      </w:r>
      <w:r w:rsidRPr="00213AB1">
        <w:rPr>
          <w:highlight w:val="yellow"/>
          <w:u w:val="single"/>
        </w:rPr>
        <w:t>Judeo-Christian, Islamic, and Buddhist traditions support</w:t>
      </w:r>
      <w:r w:rsidRPr="00213AB1">
        <w:rPr>
          <w:u w:val="single"/>
        </w:rPr>
        <w:t xml:space="preserve"> the notion of </w:t>
      </w:r>
      <w:r w:rsidRPr="00213AB1">
        <w:rPr>
          <w:highlight w:val="yellow"/>
          <w:u w:val="single"/>
        </w:rPr>
        <w:t>human stewardship of the earth</w:t>
      </w:r>
      <w:r w:rsidRPr="00213AB1">
        <w:rPr>
          <w:u w:val="single"/>
        </w:rPr>
        <w:t>, with responsibilities for future generations.</w:t>
      </w:r>
      <w:r w:rsidRPr="00213AB1">
        <w:rPr>
          <w:sz w:val="16"/>
        </w:rPr>
        <w:t xml:space="preserve"> 50 It is, admittedly, a large step from the view that individuals have certain moral responsibilities to the view that nation-states should embrace them with respect to non-citizens. Nonetheless, the ideals of peaceful resolution of disputes, sharing with the poor, and stewardship of the earth for future generations persuaded religious leaders to endorse the CH principle.5 1 </w:t>
      </w:r>
      <w:r w:rsidRPr="00213AB1">
        <w:rPr>
          <w:u w:val="single"/>
        </w:rPr>
        <w:t xml:space="preserve">Furthermore, the perceived </w:t>
      </w:r>
      <w:r w:rsidRPr="00213AB1">
        <w:rPr>
          <w:highlight w:val="yellow"/>
          <w:u w:val="single"/>
        </w:rPr>
        <w:t>benefits</w:t>
      </w:r>
      <w:r w:rsidRPr="00213AB1">
        <w:rPr>
          <w:u w:val="single"/>
        </w:rPr>
        <w:t xml:space="preserve"> of the principle </w:t>
      </w:r>
      <w:r w:rsidRPr="00213AB1">
        <w:rPr>
          <w:highlight w:val="yellow"/>
          <w:u w:val="single"/>
        </w:rPr>
        <w:t>for individuals</w:t>
      </w:r>
      <w:r w:rsidRPr="00213AB1">
        <w:rPr>
          <w:u w:val="single"/>
        </w:rPr>
        <w:t xml:space="preserve"> have </w:t>
      </w:r>
      <w:r w:rsidRPr="00213AB1">
        <w:rPr>
          <w:highlight w:val="yellow"/>
          <w:u w:val="single"/>
        </w:rPr>
        <w:t>led some</w:t>
      </w:r>
      <w:r w:rsidRPr="00213AB1">
        <w:rPr>
          <w:u w:val="single"/>
        </w:rPr>
        <w:t xml:space="preserve"> commentators </w:t>
      </w:r>
      <w:r w:rsidRPr="00213AB1">
        <w:rPr>
          <w:highlight w:val="yellow"/>
          <w:u w:val="single"/>
        </w:rPr>
        <w:t>to regard it as a human rights principle.</w:t>
      </w:r>
      <w:r w:rsidRPr="00213AB1">
        <w:rPr>
          <w:sz w:val="16"/>
        </w:rPr>
        <w:t xml:space="preserve"> 52 </w:t>
      </w:r>
    </w:p>
    <w:p w14:paraId="15BA0881" w14:textId="77777777" w:rsidR="00AC16B6" w:rsidRPr="00213AB1" w:rsidRDefault="00AC16B6" w:rsidP="00AC16B6">
      <w:pPr>
        <w:rPr>
          <w:sz w:val="16"/>
        </w:rPr>
      </w:pPr>
    </w:p>
    <w:p w14:paraId="1CE50360" w14:textId="77777777" w:rsidR="00AC16B6" w:rsidRPr="00213AB1" w:rsidRDefault="00AC16B6" w:rsidP="00AC16B6">
      <w:pPr>
        <w:rPr>
          <w:sz w:val="16"/>
        </w:rPr>
      </w:pPr>
      <w:r w:rsidRPr="00213AB1">
        <w:rPr>
          <w:u w:val="single"/>
        </w:rPr>
        <w:t xml:space="preserve">A consideration of </w:t>
      </w:r>
      <w:r w:rsidRPr="00213AB1">
        <w:rPr>
          <w:highlight w:val="yellow"/>
          <w:u w:val="single"/>
        </w:rPr>
        <w:t>context reveals</w:t>
      </w:r>
      <w:r w:rsidRPr="00213AB1">
        <w:rPr>
          <w:u w:val="single"/>
        </w:rPr>
        <w:t xml:space="preserve">, then, </w:t>
      </w:r>
      <w:r w:rsidRPr="00331563">
        <w:rPr>
          <w:b/>
          <w:highlight w:val="yellow"/>
          <w:u w:val="single"/>
          <w:bdr w:val="single" w:sz="18" w:space="0" w:color="auto"/>
        </w:rPr>
        <w:t>two important underpinnings of the CH principle.</w:t>
      </w:r>
      <w:r w:rsidRPr="00213AB1">
        <w:rPr>
          <w:u w:val="single"/>
        </w:rPr>
        <w:t xml:space="preserve"> In general, aspects of </w:t>
      </w:r>
      <w:r w:rsidRPr="00213AB1">
        <w:rPr>
          <w:highlight w:val="yellow"/>
          <w:u w:val="single"/>
        </w:rPr>
        <w:t xml:space="preserve">the principle </w:t>
      </w:r>
      <w:r w:rsidRPr="00331563">
        <w:rPr>
          <w:b/>
          <w:highlight w:val="yellow"/>
          <w:u w:val="single"/>
          <w:bdr w:val="single" w:sz="18" w:space="0" w:color="auto"/>
        </w:rPr>
        <w:t>coincide with long-held values.</w:t>
      </w:r>
      <w:r w:rsidRPr="00213AB1">
        <w:rPr>
          <w:highlight w:val="yellow"/>
          <w:u w:val="single"/>
        </w:rPr>
        <w:t xml:space="preserve"> Second,</w:t>
      </w:r>
      <w:r w:rsidRPr="00213AB1">
        <w:rPr>
          <w:u w:val="single"/>
        </w:rPr>
        <w:t xml:space="preserve"> political </w:t>
      </w:r>
      <w:r w:rsidRPr="00213AB1">
        <w:rPr>
          <w:highlight w:val="yellow"/>
          <w:u w:val="single"/>
        </w:rPr>
        <w:t>leaders articulated the principle at a time</w:t>
      </w:r>
      <w:r w:rsidRPr="00213AB1">
        <w:rPr>
          <w:u w:val="single"/>
        </w:rPr>
        <w:t xml:space="preserve"> in history </w:t>
      </w:r>
      <w:r w:rsidRPr="00213AB1">
        <w:rPr>
          <w:highlight w:val="yellow"/>
          <w:u w:val="single"/>
        </w:rPr>
        <w:t xml:space="preserve">when it was important to develop </w:t>
      </w:r>
      <w:r w:rsidRPr="00331563">
        <w:rPr>
          <w:b/>
          <w:highlight w:val="yellow"/>
          <w:u w:val="single"/>
          <w:bdr w:val="single" w:sz="18" w:space="0" w:color="auto"/>
        </w:rPr>
        <w:t>legal guidance concerning common space resources.</w:t>
      </w:r>
    </w:p>
    <w:p w14:paraId="18BF2A6E" w14:textId="77777777" w:rsidR="00AC16B6" w:rsidRDefault="00AC16B6" w:rsidP="00AC16B6"/>
    <w:p w14:paraId="78CB8C68" w14:textId="77777777" w:rsidR="00AC16B6" w:rsidRPr="00F2252C" w:rsidRDefault="00AC16B6" w:rsidP="00AC16B6">
      <w:pPr>
        <w:pStyle w:val="Heading4"/>
      </w:pPr>
      <w:r>
        <w:t xml:space="preserve">D. Cooperative space development is </w:t>
      </w:r>
      <w:r>
        <w:rPr>
          <w:u w:val="single"/>
        </w:rPr>
        <w:t>more efficient</w:t>
      </w:r>
      <w:r>
        <w:t>, which link turns their econ DAs</w:t>
      </w:r>
    </w:p>
    <w:p w14:paraId="33D678CE" w14:textId="77777777" w:rsidR="00AC16B6" w:rsidRPr="005D4C35" w:rsidRDefault="00AC16B6" w:rsidP="00AC16B6">
      <w:pPr>
        <w:rPr>
          <w:rStyle w:val="Style13ptBold"/>
        </w:rPr>
      </w:pPr>
      <w:r>
        <w:rPr>
          <w:rStyle w:val="Style13ptBold"/>
        </w:rPr>
        <w:t>Raclin 86</w:t>
      </w:r>
    </w:p>
    <w:p w14:paraId="45E5369A" w14:textId="77777777" w:rsidR="00AC16B6" w:rsidRPr="005D4C35" w:rsidRDefault="00AC16B6" w:rsidP="00AC16B6">
      <w:pPr>
        <w:rPr>
          <w:sz w:val="16"/>
        </w:rPr>
      </w:pPr>
      <w:r w:rsidRPr="005D4C35">
        <w:rPr>
          <w:sz w:val="16"/>
        </w:rPr>
        <w:t xml:space="preserve">Grier C. Raclin (Partner, Heron, </w:t>
      </w:r>
      <w:proofErr w:type="spellStart"/>
      <w:r w:rsidRPr="005D4C35">
        <w:rPr>
          <w:sz w:val="16"/>
        </w:rPr>
        <w:t>Burchette</w:t>
      </w:r>
      <w:proofErr w:type="spellEnd"/>
      <w:r w:rsidRPr="005D4C35">
        <w:rPr>
          <w:sz w:val="16"/>
        </w:rPr>
        <w:t xml:space="preserve">, </w:t>
      </w:r>
      <w:proofErr w:type="spellStart"/>
      <w:r w:rsidRPr="005D4C35">
        <w:rPr>
          <w:sz w:val="16"/>
        </w:rPr>
        <w:t>Ruckert</w:t>
      </w:r>
      <w:proofErr w:type="spellEnd"/>
      <w:r w:rsidRPr="005D4C35">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056C7B87" w14:textId="77777777" w:rsidR="00AC16B6" w:rsidRDefault="00AC16B6" w:rsidP="00AC16B6"/>
    <w:p w14:paraId="2DCBABC2" w14:textId="77777777" w:rsidR="00AC16B6" w:rsidRPr="00932948" w:rsidRDefault="00AC16B6" w:rsidP="00AC16B6">
      <w:pPr>
        <w:rPr>
          <w:sz w:val="16"/>
        </w:rPr>
      </w:pPr>
      <w:r w:rsidRPr="00932948">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932948">
        <w:rPr>
          <w:u w:val="single"/>
        </w:rPr>
        <w:t>the U</w:t>
      </w:r>
      <w:r w:rsidRPr="00932948">
        <w:rPr>
          <w:sz w:val="16"/>
        </w:rPr>
        <w:t xml:space="preserve">nited </w:t>
      </w:r>
      <w:r w:rsidRPr="00932948">
        <w:rPr>
          <w:u w:val="single"/>
        </w:rPr>
        <w:t>S</w:t>
      </w:r>
      <w:r w:rsidRPr="00932948">
        <w:rPr>
          <w:sz w:val="16"/>
        </w:rPr>
        <w:t xml:space="preserve">tates </w:t>
      </w:r>
      <w:r w:rsidRPr="00932948">
        <w:rPr>
          <w:u w:val="single"/>
        </w:rPr>
        <w:t>must now recognize, at least to some extent, developing countries' demands to have a voice in the development and exploitation of Antarctic and outer space resources.</w:t>
      </w:r>
      <w:r w:rsidRPr="00932948">
        <w:rPr>
          <w:sz w:val="16"/>
        </w:rPr>
        <w:t xml:space="preserve"> 194 </w:t>
      </w:r>
    </w:p>
    <w:p w14:paraId="7988F06A" w14:textId="77777777" w:rsidR="00AC16B6" w:rsidRPr="00932948" w:rsidRDefault="00AC16B6" w:rsidP="00AC16B6">
      <w:pPr>
        <w:rPr>
          <w:sz w:val="16"/>
        </w:rPr>
      </w:pPr>
    </w:p>
    <w:p w14:paraId="157C0287" w14:textId="77777777" w:rsidR="00AC16B6" w:rsidRPr="00932948" w:rsidRDefault="00AC16B6" w:rsidP="00AC16B6">
      <w:pPr>
        <w:rPr>
          <w:sz w:val="16"/>
        </w:rPr>
      </w:pPr>
      <w:r w:rsidRPr="00932948">
        <w:rPr>
          <w:highlight w:val="yellow"/>
          <w:u w:val="single"/>
        </w:rPr>
        <w:t>From a purely practical standpoint, unilateral action</w:t>
      </w:r>
      <w:r w:rsidRPr="00932948">
        <w:rPr>
          <w:u w:val="single"/>
        </w:rPr>
        <w:t xml:space="preserve"> by the United States to explore and exploit lunar and other resources </w:t>
      </w:r>
      <w:r w:rsidRPr="00932948">
        <w:rPr>
          <w:highlight w:val="yellow"/>
          <w:u w:val="single"/>
        </w:rPr>
        <w:t xml:space="preserve">would be </w:t>
      </w:r>
      <w:r w:rsidRPr="00932948">
        <w:rPr>
          <w:b/>
          <w:highlight w:val="yellow"/>
          <w:u w:val="single"/>
          <w:bdr w:val="single" w:sz="18" w:space="0" w:color="auto"/>
        </w:rPr>
        <w:t>extremely inefficient</w:t>
      </w:r>
      <w:r w:rsidRPr="00932948">
        <w:rPr>
          <w:sz w:val="16"/>
        </w:rPr>
        <w:t xml:space="preserve">. </w:t>
      </w:r>
      <w:r w:rsidRPr="00932948">
        <w:rPr>
          <w:u w:val="single"/>
        </w:rPr>
        <w:t xml:space="preserve">Such an undertaking would </w:t>
      </w:r>
      <w:r w:rsidRPr="00932948">
        <w:rPr>
          <w:highlight w:val="yellow"/>
          <w:u w:val="single"/>
        </w:rPr>
        <w:t>require duplicative</w:t>
      </w:r>
      <w:r w:rsidRPr="00932948">
        <w:rPr>
          <w:u w:val="single"/>
        </w:rPr>
        <w:t xml:space="preserve"> </w:t>
      </w:r>
      <w:r w:rsidRPr="00932948">
        <w:rPr>
          <w:b/>
          <w:highlight w:val="yellow"/>
          <w:u w:val="single"/>
          <w:bdr w:val="single" w:sz="18" w:space="0" w:color="auto"/>
        </w:rPr>
        <w:t>r</w:t>
      </w:r>
      <w:r w:rsidRPr="00932948">
        <w:rPr>
          <w:u w:val="single"/>
        </w:rPr>
        <w:t xml:space="preserve">esearch </w:t>
      </w:r>
      <w:r w:rsidRPr="00932948">
        <w:rPr>
          <w:b/>
          <w:highlight w:val="yellow"/>
          <w:u w:val="single"/>
          <w:bdr w:val="single" w:sz="18" w:space="0" w:color="auto"/>
        </w:rPr>
        <w:t>and</w:t>
      </w:r>
      <w:r w:rsidRPr="00932948">
        <w:rPr>
          <w:u w:val="single"/>
        </w:rPr>
        <w:t xml:space="preserve"> </w:t>
      </w:r>
      <w:r w:rsidRPr="00932948">
        <w:rPr>
          <w:b/>
          <w:highlight w:val="yellow"/>
          <w:u w:val="single"/>
          <w:bdr w:val="single" w:sz="18" w:space="0" w:color="auto"/>
        </w:rPr>
        <w:t>d</w:t>
      </w:r>
      <w:r w:rsidRPr="00932948">
        <w:rPr>
          <w:u w:val="single"/>
        </w:rPr>
        <w:t xml:space="preserve">evelopment, construction, </w:t>
      </w:r>
      <w:r w:rsidRPr="00932948">
        <w:rPr>
          <w:highlight w:val="yellow"/>
          <w:u w:val="single"/>
        </w:rPr>
        <w:t>transportation, and management</w:t>
      </w:r>
      <w:r w:rsidRPr="00932948">
        <w:rPr>
          <w:u w:val="single"/>
        </w:rPr>
        <w:t xml:space="preserve"> efforts and activities </w:t>
      </w:r>
      <w:r w:rsidRPr="00932948">
        <w:rPr>
          <w:highlight w:val="yellow"/>
          <w:u w:val="single"/>
        </w:rPr>
        <w:t>that could be shared more profitably among numerous countries.</w:t>
      </w:r>
      <w:r w:rsidRPr="00932948">
        <w:rPr>
          <w:u w:val="single"/>
        </w:rPr>
        <w:t xml:space="preserve"> As the U</w:t>
      </w:r>
      <w:r w:rsidRPr="00932948">
        <w:rPr>
          <w:sz w:val="16"/>
        </w:rPr>
        <w:t xml:space="preserve">nited </w:t>
      </w:r>
      <w:r w:rsidRPr="00932948">
        <w:rPr>
          <w:u w:val="single"/>
        </w:rPr>
        <w:t>S</w:t>
      </w:r>
      <w:r w:rsidRPr="00932948">
        <w:rPr>
          <w:sz w:val="16"/>
        </w:rPr>
        <w:t xml:space="preserve">tates </w:t>
      </w:r>
      <w:r w:rsidRPr="00932948">
        <w:rPr>
          <w:u w:val="single"/>
        </w:rPr>
        <w:t>has recognized the practicality of shared efforts regarding its plan to share the construction of the space station with Japan, Canada, and the European Space Agency,</w:t>
      </w:r>
      <w:r w:rsidRPr="00932948">
        <w:rPr>
          <w:sz w:val="16"/>
        </w:rPr>
        <w:t xml:space="preserve"> 195 </w:t>
      </w:r>
      <w:r w:rsidRPr="00932948">
        <w:rPr>
          <w:u w:val="single"/>
        </w:rPr>
        <w:t xml:space="preserve">so will </w:t>
      </w:r>
      <w:r w:rsidRPr="00932948">
        <w:rPr>
          <w:b/>
          <w:highlight w:val="yellow"/>
          <w:u w:val="single"/>
          <w:bdr w:val="single" w:sz="18" w:space="0" w:color="auto"/>
        </w:rPr>
        <w:t>the world's countries undoubtedly find it advantageous to unify</w:t>
      </w:r>
      <w:r w:rsidRPr="00932948">
        <w:rPr>
          <w:sz w:val="16"/>
          <w:bdr w:val="single" w:sz="18" w:space="0" w:color="auto"/>
        </w:rPr>
        <w:t xml:space="preserve"> in order </w:t>
      </w:r>
      <w:r w:rsidRPr="00932948">
        <w:rPr>
          <w:b/>
          <w:highlight w:val="yellow"/>
          <w:u w:val="single"/>
          <w:bdr w:val="single" w:sz="18" w:space="0" w:color="auto"/>
        </w:rPr>
        <w:t>to explore</w:t>
      </w:r>
      <w:r w:rsidRPr="00932948">
        <w:rPr>
          <w:sz w:val="16"/>
          <w:bdr w:val="single" w:sz="18" w:space="0" w:color="auto"/>
        </w:rPr>
        <w:t xml:space="preserve"> outer </w:t>
      </w:r>
      <w:r w:rsidRPr="00932948">
        <w:rPr>
          <w:b/>
          <w:highlight w:val="yellow"/>
          <w:u w:val="single"/>
          <w:bdr w:val="single" w:sz="18" w:space="0" w:color="auto"/>
        </w:rPr>
        <w:t>space.</w:t>
      </w:r>
      <w:r w:rsidRPr="00932948">
        <w:rPr>
          <w:u w:val="single"/>
        </w:rPr>
        <w:t xml:space="preserve"> The early establishment of </w:t>
      </w:r>
      <w:r w:rsidRPr="00932948">
        <w:rPr>
          <w:highlight w:val="yellow"/>
          <w:u w:val="single"/>
        </w:rPr>
        <w:t>a predictable method of sharing</w:t>
      </w:r>
      <w:r w:rsidRPr="00932948">
        <w:rPr>
          <w:u w:val="single"/>
        </w:rPr>
        <w:t xml:space="preserve"> the </w:t>
      </w:r>
      <w:r w:rsidRPr="00932948">
        <w:rPr>
          <w:highlight w:val="yellow"/>
          <w:u w:val="single"/>
        </w:rPr>
        <w:t>benefits</w:t>
      </w:r>
      <w:r w:rsidRPr="00932948">
        <w:rPr>
          <w:u w:val="single"/>
        </w:rPr>
        <w:t xml:space="preserve"> of extraterrestrial resource development also </w:t>
      </w:r>
      <w:r w:rsidRPr="00932948">
        <w:rPr>
          <w:highlight w:val="yellow"/>
          <w:u w:val="single"/>
        </w:rPr>
        <w:t>will lessen</w:t>
      </w:r>
      <w:r w:rsidRPr="00932948">
        <w:rPr>
          <w:u w:val="single"/>
        </w:rPr>
        <w:t xml:space="preserve"> the likelihood that </w:t>
      </w:r>
      <w:r w:rsidRPr="005A0A72">
        <w:rPr>
          <w:b/>
          <w:highlight w:val="yellow"/>
          <w:u w:val="single"/>
          <w:bdr w:val="single" w:sz="18" w:space="0" w:color="auto"/>
        </w:rPr>
        <w:t>inefficient "get-it-while-you-can" activities</w:t>
      </w:r>
      <w:r w:rsidRPr="00932948">
        <w:rPr>
          <w:u w:val="single"/>
        </w:rPr>
        <w:t xml:space="preserve"> will characterize development efforts.</w:t>
      </w:r>
      <w:r w:rsidRPr="00932948">
        <w:rPr>
          <w:sz w:val="16"/>
        </w:rPr>
        <w:t xml:space="preserve"> </w:t>
      </w:r>
    </w:p>
    <w:p w14:paraId="5179BDCC" w14:textId="77777777" w:rsidR="00AC16B6" w:rsidRPr="00932948" w:rsidRDefault="00AC16B6" w:rsidP="00AC16B6">
      <w:pPr>
        <w:rPr>
          <w:sz w:val="16"/>
        </w:rPr>
      </w:pPr>
    </w:p>
    <w:p w14:paraId="46732342" w14:textId="77777777" w:rsidR="00AC16B6" w:rsidRPr="00932948" w:rsidRDefault="00AC16B6" w:rsidP="00AC16B6">
      <w:pPr>
        <w:rPr>
          <w:sz w:val="16"/>
        </w:rPr>
      </w:pPr>
      <w:r w:rsidRPr="00932948">
        <w:rPr>
          <w:sz w:val="16"/>
        </w:rPr>
        <w:t xml:space="preserve">Finally, </w:t>
      </w:r>
      <w:r w:rsidRPr="00932948">
        <w:rPr>
          <w:u w:val="single"/>
        </w:rPr>
        <w:t xml:space="preserve">adoption of </w:t>
      </w:r>
      <w:r w:rsidRPr="00932948">
        <w:rPr>
          <w:highlight w:val="yellow"/>
          <w:u w:val="single"/>
        </w:rPr>
        <w:t>an international accord</w:t>
      </w:r>
      <w:r w:rsidRPr="00932948">
        <w:rPr>
          <w:u w:val="single"/>
        </w:rPr>
        <w:t xml:space="preserve"> to regulate commercial activities in outer space and to allocate the benefits of such activities in a predictable manner </w:t>
      </w:r>
      <w:r w:rsidRPr="00932948">
        <w:rPr>
          <w:highlight w:val="yellow"/>
          <w:u w:val="single"/>
        </w:rPr>
        <w:t>would</w:t>
      </w:r>
      <w:r w:rsidRPr="00932948">
        <w:rPr>
          <w:u w:val="single"/>
        </w:rPr>
        <w:t xml:space="preserve"> appear to </w:t>
      </w:r>
      <w:r w:rsidRPr="00932948">
        <w:rPr>
          <w:highlight w:val="yellow"/>
          <w:u w:val="single"/>
        </w:rPr>
        <w:t xml:space="preserve">be a </w:t>
      </w:r>
      <w:r w:rsidRPr="005A0A72">
        <w:rPr>
          <w:b/>
          <w:highlight w:val="yellow"/>
          <w:u w:val="single"/>
          <w:bdr w:val="single" w:sz="18" w:space="0" w:color="auto"/>
        </w:rPr>
        <w:t>prerequisite to financing</w:t>
      </w:r>
      <w:r w:rsidRPr="00932948">
        <w:rPr>
          <w:u w:val="single"/>
        </w:rPr>
        <w:t xml:space="preserve"> these activities. </w:t>
      </w:r>
      <w:r w:rsidRPr="00932948">
        <w:rPr>
          <w:highlight w:val="yellow"/>
          <w:u w:val="single"/>
        </w:rPr>
        <w:t>Banks and investors will be reluctant to lend funds to any mining entrepreneur</w:t>
      </w:r>
      <w:r w:rsidRPr="00932948">
        <w:rPr>
          <w:u w:val="single"/>
        </w:rPr>
        <w:t xml:space="preserve"> or consortium </w:t>
      </w:r>
      <w:r w:rsidRPr="00932948">
        <w:rPr>
          <w:highlight w:val="yellow"/>
          <w:u w:val="single"/>
        </w:rPr>
        <w:t>that did not have the uncontested</w:t>
      </w:r>
      <w:r w:rsidRPr="00932948">
        <w:rPr>
          <w:u w:val="single"/>
        </w:rPr>
        <w:t xml:space="preserve">, or at least predictable, </w:t>
      </w:r>
      <w:r w:rsidRPr="00932948">
        <w:rPr>
          <w:highlight w:val="yellow"/>
          <w:u w:val="single"/>
        </w:rPr>
        <w:t>right to</w:t>
      </w:r>
      <w:r w:rsidRPr="00932948">
        <w:rPr>
          <w:u w:val="single"/>
        </w:rPr>
        <w:t xml:space="preserve"> the benefits of </w:t>
      </w:r>
      <w:r w:rsidRPr="00932948">
        <w:rPr>
          <w:highlight w:val="yellow"/>
          <w:u w:val="single"/>
        </w:rPr>
        <w:t>the resources</w:t>
      </w:r>
      <w:r w:rsidRPr="00932948">
        <w:rPr>
          <w:u w:val="single"/>
        </w:rPr>
        <w:t xml:space="preserve"> it plans to develop</w:t>
      </w:r>
      <w:r w:rsidRPr="00932948">
        <w:rPr>
          <w:sz w:val="16"/>
        </w:rPr>
        <w:t xml:space="preserve"> or prospect. Similarly, </w:t>
      </w:r>
      <w:r w:rsidRPr="00932948">
        <w:rPr>
          <w:u w:val="single"/>
        </w:rPr>
        <w:t>it cannot be expected that an entrepreneur will take on the significant risks associated with extraterrestrial mining activities if its ability to obtain the benefits of those activities is open to question.</w:t>
      </w:r>
      <w:r w:rsidRPr="00932948">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4A1C873F" w14:textId="77777777" w:rsidR="00AC16B6" w:rsidRDefault="00AC16B6" w:rsidP="00AC16B6"/>
    <w:p w14:paraId="437D67C9" w14:textId="77777777" w:rsidR="00AC16B6" w:rsidRDefault="00AC16B6" w:rsidP="00AC16B6"/>
    <w:p w14:paraId="008C62B3" w14:textId="69E1DB71" w:rsidR="00AC16B6" w:rsidRPr="00CD233A" w:rsidRDefault="00AC16B6" w:rsidP="00AC16B6">
      <w:pPr>
        <w:pStyle w:val="Heading3"/>
      </w:pPr>
      <w:r>
        <w:t>UV 1—Preempts</w:t>
      </w:r>
    </w:p>
    <w:p w14:paraId="24B31BC9" w14:textId="77777777" w:rsidR="00AC16B6" w:rsidRDefault="00AC16B6" w:rsidP="00AC16B6">
      <w:pPr>
        <w:rPr>
          <w:bCs/>
          <w:sz w:val="16"/>
        </w:rPr>
      </w:pPr>
    </w:p>
    <w:p w14:paraId="063DAEB0" w14:textId="77777777" w:rsidR="00AC16B6" w:rsidRDefault="00AC16B6" w:rsidP="00AC16B6">
      <w:pPr>
        <w:pStyle w:val="Heading4"/>
      </w:pPr>
      <w:r>
        <w:t xml:space="preserve">1. Neg gets one </w:t>
      </w:r>
      <w:proofErr w:type="spellStart"/>
      <w:r>
        <w:t>uncondo</w:t>
      </w:r>
      <w:proofErr w:type="spellEnd"/>
      <w:r>
        <w:t xml:space="preserve"> world. 2NR will always go for the least covered flow which </w:t>
      </w:r>
      <w:r>
        <w:rPr>
          <w:u w:val="single"/>
        </w:rPr>
        <w:t>structurally minimizes clash</w:t>
      </w:r>
      <w:r>
        <w:t xml:space="preserve"> and exacerbates </w:t>
      </w:r>
      <w:r>
        <w:rPr>
          <w:u w:val="single"/>
        </w:rPr>
        <w:t>neg time skew</w:t>
      </w:r>
      <w:r>
        <w:t xml:space="preserve">. Reading a different CP each round solves their education “testing” claims better by allowing a full round of </w:t>
      </w:r>
      <w:r>
        <w:rPr>
          <w:u w:val="single"/>
        </w:rPr>
        <w:t>depth</w:t>
      </w:r>
      <w:r>
        <w:t xml:space="preserve"> on each one.</w:t>
      </w:r>
    </w:p>
    <w:p w14:paraId="07634B8D" w14:textId="77777777" w:rsidR="00AC16B6" w:rsidRDefault="00AC16B6" w:rsidP="00AC16B6">
      <w:pPr>
        <w:rPr>
          <w:bCs/>
          <w:sz w:val="16"/>
        </w:rPr>
      </w:pPr>
    </w:p>
    <w:p w14:paraId="0756257F" w14:textId="77777777" w:rsidR="00AC16B6" w:rsidRPr="009F089D" w:rsidRDefault="00AC16B6" w:rsidP="00AC16B6">
      <w:pPr>
        <w:pStyle w:val="Heading4"/>
      </w:pPr>
      <w:r>
        <w:t>2. Psycho-analysis is a hippie cult with zero academic credibility among real psychiatrists</w:t>
      </w:r>
    </w:p>
    <w:p w14:paraId="0EE93CFD" w14:textId="77777777" w:rsidR="00AC16B6" w:rsidRPr="00E35D17" w:rsidRDefault="00AC16B6" w:rsidP="00AC16B6">
      <w:pPr>
        <w:rPr>
          <w:rStyle w:val="Style13ptBold"/>
        </w:rPr>
      </w:pPr>
      <w:r>
        <w:rPr>
          <w:rStyle w:val="Style13ptBold"/>
        </w:rPr>
        <w:t>Paris 17</w:t>
      </w:r>
    </w:p>
    <w:p w14:paraId="24D56874" w14:textId="77777777" w:rsidR="00AC16B6" w:rsidRDefault="00AC16B6" w:rsidP="00AC16B6">
      <w:pPr>
        <w:rPr>
          <w:sz w:val="16"/>
        </w:rPr>
      </w:pPr>
      <w:r>
        <w:rPr>
          <w:sz w:val="16"/>
        </w:rPr>
        <w:t>Joel Paris (MD). “</w:t>
      </w:r>
      <w:r w:rsidRPr="00E35D17">
        <w:rPr>
          <w:sz w:val="16"/>
        </w:rPr>
        <w:t>Is Psychoanalysis Still Relevant to Psychiatry?</w:t>
      </w:r>
      <w:r>
        <w:rPr>
          <w:sz w:val="16"/>
        </w:rPr>
        <w:t>” Canadian Journal of Psychiatry</w:t>
      </w:r>
      <w:r w:rsidRPr="00E35D17">
        <w:rPr>
          <w:sz w:val="16"/>
        </w:rPr>
        <w:t>. 2017 May; 62(5): 308–312.</w:t>
      </w:r>
      <w:r>
        <w:rPr>
          <w:sz w:val="16"/>
        </w:rPr>
        <w:t xml:space="preserve"> JDN. </w:t>
      </w:r>
      <w:r w:rsidRPr="00E35D17">
        <w:rPr>
          <w:sz w:val="16"/>
        </w:rPr>
        <w:t>https://www.ncbi.nlm.nih.gov/pmc/articles/PMC5459228/</w:t>
      </w:r>
    </w:p>
    <w:p w14:paraId="2A14DE41" w14:textId="77777777" w:rsidR="00AC16B6" w:rsidRPr="00AB35C1" w:rsidRDefault="00AC16B6" w:rsidP="00AC16B6">
      <w:pPr>
        <w:rPr>
          <w:bCs/>
          <w:sz w:val="16"/>
        </w:rPr>
      </w:pPr>
      <w:r w:rsidRPr="00AB35C1">
        <w:rPr>
          <w:bCs/>
          <w:sz w:val="16"/>
        </w:rPr>
        <w:t xml:space="preserve">Psychoanalysis is a theory of psychopathology and a treatment for mental disorders. Fifty years ago, this paradigm had great influence on the teaching and practice of psychiatry. </w:t>
      </w:r>
      <w:r w:rsidRPr="00AB35C1">
        <w:rPr>
          <w:bCs/>
          <w:highlight w:val="yellow"/>
          <w:u w:val="single"/>
        </w:rPr>
        <w:t>Today, psychoanalysis</w:t>
      </w:r>
      <w:r w:rsidRPr="00AB35C1">
        <w:rPr>
          <w:bCs/>
          <w:u w:val="single"/>
        </w:rPr>
        <w:t xml:space="preserve"> has been marginalized and </w:t>
      </w:r>
      <w:r w:rsidRPr="00AB35C1">
        <w:rPr>
          <w:bCs/>
          <w:highlight w:val="yellow"/>
          <w:u w:val="single"/>
        </w:rPr>
        <w:t xml:space="preserve">is </w:t>
      </w:r>
      <w:r w:rsidRPr="00950975">
        <w:rPr>
          <w:rStyle w:val="Emphasis"/>
          <w:highlight w:val="yellow"/>
        </w:rPr>
        <w:t>struggling to survive</w:t>
      </w:r>
      <w:r w:rsidRPr="00AB35C1">
        <w:rPr>
          <w:bCs/>
          <w:u w:val="single"/>
        </w:rPr>
        <w:t xml:space="preserve"> in a hostile academic and clinical environment.</w:t>
      </w:r>
      <w:r w:rsidRPr="00AB35C1">
        <w:rPr>
          <w:bCs/>
          <w:sz w:val="16"/>
        </w:rPr>
        <w:t>1,2 This raises the question as to whether the paradigm is still relevant in psychiatric science and practice.</w:t>
      </w:r>
      <w:r>
        <w:rPr>
          <w:bCs/>
          <w:sz w:val="16"/>
        </w:rPr>
        <w:t xml:space="preserve"> </w:t>
      </w:r>
      <w:r w:rsidRPr="00AB35C1">
        <w:rPr>
          <w:bCs/>
          <w:sz w:val="16"/>
        </w:rPr>
        <w:t>In a difficult climate for the theory and practice of psychoanalysis, several responses have emerged, either by attempting to bridge the gap with science or by redefining the field as lying outside of science. Thus, some analysts have supported revised paradigms, such as attachment theory, that are better supported by evidence.3,4 Others have taken the view that Freud’s ideas concerning the unconscious mind are compatible with modern neuroscience.5,6 Still others have moved in the opposite direction, arguing that it is sufficient to offer a coherent interpretation of psychological phenomena.7 This review will briefly examine all these attempts to revive psychoanalysis.</w:t>
      </w:r>
      <w:r>
        <w:rPr>
          <w:bCs/>
          <w:sz w:val="16"/>
        </w:rPr>
        <w:t xml:space="preserve"> </w:t>
      </w:r>
      <w:r w:rsidRPr="00AB35C1">
        <w:rPr>
          <w:bCs/>
          <w:sz w:val="16"/>
        </w:rPr>
        <w:t>Revising the Paradigm</w:t>
      </w:r>
      <w:r>
        <w:rPr>
          <w:bCs/>
          <w:sz w:val="16"/>
        </w:rPr>
        <w:t xml:space="preserve"> </w:t>
      </w:r>
      <w:r w:rsidRPr="00AB35C1">
        <w:rPr>
          <w:bCs/>
          <w:sz w:val="16"/>
        </w:rPr>
        <w:t xml:space="preserve">Almost no scientific theory or medical treatment that is a century old can be expected to survive without major changes. In fact, </w:t>
      </w:r>
      <w:r w:rsidRPr="00AB35C1">
        <w:rPr>
          <w:bCs/>
          <w:highlight w:val="yellow"/>
          <w:u w:val="single"/>
        </w:rPr>
        <w:t>one of the main reasons</w:t>
      </w:r>
      <w:r w:rsidRPr="00AB35C1">
        <w:rPr>
          <w:bCs/>
          <w:u w:val="single"/>
        </w:rPr>
        <w:t xml:space="preserve"> for the decline of psychoanalysis </w:t>
      </w:r>
      <w:r w:rsidRPr="00AB35C1">
        <w:rPr>
          <w:bCs/>
          <w:highlight w:val="yellow"/>
          <w:u w:val="single"/>
        </w:rPr>
        <w:t>is</w:t>
      </w:r>
      <w:r w:rsidRPr="00AB35C1">
        <w:rPr>
          <w:bCs/>
          <w:u w:val="single"/>
        </w:rPr>
        <w:t xml:space="preserve"> that the ideas of Freud and his followers have gained </w:t>
      </w:r>
      <w:r w:rsidRPr="00950975">
        <w:rPr>
          <w:rStyle w:val="Emphasis"/>
          <w:highlight w:val="yellow"/>
        </w:rPr>
        <w:t>little empirical support</w:t>
      </w:r>
      <w:r w:rsidRPr="00AB35C1">
        <w:rPr>
          <w:bCs/>
          <w:highlight w:val="yellow"/>
          <w:u w:val="single"/>
        </w:rPr>
        <w:t>.</w:t>
      </w:r>
      <w:r w:rsidRPr="00AB35C1">
        <w:rPr>
          <w:bCs/>
          <w:sz w:val="16"/>
        </w:rPr>
        <w:t>8 Freud’s theoretical model of the mind and of child development has been challenged and refuted by a wide range of evidence.9</w:t>
      </w:r>
      <w:r>
        <w:rPr>
          <w:bCs/>
          <w:sz w:val="16"/>
        </w:rPr>
        <w:t xml:space="preserve"> </w:t>
      </w:r>
      <w:r w:rsidRPr="00AB35C1">
        <w:rPr>
          <w:bCs/>
          <w:u w:val="single"/>
        </w:rPr>
        <w:t>The absence of solid and persuasive evidence for the theory may be the consequence of its self-imposed isolation from the empirical sciences.</w:t>
      </w:r>
      <w:r w:rsidRPr="00AB35C1">
        <w:rPr>
          <w:bCs/>
          <w:sz w:val="16"/>
        </w:rPr>
        <w:t xml:space="preserve"> The philosopher Karl </w:t>
      </w:r>
      <w:r w:rsidRPr="00AB35C1">
        <w:rPr>
          <w:bCs/>
          <w:u w:val="single"/>
        </w:rPr>
        <w:t xml:space="preserve">Popper considered psychoanalysis to be a pseudo-science because </w:t>
      </w:r>
      <w:r w:rsidRPr="00AB35C1">
        <w:rPr>
          <w:bCs/>
          <w:highlight w:val="yellow"/>
          <w:u w:val="single"/>
        </w:rPr>
        <w:t>it has produced so many hypotheses that cannot be refuted</w:t>
      </w:r>
      <w:r w:rsidRPr="00AB35C1">
        <w:rPr>
          <w:bCs/>
          <w:u w:val="single"/>
        </w:rPr>
        <w:t xml:space="preserve"> empirically.</w:t>
      </w:r>
      <w:r w:rsidRPr="00AB35C1">
        <w:rPr>
          <w:bCs/>
          <w:sz w:val="16"/>
        </w:rPr>
        <w:t>10</w:t>
      </w:r>
      <w:r>
        <w:rPr>
          <w:bCs/>
          <w:sz w:val="16"/>
        </w:rPr>
        <w:t xml:space="preserve"> </w:t>
      </w:r>
      <w:r w:rsidRPr="00AB35C1">
        <w:rPr>
          <w:bCs/>
          <w:u w:val="single"/>
        </w:rPr>
        <w:t>Several psychoanalysts have attempted to update theory and practice in the light of current knowledge.</w:t>
      </w:r>
      <w:r w:rsidRPr="00AB35C1">
        <w:rPr>
          <w:bCs/>
          <w:sz w:val="16"/>
        </w:rPr>
        <w:t xml:space="preserve">11 </w:t>
      </w:r>
      <w:r w:rsidRPr="00AB35C1">
        <w:rPr>
          <w:bCs/>
          <w:u w:val="single"/>
        </w:rPr>
        <w:t xml:space="preserve">However, virtually all attempts to carry out revisions have fallen into the same trap as afflicted Freud, that is, </w:t>
      </w:r>
      <w:r w:rsidRPr="00AB35C1">
        <w:rPr>
          <w:bCs/>
          <w:highlight w:val="yellow"/>
          <w:u w:val="single"/>
        </w:rPr>
        <w:t>basing theory on clinical experience rather on replicable</w:t>
      </w:r>
      <w:r w:rsidRPr="00AB35C1">
        <w:rPr>
          <w:bCs/>
          <w:u w:val="single"/>
        </w:rPr>
        <w:t xml:space="preserve"> scientific </w:t>
      </w:r>
      <w:r w:rsidRPr="00AB35C1">
        <w:rPr>
          <w:bCs/>
          <w:highlight w:val="yellow"/>
          <w:u w:val="single"/>
        </w:rPr>
        <w:t>evidence.</w:t>
      </w:r>
      <w:r w:rsidRPr="00AB35C1">
        <w:rPr>
          <w:bCs/>
          <w:sz w:val="16"/>
        </w:rPr>
        <w:t xml:space="preserve">12 Moreover, as acknowledged by one leader in the field,13 </w:t>
      </w:r>
      <w:r w:rsidRPr="00AB35C1">
        <w:rPr>
          <w:bCs/>
          <w:u w:val="single"/>
        </w:rPr>
        <w:t xml:space="preserve">training in psychoanalysis has not encouraged research, while articles describing </w:t>
      </w:r>
      <w:r w:rsidRPr="00950975">
        <w:rPr>
          <w:rStyle w:val="Emphasis"/>
          <w:highlight w:val="yellow"/>
        </w:rPr>
        <w:t>empirical findings remain a rarity in psychoanalytic journals.</w:t>
      </w:r>
      <w:r>
        <w:rPr>
          <w:bCs/>
          <w:sz w:val="16"/>
        </w:rPr>
        <w:t xml:space="preserve"> </w:t>
      </w:r>
      <w:r w:rsidRPr="00AB35C1">
        <w:rPr>
          <w:bCs/>
          <w:sz w:val="10"/>
          <w:szCs w:val="16"/>
        </w:rPr>
        <w:t>Attachment theory is a notable exception.14 This model now has an extensive scientific literature.4 Its originator, John Bowlby, unlike other analytic theorists, gave priority to research findings.2 An American psychologist who worked with Bowlby, Mary Ainsworth, developed the “strange situation,” a method of evaluating attachment styles in children.15 These styles can also be measured in adults using interview or self-report measures.4 There are now thousands of studies showing a relationship between attachment styles and mental health.4 For many psychoanalysts, attachment theory, in one form or another, has become their primary model.14 However, as pointed out years ago by the British child psychiatrist Michael Rutter,16 the attachment model has limitations. Like previous models derived from psychoanalysis, attachment theory does not take into account the temperamental and biological vulnerabilities that make mental disorders more likely to develop.17,18 Nor does the model, in its present form, take full account of gene-environment interactions in development.19 These problems are, of course, by no means specific to attachment theory. More specifically, the attachment model also tends not to consider that children can benefit as much from multiple attachment figures (“</w:t>
      </w:r>
      <w:proofErr w:type="spellStart"/>
      <w:r w:rsidRPr="00AB35C1">
        <w:rPr>
          <w:bCs/>
          <w:sz w:val="10"/>
          <w:szCs w:val="16"/>
        </w:rPr>
        <w:t>alloparenting</w:t>
      </w:r>
      <w:proofErr w:type="spellEnd"/>
      <w:r w:rsidRPr="00AB35C1">
        <w:rPr>
          <w:bCs/>
          <w:sz w:val="10"/>
          <w:szCs w:val="16"/>
        </w:rPr>
        <w:t xml:space="preserve">”) as from a mother.20 Finally, attachment theory runs the risk of being another psychodynamic model that, by emphasizing problems in early childhood, can be used to blame parents for psychopathology in their children. Is Psychoanalytic Treatment Evidence-Based? Modern medicine and psychiatry expect all forms of therapy to be supported by evidence.21 Peter Fonagy,11(p77) a psychoanalyst who is also a respected researcher, has acknowledged that “the evidence base for psychoanalytic therapy remains thin.” In a recent research update, Fonagy22 found support for psychodynamic therapy in a variety of conditions. However, almost all the studies he reviewed concerned short-term psychodynamic psychotherapy. This type of treatment has a good evidence base23,24 and its efficacy is comparable to that of cognitive behavioral therapy (CBT).24 But conflation of brief therapy with classical psychoanalysis is misleading. Time-limited dynamic psychotherapies, the only treatments derived from analytic theory that have been widely tested in research, may be efficacious independent of their theoretical position or brand name. This “dodo bird verdict” has been supported by a wide body of research and applies to all forms of psychotherapy.25 Moreover, while meta-analyses of briefer psychodynamic treatments provide good evidence of efficacy,23,24 these results cannot be generalized to long-term psychodynamic therapy, in which virtually no controlled trials have been conducted. A few reports have attempted to examine the outcome of classical psychoanalysis.26 However, a meta-analysis of 14 studies27 (p107) concluded, “A limited number of mainly pre/post studies, presenting mostly completers analyses, provide empirical evidence for pre/post changes in psychoanalysis patients with complex mental disorders, but the lack of comparisons with control treatments is a serious limitation in interpreting the results.” Fonagy22 claims efficacy for long-term psychodynamic therapy for personality disorders. However, the therapies that have been tested, such as his own “mentalization-based treatment,”28 are not psychoanalysis but mixtures of </w:t>
      </w:r>
      <w:proofErr w:type="spellStart"/>
      <w:r w:rsidRPr="00AB35C1">
        <w:rPr>
          <w:bCs/>
          <w:sz w:val="10"/>
          <w:szCs w:val="16"/>
        </w:rPr>
        <w:t>psychodyamic</w:t>
      </w:r>
      <w:proofErr w:type="spellEnd"/>
      <w:r w:rsidRPr="00AB35C1">
        <w:rPr>
          <w:bCs/>
          <w:sz w:val="10"/>
          <w:szCs w:val="16"/>
        </w:rPr>
        <w:t xml:space="preserve"> and cognitive-behavioral interventions adapted for the treatment of severely ill patients. The German psychoanalyst Falk </w:t>
      </w:r>
      <w:proofErr w:type="spellStart"/>
      <w:r w:rsidRPr="00AB35C1">
        <w:rPr>
          <w:bCs/>
          <w:sz w:val="10"/>
          <w:szCs w:val="16"/>
        </w:rPr>
        <w:t>Leichsenring</w:t>
      </w:r>
      <w:proofErr w:type="spellEnd"/>
      <w:r w:rsidRPr="00AB35C1">
        <w:rPr>
          <w:bCs/>
          <w:sz w:val="10"/>
          <w:szCs w:val="16"/>
        </w:rPr>
        <w:t xml:space="preserve"> has published meta-analyses of extended forms of psychoanalytic treatment,29,30 claiming that there is sufficient evidence to support this treatment in complex mental disorders, and other recent reviews of this literature have made a similar argument.31,32 However, these conclusions are not justified because of heterogeneous clinical presentations, small samples, and small effect sizes.33 It would be possible, in principle, to conduct better studies that address all these issues. However, the cost of that kind of investigation would probably be prohibitive. Given its cost, the lack of good evidence for the efficacy of psychoanalysis has reduced its market share. Consumers are now less likely to seek this lengthy and expensive form of treatment; for some time, it has been difficult to make a living as a full-time analyst.34 Modern psychotherapists practice in a competitive market that includes a very large number of treatment methods. Psychotherapies of all kinds now tend to follow other paradigms and to be relatively brief.35 Some analysts who rejected the classical model became prominent in the development of different approaches to treatment. For example, CBT, now the most influential form of psychotherapy, was originated by Aaron Beck, a psychoanalyst who had given up believing that Freudian methods were helpful for patients.36 A new generation of clinicians, particularly those trained in clinical psychology, have tended to adopt this perspective. </w:t>
      </w:r>
      <w:proofErr w:type="spellStart"/>
      <w:r w:rsidRPr="00AB35C1">
        <w:rPr>
          <w:bCs/>
          <w:sz w:val="10"/>
          <w:szCs w:val="16"/>
        </w:rPr>
        <w:t>Neuropsychoanalysis</w:t>
      </w:r>
      <w:proofErr w:type="spellEnd"/>
      <w:r w:rsidRPr="00AB35C1">
        <w:rPr>
          <w:bCs/>
          <w:sz w:val="10"/>
          <w:szCs w:val="16"/>
        </w:rPr>
        <w:t xml:space="preserve"> In an era in which psychiatry is dominated by neuroscience-based models, psychological constructs tend to be neglected and may be taken seriously only when they have neural correlates.37 Some psychoanalysts have sought to link their model with neurobiological research and to claim that newer methods of studying the brain can validate their theories.5,6 Mark </w:t>
      </w:r>
      <w:proofErr w:type="spellStart"/>
      <w:r w:rsidRPr="00AB35C1">
        <w:rPr>
          <w:bCs/>
          <w:sz w:val="10"/>
          <w:szCs w:val="16"/>
        </w:rPr>
        <w:t>Solms</w:t>
      </w:r>
      <w:proofErr w:type="spellEnd"/>
      <w:r w:rsidRPr="00AB35C1">
        <w:rPr>
          <w:bCs/>
          <w:sz w:val="10"/>
          <w:szCs w:val="16"/>
        </w:rPr>
        <w:t>, a South African neuropsychologist, is the founder of “</w:t>
      </w:r>
      <w:proofErr w:type="spellStart"/>
      <w:r w:rsidRPr="00AB35C1">
        <w:rPr>
          <w:bCs/>
          <w:sz w:val="10"/>
          <w:szCs w:val="16"/>
        </w:rPr>
        <w:t>neuropsychoanalysis</w:t>
      </w:r>
      <w:proofErr w:type="spellEnd"/>
      <w:r w:rsidRPr="00AB35C1">
        <w:rPr>
          <w:bCs/>
          <w:sz w:val="10"/>
          <w:szCs w:val="16"/>
        </w:rPr>
        <w:t xml:space="preserve">.” This new field, with its own society and its own journal, proposes to use neuroimaging to confirm analytic theories. Its key idea is that subjective experience and the unconscious mind can be observed through neuroimaging.5 </w:t>
      </w:r>
      <w:r w:rsidRPr="00AB35C1">
        <w:rPr>
          <w:bCs/>
          <w:sz w:val="16"/>
        </w:rPr>
        <w:t xml:space="preserve">It is known that brain processes can be seen on brain imaging even before they have entered consciousness.38 However, </w:t>
      </w:r>
      <w:r w:rsidRPr="00AB35C1">
        <w:rPr>
          <w:bCs/>
          <w:u w:val="single"/>
        </w:rPr>
        <w:t xml:space="preserve">claims that </w:t>
      </w:r>
      <w:r w:rsidRPr="00AB35C1">
        <w:rPr>
          <w:bCs/>
          <w:highlight w:val="yellow"/>
          <w:u w:val="single"/>
        </w:rPr>
        <w:t>neuroimaging</w:t>
      </w:r>
      <w:r w:rsidRPr="00AB35C1">
        <w:rPr>
          <w:bCs/>
          <w:u w:val="single"/>
        </w:rPr>
        <w:t xml:space="preserve"> validate Freud’s model of the unconscious </w:t>
      </w:r>
      <w:r w:rsidRPr="00AB35C1">
        <w:rPr>
          <w:bCs/>
          <w:highlight w:val="yellow"/>
          <w:u w:val="single"/>
        </w:rPr>
        <w:t xml:space="preserve">can be based only on </w:t>
      </w:r>
      <w:r w:rsidRPr="00950975">
        <w:rPr>
          <w:rStyle w:val="Emphasis"/>
          <w:highlight w:val="yellow"/>
        </w:rPr>
        <w:t>“cherry-picking” the literature.</w:t>
      </w:r>
      <w:r w:rsidRPr="00AB35C1">
        <w:rPr>
          <w:bCs/>
          <w:u w:val="single"/>
        </w:rPr>
        <w:t xml:space="preserve"> The observed </w:t>
      </w:r>
      <w:r w:rsidRPr="00AB35C1">
        <w:rPr>
          <w:bCs/>
          <w:highlight w:val="yellow"/>
          <w:u w:val="single"/>
        </w:rPr>
        <w:t>correspondences are superficial and hardly support the</w:t>
      </w:r>
      <w:r w:rsidRPr="00AB35C1">
        <w:rPr>
          <w:bCs/>
          <w:u w:val="single"/>
        </w:rPr>
        <w:t xml:space="preserve"> complex edifice of psychoanalytic </w:t>
      </w:r>
      <w:r w:rsidRPr="00AB35C1">
        <w:rPr>
          <w:bCs/>
          <w:highlight w:val="yellow"/>
          <w:u w:val="single"/>
        </w:rPr>
        <w:t>theory.</w:t>
      </w:r>
      <w:r>
        <w:rPr>
          <w:bCs/>
          <w:u w:val="single"/>
        </w:rPr>
        <w:t xml:space="preserve"> </w:t>
      </w:r>
      <w:r w:rsidRPr="00AB35C1">
        <w:rPr>
          <w:bCs/>
          <w:u w:val="single"/>
        </w:rPr>
        <w:t xml:space="preserve">Solms39 has also suggested that Freud’s ideas about dreams are consistent with neuroscience research based on rapid eye movement (REM) activity. This attempt to rescue a century-old theory met with opposition from </w:t>
      </w:r>
      <w:r w:rsidRPr="00AB35C1">
        <w:rPr>
          <w:bCs/>
          <w:highlight w:val="yellow"/>
          <w:u w:val="single"/>
        </w:rPr>
        <w:t>dream researchers</w:t>
      </w:r>
      <w:r w:rsidRPr="0066562C">
        <w:rPr>
          <w:bCs/>
          <w:u w:val="single"/>
        </w:rPr>
        <w:t xml:space="preserve"> who </w:t>
      </w:r>
      <w:r w:rsidRPr="00AB35C1">
        <w:rPr>
          <w:bCs/>
          <w:highlight w:val="yellow"/>
          <w:u w:val="single"/>
        </w:rPr>
        <w:t>consider Freud</w:t>
      </w:r>
      <w:r w:rsidRPr="00AB35C1">
        <w:rPr>
          <w:bCs/>
          <w:u w:val="single"/>
        </w:rPr>
        <w:t xml:space="preserve">’s clinical speculations </w:t>
      </w:r>
      <w:r w:rsidRPr="00AB35C1">
        <w:rPr>
          <w:bCs/>
          <w:highlight w:val="yellow"/>
          <w:u w:val="single"/>
        </w:rPr>
        <w:t>to be incompatible with empirical data.</w:t>
      </w:r>
      <w:r w:rsidRPr="00AB35C1">
        <w:rPr>
          <w:bCs/>
          <w:sz w:val="16"/>
        </w:rPr>
        <w:t>40,41</w:t>
      </w:r>
      <w:r>
        <w:rPr>
          <w:bCs/>
          <w:sz w:val="16"/>
        </w:rPr>
        <w:t xml:space="preserve"> </w:t>
      </w:r>
      <w:r w:rsidRPr="00AB35C1">
        <w:rPr>
          <w:bCs/>
          <w:sz w:val="16"/>
        </w:rPr>
        <w:t xml:space="preserve">The proposal to establish a discipline of </w:t>
      </w:r>
      <w:proofErr w:type="spellStart"/>
      <w:r w:rsidRPr="00AB35C1">
        <w:rPr>
          <w:bCs/>
          <w:sz w:val="16"/>
        </w:rPr>
        <w:t>neuropsychoanalysis</w:t>
      </w:r>
      <w:proofErr w:type="spellEnd"/>
      <w:r w:rsidRPr="00AB35C1">
        <w:rPr>
          <w:bCs/>
          <w:sz w:val="16"/>
        </w:rPr>
        <w:t xml:space="preserve"> also met with a mixed reception from traditional psychoanalysts, who did not want to dilute Freud’s wine with neuroscientific water.42 Neuroscientists, who are more likely to see links to psychology as lying in cognitive science,43 have ignored this idea. In summary, </w:t>
      </w:r>
      <w:proofErr w:type="spellStart"/>
      <w:r w:rsidRPr="00AB35C1">
        <w:rPr>
          <w:bCs/>
          <w:sz w:val="16"/>
        </w:rPr>
        <w:t>neuropsychoanalysis</w:t>
      </w:r>
      <w:proofErr w:type="spellEnd"/>
      <w:r w:rsidRPr="00AB35C1">
        <w:rPr>
          <w:bCs/>
          <w:sz w:val="16"/>
        </w:rPr>
        <w:t xml:space="preserve"> is being used a way to justify long-standing models, without attempting to find something new or to develop an integration of perspectives on psychology.</w:t>
      </w:r>
      <w:r>
        <w:rPr>
          <w:bCs/>
          <w:sz w:val="16"/>
        </w:rPr>
        <w:t xml:space="preserve"> </w:t>
      </w:r>
      <w:r w:rsidRPr="00AB35C1">
        <w:rPr>
          <w:bCs/>
          <w:sz w:val="16"/>
        </w:rPr>
        <w:t>However, Eric Kandel,44 influential in the light of his Nobel Prize for the study of the neurochemistry of memory, has taken a sympathetic view of the use of biological methods to study psychoanalytic theory. Kandel had wanted to be an analyst before becoming a neuroscientist.45 But Kandel, who does not actively practice psychiatry, may be caught in a time warp, unaware that psychoanalysis has been overtaken by competitors in the field of psychotherapy.</w:t>
      </w:r>
      <w:r>
        <w:rPr>
          <w:bCs/>
          <w:sz w:val="16"/>
        </w:rPr>
        <w:t xml:space="preserve"> </w:t>
      </w:r>
      <w:r w:rsidRPr="00AB35C1">
        <w:rPr>
          <w:bCs/>
          <w:u w:val="single"/>
        </w:rPr>
        <w:t>Another attempt to reconcile psychoanalysis with science has come from the literature on neuroplasticity.</w:t>
      </w:r>
      <w:r w:rsidRPr="00AB35C1">
        <w:rPr>
          <w:bCs/>
          <w:sz w:val="16"/>
        </w:rPr>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These findings have not been confirmed in psychoanalytic therapies. However, Norman Doidge, a Canadian psychoanalyst, has argued that psychoanalysis can change the brain.48 This may be the case for all psychotherapies. However, more recently, Doidge49 has claimed that mental exercises can reverse the course of severe neurological and psychiatric problems, including chronic pain, stroke, multiple sclerosis, Parkinson’s disease, and autism. </w:t>
      </w:r>
      <w:r w:rsidRPr="00AB35C1">
        <w:rPr>
          <w:bCs/>
          <w:u w:val="single"/>
        </w:rPr>
        <w:t xml:space="preserve">While these books have been best-sellers, </w:t>
      </w:r>
      <w:r w:rsidRPr="00AB35C1">
        <w:rPr>
          <w:bCs/>
          <w:highlight w:val="yellow"/>
          <w:u w:val="single"/>
        </w:rPr>
        <w:t>most of their ideas</w:t>
      </w:r>
      <w:r w:rsidRPr="00AB35C1">
        <w:rPr>
          <w:bCs/>
          <w:u w:val="single"/>
        </w:rPr>
        <w:t xml:space="preserve"> in the second volume,49 </w:t>
      </w:r>
      <w:r w:rsidRPr="00AB35C1">
        <w:rPr>
          <w:bCs/>
          <w:highlight w:val="yellow"/>
          <w:u w:val="single"/>
        </w:rPr>
        <w:t>based on anecdotes rather than</w:t>
      </w:r>
      <w:r w:rsidRPr="00AB35C1">
        <w:rPr>
          <w:bCs/>
          <w:u w:val="single"/>
        </w:rPr>
        <w:t xml:space="preserve"> on </w:t>
      </w:r>
      <w:r w:rsidRPr="00AB35C1">
        <w:rPr>
          <w:bCs/>
          <w:highlight w:val="yellow"/>
          <w:u w:val="single"/>
        </w:rPr>
        <w:t>clinical trials, have</w:t>
      </w:r>
      <w:r w:rsidRPr="00AB35C1">
        <w:rPr>
          <w:bCs/>
          <w:u w:val="single"/>
        </w:rPr>
        <w:t xml:space="preserve"> had </w:t>
      </w:r>
      <w:r w:rsidRPr="00950975">
        <w:rPr>
          <w:rStyle w:val="Emphasis"/>
          <w:highlight w:val="yellow"/>
        </w:rPr>
        <w:t>little impact in medicine.</w:t>
      </w:r>
      <w:r w:rsidRPr="00AB35C1">
        <w:rPr>
          <w:bCs/>
          <w:u w:val="single"/>
        </w:rPr>
        <w:t xml:space="preserve"> This story underscores the difficulty of reconciling the perspectives and methods of psychoanalysis with scientific methods based on empirical testing.</w:t>
      </w:r>
      <w:r>
        <w:rPr>
          <w:bCs/>
          <w:sz w:val="16"/>
        </w:rPr>
        <w:t xml:space="preserve"> </w:t>
      </w:r>
      <w:r w:rsidRPr="00AB35C1">
        <w:rPr>
          <w:bCs/>
          <w:sz w:val="16"/>
        </w:rPr>
        <w:t>Psychoanalysis and the Humanities</w:t>
      </w:r>
      <w:r>
        <w:rPr>
          <w:bCs/>
          <w:sz w:val="16"/>
        </w:rPr>
        <w:t xml:space="preserve"> </w:t>
      </w:r>
      <w:r w:rsidRPr="00AB35C1">
        <w:rPr>
          <w:bCs/>
          <w:u w:val="single"/>
        </w:rPr>
        <w:t>Psychoanalysis claimed to be a science but did not function like one. It failed to operationalize its hypotheses, to test them with empirical methods, or to remove constructs that failed to gain scientific support.1</w:t>
      </w:r>
      <w:r w:rsidRPr="00AB35C1">
        <w:rPr>
          <w:bCs/>
          <w:sz w:val="16"/>
        </w:rPr>
        <w:t xml:space="preserve"> In this way, the intellectual world of psychoanalysis more closely resembles the humanities. Today, with few psychiatrists or clinical psychologists entering psychoanalytic training, the door has been opened to practitioners with backgrounds in other disciplines, including the humanities.</w:t>
      </w:r>
      <w:r>
        <w:rPr>
          <w:bCs/>
          <w:sz w:val="16"/>
        </w:rPr>
        <w:t xml:space="preserve"> </w:t>
      </w:r>
      <w:r w:rsidRPr="00AB35C1">
        <w:rPr>
          <w:bCs/>
          <w:sz w:val="16"/>
        </w:rPr>
        <w:t>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similar to the methods of literary theory and criticism.</w:t>
      </w:r>
      <w:r>
        <w:rPr>
          <w:bCs/>
          <w:sz w:val="16"/>
        </w:rPr>
        <w:t xml:space="preserve"> </w:t>
      </w:r>
      <w:r w:rsidRPr="00AB35C1">
        <w:rPr>
          <w:bCs/>
          <w:sz w:val="16"/>
        </w:rPr>
        <w:t xml:space="preserve">One model currently popular in the humanities is “critical theory.”51 This postmodernist approach uses Marxist concepts to explain phenomena ranging from literature to politics. It proposes that truth is entirely relative and often governed by hidden social forces. In its most radical form, in the work of Michel Foucault,52 critical theory and postmodernism take an </w:t>
      </w:r>
      <w:proofErr w:type="spellStart"/>
      <w:r w:rsidRPr="00AB35C1">
        <w:rPr>
          <w:bCs/>
          <w:sz w:val="16"/>
        </w:rPr>
        <w:t>antiscience</w:t>
      </w:r>
      <w:proofErr w:type="spellEnd"/>
      <w:r w:rsidRPr="00AB35C1">
        <w:rPr>
          <w:bCs/>
          <w:sz w:val="16"/>
        </w:rPr>
        <w:t xml:space="preserve"> position, denying the existence of objective truth and viewing scientific findings as ways of defending the “hegemony” of those in power.</w:t>
      </w:r>
      <w:r>
        <w:rPr>
          <w:bCs/>
          <w:sz w:val="16"/>
        </w:rPr>
        <w:t xml:space="preserve"> </w:t>
      </w:r>
      <w:r w:rsidRPr="00AB35C1">
        <w:rPr>
          <w:bCs/>
          <w:highlight w:val="yellow"/>
          <w:u w:val="single"/>
        </w:rPr>
        <w:t>Some</w:t>
      </w:r>
      <w:r w:rsidRPr="00AB35C1">
        <w:rPr>
          <w:bCs/>
          <w:u w:val="single"/>
        </w:rPr>
        <w:t xml:space="preserve"> humanist scholars have </w:t>
      </w:r>
      <w:r w:rsidRPr="00AB35C1">
        <w:rPr>
          <w:bCs/>
          <w:highlight w:val="yellow"/>
          <w:u w:val="single"/>
        </w:rPr>
        <w:t>adopted</w:t>
      </w:r>
      <w:r w:rsidRPr="00AB35C1">
        <w:rPr>
          <w:bCs/>
          <w:u w:val="single"/>
        </w:rPr>
        <w:t xml:space="preserve"> the ideas of</w:t>
      </w:r>
      <w:r w:rsidRPr="00AB35C1">
        <w:rPr>
          <w:bCs/>
          <w:sz w:val="16"/>
        </w:rPr>
        <w:t xml:space="preserve"> Jacques </w:t>
      </w:r>
      <w:r w:rsidRPr="00AB35C1">
        <w:rPr>
          <w:b/>
          <w:bCs/>
          <w:highlight w:val="yellow"/>
          <w:u w:val="single"/>
          <w:bdr w:val="single" w:sz="18" w:space="0" w:color="auto"/>
        </w:rPr>
        <w:t>Lacan</w:t>
      </w:r>
      <w:r w:rsidRPr="00AB35C1">
        <w:rPr>
          <w:bCs/>
          <w:u w:val="single"/>
        </w:rPr>
        <w:t xml:space="preserve">, a French psychoanalyst who created his own movement and </w:t>
      </w:r>
      <w:r w:rsidRPr="00AB35C1">
        <w:rPr>
          <w:bCs/>
          <w:highlight w:val="yellow"/>
          <w:u w:val="single"/>
        </w:rPr>
        <w:t>whose eccentric</w:t>
      </w:r>
      <w:r w:rsidRPr="00AB35C1">
        <w:rPr>
          <w:bCs/>
          <w:u w:val="single"/>
        </w:rPr>
        <w:t xml:space="preserve"> clinical </w:t>
      </w:r>
      <w:r w:rsidRPr="00AB35C1">
        <w:rPr>
          <w:bCs/>
          <w:highlight w:val="yellow"/>
          <w:u w:val="single"/>
        </w:rPr>
        <w:t>practice resembled</w:t>
      </w:r>
      <w:r w:rsidRPr="00AB35C1">
        <w:rPr>
          <w:bCs/>
          <w:u w:val="single"/>
        </w:rPr>
        <w:t xml:space="preserve"> that of </w:t>
      </w:r>
      <w:r w:rsidRPr="00AB35C1">
        <w:rPr>
          <w:bCs/>
          <w:highlight w:val="yellow"/>
          <w:u w:val="single"/>
        </w:rPr>
        <w:t>a cult leader.</w:t>
      </w:r>
      <w:r w:rsidRPr="00AB35C1">
        <w:rPr>
          <w:bCs/>
          <w:sz w:val="16"/>
        </w:rPr>
        <w:t>53 Moreover, recruitment of professionals and academics with no training in science could lead to an increasing isolation of the discipline. While only a few contemporary psychoanalysts have embraced postmodernism, the humanities have made use of psychoanalytical concepts for their own purposes as a way of understanding literature and history.</w:t>
      </w:r>
    </w:p>
    <w:p w14:paraId="7D9F36F8" w14:textId="77777777" w:rsidR="00AC16B6" w:rsidRPr="002904EB" w:rsidRDefault="00AC16B6" w:rsidP="00AC16B6">
      <w:pPr>
        <w:keepNext/>
        <w:keepLines/>
        <w:spacing w:before="240"/>
        <w:outlineLvl w:val="3"/>
        <w:rPr>
          <w:rFonts w:eastAsia="Times New Roman"/>
          <w:b/>
          <w:iCs/>
          <w:sz w:val="26"/>
        </w:rPr>
      </w:pPr>
    </w:p>
    <w:p w14:paraId="600CB7FF" w14:textId="77777777" w:rsidR="00AC16B6" w:rsidRDefault="00AC16B6" w:rsidP="00AC16B6"/>
    <w:p w14:paraId="62FBA972" w14:textId="77777777" w:rsidR="00AC16B6" w:rsidRDefault="00AC16B6" w:rsidP="00AC16B6"/>
    <w:p w14:paraId="6BA06542" w14:textId="77777777" w:rsidR="00AC16B6" w:rsidRDefault="00AC16B6" w:rsidP="00AC16B6">
      <w:pPr>
        <w:pStyle w:val="Heading3"/>
      </w:pPr>
      <w:r>
        <w:t>UV 1—PICs</w:t>
      </w:r>
    </w:p>
    <w:p w14:paraId="035995EF" w14:textId="77777777" w:rsidR="00AC16B6" w:rsidRDefault="00AC16B6" w:rsidP="00AC16B6">
      <w:pPr>
        <w:pStyle w:val="Heading4"/>
      </w:pPr>
      <w:r>
        <w:t>Affirming the general principle alone is sufficient—the debate should not be about specific cases or exceptions</w:t>
      </w:r>
    </w:p>
    <w:p w14:paraId="1ED9962B" w14:textId="77777777" w:rsidR="00AC16B6" w:rsidRPr="00EF0EDA" w:rsidRDefault="00AC16B6" w:rsidP="00AC16B6">
      <w:pPr>
        <w:rPr>
          <w:rStyle w:val="Style13ptBold"/>
        </w:rPr>
      </w:pPr>
      <w:r>
        <w:rPr>
          <w:rStyle w:val="Style13ptBold"/>
        </w:rPr>
        <w:t>Noyes 11</w:t>
      </w:r>
    </w:p>
    <w:p w14:paraId="1C62A6C5" w14:textId="77777777" w:rsidR="00AC16B6" w:rsidRPr="00EF0EDA" w:rsidRDefault="00AC16B6" w:rsidP="00AC16B6">
      <w:pPr>
        <w:rPr>
          <w:sz w:val="16"/>
        </w:rPr>
      </w:pPr>
      <w:r w:rsidRPr="00EF0EDA">
        <w:rPr>
          <w:sz w:val="16"/>
        </w:rPr>
        <w:t xml:space="preserve">John E. Noyes (the Roger J. Traynor Professor of Law, California Western School of Law). “The Common Heritage of Mankind: Past, Present, and Future.” 40 </w:t>
      </w:r>
      <w:proofErr w:type="spellStart"/>
      <w:r w:rsidRPr="00EF0EDA">
        <w:rPr>
          <w:sz w:val="16"/>
        </w:rPr>
        <w:t>Denv</w:t>
      </w:r>
      <w:proofErr w:type="spellEnd"/>
      <w:r w:rsidRPr="00EF0EDA">
        <w:rPr>
          <w:sz w:val="16"/>
        </w:rPr>
        <w:t xml:space="preserve">. J. Int'l L. &amp; </w:t>
      </w:r>
      <w:proofErr w:type="spellStart"/>
      <w:r w:rsidRPr="00EF0EDA">
        <w:rPr>
          <w:sz w:val="16"/>
        </w:rPr>
        <w:t>Pol'y</w:t>
      </w:r>
      <w:proofErr w:type="spellEnd"/>
      <w:r w:rsidRPr="00EF0EDA">
        <w:rPr>
          <w:sz w:val="16"/>
        </w:rPr>
        <w:t xml:space="preserve"> 447 (2011). JDN. </w:t>
      </w:r>
      <w:hyperlink r:id="rId8" w:history="1">
        <w:r w:rsidRPr="00D95B58">
          <w:rPr>
            <w:rStyle w:val="Hyperlink"/>
            <w:sz w:val="16"/>
          </w:rPr>
          <w:t>https://digitalcommons.du.edu/cgi/viewcontent.cgi?article=1156&amp;context=djilp</w:t>
        </w:r>
      </w:hyperlink>
      <w:r>
        <w:rPr>
          <w:sz w:val="16"/>
        </w:rPr>
        <w:t xml:space="preserve"> </w:t>
      </w:r>
    </w:p>
    <w:p w14:paraId="0FA4A16C" w14:textId="77777777" w:rsidR="00AC16B6" w:rsidRDefault="00AC16B6" w:rsidP="00AC16B6"/>
    <w:p w14:paraId="39D15525" w14:textId="77777777" w:rsidR="00AC16B6" w:rsidRPr="0039631E" w:rsidRDefault="00AC16B6" w:rsidP="00AC16B6">
      <w:pPr>
        <w:rPr>
          <w:u w:val="single"/>
        </w:rPr>
      </w:pPr>
      <w:r w:rsidRPr="0039631E">
        <w:rPr>
          <w:u w:val="single"/>
        </w:rPr>
        <w:t xml:space="preserve">IV. IMPLEMENTING THE </w:t>
      </w:r>
      <w:r w:rsidRPr="007C32E9">
        <w:rPr>
          <w:b/>
          <w:u w:val="single"/>
          <w:bdr w:val="single" w:sz="18" w:space="0" w:color="auto"/>
        </w:rPr>
        <w:t>COMMON HERITAGE PRINCIPLE</w:t>
      </w:r>
      <w:r w:rsidRPr="0039631E">
        <w:rPr>
          <w:u w:val="single"/>
        </w:rPr>
        <w:t xml:space="preserve"> IN TREATY LAW</w:t>
      </w:r>
    </w:p>
    <w:p w14:paraId="2EBC4D06" w14:textId="77777777" w:rsidR="00AC16B6" w:rsidRDefault="00AC16B6" w:rsidP="00AC16B6"/>
    <w:p w14:paraId="08E3BE31" w14:textId="77777777" w:rsidR="00AC16B6" w:rsidRPr="005C54CE" w:rsidRDefault="00AC16B6" w:rsidP="00AC16B6">
      <w:pPr>
        <w:rPr>
          <w:sz w:val="16"/>
        </w:rPr>
      </w:pPr>
      <w:r w:rsidRPr="0039631E">
        <w:rPr>
          <w:b/>
          <w:highlight w:val="yellow"/>
          <w:u w:val="single"/>
          <w:bdr w:val="single" w:sz="18" w:space="0" w:color="auto"/>
        </w:rPr>
        <w:t>Legal principles have value even if left in general terms.</w:t>
      </w:r>
      <w:r w:rsidRPr="005C54CE">
        <w:rPr>
          <w:sz w:val="16"/>
        </w:rPr>
        <w:t xml:space="preserve"> Indeed, </w:t>
      </w:r>
      <w:r w:rsidRPr="0039631E">
        <w:rPr>
          <w:highlight w:val="yellow"/>
          <w:u w:val="single"/>
        </w:rPr>
        <w:t>it is not always desirable to convert broad principles into</w:t>
      </w:r>
      <w:r w:rsidRPr="005C54CE">
        <w:rPr>
          <w:u w:val="single"/>
        </w:rPr>
        <w:t xml:space="preserve"> more </w:t>
      </w:r>
      <w:r w:rsidRPr="0039631E">
        <w:rPr>
          <w:highlight w:val="yellow"/>
          <w:u w:val="single"/>
        </w:rPr>
        <w:t>concrete</w:t>
      </w:r>
      <w:r w:rsidRPr="005C54CE">
        <w:rPr>
          <w:u w:val="single"/>
        </w:rPr>
        <w:t xml:space="preserve"> or determinate </w:t>
      </w:r>
      <w:r w:rsidRPr="0039631E">
        <w:rPr>
          <w:highlight w:val="yellow"/>
          <w:u w:val="single"/>
        </w:rPr>
        <w:t>rules. Principles</w:t>
      </w:r>
      <w:r w:rsidRPr="005C54CE">
        <w:rPr>
          <w:u w:val="single"/>
        </w:rPr>
        <w:t xml:space="preserve"> of international law</w:t>
      </w:r>
      <w:r w:rsidRPr="005C54CE">
        <w:rPr>
          <w:sz w:val="16"/>
        </w:rPr>
        <w:t xml:space="preserve">57 </w:t>
      </w:r>
      <w:r w:rsidRPr="0039631E">
        <w:rPr>
          <w:highlight w:val="yellow"/>
          <w:u w:val="single"/>
        </w:rPr>
        <w:t>may fill gaps</w:t>
      </w:r>
      <w:r w:rsidRPr="005C54CE">
        <w:rPr>
          <w:u w:val="single"/>
        </w:rPr>
        <w:t xml:space="preserve"> in rules </w:t>
      </w:r>
      <w:r w:rsidRPr="0039631E">
        <w:rPr>
          <w:highlight w:val="yellow"/>
          <w:u w:val="single"/>
        </w:rPr>
        <w:t>and provide decision makers</w:t>
      </w:r>
      <w:r w:rsidRPr="005C54CE">
        <w:rPr>
          <w:u w:val="single"/>
        </w:rPr>
        <w:t xml:space="preserve"> with </w:t>
      </w:r>
      <w:r w:rsidRPr="0039631E">
        <w:rPr>
          <w:highlight w:val="yellow"/>
          <w:u w:val="single"/>
        </w:rPr>
        <w:t>a guiding mindset</w:t>
      </w:r>
      <w:r w:rsidRPr="005C54CE">
        <w:rPr>
          <w:u w:val="single"/>
        </w:rPr>
        <w:t xml:space="preserve"> - a reminder of basic objectives of the law - </w:t>
      </w:r>
      <w:r w:rsidRPr="0039631E">
        <w:rPr>
          <w:highlight w:val="yellow"/>
          <w:u w:val="single"/>
        </w:rPr>
        <w:t>when they interpret or apply rules.</w:t>
      </w:r>
      <w:r w:rsidRPr="005C54CE">
        <w:rPr>
          <w:sz w:val="16"/>
        </w:rPr>
        <w:t xml:space="preserve"> </w:t>
      </w:r>
      <w:r w:rsidRPr="002B1A1D">
        <w:rPr>
          <w:highlight w:val="yellow"/>
          <w:u w:val="single"/>
        </w:rPr>
        <w:t>Principles</w:t>
      </w:r>
      <w:r w:rsidRPr="005C54CE">
        <w:rPr>
          <w:u w:val="single"/>
        </w:rPr>
        <w:t xml:space="preserve">, when applied in good faith, also </w:t>
      </w:r>
      <w:r w:rsidRPr="002B1A1D">
        <w:rPr>
          <w:highlight w:val="yellow"/>
          <w:u w:val="single"/>
        </w:rPr>
        <w:t>allow for</w:t>
      </w:r>
      <w:r w:rsidRPr="005C54CE">
        <w:rPr>
          <w:u w:val="single"/>
        </w:rPr>
        <w:t xml:space="preserve">, in David Caron's words, </w:t>
      </w:r>
      <w:r w:rsidRPr="002B1A1D">
        <w:rPr>
          <w:b/>
          <w:highlight w:val="yellow"/>
          <w:u w:val="single"/>
          <w:bdr w:val="single" w:sz="18" w:space="0" w:color="auto"/>
        </w:rPr>
        <w:t>"diversity within convergence."</w:t>
      </w:r>
      <w:r w:rsidRPr="005C54CE">
        <w:rPr>
          <w:sz w:val="16"/>
        </w:rPr>
        <w:t xml:space="preserve">5 8 That is, </w:t>
      </w:r>
      <w:r w:rsidRPr="002B1A1D">
        <w:rPr>
          <w:highlight w:val="yellow"/>
          <w:u w:val="single"/>
        </w:rPr>
        <w:t>they</w:t>
      </w:r>
      <w:r w:rsidRPr="005C54CE">
        <w:rPr>
          <w:u w:val="single"/>
        </w:rPr>
        <w:t xml:space="preserve"> may </w:t>
      </w:r>
      <w:r w:rsidRPr="002B1A1D">
        <w:rPr>
          <w:highlight w:val="yellow"/>
          <w:u w:val="single"/>
        </w:rPr>
        <w:t>accord</w:t>
      </w:r>
      <w:r w:rsidRPr="005C54CE">
        <w:rPr>
          <w:u w:val="single"/>
        </w:rPr>
        <w:t xml:space="preserve"> different </w:t>
      </w:r>
      <w:r w:rsidRPr="002B1A1D">
        <w:rPr>
          <w:highlight w:val="yellow"/>
          <w:u w:val="single"/>
        </w:rPr>
        <w:t>states discretion to pursue a common objective in different ways</w:t>
      </w:r>
      <w:r w:rsidRPr="005C54CE">
        <w:rPr>
          <w:sz w:val="16"/>
        </w:rPr>
        <w:t xml:space="preserve">, in line with particular domestic political and legal arrangements. </w:t>
      </w:r>
      <w:r w:rsidRPr="0039631E">
        <w:rPr>
          <w:b/>
          <w:highlight w:val="yellow"/>
          <w:u w:val="single"/>
          <w:bdr w:val="single" w:sz="18" w:space="0" w:color="auto"/>
        </w:rPr>
        <w:t>A</w:t>
      </w:r>
      <w:r w:rsidRPr="0039631E">
        <w:rPr>
          <w:sz w:val="16"/>
          <w:bdr w:val="single" w:sz="18" w:space="0" w:color="auto"/>
        </w:rPr>
        <w:t xml:space="preserve"> legal </w:t>
      </w:r>
      <w:r w:rsidRPr="0039631E">
        <w:rPr>
          <w:b/>
          <w:highlight w:val="yellow"/>
          <w:u w:val="single"/>
          <w:bdr w:val="single" w:sz="18" w:space="0" w:color="auto"/>
        </w:rPr>
        <w:t>principle need not be incorporated in</w:t>
      </w:r>
      <w:r w:rsidRPr="0039631E">
        <w:rPr>
          <w:sz w:val="16"/>
          <w:bdr w:val="single" w:sz="18" w:space="0" w:color="auto"/>
        </w:rPr>
        <w:t xml:space="preserve"> treaty </w:t>
      </w:r>
      <w:r w:rsidRPr="0039631E">
        <w:rPr>
          <w:b/>
          <w:highlight w:val="yellow"/>
          <w:u w:val="single"/>
          <w:bdr w:val="single" w:sz="18" w:space="0" w:color="auto"/>
        </w:rPr>
        <w:t>law</w:t>
      </w:r>
      <w:r w:rsidRPr="0039631E">
        <w:rPr>
          <w:sz w:val="16"/>
          <w:bdr w:val="single" w:sz="18" w:space="0" w:color="auto"/>
        </w:rPr>
        <w:t xml:space="preserve"> in order </w:t>
      </w:r>
      <w:r w:rsidRPr="0039631E">
        <w:rPr>
          <w:b/>
          <w:highlight w:val="yellow"/>
          <w:u w:val="single"/>
          <w:bdr w:val="single" w:sz="18" w:space="0" w:color="auto"/>
        </w:rPr>
        <w:t>to have significance.</w:t>
      </w:r>
      <w:r w:rsidRPr="005C54CE">
        <w:rPr>
          <w:sz w:val="16"/>
        </w:rPr>
        <w:t xml:space="preserve"> Indeed, </w:t>
      </w:r>
      <w:r w:rsidRPr="0039631E">
        <w:rPr>
          <w:highlight w:val="yellow"/>
          <w:u w:val="single"/>
        </w:rPr>
        <w:t>even</w:t>
      </w:r>
      <w:r w:rsidRPr="0039631E">
        <w:rPr>
          <w:sz w:val="16"/>
        </w:rPr>
        <w:t xml:space="preserve"> as </w:t>
      </w:r>
      <w:r w:rsidRPr="0039631E">
        <w:rPr>
          <w:highlight w:val="yellow"/>
          <w:u w:val="single"/>
        </w:rPr>
        <w:t>soft law</w:t>
      </w:r>
      <w:r w:rsidRPr="005C54CE">
        <w:rPr>
          <w:u w:val="single"/>
        </w:rPr>
        <w:t>, political concept, or "emerging</w:t>
      </w:r>
      <w:r w:rsidRPr="005C54CE">
        <w:rPr>
          <w:sz w:val="16"/>
        </w:rPr>
        <w:t xml:space="preserve"> </w:t>
      </w:r>
      <w:r w:rsidRPr="005C54CE">
        <w:rPr>
          <w:u w:val="single"/>
        </w:rPr>
        <w:t>c</w:t>
      </w:r>
      <w:r w:rsidRPr="005C54CE">
        <w:rPr>
          <w:sz w:val="16"/>
        </w:rPr>
        <w:t xml:space="preserve">ustomary </w:t>
      </w:r>
      <w:r w:rsidRPr="005C54CE">
        <w:rPr>
          <w:u w:val="single"/>
        </w:rPr>
        <w:t>i</w:t>
      </w:r>
      <w:r w:rsidRPr="005C54CE">
        <w:rPr>
          <w:sz w:val="16"/>
        </w:rPr>
        <w:t xml:space="preserve">nternational </w:t>
      </w:r>
      <w:r w:rsidRPr="005C54CE">
        <w:rPr>
          <w:u w:val="single"/>
        </w:rPr>
        <w:t>l</w:t>
      </w:r>
      <w:r w:rsidRPr="005C54CE">
        <w:rPr>
          <w:sz w:val="16"/>
        </w:rPr>
        <w:t xml:space="preserve">aw," </w:t>
      </w:r>
      <w:r w:rsidRPr="005C54CE">
        <w:rPr>
          <w:u w:val="single"/>
        </w:rPr>
        <w:t xml:space="preserve">a principle </w:t>
      </w:r>
      <w:r w:rsidRPr="0039631E">
        <w:rPr>
          <w:highlight w:val="yellow"/>
          <w:u w:val="single"/>
        </w:rPr>
        <w:t>may</w:t>
      </w:r>
      <w:r w:rsidRPr="005C54CE">
        <w:rPr>
          <w:u w:val="single"/>
        </w:rPr>
        <w:t xml:space="preserve"> be used to </w:t>
      </w:r>
      <w:r w:rsidRPr="0039631E">
        <w:rPr>
          <w:highlight w:val="yellow"/>
          <w:u w:val="single"/>
        </w:rPr>
        <w:t>influence debates and shape legal developments.</w:t>
      </w:r>
    </w:p>
    <w:p w14:paraId="24041D91" w14:textId="77777777" w:rsidR="00AC16B6" w:rsidRPr="007C32E9" w:rsidRDefault="00AC16B6" w:rsidP="00AC16B6"/>
    <w:p w14:paraId="4CEF0D41" w14:textId="77777777" w:rsidR="00AC16B6" w:rsidRPr="009B4059" w:rsidRDefault="00AC16B6" w:rsidP="00AC16B6">
      <w:pPr>
        <w:pStyle w:val="Heading4"/>
        <w:rPr>
          <w:u w:val="single"/>
        </w:rPr>
      </w:pPr>
      <w:r>
        <w:t xml:space="preserve">But, if exceptions do negate, they’re substantively wrong—the CHP applies to </w:t>
      </w:r>
      <w:r>
        <w:rPr>
          <w:u w:val="single"/>
        </w:rPr>
        <w:t>all states</w:t>
      </w:r>
    </w:p>
    <w:p w14:paraId="09DC5EB1" w14:textId="77777777" w:rsidR="00AC16B6" w:rsidRPr="0060050A" w:rsidRDefault="00AC16B6" w:rsidP="00AC16B6">
      <w:pPr>
        <w:rPr>
          <w:rStyle w:val="Style13ptBold"/>
        </w:rPr>
      </w:pPr>
      <w:proofErr w:type="spellStart"/>
      <w:r>
        <w:rPr>
          <w:rStyle w:val="Style13ptBold"/>
        </w:rPr>
        <w:t>Oduntan</w:t>
      </w:r>
      <w:proofErr w:type="spellEnd"/>
      <w:r>
        <w:rPr>
          <w:rStyle w:val="Style13ptBold"/>
        </w:rPr>
        <w:t xml:space="preserve"> 5</w:t>
      </w:r>
    </w:p>
    <w:p w14:paraId="66296B3D" w14:textId="77777777" w:rsidR="00AC16B6" w:rsidRPr="0060050A" w:rsidRDefault="00AC16B6" w:rsidP="00AC16B6">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Of The Common Heritage Principle In Space Law. Manchester Journal of International Economic Law, 2 (1). pp. 30-59. ISSN 1742-3945. 2005. JDN. https://kar.kent.ac.uk/1767/1/Imagine%2520There%2520are%2520No%2520Possessions.pdf</w:t>
      </w:r>
    </w:p>
    <w:p w14:paraId="5E03F32D" w14:textId="77777777" w:rsidR="00AC16B6" w:rsidRDefault="00AC16B6" w:rsidP="00AC16B6"/>
    <w:p w14:paraId="5894F464" w14:textId="77777777" w:rsidR="00AC16B6" w:rsidRPr="005478CB" w:rsidRDefault="00AC16B6" w:rsidP="00AC16B6">
      <w:pPr>
        <w:rPr>
          <w:sz w:val="16"/>
        </w:rPr>
      </w:pPr>
      <w:r w:rsidRPr="005478CB">
        <w:rPr>
          <w:sz w:val="16"/>
        </w:rPr>
        <w:t xml:space="preserve">It is, therefore, inevitable to conclude that states are free to determine all aspects of their participation in the exploration and use of outer space. However, </w:t>
      </w:r>
      <w:r w:rsidRPr="00A80D37">
        <w:rPr>
          <w:highlight w:val="yellow"/>
          <w:u w:val="single"/>
        </w:rPr>
        <w:t>for the CHM</w:t>
      </w:r>
      <w:r w:rsidRPr="005478CB">
        <w:rPr>
          <w:u w:val="single"/>
        </w:rPr>
        <w:t xml:space="preserve"> principle </w:t>
      </w:r>
      <w:r w:rsidRPr="00A80D37">
        <w:rPr>
          <w:highlight w:val="yellow"/>
          <w:u w:val="single"/>
        </w:rPr>
        <w:t xml:space="preserve">to operate effectively, </w:t>
      </w:r>
      <w:r w:rsidRPr="00D74DEE">
        <w:rPr>
          <w:b/>
          <w:highlight w:val="yellow"/>
          <w:u w:val="single"/>
          <w:bdr w:val="single" w:sz="18" w:space="0" w:color="auto"/>
        </w:rPr>
        <w:t>all states</w:t>
      </w:r>
      <w:r w:rsidRPr="00A80D37">
        <w:rPr>
          <w:highlight w:val="yellow"/>
          <w:u w:val="single"/>
        </w:rPr>
        <w:t xml:space="preserve"> particularly those with</w:t>
      </w:r>
      <w:r w:rsidRPr="005478CB">
        <w:rPr>
          <w:u w:val="single"/>
        </w:rPr>
        <w:t xml:space="preserve"> relevant </w:t>
      </w:r>
      <w:r w:rsidRPr="00A80D37">
        <w:rPr>
          <w:highlight w:val="yellow"/>
          <w:u w:val="single"/>
        </w:rPr>
        <w:t>space capabilities should contribute</w:t>
      </w:r>
      <w:r w:rsidRPr="005478CB">
        <w:rPr>
          <w:u w:val="single"/>
        </w:rPr>
        <w:t xml:space="preserve"> to the promoting and fostering of international cooperation. </w:t>
      </w:r>
      <w:r w:rsidRPr="00A80D37">
        <w:rPr>
          <w:highlight w:val="yellow"/>
          <w:u w:val="single"/>
        </w:rPr>
        <w:t xml:space="preserve">This dictates an </w:t>
      </w:r>
      <w:r w:rsidRPr="00D74DEE">
        <w:rPr>
          <w:b/>
          <w:highlight w:val="yellow"/>
          <w:u w:val="single"/>
          <w:bdr w:val="single" w:sz="18" w:space="0" w:color="auto"/>
        </w:rPr>
        <w:t>abandonment of property claims</w:t>
      </w:r>
      <w:r w:rsidRPr="00A80D37">
        <w:rPr>
          <w:highlight w:val="yellow"/>
          <w:u w:val="single"/>
        </w:rPr>
        <w:t xml:space="preserve"> in</w:t>
      </w:r>
      <w:r w:rsidRPr="005478CB">
        <w:rPr>
          <w:u w:val="single"/>
        </w:rPr>
        <w:t xml:space="preserve"> outer </w:t>
      </w:r>
      <w:r w:rsidRPr="00A80D37">
        <w:rPr>
          <w:highlight w:val="yellow"/>
          <w:u w:val="single"/>
        </w:rPr>
        <w:t xml:space="preserve">space as well as the </w:t>
      </w:r>
      <w:proofErr w:type="spellStart"/>
      <w:r w:rsidRPr="00A80D37">
        <w:rPr>
          <w:highlight w:val="yellow"/>
          <w:u w:val="single"/>
        </w:rPr>
        <w:t>channelling</w:t>
      </w:r>
      <w:proofErr w:type="spellEnd"/>
      <w:r w:rsidRPr="00A80D37">
        <w:rPr>
          <w:highlight w:val="yellow"/>
          <w:u w:val="single"/>
        </w:rPr>
        <w:t xml:space="preserve"> of benefits of</w:t>
      </w:r>
      <w:r w:rsidRPr="00D74DEE">
        <w:rPr>
          <w:u w:val="single"/>
        </w:rPr>
        <w:t xml:space="preserve"> space </w:t>
      </w:r>
      <w:r w:rsidRPr="00A80D37">
        <w:rPr>
          <w:highlight w:val="yellow"/>
          <w:u w:val="single"/>
        </w:rPr>
        <w:t>exploration towards</w:t>
      </w:r>
      <w:r w:rsidRPr="005478CB">
        <w:rPr>
          <w:u w:val="single"/>
        </w:rPr>
        <w:t xml:space="preserve"> the interests of </w:t>
      </w:r>
      <w:r w:rsidRPr="00A80D37">
        <w:rPr>
          <w:highlight w:val="yellow"/>
          <w:u w:val="single"/>
        </w:rPr>
        <w:t>developing countries</w:t>
      </w:r>
      <w:r w:rsidRPr="005478CB">
        <w:rPr>
          <w:u w:val="single"/>
        </w:rPr>
        <w:t xml:space="preserve"> and countries with incipient space </w:t>
      </w:r>
      <w:proofErr w:type="spellStart"/>
      <w:r w:rsidRPr="005478CB">
        <w:rPr>
          <w:u w:val="single"/>
        </w:rPr>
        <w:t>programmes</w:t>
      </w:r>
      <w:proofErr w:type="spellEnd"/>
      <w:r w:rsidRPr="005478CB">
        <w:rPr>
          <w:sz w:val="16"/>
        </w:rPr>
        <w:t xml:space="preserve"> (Declaration 2 and 3, Declaration on International Co-operation (1996). </w:t>
      </w:r>
    </w:p>
    <w:p w14:paraId="65708182" w14:textId="77777777" w:rsidR="00AC16B6" w:rsidRPr="005478CB" w:rsidRDefault="00AC16B6" w:rsidP="00AC16B6">
      <w:pPr>
        <w:rPr>
          <w:sz w:val="16"/>
        </w:rPr>
      </w:pPr>
    </w:p>
    <w:p w14:paraId="2825489F" w14:textId="77777777" w:rsidR="00AC16B6" w:rsidRPr="005478CB" w:rsidRDefault="00AC16B6" w:rsidP="00AC16B6">
      <w:pPr>
        <w:rPr>
          <w:sz w:val="16"/>
        </w:rPr>
      </w:pPr>
      <w:r w:rsidRPr="005478CB">
        <w:rPr>
          <w:u w:val="single"/>
        </w:rPr>
        <w:t xml:space="preserve">As to </w:t>
      </w:r>
      <w:r w:rsidRPr="00D74DEE">
        <w:rPr>
          <w:u w:val="single"/>
        </w:rPr>
        <w:t>the allegation that the CHM principle does not bind a withdrawing state from the treaties that incorporate it</w:t>
      </w:r>
      <w:r w:rsidRPr="00D74DEE">
        <w:rPr>
          <w:sz w:val="16"/>
        </w:rPr>
        <w:t xml:space="preserve"> and that it also does not bind any of the Space powers, which does not ratify the Moon Agreement (1979), it must be said that </w:t>
      </w:r>
      <w:r w:rsidRPr="00D74DEE">
        <w:rPr>
          <w:u w:val="single"/>
        </w:rPr>
        <w:t>these submissions again are based on an insufficient premise</w:t>
      </w:r>
      <w:r w:rsidRPr="005478CB">
        <w:rPr>
          <w:u w:val="single"/>
        </w:rPr>
        <w:t>.</w:t>
      </w:r>
      <w:r w:rsidRPr="005478CB">
        <w:rPr>
          <w:sz w:val="16"/>
        </w:rPr>
        <w:t xml:space="preserve"> In any event more and more states have ratified the Moon Agreement (1979) including at least one of the space powers. Furthermore, </w:t>
      </w:r>
      <w:r w:rsidRPr="00D74DEE">
        <w:rPr>
          <w:highlight w:val="yellow"/>
          <w:u w:val="single"/>
        </w:rPr>
        <w:t>the regime of equal access</w:t>
      </w:r>
      <w:r w:rsidRPr="005478CB">
        <w:rPr>
          <w:u w:val="single"/>
        </w:rPr>
        <w:t xml:space="preserve"> to outer space created in the treaties </w:t>
      </w:r>
      <w:r w:rsidRPr="00D74DEE">
        <w:rPr>
          <w:highlight w:val="yellow"/>
          <w:u w:val="single"/>
        </w:rPr>
        <w:t>has become</w:t>
      </w:r>
      <w:r w:rsidRPr="005478CB">
        <w:rPr>
          <w:u w:val="single"/>
        </w:rPr>
        <w:t xml:space="preserve"> part of </w:t>
      </w:r>
      <w:r w:rsidRPr="00D74DEE">
        <w:rPr>
          <w:b/>
          <w:highlight w:val="yellow"/>
          <w:u w:val="single"/>
          <w:bdr w:val="single" w:sz="18" w:space="0" w:color="auto"/>
        </w:rPr>
        <w:t>c</w:t>
      </w:r>
      <w:r w:rsidRPr="005478CB">
        <w:rPr>
          <w:sz w:val="16"/>
        </w:rPr>
        <w:t xml:space="preserve">ustomary </w:t>
      </w:r>
      <w:r w:rsidRPr="00D74DEE">
        <w:rPr>
          <w:b/>
          <w:highlight w:val="yellow"/>
          <w:u w:val="single"/>
          <w:bdr w:val="single" w:sz="18" w:space="0" w:color="auto"/>
        </w:rPr>
        <w:t>i</w:t>
      </w:r>
      <w:r w:rsidRPr="005478CB">
        <w:rPr>
          <w:sz w:val="16"/>
        </w:rPr>
        <w:t xml:space="preserve">nternational </w:t>
      </w:r>
      <w:r w:rsidRPr="00D74DEE">
        <w:rPr>
          <w:b/>
          <w:highlight w:val="yellow"/>
          <w:u w:val="single"/>
          <w:bdr w:val="single" w:sz="18" w:space="0" w:color="auto"/>
        </w:rPr>
        <w:t>l</w:t>
      </w:r>
      <w:r w:rsidRPr="005478CB">
        <w:rPr>
          <w:sz w:val="16"/>
        </w:rPr>
        <w:t xml:space="preserve">aw. </w:t>
      </w:r>
      <w:r w:rsidRPr="00D74DEE">
        <w:rPr>
          <w:highlight w:val="yellow"/>
          <w:u w:val="single"/>
        </w:rPr>
        <w:t>Therefore, a withdrawing party cannot legally gain ownership over what</w:t>
      </w:r>
      <w:r w:rsidRPr="005478CB">
        <w:rPr>
          <w:u w:val="single"/>
        </w:rPr>
        <w:t xml:space="preserve"> in effect </w:t>
      </w:r>
      <w:r w:rsidRPr="00D74DEE">
        <w:rPr>
          <w:highlight w:val="yellow"/>
          <w:u w:val="single"/>
        </w:rPr>
        <w:t xml:space="preserve">belongs to all. </w:t>
      </w:r>
      <w:r w:rsidRPr="009A203A">
        <w:rPr>
          <w:u w:val="single"/>
        </w:rPr>
        <w:t>Just as a party to the Chicago Convention</w:t>
      </w:r>
      <w:r w:rsidRPr="009A203A">
        <w:rPr>
          <w:sz w:val="16"/>
        </w:rPr>
        <w:t xml:space="preserve"> (1944) </w:t>
      </w:r>
      <w:r w:rsidRPr="009A203A">
        <w:rPr>
          <w:u w:val="single"/>
        </w:rPr>
        <w:t xml:space="preserve">cannot by withdrawing from that treaty unsettle the principle of exclusive sovereignty and jurisdiction of states in their airspace; so also cannot any state(s) undermine the status of outer space as the </w:t>
      </w:r>
      <w:r w:rsidRPr="009A203A">
        <w:rPr>
          <w:b/>
          <w:u w:val="single"/>
          <w:bdr w:val="single" w:sz="18" w:space="0" w:color="auto"/>
        </w:rPr>
        <w:t>common heritage</w:t>
      </w:r>
      <w:r w:rsidRPr="009A203A">
        <w:rPr>
          <w:u w:val="single"/>
        </w:rPr>
        <w:t xml:space="preserve"> of mankind by inopportune withdrawal from treaty law</w:t>
      </w:r>
      <w:r w:rsidRPr="005478CB">
        <w:rPr>
          <w:u w:val="single"/>
        </w:rPr>
        <w:t xml:space="preserve"> or opportunistic approach to treaty ratification and accession.</w:t>
      </w:r>
    </w:p>
    <w:p w14:paraId="7966F75D" w14:textId="3DD41FF3" w:rsidR="00A95652" w:rsidRDefault="00370CE8" w:rsidP="00370CE8">
      <w:pPr>
        <w:pStyle w:val="Heading2"/>
      </w:pPr>
      <w:r>
        <w:t>1AR</w:t>
      </w:r>
    </w:p>
    <w:p w14:paraId="10E37994" w14:textId="77777777" w:rsidR="00F77A15" w:rsidRDefault="00F77A15" w:rsidP="00F77A15">
      <w:pPr>
        <w:pStyle w:val="Heading3"/>
      </w:pPr>
      <w:r>
        <w:t>Appropriation allows mining</w:t>
      </w:r>
    </w:p>
    <w:p w14:paraId="01BBD2CC" w14:textId="77777777" w:rsidR="00F77A15" w:rsidRDefault="00F77A15" w:rsidP="00F77A15">
      <w:pPr>
        <w:pStyle w:val="Heading4"/>
      </w:pPr>
      <w:r>
        <w:t xml:space="preserve">No link - the aff still permits private entities to extract resources via asteroid mining. There’s a difference between the appropriation of outer space by private entities and rights to extracted resources. </w:t>
      </w:r>
    </w:p>
    <w:p w14:paraId="1D92A026" w14:textId="77777777" w:rsidR="00F77A15" w:rsidRPr="00C776F4" w:rsidRDefault="00F77A15" w:rsidP="00F77A15">
      <w:pPr>
        <w:rPr>
          <w:rStyle w:val="Style13ptBold"/>
        </w:rPr>
      </w:pPr>
      <w:r w:rsidRPr="00C776F4">
        <w:rPr>
          <w:rStyle w:val="Style13ptBold"/>
        </w:rPr>
        <w:t xml:space="preserve">Wrench 18 </w:t>
      </w:r>
    </w:p>
    <w:p w14:paraId="1D168296" w14:textId="77777777" w:rsidR="00F77A15" w:rsidRPr="00EB4F85" w:rsidRDefault="00F77A15" w:rsidP="00F77A15">
      <w:pPr>
        <w:rPr>
          <w:vertAlign w:val="subscript"/>
        </w:rPr>
      </w:pPr>
      <w:r w:rsidRPr="00C776F4">
        <w:rPr>
          <w:vertAlign w:val="subscript"/>
        </w:rPr>
        <w:t>(John Wrench is an attorney at the Institute for Justice. John grew up outside of Ithaca, New York, and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 ), John G. Wrench, Non-Appropriation, No Problem: The Outer Space Treaty Is Ready for Asteroid Mining, 51 Case W. Res. J. Int'l L. 437 (2019) Available at: https://scholarlycommons.law.case.edu/jil/vol51/iss1/11</w:t>
      </w:r>
    </w:p>
    <w:p w14:paraId="039C887E" w14:textId="77777777" w:rsidR="00F77A15" w:rsidRPr="00D905C7" w:rsidRDefault="00F77A15" w:rsidP="00F77A15">
      <w:pPr>
        <w:rPr>
          <w:sz w:val="8"/>
        </w:rPr>
      </w:pPr>
      <w:r w:rsidRPr="00125B26">
        <w:rPr>
          <w:sz w:val="8"/>
        </w:rPr>
        <w:t xml:space="preserve">II. Legal Regimes Distinguishing Resource Extraction from Appropriation </w:t>
      </w:r>
      <w:r w:rsidRPr="00125B26">
        <w:rPr>
          <w:rStyle w:val="StyleUnderline"/>
        </w:rPr>
        <w:t xml:space="preserve">Although </w:t>
      </w:r>
      <w:r w:rsidRPr="00125B26">
        <w:rPr>
          <w:rStyle w:val="StyleUnderline"/>
          <w:highlight w:val="green"/>
        </w:rPr>
        <w:t>the OST</w:t>
      </w:r>
      <w:r w:rsidRPr="00125B26">
        <w:rPr>
          <w:rStyle w:val="StyleUnderline"/>
        </w:rPr>
        <w:t xml:space="preserve"> does not provide a comprehensive guideline for resource extraction in outer space, its </w:t>
      </w:r>
      <w:r w:rsidRPr="00125B26">
        <w:rPr>
          <w:rStyle w:val="StyleUnderline"/>
          <w:highlight w:val="green"/>
        </w:rPr>
        <w:t>foundational logic provides a</w:t>
      </w:r>
      <w:r w:rsidRPr="00125B26">
        <w:rPr>
          <w:rStyle w:val="StyleUnderline"/>
        </w:rPr>
        <w:t xml:space="preserve"> workable </w:t>
      </w:r>
      <w:r w:rsidRPr="00125B26">
        <w:rPr>
          <w:rStyle w:val="StyleUnderline"/>
          <w:highlight w:val="green"/>
        </w:rPr>
        <w:t>distinction between ownership and use</w:t>
      </w:r>
      <w:r w:rsidRPr="00125B26">
        <w:rPr>
          <w:sz w:val="8"/>
          <w:highlight w:val="green"/>
        </w:rPr>
        <w:t>.</w:t>
      </w:r>
      <w:r w:rsidRPr="00125B26">
        <w:rPr>
          <w:sz w:val="8"/>
        </w:rPr>
        <w:t xml:space="preserve"> </w:t>
      </w:r>
      <w:r w:rsidRPr="00125B26">
        <w:rPr>
          <w:rStyle w:val="StyleUnderline"/>
        </w:rPr>
        <w:t xml:space="preserve">This part explores </w:t>
      </w:r>
      <w:r w:rsidRPr="00125B26">
        <w:rPr>
          <w:rStyle w:val="StyleUnderline"/>
          <w:highlight w:val="green"/>
        </w:rPr>
        <w:t>three property regimes developed under the same fundamental constraints</w:t>
      </w:r>
      <w:r w:rsidRPr="00125B26">
        <w:rPr>
          <w:rStyle w:val="StyleUnderline"/>
        </w:rPr>
        <w:t xml:space="preserve"> as the non-appropriation principle: the United Nations Convention on the Law of the Sea (“</w:t>
      </w:r>
      <w:r w:rsidRPr="00125B26">
        <w:rPr>
          <w:rStyle w:val="StyleUnderline"/>
          <w:highlight w:val="green"/>
        </w:rPr>
        <w:t>UNCLOS</w:t>
      </w:r>
      <w:r w:rsidRPr="00125B26">
        <w:rPr>
          <w:rStyle w:val="StyleUnderline"/>
        </w:rPr>
        <w:t xml:space="preserve">”), </w:t>
      </w:r>
      <w:r w:rsidRPr="00125B26">
        <w:rPr>
          <w:rStyle w:val="StyleUnderline"/>
          <w:highlight w:val="green"/>
        </w:rPr>
        <w:t xml:space="preserve">the Antarctica Treaty </w:t>
      </w:r>
      <w:r w:rsidRPr="00EB4F85">
        <w:rPr>
          <w:rStyle w:val="StyleUnderline"/>
        </w:rPr>
        <w:t>System</w:t>
      </w:r>
      <w:r w:rsidRPr="00125B26">
        <w:rPr>
          <w:rStyle w:val="StyleUnderline"/>
          <w:highlight w:val="green"/>
        </w:rPr>
        <w:t>, and the prior appropriation doctrine</w:t>
      </w:r>
      <w:r w:rsidRPr="00125B26">
        <w:rPr>
          <w:rStyle w:val="StyleUnderline"/>
        </w:rPr>
        <w:t xml:space="preserve"> as applied in United States water law</w:t>
      </w:r>
      <w:r w:rsidRPr="00125B26">
        <w:rPr>
          <w:sz w:val="8"/>
        </w:rPr>
        <w:t xml:space="preserve">.63 </w:t>
      </w:r>
      <w:r w:rsidRPr="00ED7CC4">
        <w:rPr>
          <w:rStyle w:val="StyleUnderline"/>
        </w:rPr>
        <w:t xml:space="preserve">Under each regime, </w:t>
      </w:r>
      <w:r w:rsidRPr="00EB4F85">
        <w:rPr>
          <w:rStyle w:val="StyleUnderline"/>
          <w:highlight w:val="green"/>
        </w:rPr>
        <w:t xml:space="preserve">parties may establish </w:t>
      </w:r>
      <w:r w:rsidRPr="00EB4F85">
        <w:rPr>
          <w:rStyle w:val="StyleUnderline"/>
        </w:rPr>
        <w:t xml:space="preserve">some form of </w:t>
      </w:r>
      <w:r w:rsidRPr="00EB4F85">
        <w:rPr>
          <w:rStyle w:val="StyleUnderline"/>
          <w:highlight w:val="green"/>
        </w:rPr>
        <w:t xml:space="preserve">ownership in extracted resources despite being restricted from claiming sovereignty </w:t>
      </w:r>
      <w:r w:rsidRPr="00EB4F85">
        <w:rPr>
          <w:rStyle w:val="StyleUnderline"/>
        </w:rPr>
        <w:t>over the underlying land</w:t>
      </w:r>
      <w:r w:rsidRPr="00EB4F85">
        <w:rPr>
          <w:sz w:val="8"/>
        </w:rPr>
        <w:t>. Each</w:t>
      </w:r>
      <w:r w:rsidRPr="00125B26">
        <w:rPr>
          <w:sz w:val="8"/>
        </w:rPr>
        <w:t xml:space="preserve"> section includes a brief discussion of the property regime’s history, its major traits and their relationship to the overarching characteristics of the non-appropriation principle. This part further describes how </w:t>
      </w:r>
      <w:r w:rsidRPr="00EB4F85">
        <w:rPr>
          <w:rStyle w:val="StyleUnderline"/>
          <w:highlight w:val="green"/>
        </w:rPr>
        <w:t>each</w:t>
      </w:r>
      <w:r w:rsidRPr="00125B26">
        <w:rPr>
          <w:rStyle w:val="StyleUnderline"/>
        </w:rPr>
        <w:t xml:space="preserve"> property </w:t>
      </w:r>
      <w:r w:rsidRPr="00EB4F85">
        <w:rPr>
          <w:rStyle w:val="StyleUnderline"/>
          <w:highlight w:val="green"/>
        </w:rPr>
        <w:t>regime fits within the non-appropriation principle</w:t>
      </w:r>
      <w:r w:rsidRPr="00560A65">
        <w:rPr>
          <w:rStyle w:val="StyleUnderline"/>
        </w:rPr>
        <w:t xml:space="preserve">’s prohibition on </w:t>
      </w:r>
      <w:r w:rsidRPr="0011057F">
        <w:rPr>
          <w:rStyle w:val="StyleUnderline"/>
        </w:rPr>
        <w:t>claims to land, while prohibiting waste, separating land ownership from rights to extracted resources, enforcing liability for destruction or damage, and establishing a simple regulatory system to manage claims</w:t>
      </w:r>
      <w:r w:rsidRPr="0011057F">
        <w:rPr>
          <w:sz w:val="8"/>
        </w:rPr>
        <w:t>. A. The Law(s) of the Sea: UNCLOS and the Seabed Act International and national maritime laws addressing resource extraction deal with many of the same obstacles present in outer space. Like outer space, “[t]he seabed is rich in minerals…[c]</w:t>
      </w:r>
      <w:proofErr w:type="spellStart"/>
      <w:r w:rsidRPr="0011057F">
        <w:rPr>
          <w:sz w:val="8"/>
        </w:rPr>
        <w:t>ollecting</w:t>
      </w:r>
      <w:proofErr w:type="spellEnd"/>
      <w:r w:rsidRPr="0011057F">
        <w:rPr>
          <w:sz w:val="8"/>
        </w:rPr>
        <w:t xml:space="preserve">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w:t>
      </w:r>
      <w:proofErr w:type="spellStart"/>
      <w:r w:rsidRPr="0011057F">
        <w:rPr>
          <w:sz w:val="8"/>
        </w:rPr>
        <w:t>promot</w:t>
      </w:r>
      <w:proofErr w:type="spellEnd"/>
      <w:r w:rsidRPr="0011057F">
        <w:rPr>
          <w:sz w:val="8"/>
        </w:rPr>
        <w:t>[</w:t>
      </w:r>
      <w:proofErr w:type="spellStart"/>
      <w:r w:rsidRPr="0011057F">
        <w:rPr>
          <w:sz w:val="8"/>
        </w:rPr>
        <w:t>ing</w:t>
      </w:r>
      <w:proofErr w:type="spellEnd"/>
      <w:r w:rsidRPr="0011057F">
        <w:rPr>
          <w:sz w:val="8"/>
        </w:rPr>
        <w:t>] the peaceful uses of the seas and oceans,” and the “efficient utilization” of the resources therein.65 Although international law forms the backbone of seabed mining regulations, individual nations have concurrently developed their own regulations. The foremost international maritime law is</w:t>
      </w:r>
      <w:r w:rsidRPr="00125B26">
        <w:rPr>
          <w:sz w:val="8"/>
        </w:rPr>
        <w:t xml:space="preserve">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 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 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 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 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 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 The laws regulating resource extraction in the sea share major traits with the non-appropriation principle, as UNCLOS and the Seabed Act allow parties to establish property rights in extracted resources without violating the non-appropriation principle. First, under both regimes, parties extract minerals without laying claim to underlying land.89 Secondly, UNCLOS’s requirement for development plans and the Seabed Act’s licensing-system place some pressure on parties to extract resources or forfeit their rights.90 This feature prevents parties from sleeping on a license, thereby encouraging productive use of land. In other words, the licensing system reduces waste and protects against de facto ownership of land resulting from inordinately long periods of occupation. The United States, by adopting both traits from UNCLOS, and voicing its willingness to enter into a robust international regime for resource extraction, indicates support for an international regime reflecting those features. Even if the United States’ framework under the Seabed Act were adopted as a model for resource extraction in space, it comports with the non-appropriation principle. The United States’ conceptual distinction between land ownership and resource extraction is a gauge for whether it would accept a similar arrangement for space law.91 And, while the United States is only one of many members of the international community, it is difficult to conceive of a successful international agreement without the involvement of the major spacefaring nations. B. The Antarctic Treaty System 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 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 The international community originally attempted to establish a legal regime for Antarctica that distinguished between sovereign claims and resource extraction. The Convention on the Regulation of Antarctic Mineral Resource Act (“CRAMRA”) was the first venture to provide a foundation for an international property regime in Antarctica.99 CRAMRA defined, as a means to regulate resource mining, three categories of resource-related activity: “prospecting”, “exploration”, and “development.”100 The Regulatory Committee, one of several institutions established under CRAMRA, was responsible for considering permit applications for the “exploration and development” of mineral resources.101 Unlike exploration and development, prospecting does not require the authorization of any of the institutions.102 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 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 Antarctic resource extraction is currently regulated under the Protocol on Environmental Protection to the Antarctic Treaty, also known as the “Madrid Protocol”.111 Concluded in 1991, the Madrid Protocol prohibits “…[a]</w:t>
      </w:r>
      <w:proofErr w:type="spellStart"/>
      <w:r w:rsidRPr="00125B26">
        <w:rPr>
          <w:sz w:val="8"/>
        </w:rPr>
        <w:t>ny</w:t>
      </w:r>
      <w:proofErr w:type="spellEnd"/>
      <w:r w:rsidRPr="00125B26">
        <w:rPr>
          <w:sz w:val="8"/>
        </w:rPr>
        <w:t xml:space="preserve"> activity relating to mineral resources, other than scientific research…”112 Parties to the Madrid Protocol are able to reconsider the ban on commercial resource mining in 2048 and have reaffirmed the moratorium as recently as 2016.113 Although it was not ultimately adopted, CRAMRA’s negotiation provides insight into the international community’s willingness to create a resource extraction regime starting from a premise that ownership and use are distinct. Although CRAMRA permitted nations to extract resources, extraction explicitly could not amount to ownership of the underlying land.114 From that premise, CRAMRA does not grant property rights to parties who have merely used sensing technologies on the land, requiring more significant labor through activities like drilling or dredging.115 While the Madrid Protocol removes commercial resource extraction as an option, it allows nations to extract scientific samples without requiring—or permitting—claims of sovereignty.116 Because the Madrid Protocol “neither </w:t>
      </w:r>
      <w:proofErr w:type="spellStart"/>
      <w:r w:rsidRPr="00125B26">
        <w:rPr>
          <w:sz w:val="8"/>
        </w:rPr>
        <w:t>modif</w:t>
      </w:r>
      <w:proofErr w:type="spellEnd"/>
      <w:r w:rsidRPr="00125B26">
        <w:rPr>
          <w:sz w:val="8"/>
        </w:rPr>
        <w:t>[</w:t>
      </w:r>
      <w:proofErr w:type="spellStart"/>
      <w:r w:rsidRPr="00125B26">
        <w:rPr>
          <w:sz w:val="8"/>
        </w:rPr>
        <w:t>ies</w:t>
      </w:r>
      <w:proofErr w:type="spellEnd"/>
      <w:r w:rsidRPr="00125B26">
        <w:rPr>
          <w:sz w:val="8"/>
        </w:rPr>
        <w:t>]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 C. The Prior Appropriation Doctrine The prior appropriation doctrine is a system developed in the American West to simplify miners’ water claims, granting rights to use the water to whoever made beneficial use of it first.119 The prior appropriation doctrine is useful for analyzing the law of outer space in both functional and abstract ways. First, scientists expect that water will be necessary for creating fuel and breathable air in outer space.120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 The prior appropriation doctrine grew out of the chaos and grit that embodied the mining rush to the Western United States.124 The unpredictable availability of water, combined with the need for a simple adjudicative system, led early miners and farmers to adopt an “intuitive common sense” system of rules to resolve water claims.125 Essentially, the first claimant to make actual beneficial use of the water has senior rights to later users.126 Claimants do not own the land, however, but rather the right to use the water.127 Consequently, claimants may transfer their rights to the use but the public ultimately owns the water.128 Each of these features is explored below. 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 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w:t>
      </w:r>
      <w:proofErr w:type="spellStart"/>
      <w:r w:rsidRPr="00125B26">
        <w:rPr>
          <w:sz w:val="8"/>
        </w:rPr>
        <w:t>antispeculation</w:t>
      </w:r>
      <w:proofErr w:type="spellEnd"/>
      <w:r w:rsidRPr="00125B26">
        <w:rPr>
          <w:sz w:val="8"/>
        </w:rPr>
        <w:t xml:space="preserve">” is derived from the era’s intensely anti-monopoly sentiment, favoring the distribution of water rights to those who could make actual use of the land.134 Therefore, claimants must define the location and expected scope of their use to establish or transfer rights.135 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 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 …[T]he state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w:t>
      </w:r>
      <w:proofErr w:type="spellStart"/>
      <w:r w:rsidRPr="00125B26">
        <w:rPr>
          <w:sz w:val="8"/>
        </w:rPr>
        <w:t>parens</w:t>
      </w:r>
      <w:proofErr w:type="spellEnd"/>
      <w:r w:rsidRPr="00125B26">
        <w:rPr>
          <w:sz w:val="8"/>
        </w:rPr>
        <w:t xml:space="preserve"> patriae capacity and maintaining the use regimen on the river system; and fourth, the promotion of efficiency and prudence of the kind expected of a trustee.147 The prior appropriation doctrine serves as a unique example for space law because of how it conceptualizes land ownership. Underlying land is available for use not because it is “unowned,” but because it is owned by a community who has the right to make productive use of it.148 Because the community owns the land, claimants have an obligation to use the land properly and the government is responsible for stewardship.149 This framing fits neatly with proponents of the idea that outer space is collectively “owned” by the international community. Regardless, stewardship and government ownership do not necessarily displace the potential for productive use. Parties do not violate the non-appropriation principle simply by extracting—or as here, diverting—resources from the land. At no point does extraction equate to a sovereign claim over the land.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in resources independent from land-ownership, while promoting beneficial use. Conclusion </w:t>
      </w:r>
      <w:r w:rsidRPr="0072232D">
        <w:rPr>
          <w:rStyle w:val="StyleUnderline"/>
        </w:rPr>
        <w:t>The non-appropriation doctrine restricts parties from making sovereign claims over underlying land</w:t>
      </w:r>
      <w:r w:rsidRPr="00125B26">
        <w:rPr>
          <w:sz w:val="8"/>
        </w:rPr>
        <w:t xml:space="preserve">—the same restriction embedded in each of previous section’s legal </w:t>
      </w:r>
      <w:r w:rsidRPr="00560A65">
        <w:rPr>
          <w:sz w:val="8"/>
        </w:rPr>
        <w:t xml:space="preserve">regimes. </w:t>
      </w:r>
      <w:r w:rsidRPr="00560A65">
        <w:rPr>
          <w:rStyle w:val="StyleUnderline"/>
        </w:rPr>
        <w:t xml:space="preserve">Without violating the </w:t>
      </w:r>
      <w:proofErr w:type="spellStart"/>
      <w:r w:rsidRPr="00560A65">
        <w:rPr>
          <w:rStyle w:val="StyleUnderline"/>
        </w:rPr>
        <w:t>nonappropriation</w:t>
      </w:r>
      <w:proofErr w:type="spellEnd"/>
      <w:r w:rsidRPr="00560A65">
        <w:rPr>
          <w:rStyle w:val="StyleUnderline"/>
        </w:rPr>
        <w:t xml:space="preserve"> principle, those regimes grant parties the right to extract resources from land they do not own, transfer that right, and limit wasteful use</w:t>
      </w:r>
      <w:r w:rsidRPr="00125B26">
        <w:rPr>
          <w:sz w:val="8"/>
        </w:rPr>
        <w:t xml:space="preserve">. </w:t>
      </w:r>
      <w:r w:rsidRPr="0072232D">
        <w:rPr>
          <w:rStyle w:val="StyleUnderline"/>
        </w:rPr>
        <w:t xml:space="preserve">Each system similarly vests an entity with the authority to regulate and enforce </w:t>
      </w:r>
      <w:r w:rsidRPr="0011057F">
        <w:rPr>
          <w:rStyle w:val="StyleUnderline"/>
        </w:rPr>
        <w:t>those rules</w:t>
      </w:r>
      <w:r w:rsidRPr="0011057F">
        <w:rPr>
          <w:sz w:val="8"/>
        </w:rPr>
        <w:t xml:space="preserve">. With some tailoring, </w:t>
      </w:r>
      <w:r w:rsidRPr="0011057F">
        <w:rPr>
          <w:rStyle w:val="StyleUnderline"/>
        </w:rPr>
        <w:t>those rules could graft onto the uniqueness of outer space resource extraction</w:t>
      </w:r>
      <w:r w:rsidRPr="0011057F">
        <w:rPr>
          <w:sz w:val="8"/>
        </w:rPr>
        <w:t>. The property regimes explored in Part II do not provide answers for all claims likely to arise in cases involving outer space resource extraction. One looming issue is that some attempts at resource extraction are bound to straddle the line between use and sovereign claims over land. For example, in instances where parties continually seek extensions on mining permits (to the exclusion of others) or take blatant steps to unreasonably exclude other parties from nearby locations.</w:t>
      </w:r>
      <w:r w:rsidRPr="00125B26">
        <w:rPr>
          <w:sz w:val="8"/>
        </w:rPr>
        <w:t xml:space="preserve"> </w:t>
      </w:r>
      <w:r w:rsidRPr="0072232D">
        <w:rPr>
          <w:rStyle w:val="StyleUnderline"/>
        </w:rPr>
        <w:t>Those seeking to preserve the line between use and ownership would be wise to police it.</w:t>
      </w:r>
      <w:r w:rsidRPr="00125B26">
        <w:rPr>
          <w:sz w:val="8"/>
        </w:rPr>
        <w:t xml:space="preserve"> Answers to these granular regulatory questions will require some regulatory flexibility, but </w:t>
      </w:r>
      <w:r w:rsidRPr="0072232D">
        <w:rPr>
          <w:rStyle w:val="StyleUnderline"/>
        </w:rPr>
        <w:t>these issues are only different in scale from those addressed by our existing property regimes</w:t>
      </w:r>
      <w:r w:rsidRPr="00125B26">
        <w:rPr>
          <w:sz w:val="8"/>
        </w:rPr>
        <w:t xml:space="preserve">. At least one author explicitly criticizes what they describe as attempts to “merely superimpose an earth-based system of rules and regulations on the realm of space.”151 This reasoning is rooted in the observation that Antarctica and the high seas are property regimes “inexorably…linked to the Earth itself,” reflecting the idea that “a landowner has dominion from the depths of the Earth to the stars above.”152 This is a curious observation, as the laws governing the seas and Antarctica conceive of land ownership as separate from </w:t>
      </w:r>
      <w:proofErr w:type="spellStart"/>
      <w:r w:rsidRPr="00125B26">
        <w:rPr>
          <w:sz w:val="8"/>
        </w:rPr>
        <w:t>nonwasteful</w:t>
      </w:r>
      <w:proofErr w:type="spellEnd"/>
      <w:r w:rsidRPr="00125B26">
        <w:rPr>
          <w:sz w:val="8"/>
        </w:rPr>
        <w:t xml:space="preserve"> use of that land. In fact, </w:t>
      </w:r>
      <w:r w:rsidRPr="00125B26">
        <w:rPr>
          <w:rStyle w:val="StyleUnderline"/>
          <w:highlight w:val="green"/>
        </w:rPr>
        <w:t>UNCLOS, CRAMRA, and the prior appropriation doctrine all distinguish between land ownership and resource extraction</w:t>
      </w:r>
      <w:r w:rsidRPr="00125B26">
        <w:rPr>
          <w:sz w:val="8"/>
        </w:rPr>
        <w:t xml:space="preserve">. Existing property regimes reflect attempts to balance a universal set of competing demands—specifically, issues of cost and benefit. Policy-makers should be encouraged to innovate effective rules for outer space resource extraction, but our legal system reflects fundamentally human issues that are here to stay. Regardless of analogous regimes, the OST’s language reflects a consciousness of these issues. </w:t>
      </w:r>
      <w:r w:rsidRPr="0072232D">
        <w:rPr>
          <w:rStyle w:val="StyleUnderline"/>
        </w:rPr>
        <w:t xml:space="preserve">Looking to earth-based property regimes is not merely a “misdirected” or “convoluted” attempt to avoid applying the </w:t>
      </w:r>
      <w:proofErr w:type="spellStart"/>
      <w:r w:rsidRPr="0072232D">
        <w:rPr>
          <w:rStyle w:val="StyleUnderline"/>
        </w:rPr>
        <w:t>nonappropriation</w:t>
      </w:r>
      <w:proofErr w:type="spellEnd"/>
      <w:r w:rsidRPr="0072232D">
        <w:rPr>
          <w:rStyle w:val="StyleUnderline"/>
        </w:rPr>
        <w:t xml:space="preserve"> principle</w:t>
      </w:r>
      <w:r w:rsidRPr="00125B26">
        <w:rPr>
          <w:sz w:val="8"/>
        </w:rPr>
        <w:t xml:space="preserve">.153 Rather, </w:t>
      </w:r>
      <w:r w:rsidRPr="0072232D">
        <w:rPr>
          <w:rStyle w:val="StyleUnderline"/>
        </w:rPr>
        <w:t xml:space="preserve">parties to the OST should adhere to the non-appropriation </w:t>
      </w:r>
      <w:r w:rsidRPr="0011057F">
        <w:rPr>
          <w:rStyle w:val="StyleUnderline"/>
        </w:rPr>
        <w:t>principle</w:t>
      </w:r>
      <w:r w:rsidRPr="0011057F">
        <w:rPr>
          <w:sz w:val="8"/>
        </w:rPr>
        <w:t xml:space="preserve">. In its current form, </w:t>
      </w:r>
      <w:r w:rsidRPr="0011057F">
        <w:rPr>
          <w:rStyle w:val="StyleUnderline"/>
        </w:rPr>
        <w:t>the OST is flexible enough to permit nuanced and useful developments in space law; it does not need to be re-tooled to be amenable to outer space resource extraction</w:t>
      </w:r>
      <w:r w:rsidRPr="0011057F">
        <w:rPr>
          <w:sz w:val="8"/>
        </w:rPr>
        <w:t xml:space="preserve">. Consequently, </w:t>
      </w:r>
      <w:r w:rsidRPr="0011057F">
        <w:rPr>
          <w:rStyle w:val="StyleUnderline"/>
        </w:rPr>
        <w:t>the non-appropriation principle should not be interpreted as a death-knell for resource extraction, but a functional starting point permitting a robust system of rights and responsibilities</w:t>
      </w:r>
      <w:r w:rsidRPr="0011057F">
        <w:rPr>
          <w:sz w:val="8"/>
        </w:rPr>
        <w:t>. This Note does not support the re-packaging of an existing property</w:t>
      </w:r>
      <w:r w:rsidRPr="00125B26">
        <w:rPr>
          <w:sz w:val="8"/>
        </w:rPr>
        <w:t xml:space="preserve"> regime for use in space law. Rather, that existing property regimes, discussed in Part II, begin from the same premise as the </w:t>
      </w:r>
      <w:proofErr w:type="spellStart"/>
      <w:r w:rsidRPr="00125B26">
        <w:rPr>
          <w:sz w:val="8"/>
        </w:rPr>
        <w:t>nonappropriation</w:t>
      </w:r>
      <w:proofErr w:type="spellEnd"/>
      <w:r w:rsidRPr="00125B26">
        <w:rPr>
          <w:sz w:val="8"/>
        </w:rPr>
        <w:t xml:space="preserve"> principle. </w:t>
      </w:r>
      <w:r w:rsidRPr="0072232D">
        <w:rPr>
          <w:rStyle w:val="StyleUnderline"/>
        </w:rPr>
        <w:t>Those property regimes are therefore useful for determining whether there is a place for resource extraction within a system that bans sovereign claims</w:t>
      </w:r>
      <w:r w:rsidRPr="00125B26">
        <w:rPr>
          <w:sz w:val="8"/>
        </w:rPr>
        <w:t xml:space="preserve">. While this Note does not explore what a regulatory system for outer space resource extraction should include, the first step in that process is to clear away doubts concerning the non-appropriation principle. </w:t>
      </w:r>
      <w:r w:rsidRPr="0072232D">
        <w:rPr>
          <w:rStyle w:val="StyleUnderline"/>
        </w:rPr>
        <w:t>There are</w:t>
      </w:r>
      <w:r w:rsidRPr="00125B26">
        <w:rPr>
          <w:sz w:val="8"/>
        </w:rPr>
        <w:t xml:space="preserve">, as other legal regimes show, </w:t>
      </w:r>
      <w:r w:rsidRPr="0072232D">
        <w:rPr>
          <w:rStyle w:val="StyleUnderline"/>
        </w:rPr>
        <w:t>distinctions between land ownership and use</w:t>
      </w:r>
      <w:r w:rsidRPr="00125B26">
        <w:rPr>
          <w:sz w:val="8"/>
        </w:rPr>
        <w:t xml:space="preserve">. Because extraction falls into the latter category, it alone should not bar the future plans of businesses like Planetary Resources and Deep Space Industries. </w:t>
      </w:r>
    </w:p>
    <w:p w14:paraId="0DDA75BD" w14:textId="77777777" w:rsidR="00F77A15" w:rsidRPr="00F77A15" w:rsidRDefault="00F77A15" w:rsidP="00F77A15"/>
    <w:p w14:paraId="7D4C0029" w14:textId="77777777" w:rsidR="00370CE8" w:rsidRDefault="00370CE8" w:rsidP="00370CE8">
      <w:pPr>
        <w:pStyle w:val="Heading2"/>
      </w:pPr>
      <w:r>
        <w:t xml:space="preserve">A2 Mining </w:t>
      </w:r>
    </w:p>
    <w:p w14:paraId="67AF252B" w14:textId="77777777" w:rsidR="00370CE8" w:rsidRDefault="00370CE8" w:rsidP="00370CE8">
      <w:pPr>
        <w:pStyle w:val="Heading4"/>
      </w:pPr>
      <w:r>
        <w:t xml:space="preserve">TURN- CHP solves mining better- </w:t>
      </w:r>
    </w:p>
    <w:p w14:paraId="4531E1A0" w14:textId="77777777" w:rsidR="00370CE8" w:rsidRDefault="00370CE8" w:rsidP="00370CE8">
      <w:pPr>
        <w:pStyle w:val="Heading4"/>
      </w:pPr>
      <w:r>
        <w:t xml:space="preserve">(A) </w:t>
      </w:r>
      <w:r w:rsidRPr="001F37BE">
        <w:rPr>
          <w:u w:val="single"/>
        </w:rPr>
        <w:t>Duplication</w:t>
      </w:r>
      <w:r>
        <w:t xml:space="preserve">- Private ventures result in </w:t>
      </w:r>
      <w:r w:rsidRPr="001F37BE">
        <w:rPr>
          <w:u w:val="single"/>
        </w:rPr>
        <w:t>wasted efforts</w:t>
      </w:r>
      <w:r>
        <w:t xml:space="preserve"> to develop and deploy resources- CHP better for sharing methods and efforts among countries</w:t>
      </w:r>
    </w:p>
    <w:p w14:paraId="25A98C65" w14:textId="77777777" w:rsidR="00370CE8" w:rsidRDefault="00370CE8" w:rsidP="00370CE8">
      <w:pPr>
        <w:pStyle w:val="Heading4"/>
      </w:pPr>
      <w:r>
        <w:t xml:space="preserve">(B) </w:t>
      </w:r>
      <w:r w:rsidRPr="001F37BE">
        <w:rPr>
          <w:u w:val="single"/>
        </w:rPr>
        <w:t>Racing</w:t>
      </w:r>
      <w:r>
        <w:t xml:space="preserve">- private appropriation results in </w:t>
      </w:r>
      <w:r w:rsidRPr="001F37BE">
        <w:rPr>
          <w:u w:val="single"/>
        </w:rPr>
        <w:t>inefficient</w:t>
      </w:r>
      <w:r>
        <w:t xml:space="preserve"> “</w:t>
      </w:r>
      <w:r w:rsidRPr="001F37BE">
        <w:rPr>
          <w:u w:val="single"/>
        </w:rPr>
        <w:t>get-it-while-you can</w:t>
      </w:r>
      <w:r>
        <w:t xml:space="preserve">” activities </w:t>
      </w:r>
    </w:p>
    <w:p w14:paraId="747BCD4A" w14:textId="77777777" w:rsidR="00370CE8" w:rsidRDefault="00370CE8" w:rsidP="00370CE8">
      <w:pPr>
        <w:pStyle w:val="Heading4"/>
      </w:pPr>
      <w:r>
        <w:t xml:space="preserve">(C) </w:t>
      </w:r>
      <w:r w:rsidRPr="001F37BE">
        <w:rPr>
          <w:u w:val="single"/>
        </w:rPr>
        <w:t>Funding</w:t>
      </w:r>
      <w:r>
        <w:t xml:space="preserve">- CHP creates incentives to finance mining ventures </w:t>
      </w:r>
    </w:p>
    <w:p w14:paraId="4C7F7E7A" w14:textId="77777777" w:rsidR="00370CE8" w:rsidRDefault="00370CE8" w:rsidP="00370CE8">
      <w:pPr>
        <w:pStyle w:val="Heading4"/>
      </w:pPr>
      <w:r>
        <w:t xml:space="preserve">That’s all 1AC Raclin </w:t>
      </w:r>
    </w:p>
    <w:p w14:paraId="5223EC0E" w14:textId="77777777" w:rsidR="00370CE8" w:rsidRDefault="00370CE8" w:rsidP="00370CE8">
      <w:pPr>
        <w:pStyle w:val="Heading4"/>
      </w:pPr>
      <w:r>
        <w:t xml:space="preserve">2. TURN- private appropriation causes </w:t>
      </w:r>
      <w:r w:rsidRPr="00557B04">
        <w:rPr>
          <w:u w:val="single"/>
        </w:rPr>
        <w:t>dangerous</w:t>
      </w:r>
      <w:r>
        <w:t xml:space="preserve"> space mining and </w:t>
      </w:r>
      <w:r>
        <w:rPr>
          <w:u w:val="single"/>
        </w:rPr>
        <w:t>deregulation</w:t>
      </w:r>
      <w:r>
        <w:t xml:space="preserve"> globally </w:t>
      </w:r>
    </w:p>
    <w:p w14:paraId="4723B7D7" w14:textId="77777777" w:rsidR="00370CE8" w:rsidRPr="00C853D2" w:rsidRDefault="00370CE8" w:rsidP="00370CE8"/>
    <w:p w14:paraId="40509C61" w14:textId="77777777" w:rsidR="00370CE8" w:rsidRDefault="00370CE8" w:rsidP="00370CE8">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w:t>
      </w:r>
      <w:hyperlink r:id="rId9" w:history="1">
        <w:r w:rsidRPr="002767DA">
          <w:rPr>
            <w:rStyle w:val="Hyperlink"/>
          </w:rPr>
          <w:t>https://singularityhub.com/2020/10/12/the-us-is-trying-to-hijack-space-mining-and-there-could-be-disastrous-consequences/</w:t>
        </w:r>
      </w:hyperlink>
    </w:p>
    <w:p w14:paraId="6F8C16F1" w14:textId="77777777" w:rsidR="00370CE8" w:rsidRDefault="00370CE8" w:rsidP="00370CE8"/>
    <w:p w14:paraId="6C59165B" w14:textId="77777777" w:rsidR="00370CE8" w:rsidRPr="00DF65BB" w:rsidRDefault="00370CE8" w:rsidP="00370CE8">
      <w:pPr>
        <w:rPr>
          <w:u w:val="single"/>
        </w:rPr>
      </w:pPr>
      <w:r w:rsidRPr="00364AB4">
        <w:rPr>
          <w:sz w:val="14"/>
        </w:rPr>
        <w:t xml:space="preserve">Exploiting the resources of outer space might be key to the future expansion of the human species. But </w:t>
      </w:r>
      <w:r w:rsidRPr="00883459">
        <w:rPr>
          <w:rStyle w:val="StyleUnderline"/>
        </w:rPr>
        <w:t xml:space="preserve">researchers argue that </w:t>
      </w:r>
      <w:r w:rsidRPr="00557B04">
        <w:rPr>
          <w:rStyle w:val="StyleUnderline"/>
          <w:highlight w:val="green"/>
        </w:rPr>
        <w:t xml:space="preserve">the US is trying to skew the game in its favor, </w:t>
      </w:r>
      <w:r w:rsidRPr="00557B04">
        <w:rPr>
          <w:rStyle w:val="Emphasis"/>
          <w:highlight w:val="gree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557B04">
        <w:rPr>
          <w:rStyle w:val="StyleUnderline"/>
          <w:highlight w:val="green"/>
        </w:rPr>
        <w:t xml:space="preserve">recent policy moves </w:t>
      </w:r>
      <w:r w:rsidRPr="00883459">
        <w:rPr>
          <w:rStyle w:val="StyleUnderline"/>
        </w:rPr>
        <w:t xml:space="preserve">by the US </w:t>
      </w:r>
      <w:r w:rsidRPr="00557B04">
        <w:rPr>
          <w:rStyle w:val="StyleUnderline"/>
          <w:highlight w:val="green"/>
        </w:rPr>
        <w:t xml:space="preserve">are part of a concerted effort to refocus </w:t>
      </w:r>
      <w:r w:rsidRPr="00883459">
        <w:rPr>
          <w:rStyle w:val="StyleUnderline"/>
        </w:rPr>
        <w:t xml:space="preserve">international space </w:t>
      </w:r>
      <w:r w:rsidRPr="00557B04">
        <w:rPr>
          <w:rStyle w:val="StyleUnderline"/>
          <w:highlight w:val="green"/>
        </w:rPr>
        <w:t>cooperation</w:t>
      </w:r>
      <w:r w:rsidRPr="00557B04">
        <w:rPr>
          <w:sz w:val="14"/>
          <w:highlight w:val="green"/>
        </w:rPr>
        <w:t xml:space="preserve"> </w:t>
      </w:r>
      <w:r w:rsidRPr="00557B04">
        <w:rPr>
          <w:rStyle w:val="Emphasis"/>
          <w:highlight w:val="green"/>
        </w:rPr>
        <w:t xml:space="preserve">towards short-term commercial interests, </w:t>
      </w:r>
      <w:r w:rsidRPr="00883459">
        <w:rPr>
          <w:rStyle w:val="Emphasis"/>
        </w:rPr>
        <w:t xml:space="preserve">which could precipitate </w:t>
      </w:r>
      <w:r w:rsidRPr="00557B04">
        <w:rPr>
          <w:rStyle w:val="Emphasis"/>
          <w:highlight w:val="green"/>
        </w:rPr>
        <w:t>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557B04">
        <w:rPr>
          <w:rStyle w:val="StyleUnderline"/>
          <w:highlight w:val="green"/>
        </w:rPr>
        <w:t xml:space="preserve">space mining could result in the destruction </w:t>
      </w:r>
      <w:r w:rsidRPr="00883459">
        <w:rPr>
          <w:rStyle w:val="StyleUnderline"/>
        </w:rPr>
        <w:t xml:space="preserve">of deposits that could hold </w:t>
      </w:r>
      <w:r w:rsidRPr="00557B04">
        <w:rPr>
          <w:rStyle w:val="StyleUnderline"/>
          <w:highlight w:val="green"/>
        </w:rPr>
        <w:t>invaluable scientific information</w:t>
      </w:r>
      <w:r w:rsidRPr="00557B04">
        <w:rPr>
          <w:sz w:val="14"/>
          <w:highlight w:val="green"/>
        </w:rPr>
        <w:t xml:space="preserve">. </w:t>
      </w:r>
      <w:r w:rsidRPr="00883459">
        <w:rPr>
          <w:rStyle w:val="Emphasis"/>
        </w:rPr>
        <w:t xml:space="preserve">It could also </w:t>
      </w:r>
      <w:r w:rsidRPr="00557B04">
        <w:rPr>
          <w:rStyle w:val="Emphasis"/>
          <w:highlight w:val="green"/>
        </w:rPr>
        <w:t xml:space="preserve">kick up dangerous amounts of lunar dust that can cause serious damage to space vehicles, increase </w:t>
      </w:r>
      <w:r w:rsidRPr="00883459">
        <w:rPr>
          <w:rStyle w:val="Emphasis"/>
        </w:rPr>
        <w:t xml:space="preserve">the amount of </w:t>
      </w:r>
      <w:r w:rsidRPr="00557B04">
        <w:rPr>
          <w:rStyle w:val="Emphasis"/>
          <w:highlight w:val="green"/>
        </w:rPr>
        <w:t xml:space="preserve">space debris, or in a worst-case scenario, create meteorites that </w:t>
      </w:r>
      <w:r w:rsidRPr="00883459">
        <w:rPr>
          <w:rStyle w:val="Emphasis"/>
          <w:highlight w:val="green"/>
        </w:rPr>
        <w:t>could threaten satellites o</w:t>
      </w:r>
      <w:r w:rsidRPr="00883459">
        <w:rPr>
          <w:rStyle w:val="Emphasis"/>
        </w:rPr>
        <w:t xml:space="preserve">r even impact </w:t>
      </w:r>
      <w:r w:rsidRPr="00557B04">
        <w:rPr>
          <w:rStyle w:val="Emphasis"/>
          <w:highlight w:val="green"/>
        </w:rPr>
        <w:t xml:space="preserve">Earth. </w:t>
      </w:r>
      <w:r w:rsidRPr="00557B04">
        <w:rPr>
          <w:rStyle w:val="StyleUnderline"/>
          <w:highlight w:val="green"/>
        </w:rPr>
        <w:t xml:space="preserve">By eschewing a multilateral approach </w:t>
      </w:r>
      <w:r w:rsidRPr="00883459">
        <w:rPr>
          <w:rStyle w:val="StyleUnderline"/>
        </w:rPr>
        <w:t>to setting space policy</w:t>
      </w:r>
      <w:r w:rsidRPr="00883459">
        <w:rPr>
          <w:sz w:val="14"/>
        </w:rPr>
        <w:t>,</w:t>
      </w:r>
      <w:r w:rsidRPr="00557B04">
        <w:rPr>
          <w:sz w:val="14"/>
          <w:highlight w:val="green"/>
        </w:rPr>
        <w:t xml:space="preserve"> </w:t>
      </w:r>
      <w:r w:rsidRPr="00557B04">
        <w:rPr>
          <w:rStyle w:val="Emphasis"/>
          <w:highlight w:val="green"/>
        </w:rPr>
        <w:t>the US also opens the door to a free-for-all where every country makes up its own rule</w:t>
      </w:r>
      <w:r w:rsidRPr="00557B04">
        <w:rPr>
          <w:sz w:val="14"/>
          <w:highlight w:val="green"/>
        </w:rPr>
        <w:t>s</w:t>
      </w:r>
      <w:r w:rsidRPr="00364AB4">
        <w:rPr>
          <w:sz w:val="14"/>
        </w:rPr>
        <w:t xml:space="preserve">. Russia is highly critical of the Artemis Accords process and China appears to be frozen out of it, suggesting that two major space powers will not be bound by the new rules. </w:t>
      </w:r>
      <w:r w:rsidRPr="00883459">
        <w:rPr>
          <w:rStyle w:val="Emphasis"/>
        </w:rPr>
        <w:t>That potentially sets the scene for a race to the bottom</w:t>
      </w:r>
      <w:r w:rsidRPr="00883459">
        <w:rPr>
          <w:rStyle w:val="StyleUnderline"/>
        </w:rPr>
        <w:t>, where countries compete to set the laxest rules for space mining to attract investment</w:t>
      </w:r>
      <w:r w:rsidRPr="00883459">
        <w:rPr>
          <w:sz w:val="14"/>
        </w:rPr>
        <w:t xml:space="preserve">. </w:t>
      </w:r>
      <w:r w:rsidRPr="00883459">
        <w:rPr>
          <w:rStyle w:val="StyleUnderline"/>
        </w:rPr>
        <w:t>The authors call on other nations to speak up and attempt to set rules through the UN Committee on the Peaceful Uses of Outer Space</w:t>
      </w:r>
      <w:r w:rsidRPr="00883459">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883459">
        <w:rPr>
          <w:rStyle w:val="StyleUnderline"/>
        </w:rPr>
        <w:t>Boley</w:t>
      </w:r>
      <w:proofErr w:type="spellEnd"/>
      <w:r w:rsidRPr="00883459">
        <w:rPr>
          <w:rStyle w:val="StyleUnderline"/>
        </w:rPr>
        <w:t xml:space="preserve"> and Byers admit that if this went ahead and was not protested by other nations, </w:t>
      </w:r>
      <w:r w:rsidRPr="00883459">
        <w:rPr>
          <w:rStyle w:val="Emphasis"/>
        </w:rPr>
        <w:t xml:space="preserve">it could set </w:t>
      </w:r>
      <w:r w:rsidRPr="00557B04">
        <w:rPr>
          <w:rStyle w:val="Emphasis"/>
          <w:highlight w:val="green"/>
        </w:rPr>
        <w:t>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30BB962C" w14:textId="77777777" w:rsidR="00370CE8" w:rsidRDefault="00370CE8" w:rsidP="00370CE8">
      <w:pPr>
        <w:pStyle w:val="Heading4"/>
      </w:pPr>
      <w:r>
        <w:t xml:space="preserve">That causes </w:t>
      </w:r>
      <w:proofErr w:type="spellStart"/>
      <w:r>
        <w:t>causes</w:t>
      </w:r>
      <w:proofErr w:type="spellEnd"/>
      <w:r>
        <w:t xml:space="preserve"> space debris </w:t>
      </w:r>
    </w:p>
    <w:p w14:paraId="277CEC3B" w14:textId="77777777" w:rsidR="00370CE8" w:rsidRDefault="00370CE8" w:rsidP="00370CE8">
      <w:proofErr w:type="spellStart"/>
      <w:r w:rsidRPr="004940AA">
        <w:rPr>
          <w:rStyle w:val="Style13ptBold"/>
        </w:rPr>
        <w:t>Scoles</w:t>
      </w:r>
      <w:proofErr w:type="spellEnd"/>
      <w:r w:rsidRPr="004940AA">
        <w:rPr>
          <w:rStyle w:val="Style13ptBold"/>
        </w:rPr>
        <w:t>, 15</w:t>
      </w:r>
      <w:r>
        <w:t xml:space="preserve"> -- Reporter at New Scientist </w:t>
      </w:r>
    </w:p>
    <w:p w14:paraId="7E7F4987" w14:textId="77777777" w:rsidR="00370CE8" w:rsidRDefault="00370CE8" w:rsidP="00370CE8">
      <w:r>
        <w:t>[Sarah, "Dust from asteroid mining spells danger for satellites," New Scientist, 5-27-15, https://www.newscientist.com/article/mg22630235-100-dust-from-asteroid-mining-spells-danger-for-satellites/, accessed 6-25-21]</w:t>
      </w:r>
    </w:p>
    <w:p w14:paraId="7434C5CA" w14:textId="77777777" w:rsidR="00370CE8" w:rsidRDefault="00370CE8" w:rsidP="00370CE8"/>
    <w:p w14:paraId="2794B911" w14:textId="77777777" w:rsidR="00370CE8" w:rsidRPr="00DF65BB" w:rsidRDefault="00370CE8" w:rsidP="00370CE8">
      <w:pPr>
        <w:rPr>
          <w:b/>
          <w:iCs/>
          <w:u w:val="single"/>
          <w:bdr w:val="single" w:sz="8" w:space="0" w:color="auto"/>
        </w:rPr>
      </w:pPr>
      <w:r w:rsidRPr="00557B04">
        <w:rPr>
          <w:sz w:val="12"/>
        </w:rPr>
        <w:t xml:space="preserve">IF THE gold mine is too far from home, why not move it nearby? It sounds like a fantasy, but would-be </w:t>
      </w:r>
      <w:r w:rsidRPr="00557B04">
        <w:rPr>
          <w:rStyle w:val="StyleUnderline"/>
          <w:highlight w:val="green"/>
        </w:rPr>
        <w:t>miners</w:t>
      </w:r>
      <w:r w:rsidRPr="004940AA">
        <w:rPr>
          <w:rStyle w:val="StyleUnderline"/>
        </w:rPr>
        <w:t xml:space="preserve"> are</w:t>
      </w:r>
      <w:r w:rsidRPr="00557B04">
        <w:rPr>
          <w:sz w:val="12"/>
        </w:rPr>
        <w:t xml:space="preserve"> already </w:t>
      </w:r>
      <w:r w:rsidRPr="004940AA">
        <w:rPr>
          <w:rStyle w:val="StyleUnderline"/>
        </w:rPr>
        <w:t>dreaming up ways to drag resource-rich space rocks closer to home</w:t>
      </w:r>
      <w:r w:rsidRPr="00557B04">
        <w:rPr>
          <w:sz w:val="12"/>
        </w:rPr>
        <w:t xml:space="preserve">. Trouble is, </w:t>
      </w:r>
      <w:r w:rsidRPr="004940AA">
        <w:rPr>
          <w:rStyle w:val="StyleUnderline"/>
        </w:rPr>
        <w:t xml:space="preserve">that </w:t>
      </w:r>
      <w:r w:rsidRPr="00557B04">
        <w:rPr>
          <w:rStyle w:val="StyleUnderline"/>
          <w:highlight w:val="green"/>
        </w:rPr>
        <w:t xml:space="preserve">could </w:t>
      </w:r>
      <w:r w:rsidRPr="00557B04">
        <w:rPr>
          <w:rStyle w:val="Emphasis"/>
          <w:highlight w:val="green"/>
        </w:rPr>
        <w:t>threaten</w:t>
      </w:r>
      <w:r w:rsidRPr="004940AA">
        <w:rPr>
          <w:rStyle w:val="StyleUnderline"/>
        </w:rPr>
        <w:t xml:space="preserve"> the web of </w:t>
      </w:r>
      <w:r w:rsidRPr="00557B04">
        <w:rPr>
          <w:rStyle w:val="Emphasis"/>
          <w:highlight w:val="green"/>
        </w:rPr>
        <w:t>satellites</w:t>
      </w:r>
      <w:r w:rsidRPr="004940AA">
        <w:rPr>
          <w:rStyle w:val="StyleUnderline"/>
        </w:rPr>
        <w:t xml:space="preserve"> around Earth.</w:t>
      </w:r>
      <w:r>
        <w:rPr>
          <w:rStyle w:val="StyleUnderline"/>
        </w:rPr>
        <w:t xml:space="preserve"> </w:t>
      </w:r>
      <w:r w:rsidRPr="00557B04">
        <w:rPr>
          <w:sz w:val="12"/>
        </w:rPr>
        <w:t xml:space="preserve">Asteroids are not only stepping stones for cosmic </w:t>
      </w:r>
      <w:proofErr w:type="spellStart"/>
      <w:r w:rsidRPr="00557B04">
        <w:rPr>
          <w:sz w:val="12"/>
        </w:rPr>
        <w:t>colonisation</w:t>
      </w:r>
      <w:proofErr w:type="spellEnd"/>
      <w:r w:rsidRPr="00557B04">
        <w:rPr>
          <w:sz w:val="12"/>
        </w:rPr>
        <w:t>, but may contain metals like gold, platinum, iron and titanium, plus life-sustaining hydrogen and oxygen, and rocket-</w:t>
      </w:r>
      <w:proofErr w:type="spellStart"/>
      <w:r w:rsidRPr="00557B04">
        <w:rPr>
          <w:sz w:val="12"/>
        </w:rPr>
        <w:t>fuelling</w:t>
      </w:r>
      <w:proofErr w:type="spellEnd"/>
      <w:r w:rsidRPr="00557B04">
        <w:rPr>
          <w:sz w:val="12"/>
        </w:rPr>
        <w:t xml:space="preserve"> ammonia. Space age forty-niners can either try to work an asteroid where it is, or tug it into a more convenient orbit. NASA chose the second option for its Asteroid Redirect Mission, which aims to pluck a boulder from an asteroid’s surface and relocate it to a stable orbit around the moon. But </w:t>
      </w:r>
      <w:r w:rsidRPr="00557B04">
        <w:rPr>
          <w:rStyle w:val="StyleUnderline"/>
          <w:highlight w:val="green"/>
        </w:rPr>
        <w:t xml:space="preserve">an asteroid’s gravity is </w:t>
      </w:r>
      <w:r w:rsidRPr="00557B04">
        <w:rPr>
          <w:rStyle w:val="Emphasis"/>
          <w:highlight w:val="green"/>
        </w:rPr>
        <w:t>so weak</w:t>
      </w:r>
      <w:r w:rsidRPr="004940AA">
        <w:rPr>
          <w:rStyle w:val="StyleUnderline"/>
        </w:rPr>
        <w:t xml:space="preserve"> that it’s not hard for </w:t>
      </w:r>
      <w:r w:rsidRPr="00557B04">
        <w:rPr>
          <w:rStyle w:val="StyleUnderline"/>
          <w:highlight w:val="green"/>
        </w:rPr>
        <w:t>surface particles</w:t>
      </w:r>
      <w:r w:rsidRPr="004940AA">
        <w:rPr>
          <w:rStyle w:val="StyleUnderline"/>
        </w:rPr>
        <w:t xml:space="preserve"> to </w:t>
      </w:r>
      <w:r w:rsidRPr="00557B04">
        <w:rPr>
          <w:rStyle w:val="Emphasis"/>
          <w:highlight w:val="green"/>
        </w:rPr>
        <w:t>escape into space</w:t>
      </w:r>
      <w:r w:rsidRPr="00557B04">
        <w:rPr>
          <w:sz w:val="12"/>
        </w:rPr>
        <w:t xml:space="preserve">. Now </w:t>
      </w:r>
      <w:r w:rsidRPr="004940AA">
        <w:rPr>
          <w:rStyle w:val="StyleUnderline"/>
        </w:rPr>
        <w:t xml:space="preserve">a new model warns that </w:t>
      </w:r>
      <w:r w:rsidRPr="00557B04">
        <w:rPr>
          <w:rStyle w:val="StyleUnderline"/>
          <w:highlight w:val="green"/>
        </w:rPr>
        <w:t>debris</w:t>
      </w:r>
      <w:r w:rsidRPr="004940AA">
        <w:rPr>
          <w:rStyle w:val="StyleUnderline"/>
        </w:rPr>
        <w:t xml:space="preserve"> shed by such transplanted rocks </w:t>
      </w:r>
      <w:r w:rsidRPr="00557B04">
        <w:rPr>
          <w:rStyle w:val="StyleUnderline"/>
          <w:highlight w:val="green"/>
        </w:rPr>
        <w:t xml:space="preserve">could </w:t>
      </w:r>
      <w:r w:rsidRPr="00557B04">
        <w:rPr>
          <w:rStyle w:val="Emphasis"/>
          <w:highlight w:val="green"/>
        </w:rPr>
        <w:t>intrude</w:t>
      </w:r>
      <w:r w:rsidRPr="00557B04">
        <w:rPr>
          <w:rStyle w:val="StyleUnderline"/>
          <w:highlight w:val="green"/>
        </w:rPr>
        <w:t xml:space="preserve"> where</w:t>
      </w:r>
      <w:r w:rsidRPr="004940AA">
        <w:rPr>
          <w:rStyle w:val="StyleUnderline"/>
        </w:rPr>
        <w:t xml:space="preserve"> many </w:t>
      </w:r>
      <w:proofErr w:type="spellStart"/>
      <w:r w:rsidRPr="00557B04">
        <w:rPr>
          <w:rStyle w:val="StyleUnderline"/>
          <w:highlight w:val="green"/>
        </w:rPr>
        <w:t>defence</w:t>
      </w:r>
      <w:proofErr w:type="spellEnd"/>
      <w:r w:rsidRPr="004940AA">
        <w:rPr>
          <w:rStyle w:val="StyleUnderline"/>
        </w:rPr>
        <w:t xml:space="preserve"> and communication </w:t>
      </w:r>
      <w:r w:rsidRPr="00557B04">
        <w:rPr>
          <w:rStyle w:val="StyleUnderline"/>
          <w:highlight w:val="green"/>
        </w:rPr>
        <w:t>satellites live</w:t>
      </w:r>
      <w:r w:rsidRPr="004940AA">
        <w:rPr>
          <w:rStyle w:val="StyleUnderline"/>
        </w:rPr>
        <w:t xml:space="preserve"> – in geosynchronous orbit.</w:t>
      </w:r>
      <w:r w:rsidRPr="00557B04">
        <w:rPr>
          <w:sz w:val="12"/>
        </w:rPr>
        <w:t xml:space="preserve"> According to Casey </w:t>
      </w:r>
      <w:proofErr w:type="spellStart"/>
      <w:r w:rsidRPr="00557B04">
        <w:rPr>
          <w:sz w:val="12"/>
        </w:rPr>
        <w:t>Handmer</w:t>
      </w:r>
      <w:proofErr w:type="spellEnd"/>
      <w:r w:rsidRPr="00557B04">
        <w:rPr>
          <w:sz w:val="12"/>
        </w:rPr>
        <w:t xml:space="preserve"> of the California Institute of Technology in Pasadena and Javier </w:t>
      </w:r>
      <w:proofErr w:type="spellStart"/>
      <w:r w:rsidRPr="00557B04">
        <w:rPr>
          <w:sz w:val="12"/>
        </w:rPr>
        <w:t>Roa</w:t>
      </w:r>
      <w:proofErr w:type="spellEnd"/>
      <w:r w:rsidRPr="00557B04">
        <w:rPr>
          <w:sz w:val="12"/>
        </w:rPr>
        <w:t xml:space="preserve"> of the Technical University of Madrid in Spain, </w:t>
      </w:r>
      <w:r w:rsidRPr="004940AA">
        <w:rPr>
          <w:rStyle w:val="StyleUnderline"/>
        </w:rPr>
        <w:t xml:space="preserve">5 per cent of the escaped debris will end up in regions traversed by satellites. </w:t>
      </w:r>
      <w:r w:rsidRPr="00557B04">
        <w:rPr>
          <w:rStyle w:val="StyleUnderline"/>
          <w:highlight w:val="green"/>
        </w:rPr>
        <w:t xml:space="preserve">Over 10 years, it would cross geosynchronous orbit </w:t>
      </w:r>
      <w:r w:rsidRPr="00557B04">
        <w:rPr>
          <w:rStyle w:val="Emphasis"/>
          <w:highlight w:val="green"/>
        </w:rPr>
        <w:t>63 times</w:t>
      </w:r>
      <w:r w:rsidRPr="004940AA">
        <w:rPr>
          <w:rStyle w:val="StyleUnderline"/>
        </w:rPr>
        <w:t xml:space="preserve"> on average. </w:t>
      </w:r>
      <w:r w:rsidRPr="00557B04">
        <w:rPr>
          <w:rStyle w:val="StyleUnderline"/>
          <w:highlight w:val="green"/>
        </w:rPr>
        <w:t>A satellite</w:t>
      </w:r>
      <w:r w:rsidRPr="004940AA">
        <w:rPr>
          <w:rStyle w:val="StyleUnderline"/>
        </w:rPr>
        <w:t xml:space="preserve"> in the wrong spot at the wrong time </w:t>
      </w:r>
      <w:r w:rsidRPr="00557B04">
        <w:rPr>
          <w:rStyle w:val="StyleUnderline"/>
          <w:highlight w:val="green"/>
        </w:rPr>
        <w:t xml:space="preserve">will suffer a </w:t>
      </w:r>
      <w:r w:rsidRPr="00557B04">
        <w:rPr>
          <w:rStyle w:val="Emphasis"/>
          <w:highlight w:val="green"/>
        </w:rPr>
        <w:t>damaging high-speed collision</w:t>
      </w:r>
      <w:r w:rsidRPr="004940AA">
        <w:rPr>
          <w:rStyle w:val="StyleUnderline"/>
        </w:rPr>
        <w:t xml:space="preserve"> with that dust</w:t>
      </w:r>
      <w:r w:rsidRPr="00557B04">
        <w:rPr>
          <w:sz w:val="12"/>
        </w:rPr>
        <w:t xml:space="preserve">. The study also looks at the “catastrophic disruption” of an asteroid 5 </w:t>
      </w:r>
      <w:proofErr w:type="spellStart"/>
      <w:r w:rsidRPr="00557B04">
        <w:rPr>
          <w:sz w:val="12"/>
        </w:rPr>
        <w:t>metres</w:t>
      </w:r>
      <w:proofErr w:type="spellEnd"/>
      <w:r w:rsidRPr="00557B04">
        <w:rPr>
          <w:sz w:val="12"/>
        </w:rPr>
        <w:t xml:space="preserve"> across or bigger. Its total break-up into a pile of rubble would increase the risk to satellites by more than 30 per cent (arxiv.org/abs/1505.03800). That may not have immediate consequences. But </w:t>
      </w:r>
      <w:r w:rsidRPr="00557B04">
        <w:rPr>
          <w:rStyle w:val="StyleUnderline"/>
          <w:highlight w:val="green"/>
        </w:rPr>
        <w:t xml:space="preserve">as Earth orbits get </w:t>
      </w:r>
      <w:r w:rsidRPr="00557B04">
        <w:rPr>
          <w:rStyle w:val="Emphasis"/>
          <w:highlight w:val="green"/>
        </w:rPr>
        <w:t>more crowded</w:t>
      </w:r>
      <w:r w:rsidRPr="004940AA">
        <w:rPr>
          <w:rStyle w:val="StyleUnderline"/>
        </w:rPr>
        <w:t xml:space="preserve"> with spent rocket stages and satellites, </w:t>
      </w:r>
      <w:r w:rsidRPr="00557B04">
        <w:rPr>
          <w:rStyle w:val="StyleUnderline"/>
          <w:highlight w:val="green"/>
        </w:rPr>
        <w:t xml:space="preserve">we will have to worry about </w:t>
      </w:r>
      <w:r w:rsidRPr="00557B04">
        <w:rPr>
          <w:rStyle w:val="Emphasis"/>
          <w:highlight w:val="green"/>
        </w:rPr>
        <w:t>cascades of collisions</w:t>
      </w:r>
      <w:r w:rsidRPr="00557B04">
        <w:rPr>
          <w:sz w:val="12"/>
        </w:rPr>
        <w:t xml:space="preserve"> like the one depicted in the movie Gravity.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557B04">
        <w:rPr>
          <w:sz w:val="12"/>
        </w:rPr>
        <w:t xml:space="preserve">. </w:t>
      </w:r>
      <w:r w:rsidRPr="00557B04">
        <w:rPr>
          <w:rStyle w:val="StyleUnderline"/>
        </w:rPr>
        <w:t>“</w:t>
      </w:r>
      <w:r w:rsidRPr="00557B04">
        <w:rPr>
          <w:rStyle w:val="Emphasis"/>
          <w:highlight w:val="green"/>
        </w:rPr>
        <w:t>It is possible to quantify and manage the risk</w:t>
      </w:r>
      <w:r w:rsidRPr="00557B04">
        <w:rPr>
          <w:sz w:val="12"/>
        </w:rPr>
        <w:t xml:space="preserve">,” says </w:t>
      </w:r>
      <w:proofErr w:type="spellStart"/>
      <w:r w:rsidRPr="00557B04">
        <w:rPr>
          <w:sz w:val="12"/>
        </w:rPr>
        <w:t>Handmer</w:t>
      </w:r>
      <w:proofErr w:type="spellEnd"/>
      <w:r w:rsidRPr="00557B04">
        <w:rPr>
          <w:sz w:val="12"/>
        </w:rPr>
        <w:t>. “</w:t>
      </w:r>
      <w:r w:rsidRPr="00557B04">
        <w:rPr>
          <w:rStyle w:val="Emphasis"/>
          <w:highlight w:val="green"/>
        </w:rPr>
        <w:t>A few basic precautions will prevent harm due to stray asteroid material.”</w:t>
      </w:r>
    </w:p>
    <w:p w14:paraId="0F8C7D32" w14:textId="77777777" w:rsidR="00370CE8" w:rsidRPr="0087692D" w:rsidRDefault="00370CE8" w:rsidP="00370CE8">
      <w:pPr>
        <w:rPr>
          <w:sz w:val="14"/>
        </w:rPr>
      </w:pPr>
    </w:p>
    <w:p w14:paraId="1BABAD99" w14:textId="77777777" w:rsidR="00370CE8" w:rsidRPr="00557B04" w:rsidRDefault="00370CE8" w:rsidP="00370CE8">
      <w:pPr>
        <w:pStyle w:val="Heading4"/>
        <w:rPr>
          <w:b w:val="0"/>
          <w:bCs/>
        </w:rPr>
      </w:pPr>
      <w:r>
        <w:t xml:space="preserve">Space debris causes war- </w:t>
      </w:r>
      <w:r w:rsidRPr="00557B04">
        <w:rPr>
          <w:b w:val="0"/>
        </w:rPr>
        <w:t xml:space="preserve">the US would </w:t>
      </w:r>
      <w:r w:rsidRPr="00557B04">
        <w:rPr>
          <w:b w:val="0"/>
          <w:u w:val="single"/>
        </w:rPr>
        <w:t>misinterpret</w:t>
      </w:r>
      <w:r w:rsidRPr="00557B04">
        <w:rPr>
          <w:b w:val="0"/>
        </w:rPr>
        <w:t xml:space="preserve"> debris as a </w:t>
      </w:r>
      <w:r w:rsidRPr="00557B04">
        <w:rPr>
          <w:b w:val="0"/>
          <w:u w:val="single"/>
        </w:rPr>
        <w:t>deliberate attack</w:t>
      </w:r>
      <w:r w:rsidRPr="00557B04">
        <w:rPr>
          <w:b w:val="0"/>
        </w:rPr>
        <w:t xml:space="preserve"> on its satellites </w:t>
      </w:r>
    </w:p>
    <w:p w14:paraId="242F9688" w14:textId="77777777" w:rsidR="00370CE8" w:rsidRPr="00EB4587" w:rsidRDefault="00370CE8" w:rsidP="00370CE8">
      <w:pPr>
        <w:rPr>
          <w:b/>
          <w:bCs/>
        </w:rPr>
      </w:pPr>
      <w:r w:rsidRPr="00EB4587">
        <w:rPr>
          <w:rStyle w:val="Style13ptBold"/>
        </w:rPr>
        <w:t>Beauchamp, 14</w:t>
      </w:r>
      <w:r w:rsidRPr="00EB4587">
        <w:rPr>
          <w:b/>
          <w:bCs/>
        </w:rPr>
        <w:t xml:space="preserve"> -- senior correspondent at Vox</w:t>
      </w:r>
    </w:p>
    <w:p w14:paraId="50AEB1FA" w14:textId="77777777" w:rsidR="00370CE8" w:rsidRDefault="00370CE8" w:rsidP="00370CE8">
      <w:r>
        <w:t>[Zack, "</w:t>
      </w:r>
      <w:r w:rsidRPr="00FA4A0E">
        <w:rPr>
          <w:rStyle w:val="Emphasis"/>
        </w:rPr>
        <w:t xml:space="preserve">How </w:t>
      </w:r>
      <w:r w:rsidRPr="00557B04">
        <w:rPr>
          <w:rStyle w:val="Emphasis"/>
          <w:highlight w:val="green"/>
        </w:rPr>
        <w:t>space trash</w:t>
      </w:r>
      <w:r w:rsidRPr="00FA4A0E">
        <w:rPr>
          <w:rStyle w:val="Emphasis"/>
        </w:rPr>
        <w:t xml:space="preserve"> could start a nuclear war</w:t>
      </w:r>
      <w:r>
        <w:t>," Vox, 4-21-14, https://www.vox.com/2014/4/21/5625246/space-war-china-north-korea-iran, accessed 7-13-21]</w:t>
      </w:r>
    </w:p>
    <w:p w14:paraId="58EEA41A" w14:textId="77777777" w:rsidR="00370CE8" w:rsidRDefault="00370CE8" w:rsidP="00370CE8"/>
    <w:p w14:paraId="561A62F1" w14:textId="77777777" w:rsidR="00370CE8" w:rsidRPr="00FA4A0E" w:rsidRDefault="00370CE8" w:rsidP="00370CE8">
      <w:pPr>
        <w:rPr>
          <w:sz w:val="14"/>
        </w:rPr>
      </w:pPr>
      <w:r w:rsidRPr="00236289">
        <w:rPr>
          <w:sz w:val="14"/>
        </w:rPr>
        <w:t>Panic in the skies! "</w:t>
      </w:r>
      <w:r w:rsidRPr="00236289">
        <w:rPr>
          <w:rStyle w:val="StyleUnderline"/>
        </w:rPr>
        <w:t>The threats to U.S. space assets are significant and growing</w:t>
      </w:r>
      <w:r w:rsidRPr="00236289">
        <w:rPr>
          <w:sz w:val="14"/>
        </w:rPr>
        <w:t xml:space="preserve">," according to a new report from the Council on Foreign Relations, which warns that there's a real chance of </w:t>
      </w:r>
      <w:r w:rsidRPr="00FA4A0E">
        <w:rPr>
          <w:sz w:val="14"/>
        </w:rPr>
        <w:t>breaching conflict's final frontier.</w:t>
      </w:r>
    </w:p>
    <w:p w14:paraId="4D52AE29" w14:textId="77777777" w:rsidR="00370CE8" w:rsidRPr="00236289" w:rsidRDefault="00370CE8" w:rsidP="00370CE8">
      <w:pPr>
        <w:rPr>
          <w:sz w:val="14"/>
        </w:rPr>
      </w:pPr>
      <w:r w:rsidRPr="00FA4A0E">
        <w:rPr>
          <w:sz w:val="14"/>
        </w:rPr>
        <w:t xml:space="preserve">This isn't idle fearmongering. The report makes a not-crazy case that </w:t>
      </w:r>
      <w:r w:rsidRPr="00FA4A0E">
        <w:rPr>
          <w:rStyle w:val="StyleUnderline"/>
        </w:rPr>
        <w:t xml:space="preserve">efforts by China and other powers to limit America's total military dominance of space </w:t>
      </w:r>
      <w:r w:rsidRPr="00557B04">
        <w:rPr>
          <w:rStyle w:val="StyleUnderline"/>
          <w:highlight w:val="green"/>
        </w:rPr>
        <w:t xml:space="preserve">could </w:t>
      </w:r>
      <w:r w:rsidRPr="00557B04">
        <w:rPr>
          <w:rStyle w:val="Emphasis"/>
          <w:highlight w:val="green"/>
        </w:rPr>
        <w:t>accidentally destroy a</w:t>
      </w:r>
      <w:r w:rsidRPr="00FA4A0E">
        <w:rPr>
          <w:rStyle w:val="Emphasis"/>
        </w:rPr>
        <w:t xml:space="preserve">n American </w:t>
      </w:r>
      <w:r w:rsidRPr="00557B04">
        <w:rPr>
          <w:rStyle w:val="Emphasis"/>
          <w:highlight w:val="green"/>
        </w:rPr>
        <w:t>satellite</w:t>
      </w:r>
      <w:r w:rsidRPr="00236289">
        <w:rPr>
          <w:rStyle w:val="StyleUnderline"/>
        </w:rPr>
        <w:t xml:space="preserve">, </w:t>
      </w:r>
      <w:r w:rsidRPr="00557B04">
        <w:rPr>
          <w:rStyle w:val="Emphasis"/>
          <w:highlight w:val="green"/>
        </w:rPr>
        <w:t>inadvertently</w:t>
      </w:r>
      <w:r w:rsidRPr="00557B04">
        <w:rPr>
          <w:rStyle w:val="StyleUnderline"/>
          <w:highlight w:val="green"/>
        </w:rPr>
        <w:t xml:space="preserve"> convincing the US that </w:t>
      </w:r>
      <w:r w:rsidRPr="00557B04">
        <w:rPr>
          <w:rStyle w:val="Emphasis"/>
          <w:highlight w:val="green"/>
        </w:rPr>
        <w:t>war was coming</w:t>
      </w:r>
      <w:r w:rsidRPr="00557B04">
        <w:rPr>
          <w:rStyle w:val="StyleUnderline"/>
          <w:highlight w:val="green"/>
        </w:rPr>
        <w:t xml:space="preserve"> and </w:t>
      </w:r>
      <w:r w:rsidRPr="00557B04">
        <w:rPr>
          <w:rStyle w:val="Emphasis"/>
          <w:highlight w:val="green"/>
        </w:rPr>
        <w:t>prompting retaliation</w:t>
      </w:r>
      <w:r w:rsidRPr="00236289">
        <w:rPr>
          <w:rStyle w:val="StyleUnderline"/>
        </w:rPr>
        <w:t xml:space="preserve"> on Earth</w:t>
      </w:r>
      <w:r w:rsidRPr="00236289">
        <w:rPr>
          <w:sz w:val="14"/>
        </w:rPr>
        <w:t xml:space="preserve">. Its author, Micah </w:t>
      </w:r>
      <w:proofErr w:type="spellStart"/>
      <w:r w:rsidRPr="00236289">
        <w:rPr>
          <w:sz w:val="14"/>
        </w:rPr>
        <w:t>Zenko</w:t>
      </w:r>
      <w:proofErr w:type="spellEnd"/>
      <w:r w:rsidRPr="00236289">
        <w:rPr>
          <w:sz w:val="14"/>
        </w:rPr>
        <w:t xml:space="preserve">, has made a name for himself in report-after-report downplaying the threat to the United States from China, terrorists, and, really, most things. So that fact that </w:t>
      </w:r>
      <w:proofErr w:type="spellStart"/>
      <w:r w:rsidRPr="00236289">
        <w:rPr>
          <w:sz w:val="14"/>
        </w:rPr>
        <w:t>Zenko</w:t>
      </w:r>
      <w:proofErr w:type="spellEnd"/>
      <w:r w:rsidRPr="00236289">
        <w:rPr>
          <w:sz w:val="14"/>
        </w:rPr>
        <w:t xml:space="preserve"> is this concerned about space should tell you something.</w:t>
      </w:r>
    </w:p>
    <w:p w14:paraId="77F04956" w14:textId="77777777" w:rsidR="00370CE8" w:rsidRPr="00236289" w:rsidRDefault="00370CE8" w:rsidP="00370CE8">
      <w:pPr>
        <w:rPr>
          <w:sz w:val="14"/>
        </w:rPr>
      </w:pPr>
      <w:r w:rsidRPr="00236289">
        <w:rPr>
          <w:sz w:val="14"/>
        </w:rPr>
        <w:t>The basic dynamic is simple: the US controls space and its opponents don't. Of all the money spent on space by all countries combined, America spends 75 percent. It also owns 43 percent of all satellites. It uses that huge satellite network for, among other things, all sorts of military spying and coordination purposes. At one point, the Bush Administration mused openly about putting actual weapons pointed at Earth in space.</w:t>
      </w:r>
    </w:p>
    <w:p w14:paraId="583A5E67" w14:textId="77777777" w:rsidR="00370CE8" w:rsidRPr="00236289" w:rsidRDefault="00370CE8" w:rsidP="00370CE8">
      <w:pPr>
        <w:rPr>
          <w:sz w:val="14"/>
        </w:rPr>
      </w:pPr>
      <w:r w:rsidRPr="00557B04">
        <w:rPr>
          <w:rStyle w:val="StyleUnderline"/>
          <w:highlight w:val="green"/>
        </w:rPr>
        <w:t>Countries</w:t>
      </w:r>
      <w:r w:rsidRPr="00236289">
        <w:rPr>
          <w:rStyle w:val="StyleUnderline"/>
        </w:rPr>
        <w:t xml:space="preserve"> who might hypothetically fight a war with the U</w:t>
      </w:r>
      <w:r w:rsidRPr="00236289">
        <w:rPr>
          <w:sz w:val="14"/>
        </w:rPr>
        <w:t xml:space="preserve">nited </w:t>
      </w:r>
      <w:r w:rsidRPr="00236289">
        <w:rPr>
          <w:rStyle w:val="StyleUnderline"/>
        </w:rPr>
        <w:t>S</w:t>
      </w:r>
      <w:r w:rsidRPr="00236289">
        <w:rPr>
          <w:sz w:val="14"/>
        </w:rPr>
        <w:t xml:space="preserve">tates </w:t>
      </w:r>
      <w:r w:rsidRPr="00236289">
        <w:rPr>
          <w:rStyle w:val="StyleUnderline"/>
        </w:rPr>
        <w:t>hate that space dominance</w:t>
      </w:r>
      <w:r w:rsidRPr="00236289">
        <w:rPr>
          <w:sz w:val="14"/>
        </w:rPr>
        <w:t xml:space="preserve">, which gives the US a real strategic edge. </w:t>
      </w:r>
      <w:r w:rsidRPr="00236289">
        <w:rPr>
          <w:rStyle w:val="StyleUnderline"/>
        </w:rPr>
        <w:t xml:space="preserve">Some </w:t>
      </w:r>
      <w:r w:rsidRPr="00557B04">
        <w:rPr>
          <w:rStyle w:val="StyleUnderline"/>
          <w:highlight w:val="green"/>
        </w:rPr>
        <w:t>have developed</w:t>
      </w:r>
      <w:r w:rsidRPr="00236289">
        <w:rPr>
          <w:rStyle w:val="StyleUnderline"/>
        </w:rPr>
        <w:t xml:space="preserve"> anti-satellite (</w:t>
      </w:r>
      <w:r w:rsidRPr="00557B04">
        <w:rPr>
          <w:rStyle w:val="Emphasis"/>
          <w:highlight w:val="green"/>
        </w:rPr>
        <w:t>ASAT</w:t>
      </w:r>
      <w:r w:rsidRPr="00236289">
        <w:rPr>
          <w:rStyle w:val="Emphasis"/>
        </w:rPr>
        <w:t xml:space="preserve">) </w:t>
      </w:r>
      <w:r w:rsidRPr="00557B04">
        <w:rPr>
          <w:rStyle w:val="Emphasis"/>
          <w:highlight w:val="green"/>
        </w:rPr>
        <w:t>weapons</w:t>
      </w:r>
      <w:r w:rsidRPr="00236289">
        <w:rPr>
          <w:sz w:val="14"/>
        </w:rPr>
        <w:t xml:space="preserve">, usually missiles that shoot into space. </w:t>
      </w:r>
      <w:proofErr w:type="spellStart"/>
      <w:r w:rsidRPr="00236289">
        <w:rPr>
          <w:sz w:val="14"/>
        </w:rPr>
        <w:t>Zenko</w:t>
      </w:r>
      <w:proofErr w:type="spellEnd"/>
      <w:r w:rsidRPr="00236289">
        <w:rPr>
          <w:sz w:val="14"/>
        </w:rPr>
        <w:t xml:space="preserve"> thinks </w:t>
      </w:r>
      <w:r w:rsidRPr="00236289">
        <w:rPr>
          <w:rStyle w:val="StyleUnderline"/>
        </w:rPr>
        <w:t>ASAT weapons are really dangerous</w:t>
      </w:r>
      <w:r w:rsidRPr="00236289">
        <w:rPr>
          <w:sz w:val="14"/>
        </w:rPr>
        <w:t xml:space="preserve">, particularly those owned by China, North Korea, and Iran. </w:t>
      </w:r>
      <w:r w:rsidRPr="00557B04">
        <w:rPr>
          <w:rStyle w:val="StyleUnderline"/>
          <w:highlight w:val="green"/>
        </w:rPr>
        <w:t xml:space="preserve">The threat comes from </w:t>
      </w:r>
      <w:r w:rsidRPr="00FA4A0E">
        <w:rPr>
          <w:rStyle w:val="StyleUnderline"/>
        </w:rPr>
        <w:t xml:space="preserve">both </w:t>
      </w:r>
      <w:r w:rsidRPr="00557B04">
        <w:rPr>
          <w:rStyle w:val="Emphasis"/>
          <w:highlight w:val="green"/>
        </w:rPr>
        <w:t>deliberate use</w:t>
      </w:r>
      <w:r w:rsidRPr="00557B04">
        <w:rPr>
          <w:rStyle w:val="StyleUnderline"/>
          <w:highlight w:val="green"/>
        </w:rPr>
        <w:t xml:space="preserve"> and the risk of a </w:t>
      </w:r>
      <w:r w:rsidRPr="00557B04">
        <w:rPr>
          <w:rStyle w:val="Emphasis"/>
          <w:highlight w:val="green"/>
        </w:rPr>
        <w:t>misunderstanding</w:t>
      </w:r>
      <w:r w:rsidRPr="00557B04">
        <w:rPr>
          <w:rStyle w:val="StyleUnderline"/>
          <w:highlight w:val="green"/>
        </w:rPr>
        <w:t xml:space="preserve"> that could </w:t>
      </w:r>
      <w:r w:rsidRPr="00557B04">
        <w:rPr>
          <w:rStyle w:val="Emphasis"/>
          <w:highlight w:val="green"/>
        </w:rPr>
        <w:t>spiral out of control</w:t>
      </w:r>
      <w:r w:rsidRPr="00236289">
        <w:rPr>
          <w:sz w:val="14"/>
        </w:rPr>
        <w:t>.</w:t>
      </w:r>
    </w:p>
    <w:p w14:paraId="5244807D" w14:textId="77777777" w:rsidR="00370CE8" w:rsidRPr="00236289" w:rsidRDefault="00370CE8" w:rsidP="00370CE8">
      <w:pPr>
        <w:rPr>
          <w:rStyle w:val="StyleUnderline"/>
        </w:rPr>
      </w:pPr>
      <w:r w:rsidRPr="00236289">
        <w:rPr>
          <w:rStyle w:val="StyleUnderline"/>
        </w:rPr>
        <w:t xml:space="preserve">The "greatest threat to international space security," in </w:t>
      </w:r>
      <w:proofErr w:type="spellStart"/>
      <w:r w:rsidRPr="00236289">
        <w:rPr>
          <w:rStyle w:val="StyleUnderline"/>
        </w:rPr>
        <w:t>Zenko's</w:t>
      </w:r>
      <w:proofErr w:type="spellEnd"/>
      <w:r w:rsidRPr="00236289">
        <w:rPr>
          <w:rStyle w:val="StyleUnderline"/>
        </w:rPr>
        <w:t xml:space="preserve"> view, is a Chinese </w:t>
      </w:r>
      <w:r w:rsidRPr="00FA4A0E">
        <w:rPr>
          <w:rStyle w:val="StyleUnderline"/>
        </w:rPr>
        <w:t>accident</w:t>
      </w:r>
      <w:r w:rsidRPr="00FA4A0E">
        <w:rPr>
          <w:sz w:val="14"/>
        </w:rPr>
        <w:t xml:space="preserve">. </w:t>
      </w:r>
      <w:r w:rsidRPr="00FA4A0E">
        <w:rPr>
          <w:rStyle w:val="StyleUnderline"/>
        </w:rPr>
        <w:t>China</w:t>
      </w:r>
      <w:r w:rsidRPr="00FA4A0E">
        <w:rPr>
          <w:sz w:val="14"/>
        </w:rPr>
        <w:t xml:space="preserve"> is seriously investing in ASAT weaponry, which it </w:t>
      </w:r>
      <w:r w:rsidRPr="00FA4A0E">
        <w:rPr>
          <w:rStyle w:val="StyleUnderline"/>
        </w:rPr>
        <w:t>has tested by blowing up old satellites in low earth orbit, one of the places place where satellites live</w:t>
      </w:r>
      <w:r w:rsidRPr="00FA4A0E">
        <w:rPr>
          <w:sz w:val="14"/>
        </w:rPr>
        <w:t xml:space="preserve">. </w:t>
      </w:r>
      <w:r w:rsidRPr="00FA4A0E">
        <w:rPr>
          <w:rStyle w:val="StyleUnderline"/>
        </w:rPr>
        <w:t xml:space="preserve">These explosions create </w:t>
      </w:r>
      <w:r w:rsidRPr="00557B04">
        <w:rPr>
          <w:rStyle w:val="Emphasis"/>
          <w:highlight w:val="green"/>
        </w:rPr>
        <w:t>debris</w:t>
      </w:r>
      <w:r w:rsidRPr="00557B04">
        <w:rPr>
          <w:rStyle w:val="StyleUnderline"/>
          <w:highlight w:val="green"/>
        </w:rPr>
        <w:t>,</w:t>
      </w:r>
      <w:r w:rsidRPr="00FA4A0E">
        <w:rPr>
          <w:rStyle w:val="StyleUnderline"/>
        </w:rPr>
        <w:t xml:space="preserve"> which </w:t>
      </w:r>
      <w:r w:rsidRPr="00557B04">
        <w:rPr>
          <w:rStyle w:val="StyleUnderline"/>
          <w:highlight w:val="green"/>
        </w:rPr>
        <w:t xml:space="preserve">can travel tens of thousands of miles per hour and </w:t>
      </w:r>
      <w:r w:rsidRPr="00557B04">
        <w:rPr>
          <w:rStyle w:val="Emphasis"/>
          <w:highlight w:val="green"/>
        </w:rPr>
        <w:t>shred up other satellites and spacecraft</w:t>
      </w:r>
      <w:r w:rsidRPr="00236289">
        <w:rPr>
          <w:rStyle w:val="StyleUnderline"/>
        </w:rPr>
        <w:t>.</w:t>
      </w:r>
    </w:p>
    <w:p w14:paraId="29022AE8" w14:textId="77777777" w:rsidR="00370CE8" w:rsidRPr="00FA4A0E" w:rsidRDefault="00370CE8" w:rsidP="00370CE8">
      <w:pPr>
        <w:rPr>
          <w:sz w:val="14"/>
        </w:rPr>
      </w:pPr>
      <w:r w:rsidRPr="00FA4A0E">
        <w:rPr>
          <w:rStyle w:val="StyleUnderline"/>
        </w:rPr>
        <w:t>If debris from a Chinese test destroys a US military satellite,</w:t>
      </w:r>
      <w:r w:rsidRPr="00236289">
        <w:rPr>
          <w:rStyle w:val="StyleUnderline"/>
        </w:rPr>
        <w:t xml:space="preserve"> </w:t>
      </w:r>
      <w:r w:rsidRPr="00557B04">
        <w:rPr>
          <w:rStyle w:val="StyleUnderline"/>
          <w:highlight w:val="green"/>
        </w:rPr>
        <w:t xml:space="preserve">the US could </w:t>
      </w:r>
      <w:r w:rsidRPr="00557B04">
        <w:rPr>
          <w:rStyle w:val="Emphasis"/>
          <w:highlight w:val="green"/>
        </w:rPr>
        <w:t>mistake</w:t>
      </w:r>
      <w:r w:rsidRPr="00557B04">
        <w:rPr>
          <w:rStyle w:val="StyleUnderline"/>
          <w:highlight w:val="green"/>
        </w:rPr>
        <w:t xml:space="preserve"> it as a </w:t>
      </w:r>
      <w:r w:rsidRPr="00557B04">
        <w:rPr>
          <w:rStyle w:val="Emphasis"/>
          <w:highlight w:val="green"/>
        </w:rPr>
        <w:t>preemptive strike</w:t>
      </w:r>
      <w:r w:rsidRPr="00557B04">
        <w:rPr>
          <w:rStyle w:val="StyleUnderline"/>
          <w:highlight w:val="green"/>
        </w:rPr>
        <w:t xml:space="preserve"> against its </w:t>
      </w:r>
      <w:r w:rsidRPr="00557B04">
        <w:rPr>
          <w:rStyle w:val="Emphasis"/>
          <w:highlight w:val="green"/>
        </w:rPr>
        <w:t>space capabilities</w:t>
      </w:r>
      <w:r w:rsidRPr="00236289">
        <w:rPr>
          <w:rStyle w:val="StyleUnderline"/>
        </w:rPr>
        <w:t xml:space="preserve"> — some of which are designed to detect nuclear </w:t>
      </w:r>
      <w:r w:rsidRPr="00FA4A0E">
        <w:rPr>
          <w:rStyle w:val="StyleUnderline"/>
        </w:rPr>
        <w:t xml:space="preserve">missile launches. If the US thinks China is trying to take out its ability to detect a nuclear launch, </w:t>
      </w:r>
      <w:r w:rsidRPr="00FA4A0E">
        <w:rPr>
          <w:rStyle w:val="Emphasis"/>
        </w:rPr>
        <w:t>things could get very bad</w:t>
      </w:r>
      <w:r w:rsidRPr="00FA4A0E">
        <w:rPr>
          <w:rStyle w:val="StyleUnderline"/>
        </w:rPr>
        <w:t xml:space="preserve">, </w:t>
      </w:r>
      <w:r w:rsidRPr="00FA4A0E">
        <w:rPr>
          <w:rStyle w:val="Emphasis"/>
        </w:rPr>
        <w:t>very quickly</w:t>
      </w:r>
      <w:r w:rsidRPr="00FA4A0E">
        <w:rPr>
          <w:sz w:val="14"/>
        </w:rPr>
        <w:t>.</w:t>
      </w:r>
    </w:p>
    <w:p w14:paraId="5334C48C" w14:textId="77777777" w:rsidR="00370CE8" w:rsidRPr="00236289" w:rsidRDefault="00370CE8" w:rsidP="00370CE8">
      <w:pPr>
        <w:rPr>
          <w:sz w:val="14"/>
        </w:rPr>
      </w:pPr>
      <w:r w:rsidRPr="00FA4A0E">
        <w:rPr>
          <w:sz w:val="14"/>
        </w:rPr>
        <w:t xml:space="preserve">Accidents aren't the only concern. </w:t>
      </w:r>
      <w:proofErr w:type="spellStart"/>
      <w:r w:rsidRPr="00FA4A0E">
        <w:rPr>
          <w:sz w:val="14"/>
        </w:rPr>
        <w:t>Zenko</w:t>
      </w:r>
      <w:proofErr w:type="spellEnd"/>
      <w:r w:rsidRPr="00FA4A0E">
        <w:rPr>
          <w:sz w:val="14"/>
        </w:rPr>
        <w:t xml:space="preserve"> also worries about intentional space attacks, either during peacetime or a crisis. Here, Iran and North Korea are probably</w:t>
      </w:r>
      <w:r w:rsidRPr="00236289">
        <w:rPr>
          <w:sz w:val="14"/>
        </w:rPr>
        <w:t xml:space="preserve"> bigger threats, though their ASAT capabilities are far from proven.</w:t>
      </w:r>
    </w:p>
    <w:p w14:paraId="2A650687" w14:textId="77777777" w:rsidR="00370CE8" w:rsidRPr="00236289" w:rsidRDefault="00370CE8" w:rsidP="00370CE8">
      <w:pPr>
        <w:rPr>
          <w:sz w:val="14"/>
        </w:rPr>
      </w:pPr>
      <w:r w:rsidRPr="00236289">
        <w:rPr>
          <w:sz w:val="14"/>
        </w:rPr>
        <w:t xml:space="preserve">North Korea has a pattern of crazy military moves designed to extort concessions from South Korea and the West; it could extend that behavior to space. Iran, according to </w:t>
      </w:r>
      <w:proofErr w:type="spellStart"/>
      <w:r w:rsidRPr="00236289">
        <w:rPr>
          <w:sz w:val="14"/>
        </w:rPr>
        <w:t>Zenko</w:t>
      </w:r>
      <w:proofErr w:type="spellEnd"/>
      <w:r w:rsidRPr="00236289">
        <w:rPr>
          <w:sz w:val="14"/>
        </w:rPr>
        <w:t>, "already views space as a legitimate arena in which to contest US military power." He worries that Iran might fire missiles into space "during a major crisis, especially if it believes war is imminent — an assessment that could have self-fulfilling consequences."</w:t>
      </w:r>
    </w:p>
    <w:p w14:paraId="00B83074" w14:textId="77777777" w:rsidR="00370CE8" w:rsidRPr="00557B04" w:rsidRDefault="00370CE8" w:rsidP="00370CE8">
      <w:pPr>
        <w:rPr>
          <w:sz w:val="14"/>
        </w:rPr>
      </w:pPr>
      <w:r w:rsidRPr="00236289">
        <w:rPr>
          <w:sz w:val="14"/>
        </w:rPr>
        <w:t xml:space="preserve">But </w:t>
      </w:r>
      <w:r w:rsidRPr="00236289">
        <w:rPr>
          <w:rStyle w:val="StyleUnderline"/>
        </w:rPr>
        <w:t>even if none of these scenarios for war are likely, preparing and testing for space war is intrinsically dangerous</w:t>
      </w:r>
      <w:r w:rsidRPr="00236289">
        <w:rPr>
          <w:sz w:val="14"/>
        </w:rPr>
        <w:t xml:space="preserve">. </w:t>
      </w:r>
      <w:r w:rsidRPr="00557B04">
        <w:rPr>
          <w:rStyle w:val="Emphasis"/>
          <w:highlight w:val="green"/>
        </w:rPr>
        <w:t>Space debris don't discriminate</w:t>
      </w:r>
      <w:r w:rsidRPr="00557B04">
        <w:rPr>
          <w:rStyle w:val="StyleUnderline"/>
          <w:highlight w:val="green"/>
        </w:rPr>
        <w:t xml:space="preserve"> between military and non-military satellites</w:t>
      </w:r>
      <w:r w:rsidRPr="00236289">
        <w:rPr>
          <w:rStyle w:val="StyleUnderline"/>
        </w:rPr>
        <w:t xml:space="preserve">; </w:t>
      </w:r>
      <w:r w:rsidRPr="0087692D">
        <w:rPr>
          <w:rStyle w:val="StyleUnderline"/>
        </w:rPr>
        <w:t>the more ASAT testing</w:t>
      </w:r>
      <w:r w:rsidRPr="00236289">
        <w:rPr>
          <w:rStyle w:val="StyleUnderline"/>
        </w:rPr>
        <w:t xml:space="preserve"> there is, </w:t>
      </w:r>
      <w:r w:rsidRPr="00FA4A0E">
        <w:rPr>
          <w:rStyle w:val="StyleUnderline"/>
        </w:rPr>
        <w:t xml:space="preserve">the </w:t>
      </w:r>
      <w:r w:rsidRPr="00FA4A0E">
        <w:rPr>
          <w:rStyle w:val="Emphasis"/>
        </w:rPr>
        <w:t>more hazardous space travel becomes for everyone</w:t>
      </w:r>
      <w:r w:rsidRPr="00FA4A0E">
        <w:rPr>
          <w:sz w:val="14"/>
        </w:rPr>
        <w:t xml:space="preserve">. </w:t>
      </w:r>
      <w:r w:rsidRPr="00FA4A0E">
        <w:rPr>
          <w:rStyle w:val="StyleUnderline"/>
        </w:rPr>
        <w:t>As</w:t>
      </w:r>
      <w:r w:rsidRPr="00236289">
        <w:rPr>
          <w:rStyle w:val="StyleUnderline"/>
        </w:rPr>
        <w:t xml:space="preserve"> satellites become increasingly important to the economy and scientific research, even preparation for space war becomes deadly</w:t>
      </w:r>
      <w:r w:rsidRPr="00236289">
        <w:rPr>
          <w:sz w:val="14"/>
        </w:rPr>
        <w:t>.</w:t>
      </w:r>
    </w:p>
    <w:p w14:paraId="3E7DDB1F" w14:textId="77777777" w:rsidR="00370CE8" w:rsidRPr="00370CE8" w:rsidRDefault="00370CE8" w:rsidP="00370CE8"/>
    <w:sectPr w:rsidR="00370CE8" w:rsidRPr="00370C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6D0E3A"/>
    <w:multiLevelType w:val="hybridMultilevel"/>
    <w:tmpl w:val="F81A7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9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5326632"/>
    <w:docVar w:name="VerbatimVersion" w:val="5.1"/>
  </w:docVars>
  <w:rsids>
    <w:rsidRoot w:val="005271BD"/>
    <w:rsid w:val="000139A3"/>
    <w:rsid w:val="00100833"/>
    <w:rsid w:val="00104529"/>
    <w:rsid w:val="00105942"/>
    <w:rsid w:val="00124BBB"/>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0CE8"/>
    <w:rsid w:val="0038158C"/>
    <w:rsid w:val="003902BA"/>
    <w:rsid w:val="003A09E2"/>
    <w:rsid w:val="00407037"/>
    <w:rsid w:val="004605D6"/>
    <w:rsid w:val="00475101"/>
    <w:rsid w:val="004C60E8"/>
    <w:rsid w:val="004E3579"/>
    <w:rsid w:val="004E728B"/>
    <w:rsid w:val="004F39E0"/>
    <w:rsid w:val="005271BD"/>
    <w:rsid w:val="00537BD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203A"/>
    <w:rsid w:val="009D2EAD"/>
    <w:rsid w:val="009D54B2"/>
    <w:rsid w:val="009E1922"/>
    <w:rsid w:val="009F7ED2"/>
    <w:rsid w:val="00A93661"/>
    <w:rsid w:val="00A95652"/>
    <w:rsid w:val="00AC0AB8"/>
    <w:rsid w:val="00AC16B6"/>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25D4"/>
    <w:rsid w:val="00DA6538"/>
    <w:rsid w:val="00E5262C"/>
    <w:rsid w:val="00EC7DC4"/>
    <w:rsid w:val="00ED30CF"/>
    <w:rsid w:val="00F176EF"/>
    <w:rsid w:val="00F6364A"/>
    <w:rsid w:val="00F77A1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8544B"/>
  <w15:chartTrackingRefBased/>
  <w15:docId w15:val="{2F568087-E88A-4971-8801-2D4E8D856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71BD"/>
    <w:rPr>
      <w:rFonts w:ascii="Calibri" w:hAnsi="Calibri" w:cs="Calibri"/>
    </w:rPr>
  </w:style>
  <w:style w:type="paragraph" w:styleId="Heading1">
    <w:name w:val="heading 1"/>
    <w:aliases w:val="Pocket"/>
    <w:basedOn w:val="Normal"/>
    <w:next w:val="Normal"/>
    <w:link w:val="Heading1Char"/>
    <w:qFormat/>
    <w:rsid w:val="005271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71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2"/>
    <w:unhideWhenUsed/>
    <w:qFormat/>
    <w:rsid w:val="005271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3"/>
    <w:unhideWhenUsed/>
    <w:qFormat/>
    <w:rsid w:val="005271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71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71BD"/>
  </w:style>
  <w:style w:type="character" w:customStyle="1" w:styleId="Heading1Char">
    <w:name w:val="Heading 1 Char"/>
    <w:aliases w:val="Pocket Char"/>
    <w:basedOn w:val="DefaultParagraphFont"/>
    <w:link w:val="Heading1"/>
    <w:rsid w:val="005271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71BD"/>
    <w:rPr>
      <w:rFonts w:ascii="Calibri" w:eastAsiaTheme="majorEastAsia" w:hAnsi="Calibri" w:cstheme="majorBidi"/>
      <w:b/>
      <w:sz w:val="44"/>
      <w:szCs w:val="26"/>
      <w:u w:val="double"/>
    </w:rPr>
  </w:style>
  <w:style w:type="character" w:customStyle="1" w:styleId="Heading3Char">
    <w:name w:val="Heading 3 Char"/>
    <w:aliases w:val="Block Char,Author and Date Char,3: Cite Char,Heading 3 Char Char Char,Index Headers Char,Bold Cite Char1,Citation Char Char Char1,Heading 3 Char1 Char Char Char1,Citation Char Char Char Char Char,Citation Char1 Char Char Char,Text 7 Char"/>
    <w:basedOn w:val="DefaultParagraphFont"/>
    <w:link w:val="Heading3"/>
    <w:uiPriority w:val="2"/>
    <w:rsid w:val="005271B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5271BD"/>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20"/>
    <w:qFormat/>
    <w:rsid w:val="005271B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271BD"/>
    <w:rPr>
      <w:b/>
      <w:bCs/>
      <w:sz w:val="1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B"/>
    <w:basedOn w:val="DefaultParagraphFont"/>
    <w:uiPriority w:val="6"/>
    <w:qFormat/>
    <w:rsid w:val="005271BD"/>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5271BD"/>
    <w:rPr>
      <w:color w:val="auto"/>
      <w:u w:val="none"/>
    </w:rPr>
  </w:style>
  <w:style w:type="character" w:styleId="FollowedHyperlink">
    <w:name w:val="FollowedHyperlink"/>
    <w:basedOn w:val="DefaultParagraphFont"/>
    <w:uiPriority w:val="99"/>
    <w:semiHidden/>
    <w:unhideWhenUsed/>
    <w:rsid w:val="005271BD"/>
    <w:rPr>
      <w:color w:val="auto"/>
      <w:u w:val="none"/>
    </w:rPr>
  </w:style>
  <w:style w:type="paragraph" w:customStyle="1" w:styleId="textbold">
    <w:name w:val="text bold"/>
    <w:basedOn w:val="Normal"/>
    <w:link w:val="Emphasis"/>
    <w:uiPriority w:val="20"/>
    <w:qFormat/>
    <w:rsid w:val="00AC16B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AC16B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AC16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16B6"/>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du.edu/cgi/viewcontent.cgi?article=1156&amp;context=djilp" TargetMode="External"/><Relationship Id="rId3" Type="http://schemas.openxmlformats.org/officeDocument/2006/relationships/styles" Target="styles.xml"/><Relationship Id="rId7" Type="http://schemas.openxmlformats.org/officeDocument/2006/relationships/hyperlink" Target="https://globalgoalsproject.eu/globalgoals2020/wp-content/uploads/2020/06/GlobalGoals2020_Gree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aylorfrancis.com/books/e/9781315239323/chapters/10.4324/9781315239323-6"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ngularityhub.com/2020/10/12/the-us-is-trying-to-hijack-space-mining-and-there-could-be-disastrous-consequen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E0C8A-34EF-4B34-AFA2-6F0728C7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16179</Words>
  <Characters>92225</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Kacee Wells</dc:creator>
  <cp:keywords>5.1</cp:keywords>
  <dc:description/>
  <cp:lastModifiedBy>Kacee Wells</cp:lastModifiedBy>
  <cp:revision>3</cp:revision>
  <dcterms:created xsi:type="dcterms:W3CDTF">2022-01-08T21:06:00Z</dcterms:created>
  <dcterms:modified xsi:type="dcterms:W3CDTF">2022-01-08T21:55:00Z</dcterms:modified>
</cp:coreProperties>
</file>