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BCAC6" w14:textId="77777777" w:rsidR="00941434" w:rsidRDefault="00941434" w:rsidP="00941434"/>
    <w:p w14:paraId="001ED75D" w14:textId="77777777" w:rsidR="00941434" w:rsidRDefault="00941434" w:rsidP="00941434"/>
    <w:p w14:paraId="3A38BE90" w14:textId="77777777" w:rsidR="00941434" w:rsidRDefault="00941434" w:rsidP="00941434">
      <w:pPr>
        <w:pStyle w:val="Heading1"/>
      </w:pPr>
      <w:r>
        <w:t>1AC</w:t>
      </w:r>
    </w:p>
    <w:p w14:paraId="2DF3617F" w14:textId="77777777" w:rsidR="00941434" w:rsidRDefault="00941434" w:rsidP="00941434">
      <w:pPr>
        <w:pStyle w:val="Heading2"/>
      </w:pPr>
      <w:r>
        <w:t>1AC CHP v1.0</w:t>
      </w:r>
    </w:p>
    <w:p w14:paraId="6CF01C6D" w14:textId="77777777" w:rsidR="00941434" w:rsidRDefault="00941434" w:rsidP="00941434">
      <w:pPr>
        <w:pStyle w:val="Heading3"/>
      </w:pPr>
      <w:r>
        <w:t>Framework</w:t>
      </w:r>
    </w:p>
    <w:p w14:paraId="527F72E3" w14:textId="77777777" w:rsidR="00941434" w:rsidRPr="00BF768D" w:rsidRDefault="00941434" w:rsidP="00941434">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7E6760E0" w14:textId="77777777" w:rsidR="00941434" w:rsidRPr="00BF768D" w:rsidRDefault="00941434" w:rsidP="00941434">
      <w:pPr>
        <w:rPr>
          <w:rStyle w:val="Style13ptBold"/>
        </w:rPr>
      </w:pPr>
      <w:r>
        <w:rPr>
          <w:rStyle w:val="Style13ptBold"/>
        </w:rPr>
        <w:t>Hooker 17</w:t>
      </w:r>
    </w:p>
    <w:p w14:paraId="5EFC7F96" w14:textId="77777777" w:rsidR="00941434" w:rsidRPr="00BF768D" w:rsidRDefault="00941434" w:rsidP="00941434">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9" w:history="1">
        <w:r w:rsidRPr="00BF768D">
          <w:rPr>
            <w:rStyle w:val="Hyperlink"/>
            <w:sz w:val="16"/>
          </w:rPr>
          <w:t>https://www.taylorfrancis.com/books/e/9781315239323/chapters/10.4324/9781315239323-6</w:t>
        </w:r>
      </w:hyperlink>
    </w:p>
    <w:p w14:paraId="17B79468" w14:textId="77777777" w:rsidR="00941434" w:rsidRDefault="00941434" w:rsidP="00941434"/>
    <w:p w14:paraId="78C5175F" w14:textId="77777777" w:rsidR="00941434" w:rsidRDefault="00941434" w:rsidP="00941434">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w:t>
      </w:r>
      <w:proofErr w:type="gramStart"/>
      <w:r w:rsidRPr="00BF768D">
        <w:rPr>
          <w:sz w:val="16"/>
        </w:rPr>
        <w:t>so as to</w:t>
      </w:r>
      <w:proofErr w:type="gramEnd"/>
      <w:r w:rsidRPr="00BF768D">
        <w:rPr>
          <w:sz w:val="16"/>
        </w:rPr>
        <w:t xml:space="preserve">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w:t>
      </w:r>
      <w:proofErr w:type="gramStart"/>
      <w:r w:rsidRPr="00BF768D">
        <w:rPr>
          <w:u w:val="single"/>
        </w:rPr>
        <w:t>so as to</w:t>
      </w:r>
      <w:proofErr w:type="gramEnd"/>
      <w:r w:rsidRPr="00BF768D">
        <w:rPr>
          <w:u w:val="single"/>
        </w:rPr>
        <w:t xml:space="preserve">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w:t>
      </w:r>
      <w:proofErr w:type="gramStart"/>
      <w:r w:rsidRPr="00BF768D">
        <w:rPr>
          <w:sz w:val="6"/>
          <w:szCs w:val="12"/>
        </w:rPr>
        <w:t>particular code</w:t>
      </w:r>
      <w:proofErr w:type="gramEnd"/>
      <w:r w:rsidRPr="00BF768D">
        <w:rPr>
          <w:sz w:val="6"/>
          <w:szCs w:val="12"/>
        </w:rPr>
        <w:t xml:space="preserve"> the acceptance of which would actually produce the best consequences (Code X). One of Feldman’s other objections was that Brandt’s claim that Code X determines which acts are wrong is very implausible when no one knows that the currency of Code X would maximize utility. I </w:t>
      </w:r>
      <w:proofErr w:type="gramStart"/>
      <w:r w:rsidRPr="00BF768D">
        <w:rPr>
          <w:sz w:val="6"/>
          <w:szCs w:val="12"/>
        </w:rPr>
        <w:t>agree:</w:t>
      </w:r>
      <w:proofErr w:type="gramEnd"/>
      <w:r w:rsidRPr="00BF768D">
        <w:rPr>
          <w:sz w:val="6"/>
          <w:szCs w:val="12"/>
        </w:rPr>
        <w:t xml:space="preserv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w:t>
      </w:r>
      <w:proofErr w:type="gramStart"/>
      <w:r w:rsidRPr="00BF768D">
        <w:rPr>
          <w:sz w:val="6"/>
          <w:szCs w:val="12"/>
        </w:rPr>
        <w:t>actually produce</w:t>
      </w:r>
      <w:proofErr w:type="gramEnd"/>
      <w:r w:rsidRPr="00BF768D">
        <w:rPr>
          <w:sz w:val="6"/>
          <w:szCs w:val="12"/>
        </w:rPr>
        <w:t xml:space="preserv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w:t>
      </w:r>
      <w:proofErr w:type="gramStart"/>
      <w:r w:rsidRPr="00BF768D">
        <w:rPr>
          <w:sz w:val="6"/>
          <w:szCs w:val="12"/>
        </w:rPr>
        <w:t>free-ride</w:t>
      </w:r>
      <w:proofErr w:type="gramEnd"/>
      <w:r w:rsidRPr="00BF768D">
        <w:rPr>
          <w:sz w:val="6"/>
          <w:szCs w:val="12"/>
        </w:rPr>
        <w:t xml:space="preserv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And this rule would override other rules within the idea code (</w:t>
      </w:r>
      <w:proofErr w:type="gramStart"/>
      <w:r w:rsidRPr="00BF768D">
        <w:rPr>
          <w:sz w:val="6"/>
          <w:szCs w:val="12"/>
        </w:rPr>
        <w:t>with the exception of</w:t>
      </w:r>
      <w:proofErr w:type="gramEnd"/>
      <w:r w:rsidRPr="00BF768D">
        <w:rPr>
          <w:sz w:val="6"/>
          <w:szCs w:val="12"/>
        </w:rPr>
        <w:t xml:space="preserve">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proofErr w:type="gramStart"/>
      <w:r w:rsidRPr="00BF768D">
        <w:rPr>
          <w:u w:val="single"/>
        </w:rPr>
        <w:t>In order to</w:t>
      </w:r>
      <w:proofErr w:type="gramEnd"/>
      <w:r w:rsidRPr="00BF768D">
        <w:rPr>
          <w:u w:val="single"/>
        </w:rPr>
        <w:t xml:space="preserve">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w:t>
      </w:r>
      <w:proofErr w:type="gramStart"/>
      <w:r w:rsidRPr="00BF768D">
        <w:rPr>
          <w:sz w:val="8"/>
          <w:szCs w:val="14"/>
        </w:rPr>
        <w:t>In particular, Feldman</w:t>
      </w:r>
      <w:proofErr w:type="gramEnd"/>
      <w:r w:rsidRPr="00BF768D">
        <w:rPr>
          <w:sz w:val="8"/>
          <w:szCs w:val="14"/>
        </w:rPr>
        <w:t xml:space="preserve"> includes considerations of justice into his theory of intrinsic value. </w:t>
      </w:r>
      <w:proofErr w:type="gramStart"/>
      <w:r w:rsidRPr="00BF768D">
        <w:rPr>
          <w:sz w:val="8"/>
          <w:szCs w:val="14"/>
        </w:rPr>
        <w:t>Actually, his</w:t>
      </w:r>
      <w:proofErr w:type="gramEnd"/>
      <w:r w:rsidRPr="00BF768D">
        <w:rPr>
          <w:sz w:val="8"/>
          <w:szCs w:val="14"/>
        </w:rPr>
        <w:t xml:space="preserve">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w:t>
      </w:r>
      <w:proofErr w:type="gramStart"/>
      <w:r w:rsidRPr="00BF768D">
        <w:rPr>
          <w:sz w:val="8"/>
          <w:szCs w:val="14"/>
        </w:rPr>
        <w:t>in light of</w:t>
      </w:r>
      <w:proofErr w:type="gramEnd"/>
      <w:r w:rsidRPr="00BF768D">
        <w:rPr>
          <w:sz w:val="8"/>
          <w:szCs w:val="14"/>
        </w:rPr>
        <w:t xml:space="preserve">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w:t>
      </w:r>
      <w:proofErr w:type="gramStart"/>
      <w:r w:rsidRPr="00BF768D">
        <w:rPr>
          <w:sz w:val="8"/>
          <w:szCs w:val="14"/>
        </w:rPr>
        <w:t>do</w:t>
      </w:r>
      <w:proofErr w:type="gramEnd"/>
      <w:r w:rsidRPr="00BF768D">
        <w:rPr>
          <w:sz w:val="8"/>
          <w:szCs w:val="14"/>
        </w:rPr>
        <w:t xml:space="preserve">.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w:t>
      </w:r>
      <w:proofErr w:type="gramStart"/>
      <w:r w:rsidRPr="00BF768D">
        <w:rPr>
          <w:sz w:val="8"/>
          <w:szCs w:val="14"/>
        </w:rPr>
        <w:t>has to</w:t>
      </w:r>
      <w:proofErr w:type="gramEnd"/>
      <w:r w:rsidRPr="00BF768D">
        <w:rPr>
          <w:sz w:val="8"/>
          <w:szCs w:val="14"/>
        </w:rPr>
        <w:t xml:space="preserve">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w:t>
      </w:r>
      <w:proofErr w:type="gramStart"/>
      <w:r w:rsidRPr="00BF768D">
        <w:rPr>
          <w:sz w:val="16"/>
        </w:rPr>
        <w:t>maximizing</w:t>
      </w:r>
      <w:proofErr w:type="gramEnd"/>
      <w:r w:rsidRPr="00BF768D">
        <w:rPr>
          <w:sz w:val="16"/>
        </w:rPr>
        <w:t xml:space="preserve">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w:t>
      </w:r>
      <w:proofErr w:type="gramStart"/>
      <w:r w:rsidRPr="00B17794">
        <w:rPr>
          <w:sz w:val="16"/>
        </w:rPr>
        <w:t>a number of</w:t>
      </w:r>
      <w:proofErr w:type="gramEnd"/>
      <w:r w:rsidRPr="00B17794">
        <w:rPr>
          <w:sz w:val="16"/>
        </w:rPr>
        <w:t xml:space="preserve"> moral postulates. </w:t>
      </w:r>
      <w:r w:rsidRPr="00B17794">
        <w:rPr>
          <w:u w:val="single"/>
        </w:rPr>
        <w:t xml:space="preserve">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w:t>
      </w:r>
      <w:proofErr w:type="gramStart"/>
      <w:r w:rsidRPr="00B17794">
        <w:rPr>
          <w:u w:val="single"/>
        </w:rPr>
        <w:t>on the basis of</w:t>
      </w:r>
      <w:proofErr w:type="gramEnd"/>
      <w:r w:rsidRPr="00B17794">
        <w:rPr>
          <w:u w:val="single"/>
        </w:rPr>
        <w:t xml:space="preserve">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3C1E7D31" w14:textId="77777777" w:rsidR="00941434" w:rsidRDefault="00941434" w:rsidP="00941434"/>
    <w:p w14:paraId="78B58701" w14:textId="77777777" w:rsidR="00941434" w:rsidRPr="0012760F" w:rsidRDefault="00941434" w:rsidP="00941434">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67093922" w14:textId="77777777" w:rsidR="00941434" w:rsidRPr="00726845" w:rsidRDefault="00941434" w:rsidP="00941434">
      <w:pPr>
        <w:rPr>
          <w:rStyle w:val="Style13ptBold"/>
        </w:rPr>
      </w:pPr>
      <w:r>
        <w:rPr>
          <w:rStyle w:val="Style13ptBold"/>
        </w:rPr>
        <w:t>Green 20</w:t>
      </w:r>
    </w:p>
    <w:p w14:paraId="67E1AC49" w14:textId="77777777" w:rsidR="00941434" w:rsidRDefault="00941434" w:rsidP="00941434">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10" w:history="1">
        <w:r w:rsidRPr="001A784F">
          <w:rPr>
            <w:rStyle w:val="Hyperlink"/>
            <w:sz w:val="16"/>
          </w:rPr>
          <w:t>https://globalgoalsproject.eu/globalgoals2020/wp-content/uploads/2020/06/GlobalGoals2020_Green.pdf</w:t>
        </w:r>
      </w:hyperlink>
    </w:p>
    <w:p w14:paraId="579B4BAD" w14:textId="77777777" w:rsidR="00941434" w:rsidRPr="00726845" w:rsidRDefault="00941434" w:rsidP="00941434">
      <w:pPr>
        <w:rPr>
          <w:sz w:val="16"/>
        </w:rPr>
      </w:pPr>
      <w:r>
        <w:rPr>
          <w:sz w:val="16"/>
        </w:rPr>
        <w:t>*SDGs = United Nations Sustainable Development Goals</w:t>
      </w:r>
    </w:p>
    <w:p w14:paraId="7BB31FE9" w14:textId="77777777" w:rsidR="00941434" w:rsidRPr="00726845" w:rsidRDefault="00941434" w:rsidP="00941434">
      <w:pPr>
        <w:rPr>
          <w:sz w:val="16"/>
        </w:rPr>
      </w:pPr>
    </w:p>
    <w:p w14:paraId="21DC1559" w14:textId="77777777" w:rsidR="00941434" w:rsidRPr="00726845" w:rsidRDefault="00941434" w:rsidP="00941434">
      <w:pPr>
        <w:rPr>
          <w:sz w:val="16"/>
        </w:rPr>
      </w:pPr>
      <w:r w:rsidRPr="00726845">
        <w:rPr>
          <w:sz w:val="16"/>
        </w:rPr>
        <w:t xml:space="preserve">Whereas </w:t>
      </w:r>
      <w:proofErr w:type="gramStart"/>
      <w:r w:rsidRPr="00726845">
        <w:rPr>
          <w:sz w:val="16"/>
        </w:rPr>
        <w:t>liberal-egalitarians</w:t>
      </w:r>
      <w:proofErr w:type="gramEnd"/>
      <w:r w:rsidRPr="00726845">
        <w:rPr>
          <w:sz w:val="16"/>
        </w:rPr>
        <w:t xml:space="preserve">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w:t>
      </w:r>
      <w:proofErr w:type="gramStart"/>
      <w:r w:rsidRPr="00726845">
        <w:rPr>
          <w:sz w:val="16"/>
        </w:rPr>
        <w:t xml:space="preserve">In particular, </w:t>
      </w:r>
      <w:r w:rsidRPr="00B17794">
        <w:rPr>
          <w:highlight w:val="yellow"/>
          <w:u w:val="single"/>
        </w:rPr>
        <w:t>if</w:t>
      </w:r>
      <w:proofErr w:type="gramEnd"/>
      <w:r w:rsidRPr="00B17794">
        <w:rPr>
          <w:highlight w:val="yellow"/>
          <w:u w:val="single"/>
        </w:rPr>
        <w:t xml:space="preserve">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132BB9CC" w14:textId="77777777" w:rsidR="00941434" w:rsidRDefault="00941434" w:rsidP="00941434"/>
    <w:p w14:paraId="0F837F02" w14:textId="77777777" w:rsidR="00941434" w:rsidRDefault="00941434" w:rsidP="00941434">
      <w:pPr>
        <w:pStyle w:val="Heading4"/>
      </w:pPr>
      <w:proofErr w:type="gramStart"/>
      <w:r>
        <w:t>Therefore</w:t>
      </w:r>
      <w:proofErr w:type="gramEnd"/>
      <w:r>
        <w:t xml:space="preserve"> the standard is </w:t>
      </w:r>
      <w:r w:rsidRPr="007C32E9">
        <w:rPr>
          <w:u w:val="single"/>
        </w:rPr>
        <w:t>rule utilitarianism</w:t>
      </w:r>
    </w:p>
    <w:p w14:paraId="42AC3689" w14:textId="77777777" w:rsidR="00941434" w:rsidRPr="0012760F" w:rsidRDefault="00941434" w:rsidP="00941434"/>
    <w:p w14:paraId="63B4F232" w14:textId="77777777" w:rsidR="00941434" w:rsidRDefault="00941434" w:rsidP="00941434">
      <w:pPr>
        <w:pStyle w:val="Heading4"/>
      </w:pPr>
      <w:r>
        <w:t>Act util devolves to rule util—following principles maximizes utility better than case-by-case exceptions</w:t>
      </w:r>
    </w:p>
    <w:p w14:paraId="2FBC4C7F" w14:textId="77777777" w:rsidR="00941434" w:rsidRPr="00CB40DB" w:rsidRDefault="00941434" w:rsidP="00941434">
      <w:pPr>
        <w:rPr>
          <w:rStyle w:val="Style13ptBold"/>
        </w:rPr>
      </w:pPr>
      <w:r>
        <w:rPr>
          <w:rStyle w:val="Style13ptBold"/>
        </w:rPr>
        <w:t>Hooker 16</w:t>
      </w:r>
    </w:p>
    <w:p w14:paraId="65CF5FED" w14:textId="77777777" w:rsidR="00941434" w:rsidRPr="00CB40DB" w:rsidRDefault="00941434" w:rsidP="00941434">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5FA0055A" w14:textId="77777777" w:rsidR="00941434" w:rsidRDefault="00941434" w:rsidP="00941434"/>
    <w:p w14:paraId="18FA2A02" w14:textId="77777777" w:rsidR="00941434" w:rsidRDefault="00941434" w:rsidP="00941434">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 xml:space="preserve">Full rule-consequentialists may think that there is </w:t>
      </w:r>
      <w:proofErr w:type="gramStart"/>
      <w:r w:rsidRPr="00A70D60">
        <w:rPr>
          <w:sz w:val="16"/>
        </w:rPr>
        <w:t>really only</w:t>
      </w:r>
      <w:proofErr w:type="gramEnd"/>
      <w:r w:rsidRPr="00A70D60">
        <w:rPr>
          <w:sz w:val="16"/>
        </w:rPr>
        <w:t xml:space="preserve"> one set of rules about these three different subject matters. Or they may think that there are different sets that in some sense correspond to or complement one another.</w:t>
      </w:r>
      <w:r>
        <w:rPr>
          <w:sz w:val="16"/>
        </w:rPr>
        <w:t xml:space="preserve"> </w:t>
      </w:r>
      <w:r w:rsidRPr="00A70D60">
        <w:rPr>
          <w:sz w:val="16"/>
        </w:rPr>
        <w:t xml:space="preserve">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w:t>
      </w:r>
      <w:proofErr w:type="gramStart"/>
      <w:r w:rsidRPr="00A70D60">
        <w:rPr>
          <w:sz w:val="16"/>
        </w:rPr>
        <w:t>consequences, but</w:t>
      </w:r>
      <w:proofErr w:type="gramEnd"/>
      <w:r w:rsidRPr="00A70D60">
        <w:rPr>
          <w:sz w:val="16"/>
        </w:rPr>
        <w:t xml:space="preserve">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 xml:space="preserve">Act-consequentialist moral decision procedure: On each occasion, an agent should decide what to do by calculating which act would produce the </w:t>
      </w:r>
      <w:proofErr w:type="gramStart"/>
      <w:r w:rsidRPr="00A70D60">
        <w:rPr>
          <w:u w:val="single"/>
        </w:rPr>
        <w:t>most good</w:t>
      </w:r>
      <w:proofErr w:type="gramEnd"/>
      <w:r w:rsidRPr="00A70D60">
        <w:rPr>
          <w:u w:val="single"/>
        </w:rPr>
        <w:t>.</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w:t>
      </w:r>
      <w:proofErr w:type="gramStart"/>
      <w:r w:rsidRPr="00A70D60">
        <w:rPr>
          <w:u w:val="single"/>
        </w:rPr>
        <w:t>a number of</w:t>
      </w:r>
      <w:proofErr w:type="gramEnd"/>
      <w:r w:rsidRPr="00A70D60">
        <w:rPr>
          <w:u w:val="single"/>
        </w:rPr>
        <w:t xml:space="preserve">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w:t>
      </w:r>
      <w:proofErr w:type="gramStart"/>
      <w:r w:rsidRPr="00A70D60">
        <w:rPr>
          <w:sz w:val="16"/>
        </w:rPr>
        <w:t>have to</w:t>
      </w:r>
      <w:proofErr w:type="gramEnd"/>
      <w:r w:rsidRPr="00A70D60">
        <w:rPr>
          <w:sz w:val="16"/>
        </w:rPr>
        <w:t xml:space="preserve">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502A602C" w14:textId="77777777" w:rsidR="00941434" w:rsidRDefault="00941434" w:rsidP="00941434"/>
    <w:p w14:paraId="04B862D6" w14:textId="77777777" w:rsidR="00941434" w:rsidRDefault="00941434" w:rsidP="00941434"/>
    <w:p w14:paraId="30B45FF8" w14:textId="77777777" w:rsidR="00941434" w:rsidRDefault="00941434" w:rsidP="00941434"/>
    <w:p w14:paraId="12D277BA" w14:textId="77777777" w:rsidR="00941434" w:rsidRDefault="00941434" w:rsidP="00941434">
      <w:pPr>
        <w:pStyle w:val="Heading3"/>
      </w:pPr>
      <w:r>
        <w:t>Advocacy</w:t>
      </w:r>
    </w:p>
    <w:p w14:paraId="2F47CAC0" w14:textId="77777777" w:rsidR="00941434" w:rsidRDefault="00941434" w:rsidP="00941434"/>
    <w:p w14:paraId="7039F9B8" w14:textId="77777777" w:rsidR="00941434" w:rsidRPr="007C32E9" w:rsidRDefault="00941434" w:rsidP="00941434">
      <w:pPr>
        <w:pStyle w:val="Heading4"/>
      </w:pPr>
      <w:r>
        <w:t>Thus, I advocate that the Common Heritage Principle is the correct principle of justice in outer space</w:t>
      </w:r>
    </w:p>
    <w:p w14:paraId="7B2DFD1A" w14:textId="77777777" w:rsidR="00941434" w:rsidRDefault="00941434" w:rsidP="00941434"/>
    <w:p w14:paraId="2E53D8FD" w14:textId="77777777" w:rsidR="00941434" w:rsidRPr="009B51D4" w:rsidRDefault="00941434" w:rsidP="00941434">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61B83634" w14:textId="77777777" w:rsidR="00941434" w:rsidRPr="0060050A" w:rsidRDefault="00941434" w:rsidP="00941434">
      <w:pPr>
        <w:rPr>
          <w:rStyle w:val="Style13ptBold"/>
        </w:rPr>
      </w:pPr>
      <w:proofErr w:type="spellStart"/>
      <w:r>
        <w:rPr>
          <w:rStyle w:val="Style13ptBold"/>
        </w:rPr>
        <w:t>Oduntan</w:t>
      </w:r>
      <w:proofErr w:type="spellEnd"/>
      <w:r>
        <w:rPr>
          <w:rStyle w:val="Style13ptBold"/>
        </w:rPr>
        <w:t xml:space="preserve"> 5</w:t>
      </w:r>
    </w:p>
    <w:p w14:paraId="73044FFD" w14:textId="77777777" w:rsidR="00941434" w:rsidRPr="0060050A" w:rsidRDefault="00941434" w:rsidP="00941434">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077D9AB8" w14:textId="77777777" w:rsidR="00941434" w:rsidRDefault="00941434" w:rsidP="00941434"/>
    <w:p w14:paraId="78A5376B" w14:textId="77777777" w:rsidR="00941434" w:rsidRPr="000E61B6" w:rsidRDefault="00941434" w:rsidP="00941434">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754BF503" w14:textId="77777777" w:rsidR="00941434" w:rsidRPr="000E61B6" w:rsidRDefault="00941434" w:rsidP="00941434">
      <w:pPr>
        <w:rPr>
          <w:sz w:val="16"/>
        </w:rPr>
      </w:pPr>
    </w:p>
    <w:p w14:paraId="7E0358B7" w14:textId="77777777" w:rsidR="00941434" w:rsidRPr="000E61B6" w:rsidRDefault="00941434" w:rsidP="00941434">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616F6295" w14:textId="77777777" w:rsidR="00941434" w:rsidRPr="000E61B6" w:rsidRDefault="00941434" w:rsidP="00941434">
      <w:pPr>
        <w:rPr>
          <w:sz w:val="16"/>
        </w:rPr>
      </w:pPr>
    </w:p>
    <w:p w14:paraId="0925E2F2" w14:textId="77777777" w:rsidR="00941434" w:rsidRPr="000E61B6" w:rsidRDefault="00941434" w:rsidP="00941434">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0D801836" w14:textId="77777777" w:rsidR="00941434" w:rsidRPr="000E61B6" w:rsidRDefault="00941434" w:rsidP="00941434">
      <w:pPr>
        <w:rPr>
          <w:sz w:val="16"/>
        </w:rPr>
      </w:pPr>
    </w:p>
    <w:p w14:paraId="062D8F3C" w14:textId="77777777" w:rsidR="00941434" w:rsidRPr="000E61B6" w:rsidRDefault="00941434" w:rsidP="00941434">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1CDCAC71" w14:textId="77777777" w:rsidR="00941434" w:rsidRPr="000E61B6" w:rsidRDefault="00941434" w:rsidP="00941434">
      <w:pPr>
        <w:rPr>
          <w:sz w:val="16"/>
        </w:rPr>
      </w:pPr>
    </w:p>
    <w:p w14:paraId="58D03501" w14:textId="77777777" w:rsidR="00941434" w:rsidRPr="009B51D4" w:rsidRDefault="00941434" w:rsidP="00941434">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468E4BEB" w14:textId="77777777" w:rsidR="00941434" w:rsidRDefault="00941434" w:rsidP="00941434"/>
    <w:p w14:paraId="5C034711" w14:textId="77777777" w:rsidR="00941434" w:rsidRDefault="00941434" w:rsidP="00941434"/>
    <w:p w14:paraId="04CA4912" w14:textId="77777777" w:rsidR="00941434" w:rsidRDefault="00941434" w:rsidP="00941434">
      <w:pPr>
        <w:pStyle w:val="Heading4"/>
      </w:pPr>
      <w:r>
        <w:t xml:space="preserve">There is </w:t>
      </w:r>
      <w:r w:rsidRPr="009B51D4">
        <w:rPr>
          <w:u w:val="single"/>
        </w:rPr>
        <w:t>no ambiguity</w:t>
      </w:r>
      <w:r>
        <w:t>—neg authors are opportunistic lawyers trying to dodge international law</w:t>
      </w:r>
    </w:p>
    <w:p w14:paraId="5F61EE9C" w14:textId="77777777" w:rsidR="00941434" w:rsidRPr="0060050A" w:rsidRDefault="00941434" w:rsidP="00941434">
      <w:pPr>
        <w:rPr>
          <w:rStyle w:val="Style13ptBold"/>
        </w:rPr>
      </w:pPr>
      <w:proofErr w:type="spellStart"/>
      <w:r>
        <w:rPr>
          <w:rStyle w:val="Style13ptBold"/>
        </w:rPr>
        <w:t>Oduntan</w:t>
      </w:r>
      <w:proofErr w:type="spellEnd"/>
      <w:r>
        <w:rPr>
          <w:rStyle w:val="Style13ptBold"/>
        </w:rPr>
        <w:t xml:space="preserve"> 5</w:t>
      </w:r>
    </w:p>
    <w:p w14:paraId="4B0BC3EB" w14:textId="77777777" w:rsidR="00941434" w:rsidRPr="0060050A" w:rsidRDefault="00941434" w:rsidP="00941434">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1D67E1C5" w14:textId="77777777" w:rsidR="00941434" w:rsidRDefault="00941434" w:rsidP="00941434"/>
    <w:p w14:paraId="354CFC69" w14:textId="77777777" w:rsidR="00941434" w:rsidRPr="006F1BF4" w:rsidRDefault="00941434" w:rsidP="00941434">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657C2AAC" w14:textId="77777777" w:rsidR="00941434" w:rsidRPr="006F1BF4" w:rsidRDefault="00941434" w:rsidP="00941434">
      <w:pPr>
        <w:rPr>
          <w:sz w:val="16"/>
        </w:rPr>
      </w:pPr>
    </w:p>
    <w:p w14:paraId="677E0337" w14:textId="77777777" w:rsidR="00941434" w:rsidRPr="006F1BF4" w:rsidRDefault="00941434" w:rsidP="00941434">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684E430C" w14:textId="77777777" w:rsidR="00941434" w:rsidRPr="006F1BF4" w:rsidRDefault="00941434" w:rsidP="00941434">
      <w:pPr>
        <w:rPr>
          <w:sz w:val="16"/>
        </w:rPr>
      </w:pPr>
    </w:p>
    <w:p w14:paraId="1D6F1D0C" w14:textId="77777777" w:rsidR="00941434" w:rsidRPr="006F1BF4" w:rsidRDefault="00941434" w:rsidP="00941434">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4ABA083C" w14:textId="77777777" w:rsidR="00941434" w:rsidRPr="006F1BF4" w:rsidRDefault="00941434" w:rsidP="00941434">
      <w:pPr>
        <w:rPr>
          <w:sz w:val="16"/>
        </w:rPr>
      </w:pPr>
    </w:p>
    <w:p w14:paraId="5DDACC72" w14:textId="77777777" w:rsidR="00941434" w:rsidRPr="006F1BF4" w:rsidRDefault="00941434" w:rsidP="00941434">
      <w:pPr>
        <w:rPr>
          <w:u w:val="single"/>
        </w:rPr>
      </w:pPr>
      <w:r w:rsidRPr="006F1BF4">
        <w:rPr>
          <w:sz w:val="16"/>
        </w:rPr>
        <w:t xml:space="preserve">Furthermore, </w:t>
      </w:r>
      <w:proofErr w:type="gramStart"/>
      <w:r w:rsidRPr="006F1BF4">
        <w:rPr>
          <w:sz w:val="16"/>
        </w:rPr>
        <w:t>due to the fact that</w:t>
      </w:r>
      <w:proofErr w:type="gramEnd"/>
      <w:r w:rsidRPr="006F1BF4">
        <w:rPr>
          <w:sz w:val="16"/>
        </w:rPr>
        <w:t xml:space="preserve">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2DE22BC6" w14:textId="77777777" w:rsidR="00941434" w:rsidRPr="006F1BF4" w:rsidRDefault="00941434" w:rsidP="00941434">
      <w:pPr>
        <w:rPr>
          <w:u w:val="single"/>
        </w:rPr>
      </w:pPr>
    </w:p>
    <w:p w14:paraId="58B61628" w14:textId="77777777" w:rsidR="00941434" w:rsidRPr="00082011" w:rsidRDefault="00941434" w:rsidP="00941434">
      <w:pPr>
        <w:rPr>
          <w:b/>
          <w:bCs/>
          <w:szCs w:val="22"/>
          <w:u w:val="single"/>
        </w:rPr>
      </w:pPr>
      <w:r w:rsidRPr="00082011">
        <w:rPr>
          <w:b/>
          <w:bCs/>
          <w:szCs w:val="22"/>
          <w:u w:val="single"/>
        </w:rPr>
        <w:t xml:space="preserve">(a) That the areas constituting a CHM cannot be subject to appropriation. </w:t>
      </w:r>
    </w:p>
    <w:p w14:paraId="5C7CE475" w14:textId="77777777" w:rsidR="00941434" w:rsidRPr="00082011" w:rsidRDefault="00941434" w:rsidP="00941434">
      <w:pPr>
        <w:rPr>
          <w:b/>
          <w:bCs/>
          <w:szCs w:val="22"/>
          <w:u w:val="single"/>
        </w:rPr>
      </w:pPr>
      <w:r w:rsidRPr="00082011">
        <w:rPr>
          <w:b/>
          <w:bCs/>
          <w:szCs w:val="22"/>
          <w:u w:val="single"/>
        </w:rPr>
        <w:t xml:space="preserve">(b) That the use of such area and the resources thereof shall be subject to a common management system. </w:t>
      </w:r>
    </w:p>
    <w:p w14:paraId="3E5533DF" w14:textId="77777777" w:rsidR="00941434" w:rsidRPr="00082011" w:rsidRDefault="00941434" w:rsidP="00941434">
      <w:pPr>
        <w:rPr>
          <w:b/>
          <w:bCs/>
          <w:szCs w:val="22"/>
          <w:u w:val="single"/>
        </w:rPr>
      </w:pPr>
      <w:r w:rsidRPr="00082011">
        <w:rPr>
          <w:b/>
          <w:bCs/>
          <w:szCs w:val="22"/>
          <w:u w:val="single"/>
        </w:rPr>
        <w:t xml:space="preserve">(c) That the concept in question implies an active sharing of the benefits derived from the exploration and exploitation of those </w:t>
      </w:r>
      <w:proofErr w:type="gramStart"/>
      <w:r w:rsidRPr="00082011">
        <w:rPr>
          <w:b/>
          <w:bCs/>
          <w:szCs w:val="22"/>
          <w:u w:val="single"/>
        </w:rPr>
        <w:t>areas;</w:t>
      </w:r>
      <w:proofErr w:type="gramEnd"/>
      <w:r w:rsidRPr="00082011">
        <w:rPr>
          <w:b/>
          <w:bCs/>
          <w:szCs w:val="22"/>
          <w:u w:val="single"/>
        </w:rPr>
        <w:t xml:space="preserve"> </w:t>
      </w:r>
    </w:p>
    <w:p w14:paraId="65B3C3E8" w14:textId="77777777" w:rsidR="00941434" w:rsidRPr="00082011" w:rsidRDefault="00941434" w:rsidP="00941434">
      <w:pPr>
        <w:rPr>
          <w:b/>
          <w:bCs/>
          <w:szCs w:val="22"/>
          <w:u w:val="single"/>
        </w:rPr>
      </w:pPr>
      <w:r w:rsidRPr="00082011">
        <w:rPr>
          <w:b/>
          <w:bCs/>
          <w:szCs w:val="22"/>
          <w:u w:val="single"/>
        </w:rPr>
        <w:t xml:space="preserve">(d) That the area be used exclusively for peaceful </w:t>
      </w:r>
      <w:proofErr w:type="gramStart"/>
      <w:r w:rsidRPr="00082011">
        <w:rPr>
          <w:b/>
          <w:bCs/>
          <w:szCs w:val="22"/>
          <w:u w:val="single"/>
        </w:rPr>
        <w:t>purposes;</w:t>
      </w:r>
      <w:proofErr w:type="gramEnd"/>
      <w:r w:rsidRPr="00082011">
        <w:rPr>
          <w:b/>
          <w:bCs/>
          <w:szCs w:val="22"/>
          <w:u w:val="single"/>
        </w:rPr>
        <w:t xml:space="preserve"> </w:t>
      </w:r>
    </w:p>
    <w:p w14:paraId="3C6F8994" w14:textId="77777777" w:rsidR="00941434" w:rsidRPr="00082011" w:rsidRDefault="00941434" w:rsidP="00941434">
      <w:pPr>
        <w:rPr>
          <w:b/>
          <w:bCs/>
          <w:szCs w:val="22"/>
          <w:u w:val="single"/>
        </w:rPr>
      </w:pPr>
      <w:r w:rsidRPr="00082011">
        <w:rPr>
          <w:b/>
          <w:bCs/>
          <w:szCs w:val="22"/>
          <w:u w:val="single"/>
        </w:rPr>
        <w:t xml:space="preserve">(e) That the area be preserved for future generations in perpetual succession.48 </w:t>
      </w:r>
    </w:p>
    <w:p w14:paraId="1DFDB4A1" w14:textId="77777777" w:rsidR="00941434" w:rsidRPr="006F1BF4" w:rsidRDefault="00941434" w:rsidP="00941434">
      <w:pPr>
        <w:rPr>
          <w:sz w:val="16"/>
        </w:rPr>
      </w:pPr>
    </w:p>
    <w:p w14:paraId="2907515E" w14:textId="77777777" w:rsidR="00941434" w:rsidRPr="006F1BF4" w:rsidRDefault="00941434" w:rsidP="00941434">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18C94490" w14:textId="77777777" w:rsidR="00941434" w:rsidRDefault="00941434" w:rsidP="00941434"/>
    <w:bookmarkEnd w:id="0"/>
    <w:p w14:paraId="7C5811BD" w14:textId="77777777" w:rsidR="00941434" w:rsidRDefault="00941434" w:rsidP="00941434">
      <w:pPr>
        <w:pStyle w:val="Heading3"/>
      </w:pPr>
      <w:r>
        <w:t>Contention</w:t>
      </w:r>
    </w:p>
    <w:p w14:paraId="59AD8029" w14:textId="77777777" w:rsidR="00941434" w:rsidRDefault="00941434" w:rsidP="00941434"/>
    <w:p w14:paraId="701A9283" w14:textId="77777777" w:rsidR="00941434" w:rsidRDefault="00941434" w:rsidP="00941434">
      <w:pPr>
        <w:pStyle w:val="Heading4"/>
      </w:pPr>
      <w:r>
        <w:t>I contend that the Common Heritage Principle is a utility maximizing norm of international law</w:t>
      </w:r>
    </w:p>
    <w:p w14:paraId="4673A1D4" w14:textId="77777777" w:rsidR="00941434" w:rsidRDefault="00941434" w:rsidP="00941434">
      <w:pPr>
        <w:pStyle w:val="Heading4"/>
      </w:pPr>
      <w:r>
        <w:t>A. Future Generations—</w:t>
      </w:r>
    </w:p>
    <w:p w14:paraId="5D140DC4" w14:textId="77777777" w:rsidR="00941434" w:rsidRDefault="00941434" w:rsidP="00941434">
      <w:pPr>
        <w:pStyle w:val="Heading4"/>
      </w:pPr>
      <w:r>
        <w:t xml:space="preserve">The CHP would enshrine </w:t>
      </w:r>
      <w:r w:rsidRPr="00F2252C">
        <w:rPr>
          <w:u w:val="single"/>
        </w:rPr>
        <w:t>respect for future generations</w:t>
      </w:r>
      <w:r>
        <w:t xml:space="preserve"> into space law</w:t>
      </w:r>
    </w:p>
    <w:p w14:paraId="65610A8B" w14:textId="77777777" w:rsidR="00941434" w:rsidRPr="00FD3108" w:rsidRDefault="00941434" w:rsidP="00941434">
      <w:pPr>
        <w:rPr>
          <w:rStyle w:val="Style13ptBold"/>
        </w:rPr>
      </w:pPr>
      <w:r>
        <w:rPr>
          <w:rStyle w:val="Style13ptBold"/>
        </w:rPr>
        <w:t>Joyner 86</w:t>
      </w:r>
    </w:p>
    <w:p w14:paraId="56DE5761" w14:textId="77777777" w:rsidR="00941434" w:rsidRPr="00FD3108" w:rsidRDefault="00941434" w:rsidP="00941434">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2ACAF8C2" w14:textId="77777777" w:rsidR="00941434" w:rsidRPr="002F562A" w:rsidRDefault="00941434" w:rsidP="00941434">
      <w:pPr>
        <w:rPr>
          <w:sz w:val="16"/>
        </w:rPr>
      </w:pPr>
    </w:p>
    <w:p w14:paraId="47B6001F" w14:textId="77777777" w:rsidR="00941434" w:rsidRPr="002F562A" w:rsidRDefault="00941434" w:rsidP="00941434">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proofErr w:type="gramStart"/>
      <w:r w:rsidRPr="002F562A">
        <w:rPr>
          <w:u w:val="single"/>
        </w:rPr>
        <w:t>in order to</w:t>
      </w:r>
      <w:proofErr w:type="gramEnd"/>
      <w:r w:rsidRPr="002F562A">
        <w:rPr>
          <w:u w:val="single"/>
        </w:rPr>
        <w:t xml:space="preserve">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2C2F7057" w14:textId="77777777" w:rsidR="00941434" w:rsidRDefault="00941434" w:rsidP="00941434"/>
    <w:p w14:paraId="32F59398" w14:textId="77777777" w:rsidR="00941434" w:rsidRDefault="00941434" w:rsidP="00941434">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122C0DD5" w14:textId="77777777" w:rsidR="00941434" w:rsidRDefault="00941434" w:rsidP="00941434">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3F1B4F2A" w14:textId="77777777" w:rsidR="00941434" w:rsidRPr="007F354F" w:rsidRDefault="00941434" w:rsidP="00941434">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15B8CD3C" w14:textId="77777777" w:rsidR="00941434" w:rsidRPr="000C711D" w:rsidRDefault="00941434" w:rsidP="00941434"/>
    <w:p w14:paraId="6DA63B81" w14:textId="77777777" w:rsidR="00941434" w:rsidRPr="000C711D" w:rsidRDefault="00941434" w:rsidP="00941434">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w:t>
      </w:r>
      <w:proofErr w:type="gramStart"/>
      <w:r w:rsidRPr="007F354F">
        <w:rPr>
          <w:bCs/>
          <w:u w:val="single"/>
        </w:rPr>
        <w:t>manufacturing</w:t>
      </w:r>
      <w:proofErr w:type="gramEnd"/>
      <w:r w:rsidRPr="007F354F">
        <w:rPr>
          <w:bCs/>
          <w:u w:val="single"/>
        </w:rPr>
        <w:t xml:space="preserve">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w:t>
      </w:r>
      <w:proofErr w:type="gramStart"/>
      <w:r w:rsidRPr="000C711D">
        <w:rPr>
          <w:sz w:val="16"/>
        </w:rPr>
        <w:t>effects, and</w:t>
      </w:r>
      <w:proofErr w:type="gramEnd"/>
      <w:r w:rsidRPr="000C711D">
        <w:rPr>
          <w:sz w:val="16"/>
        </w:rPr>
        <w:t xml:space="preserve">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1D45B35C" w14:textId="77777777" w:rsidR="00941434" w:rsidRDefault="00941434" w:rsidP="00941434"/>
    <w:p w14:paraId="15FE8EB1" w14:textId="77777777" w:rsidR="00941434" w:rsidRPr="00F2252C" w:rsidRDefault="00941434" w:rsidP="00941434">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61B4CD9A" w14:textId="77777777" w:rsidR="00941434" w:rsidRPr="00931BAB" w:rsidRDefault="00941434" w:rsidP="00941434">
      <w:pPr>
        <w:rPr>
          <w:rStyle w:val="Style13ptBold"/>
        </w:rPr>
      </w:pPr>
      <w:r>
        <w:rPr>
          <w:rStyle w:val="Style13ptBold"/>
        </w:rPr>
        <w:t>Krieger 1</w:t>
      </w:r>
    </w:p>
    <w:p w14:paraId="70407AB6" w14:textId="77777777" w:rsidR="00941434" w:rsidRPr="00931BAB" w:rsidRDefault="00941434" w:rsidP="00941434">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74B09C4A" w14:textId="77777777" w:rsidR="00941434" w:rsidRDefault="00941434" w:rsidP="00941434"/>
    <w:p w14:paraId="3668AC9C" w14:textId="77777777" w:rsidR="00941434" w:rsidRPr="006E6AD3" w:rsidRDefault="00941434" w:rsidP="00941434">
      <w:pPr>
        <w:rPr>
          <w:sz w:val="16"/>
        </w:rPr>
      </w:pPr>
      <w:r w:rsidRPr="00931BAB">
        <w:rPr>
          <w:highlight w:val="yellow"/>
          <w:u w:val="single"/>
        </w:rPr>
        <w:t xml:space="preserve">Our </w:t>
      </w:r>
      <w:r w:rsidRPr="00931BAB">
        <w:rPr>
          <w:b/>
          <w:highlight w:val="yellow"/>
          <w:u w:val="single"/>
          <w:bdr w:val="single" w:sz="18" w:space="0" w:color="auto"/>
        </w:rPr>
        <w:t>Common Heritage</w:t>
      </w:r>
    </w:p>
    <w:p w14:paraId="68B29B89" w14:textId="77777777" w:rsidR="00941434" w:rsidRPr="006E6AD3" w:rsidRDefault="00941434" w:rsidP="00941434">
      <w:pPr>
        <w:rPr>
          <w:sz w:val="16"/>
        </w:rPr>
      </w:pPr>
    </w:p>
    <w:p w14:paraId="2705BFD2" w14:textId="77777777" w:rsidR="00941434" w:rsidRPr="006E6AD3" w:rsidRDefault="00941434" w:rsidP="00941434">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w:t>
      </w:r>
      <w:proofErr w:type="gramStart"/>
      <w:r w:rsidRPr="006E6AD3">
        <w:rPr>
          <w:bCs/>
          <w:u w:val="single"/>
        </w:rPr>
        <w:t>atmosphere</w:t>
      </w:r>
      <w:proofErr w:type="gramEnd"/>
      <w:r w:rsidRPr="006E6AD3">
        <w:rPr>
          <w:bCs/>
          <w:u w:val="single"/>
        </w:rPr>
        <w:t xml:space="preserv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w:t>
      </w:r>
      <w:proofErr w:type="gramStart"/>
      <w:r w:rsidRPr="006E6AD3">
        <w:rPr>
          <w:sz w:val="16"/>
        </w:rPr>
        <w:t>trees</w:t>
      </w:r>
      <w:proofErr w:type="gramEnd"/>
      <w:r w:rsidRPr="006E6AD3">
        <w:rPr>
          <w:sz w:val="16"/>
        </w:rPr>
        <w:t xml:space="preserve"> and the crops we plant. Our Common Heritage also includes our cultures, our languages, our art forms, our religions, and our understandings of the mystery and miracle of life.</w:t>
      </w:r>
    </w:p>
    <w:p w14:paraId="229CA818" w14:textId="77777777" w:rsidR="00941434" w:rsidRPr="006E6AD3" w:rsidRDefault="00941434" w:rsidP="00941434">
      <w:pPr>
        <w:rPr>
          <w:sz w:val="16"/>
        </w:rPr>
      </w:pPr>
    </w:p>
    <w:p w14:paraId="6EE95B29" w14:textId="77777777" w:rsidR="00941434" w:rsidRPr="006E6AD3" w:rsidRDefault="00941434" w:rsidP="00941434">
      <w:pPr>
        <w:rPr>
          <w:sz w:val="16"/>
        </w:rPr>
      </w:pPr>
      <w:r w:rsidRPr="006E6AD3">
        <w:rPr>
          <w:sz w:val="16"/>
        </w:rPr>
        <w:t xml:space="preserve">It is part of the human condition that we do not stop often enough to recognize and appreciate the miracle of our lives. Each one of us is a miracle, unique and special. Every simple thing that we </w:t>
      </w:r>
      <w:proofErr w:type="gramStart"/>
      <w:r w:rsidRPr="006E6AD3">
        <w:rPr>
          <w:sz w:val="16"/>
        </w:rPr>
        <w:t>are capable of doing</w:t>
      </w:r>
      <w:proofErr w:type="gramEnd"/>
      <w:r w:rsidRPr="006E6AD3">
        <w:rPr>
          <w:sz w:val="16"/>
        </w:rPr>
        <w:t xml:space="preserve"> — everything that we take for granted such as walking, talking, thinking and creating – is a miracle. And, of course, we ourselves are miracles. We don’t know where we come from before birth or where we go after death. We don’t know why our hearts or brains work or why we </w:t>
      </w:r>
      <w:proofErr w:type="gramStart"/>
      <w:r w:rsidRPr="006E6AD3">
        <w:rPr>
          <w:sz w:val="16"/>
        </w:rPr>
        <w:t>are capable of breathing</w:t>
      </w:r>
      <w:proofErr w:type="gramEnd"/>
      <w:r w:rsidRPr="006E6AD3">
        <w:rPr>
          <w:sz w:val="16"/>
        </w:rPr>
        <w:t xml:space="preserve"> and doing so much more without conscious effort. Each of us is a miracle shrouded in mysteries we cannot understand.</w:t>
      </w:r>
    </w:p>
    <w:p w14:paraId="095B27D0" w14:textId="77777777" w:rsidR="00941434" w:rsidRPr="006E6AD3" w:rsidRDefault="00941434" w:rsidP="00941434">
      <w:pPr>
        <w:rPr>
          <w:sz w:val="16"/>
        </w:rPr>
      </w:pPr>
    </w:p>
    <w:p w14:paraId="09130A0B" w14:textId="77777777" w:rsidR="00941434" w:rsidRPr="006E6AD3" w:rsidRDefault="00941434" w:rsidP="00941434">
      <w:pPr>
        <w:rPr>
          <w:sz w:val="16"/>
        </w:rPr>
      </w:pPr>
      <w:r w:rsidRPr="006E6AD3">
        <w:rPr>
          <w:sz w:val="16"/>
        </w:rPr>
        <w:t xml:space="preserve">We now share this incredibly beautiful planet with some six billion other miracles. I have often wondered how it is that miracles </w:t>
      </w:r>
      <w:proofErr w:type="gramStart"/>
      <w:r w:rsidRPr="006E6AD3">
        <w:rPr>
          <w:sz w:val="16"/>
        </w:rPr>
        <w:t>are capable of killing</w:t>
      </w:r>
      <w:proofErr w:type="gramEnd"/>
      <w:r w:rsidRPr="006E6AD3">
        <w:rPr>
          <w:sz w:val="16"/>
        </w:rPr>
        <w:t xml:space="preserve"> other miracles. Perhaps it is because we do not value ourselves highly enough that we are less appreciative of others. Perhaps there is some appreciation for the miracles of who we are and for life that is missing in our cultures and our educational systems.</w:t>
      </w:r>
    </w:p>
    <w:p w14:paraId="3A74F34E" w14:textId="77777777" w:rsidR="00941434" w:rsidRPr="006E6AD3" w:rsidRDefault="00941434" w:rsidP="00941434">
      <w:pPr>
        <w:rPr>
          <w:sz w:val="16"/>
        </w:rPr>
      </w:pPr>
    </w:p>
    <w:p w14:paraId="33A6D0BA" w14:textId="77777777" w:rsidR="00941434" w:rsidRPr="00931BAB" w:rsidRDefault="00941434" w:rsidP="00941434">
      <w:pPr>
        <w:rPr>
          <w:sz w:val="16"/>
        </w:rPr>
      </w:pPr>
      <w:r w:rsidRPr="00931BAB">
        <w:rPr>
          <w:sz w:val="16"/>
        </w:rPr>
        <w:t>The Glorification of War</w:t>
      </w:r>
    </w:p>
    <w:p w14:paraId="21A23DCC" w14:textId="77777777" w:rsidR="00941434" w:rsidRPr="006E6AD3" w:rsidRDefault="00941434" w:rsidP="00941434">
      <w:pPr>
        <w:rPr>
          <w:u w:val="single"/>
        </w:rPr>
      </w:pPr>
    </w:p>
    <w:p w14:paraId="682986DC" w14:textId="77777777" w:rsidR="00941434" w:rsidRPr="006E6AD3" w:rsidRDefault="00941434" w:rsidP="00941434">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1C279844" w14:textId="77777777" w:rsidR="00941434" w:rsidRPr="006E6AD3" w:rsidRDefault="00941434" w:rsidP="00941434">
      <w:pPr>
        <w:rPr>
          <w:sz w:val="16"/>
        </w:rPr>
      </w:pPr>
    </w:p>
    <w:p w14:paraId="36092339" w14:textId="77777777" w:rsidR="00941434" w:rsidRPr="006E6AD3" w:rsidRDefault="00941434" w:rsidP="00941434">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1799163B" w14:textId="77777777" w:rsidR="00941434" w:rsidRPr="006E6AD3" w:rsidRDefault="00941434" w:rsidP="00941434">
      <w:pPr>
        <w:rPr>
          <w:sz w:val="16"/>
        </w:rPr>
      </w:pPr>
    </w:p>
    <w:p w14:paraId="66F684B6" w14:textId="77777777" w:rsidR="00941434" w:rsidRPr="006E6AD3" w:rsidRDefault="00941434" w:rsidP="00941434">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1A4E2B90" w14:textId="77777777" w:rsidR="00941434" w:rsidRPr="00931BAB" w:rsidRDefault="00941434" w:rsidP="00941434">
      <w:pPr>
        <w:rPr>
          <w:sz w:val="4"/>
          <w:szCs w:val="12"/>
        </w:rPr>
      </w:pPr>
    </w:p>
    <w:p w14:paraId="43E9E6F0" w14:textId="77777777" w:rsidR="00941434" w:rsidRPr="00931BAB" w:rsidRDefault="00941434" w:rsidP="00941434">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t>
      </w:r>
      <w:proofErr w:type="gramStart"/>
      <w:r w:rsidRPr="00931BAB">
        <w:rPr>
          <w:sz w:val="6"/>
          <w:szCs w:val="14"/>
        </w:rPr>
        <w:t>women</w:t>
      </w:r>
      <w:proofErr w:type="gramEnd"/>
      <w:r w:rsidRPr="00931BAB">
        <w:rPr>
          <w:sz w:val="6"/>
          <w:szCs w:val="14"/>
        </w:rPr>
        <w:t xml:space="preserve">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w:t>
      </w:r>
      <w:proofErr w:type="gramStart"/>
      <w:r w:rsidRPr="00931BAB">
        <w:rPr>
          <w:sz w:val="6"/>
          <w:szCs w:val="14"/>
        </w:rPr>
        <w:t>immoral</w:t>
      </w:r>
      <w:proofErr w:type="gramEnd"/>
      <w:r w:rsidRPr="00931BAB">
        <w:rPr>
          <w:sz w:val="6"/>
          <w:szCs w:val="14"/>
        </w:rPr>
        <w:t xml:space="preserve"> and highly inappropriate for the US to be killing Vietnamese peasants on the other side of the world. I decided to fight against going to Vietnam and took the matter to court. Eventually I </w:t>
      </w:r>
      <w:proofErr w:type="gramStart"/>
      <w:r w:rsidRPr="00931BAB">
        <w:rPr>
          <w:sz w:val="6"/>
          <w:szCs w:val="14"/>
        </w:rPr>
        <w:t>won, and</w:t>
      </w:r>
      <w:proofErr w:type="gramEnd"/>
      <w:r w:rsidRPr="00931BAB">
        <w:rPr>
          <w:sz w:val="6"/>
          <w:szCs w:val="14"/>
        </w:rPr>
        <w:t xml:space="preserve">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w:t>
      </w:r>
      <w:proofErr w:type="gramStart"/>
      <w:r w:rsidRPr="00931BAB">
        <w:rPr>
          <w:sz w:val="6"/>
          <w:szCs w:val="14"/>
        </w:rPr>
        <w:t>and also</w:t>
      </w:r>
      <w:proofErr w:type="gramEnd"/>
      <w:r w:rsidRPr="00931BAB">
        <w:rPr>
          <w:sz w:val="6"/>
          <w:szCs w:val="14"/>
        </w:rPr>
        <w:t xml:space="preserve">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7F4D64CB" w14:textId="77777777" w:rsidR="00941434" w:rsidRPr="00931BAB" w:rsidRDefault="00941434" w:rsidP="00941434">
      <w:pPr>
        <w:rPr>
          <w:sz w:val="2"/>
          <w:szCs w:val="10"/>
        </w:rPr>
      </w:pPr>
    </w:p>
    <w:p w14:paraId="5720B741" w14:textId="77777777" w:rsidR="00941434" w:rsidRPr="006E6AD3" w:rsidRDefault="00941434" w:rsidP="00941434">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1D232E07" w14:textId="77777777" w:rsidR="00941434" w:rsidRPr="006E6AD3" w:rsidRDefault="00941434" w:rsidP="00941434">
      <w:pPr>
        <w:rPr>
          <w:sz w:val="16"/>
        </w:rPr>
      </w:pPr>
    </w:p>
    <w:p w14:paraId="69A98E38" w14:textId="77777777" w:rsidR="00941434" w:rsidRPr="006E6AD3" w:rsidRDefault="00941434" w:rsidP="00941434">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28C1E5B8" w14:textId="77777777" w:rsidR="00941434" w:rsidRPr="006E6AD3" w:rsidRDefault="00941434" w:rsidP="00941434">
      <w:pPr>
        <w:rPr>
          <w:sz w:val="16"/>
        </w:rPr>
      </w:pPr>
    </w:p>
    <w:p w14:paraId="3196827C" w14:textId="77777777" w:rsidR="00941434" w:rsidRPr="006E6AD3" w:rsidRDefault="00941434" w:rsidP="00941434">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 xml:space="preserve">outer </w:t>
      </w:r>
      <w:proofErr w:type="gramStart"/>
      <w:r w:rsidRPr="00931BAB">
        <w:rPr>
          <w:highlight w:val="yellow"/>
          <w:u w:val="single"/>
        </w:rPr>
        <w:t>space</w:t>
      </w:r>
      <w:proofErr w:type="gramEnd"/>
      <w:r w:rsidRPr="00931BAB">
        <w:rPr>
          <w:highlight w:val="yellow"/>
          <w:u w:val="single"/>
        </w:rPr>
        <w:t xml:space="preserv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7618A330" w14:textId="77777777" w:rsidR="00941434" w:rsidRDefault="00941434" w:rsidP="00941434"/>
    <w:p w14:paraId="2A3967F8" w14:textId="77777777" w:rsidR="00941434" w:rsidRDefault="00941434" w:rsidP="00941434"/>
    <w:p w14:paraId="77564E90" w14:textId="77777777" w:rsidR="00941434" w:rsidRPr="00F2252C" w:rsidRDefault="00941434" w:rsidP="00941434">
      <w:pPr>
        <w:pStyle w:val="Heading4"/>
      </w:pPr>
      <w:r>
        <w:t xml:space="preserve">C. Default to the CHP in case of </w:t>
      </w:r>
      <w:r>
        <w:rPr>
          <w:u w:val="single"/>
        </w:rPr>
        <w:t>moral uncertainty</w:t>
      </w:r>
      <w:r>
        <w:t>—it reflects moral and political consensus</w:t>
      </w:r>
    </w:p>
    <w:p w14:paraId="4510D05D" w14:textId="77777777" w:rsidR="00941434" w:rsidRPr="00FD3108" w:rsidRDefault="00941434" w:rsidP="00941434">
      <w:pPr>
        <w:rPr>
          <w:rStyle w:val="Style13ptBold"/>
        </w:rPr>
      </w:pPr>
      <w:r>
        <w:rPr>
          <w:rStyle w:val="Style13ptBold"/>
        </w:rPr>
        <w:t>Joyner 86</w:t>
      </w:r>
    </w:p>
    <w:p w14:paraId="311668E9" w14:textId="77777777" w:rsidR="00941434" w:rsidRPr="00FD3108" w:rsidRDefault="00941434" w:rsidP="00941434">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43C3866A" w14:textId="77777777" w:rsidR="00941434" w:rsidRDefault="00941434" w:rsidP="00941434"/>
    <w:p w14:paraId="3F086D32" w14:textId="77777777" w:rsidR="00941434" w:rsidRPr="00213AB1" w:rsidRDefault="00941434" w:rsidP="00941434">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4151E517" w14:textId="77777777" w:rsidR="00941434" w:rsidRPr="00213AB1" w:rsidRDefault="00941434" w:rsidP="00941434">
      <w:pPr>
        <w:rPr>
          <w:sz w:val="16"/>
        </w:rPr>
      </w:pPr>
    </w:p>
    <w:p w14:paraId="7DCE7998" w14:textId="77777777" w:rsidR="00941434" w:rsidRPr="00213AB1" w:rsidRDefault="00941434" w:rsidP="00941434">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751BBF0A" w14:textId="77777777" w:rsidR="00941434" w:rsidRDefault="00941434" w:rsidP="00941434"/>
    <w:p w14:paraId="447CE888" w14:textId="77777777" w:rsidR="00941434" w:rsidRPr="00F2252C" w:rsidRDefault="00941434" w:rsidP="00941434">
      <w:pPr>
        <w:pStyle w:val="Heading4"/>
      </w:pPr>
      <w:r>
        <w:t xml:space="preserve">D. Cooperative space development is </w:t>
      </w:r>
      <w:r>
        <w:rPr>
          <w:u w:val="single"/>
        </w:rPr>
        <w:t>more efficient</w:t>
      </w:r>
      <w:r>
        <w:t>, which link turns their econ DAs</w:t>
      </w:r>
    </w:p>
    <w:p w14:paraId="06F173AA" w14:textId="77777777" w:rsidR="00941434" w:rsidRPr="005D4C35" w:rsidRDefault="00941434" w:rsidP="00941434">
      <w:pPr>
        <w:rPr>
          <w:rStyle w:val="Style13ptBold"/>
        </w:rPr>
      </w:pPr>
      <w:r>
        <w:rPr>
          <w:rStyle w:val="Style13ptBold"/>
        </w:rPr>
        <w:t>Raclin 86</w:t>
      </w:r>
    </w:p>
    <w:p w14:paraId="77EEF475" w14:textId="77777777" w:rsidR="00941434" w:rsidRPr="005D4C35" w:rsidRDefault="00941434" w:rsidP="00941434">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5251315" w14:textId="77777777" w:rsidR="00941434" w:rsidRDefault="00941434" w:rsidP="00941434"/>
    <w:p w14:paraId="1A59D9BC" w14:textId="77777777" w:rsidR="00941434" w:rsidRPr="00932948" w:rsidRDefault="00941434" w:rsidP="00941434">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0402B141" w14:textId="77777777" w:rsidR="00941434" w:rsidRPr="00932948" w:rsidRDefault="00941434" w:rsidP="00941434">
      <w:pPr>
        <w:rPr>
          <w:sz w:val="16"/>
        </w:rPr>
      </w:pPr>
    </w:p>
    <w:p w14:paraId="7656C7AD" w14:textId="77777777" w:rsidR="00941434" w:rsidRPr="00932948" w:rsidRDefault="00941434" w:rsidP="00941434">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w:t>
      </w:r>
      <w:proofErr w:type="gramStart"/>
      <w:r w:rsidRPr="00932948">
        <w:rPr>
          <w:sz w:val="16"/>
          <w:bdr w:val="single" w:sz="18" w:space="0" w:color="auto"/>
        </w:rPr>
        <w:t xml:space="preserve">in order </w:t>
      </w:r>
      <w:r w:rsidRPr="00932948">
        <w:rPr>
          <w:b/>
          <w:highlight w:val="yellow"/>
          <w:u w:val="single"/>
          <w:bdr w:val="single" w:sz="18" w:space="0" w:color="auto"/>
        </w:rPr>
        <w:t>to</w:t>
      </w:r>
      <w:proofErr w:type="gramEnd"/>
      <w:r w:rsidRPr="00932948">
        <w:rPr>
          <w:b/>
          <w:highlight w:val="yellow"/>
          <w:u w:val="single"/>
          <w:bdr w:val="single" w:sz="18" w:space="0" w:color="auto"/>
        </w:rPr>
        <w:t xml:space="preserve">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7A373978" w14:textId="77777777" w:rsidR="00941434" w:rsidRPr="00932948" w:rsidRDefault="00941434" w:rsidP="00941434">
      <w:pPr>
        <w:rPr>
          <w:sz w:val="16"/>
        </w:rPr>
      </w:pPr>
    </w:p>
    <w:p w14:paraId="33A4BA17" w14:textId="77777777" w:rsidR="00941434" w:rsidRPr="00932948" w:rsidRDefault="00941434" w:rsidP="00941434">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5183C3D2" w14:textId="77777777" w:rsidR="00941434" w:rsidRDefault="00941434" w:rsidP="00941434"/>
    <w:p w14:paraId="46FC235C" w14:textId="77777777" w:rsidR="00941434" w:rsidRDefault="00941434" w:rsidP="00941434"/>
    <w:p w14:paraId="51E5529E" w14:textId="77777777" w:rsidR="00941434" w:rsidRDefault="00941434" w:rsidP="00941434">
      <w:pPr>
        <w:pStyle w:val="Heading3"/>
      </w:pPr>
      <w:r>
        <w:t>UV 1—PICs</w:t>
      </w:r>
    </w:p>
    <w:p w14:paraId="659F5B33" w14:textId="77777777" w:rsidR="00941434" w:rsidRDefault="00941434" w:rsidP="00941434">
      <w:pPr>
        <w:pStyle w:val="Heading4"/>
      </w:pPr>
      <w:r>
        <w:t>Affirming the general principle alone is sufficient—the debate should not be about specific cases or exceptions</w:t>
      </w:r>
    </w:p>
    <w:p w14:paraId="2D7AB1A2" w14:textId="77777777" w:rsidR="00941434" w:rsidRPr="00EF0EDA" w:rsidRDefault="00941434" w:rsidP="00941434">
      <w:pPr>
        <w:rPr>
          <w:rStyle w:val="Style13ptBold"/>
        </w:rPr>
      </w:pPr>
      <w:r>
        <w:rPr>
          <w:rStyle w:val="Style13ptBold"/>
        </w:rPr>
        <w:t>Noyes 11</w:t>
      </w:r>
    </w:p>
    <w:p w14:paraId="56FD623A" w14:textId="77777777" w:rsidR="00941434" w:rsidRPr="00EF0EDA" w:rsidRDefault="00941434" w:rsidP="00941434">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11" w:history="1">
        <w:r w:rsidRPr="00D95B58">
          <w:rPr>
            <w:rStyle w:val="Hyperlink"/>
            <w:sz w:val="16"/>
          </w:rPr>
          <w:t>https://digitalcommons.du.edu/cgi/viewcontent.cgi?article=1156&amp;context=djilp</w:t>
        </w:r>
      </w:hyperlink>
      <w:r>
        <w:rPr>
          <w:sz w:val="16"/>
        </w:rPr>
        <w:t xml:space="preserve"> </w:t>
      </w:r>
    </w:p>
    <w:p w14:paraId="51AE24C2" w14:textId="77777777" w:rsidR="00941434" w:rsidRDefault="00941434" w:rsidP="00941434"/>
    <w:p w14:paraId="20C51094" w14:textId="77777777" w:rsidR="00941434" w:rsidRPr="0039631E" w:rsidRDefault="00941434" w:rsidP="00941434">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4319B909" w14:textId="77777777" w:rsidR="00941434" w:rsidRDefault="00941434" w:rsidP="00941434"/>
    <w:p w14:paraId="4CDC5BBF" w14:textId="77777777" w:rsidR="00941434" w:rsidRPr="005C54CE" w:rsidRDefault="00941434" w:rsidP="00941434">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w:t>
      </w:r>
      <w:proofErr w:type="gramStart"/>
      <w:r w:rsidRPr="005C54CE">
        <w:rPr>
          <w:sz w:val="16"/>
        </w:rPr>
        <w:t>particular domestic</w:t>
      </w:r>
      <w:proofErr w:type="gramEnd"/>
      <w:r w:rsidRPr="005C54CE">
        <w:rPr>
          <w:sz w:val="16"/>
        </w:rPr>
        <w:t xml:space="preserve">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w:t>
      </w:r>
      <w:proofErr w:type="gramStart"/>
      <w:r w:rsidRPr="0039631E">
        <w:rPr>
          <w:sz w:val="16"/>
          <w:bdr w:val="single" w:sz="18" w:space="0" w:color="auto"/>
        </w:rPr>
        <w:t xml:space="preserve">in order </w:t>
      </w:r>
      <w:r w:rsidRPr="0039631E">
        <w:rPr>
          <w:b/>
          <w:highlight w:val="yellow"/>
          <w:u w:val="single"/>
          <w:bdr w:val="single" w:sz="18" w:space="0" w:color="auto"/>
        </w:rPr>
        <w:t>to</w:t>
      </w:r>
      <w:proofErr w:type="gramEnd"/>
      <w:r w:rsidRPr="0039631E">
        <w:rPr>
          <w:b/>
          <w:highlight w:val="yellow"/>
          <w:u w:val="single"/>
          <w:bdr w:val="single" w:sz="18" w:space="0" w:color="auto"/>
        </w:rPr>
        <w:t xml:space="preserve">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3CB8812F" w14:textId="77777777" w:rsidR="00941434" w:rsidRPr="007C32E9" w:rsidRDefault="00941434" w:rsidP="00941434"/>
    <w:p w14:paraId="0D40B6E7" w14:textId="77777777" w:rsidR="00941434" w:rsidRPr="009B4059" w:rsidRDefault="00941434" w:rsidP="00941434">
      <w:pPr>
        <w:pStyle w:val="Heading4"/>
        <w:rPr>
          <w:u w:val="single"/>
        </w:rPr>
      </w:pPr>
      <w:r>
        <w:t xml:space="preserve">But, if exceptions do negate, they’re substantively wrong—the CHP applies to </w:t>
      </w:r>
      <w:r>
        <w:rPr>
          <w:u w:val="single"/>
        </w:rPr>
        <w:t>all states</w:t>
      </w:r>
    </w:p>
    <w:p w14:paraId="06B572B2" w14:textId="77777777" w:rsidR="00941434" w:rsidRPr="0060050A" w:rsidRDefault="00941434" w:rsidP="00941434">
      <w:pPr>
        <w:rPr>
          <w:rStyle w:val="Style13ptBold"/>
        </w:rPr>
      </w:pPr>
      <w:proofErr w:type="spellStart"/>
      <w:r>
        <w:rPr>
          <w:rStyle w:val="Style13ptBold"/>
        </w:rPr>
        <w:t>Oduntan</w:t>
      </w:r>
      <w:proofErr w:type="spellEnd"/>
      <w:r>
        <w:rPr>
          <w:rStyle w:val="Style13ptBold"/>
        </w:rPr>
        <w:t xml:space="preserve"> 5</w:t>
      </w:r>
    </w:p>
    <w:p w14:paraId="79FDC1AB" w14:textId="77777777" w:rsidR="00941434" w:rsidRPr="0060050A" w:rsidRDefault="00941434" w:rsidP="00941434">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16FBC75E" w14:textId="77777777" w:rsidR="00941434" w:rsidRDefault="00941434" w:rsidP="00941434"/>
    <w:p w14:paraId="541C1992" w14:textId="77777777" w:rsidR="00941434" w:rsidRPr="005478CB" w:rsidRDefault="00941434" w:rsidP="00941434">
      <w:pPr>
        <w:rPr>
          <w:sz w:val="16"/>
        </w:rPr>
      </w:pPr>
      <w:r w:rsidRPr="005478CB">
        <w:rPr>
          <w:sz w:val="16"/>
        </w:rPr>
        <w:t xml:space="preserve">It is, therefore, inevitable to conclude that states are free to determine all aspects of their participation in the exploration and use of outer space. However, </w:t>
      </w:r>
      <w:r w:rsidRPr="00A80D37">
        <w:rPr>
          <w:highlight w:val="yellow"/>
          <w:u w:val="single"/>
        </w:rPr>
        <w:t>for the CHM</w:t>
      </w:r>
      <w:r w:rsidRPr="005478CB">
        <w:rPr>
          <w:u w:val="single"/>
        </w:rPr>
        <w:t xml:space="preserve"> principle </w:t>
      </w:r>
      <w:r w:rsidRPr="00A80D37">
        <w:rPr>
          <w:highlight w:val="yellow"/>
          <w:u w:val="single"/>
        </w:rPr>
        <w:t xml:space="preserve">to operate effectively, </w:t>
      </w:r>
      <w:r w:rsidRPr="00D74DEE">
        <w:rPr>
          <w:b/>
          <w:highlight w:val="yellow"/>
          <w:u w:val="single"/>
          <w:bdr w:val="single" w:sz="18" w:space="0" w:color="auto"/>
        </w:rPr>
        <w:t>all states</w:t>
      </w:r>
      <w:r w:rsidRPr="00A80D37">
        <w:rPr>
          <w:highlight w:val="yellow"/>
          <w:u w:val="single"/>
        </w:rPr>
        <w:t xml:space="preserve"> particularly those with</w:t>
      </w:r>
      <w:r w:rsidRPr="005478CB">
        <w:rPr>
          <w:u w:val="single"/>
        </w:rPr>
        <w:t xml:space="preserve"> relevant </w:t>
      </w:r>
      <w:r w:rsidRPr="00A80D37">
        <w:rPr>
          <w:highlight w:val="yellow"/>
          <w:u w:val="single"/>
        </w:rPr>
        <w:t>space capabilities should contribute</w:t>
      </w:r>
      <w:r w:rsidRPr="005478CB">
        <w:rPr>
          <w:u w:val="single"/>
        </w:rPr>
        <w:t xml:space="preserve"> to the promoting and fostering of international cooperation. </w:t>
      </w:r>
      <w:r w:rsidRPr="00A80D37">
        <w:rPr>
          <w:highlight w:val="yellow"/>
          <w:u w:val="single"/>
        </w:rPr>
        <w:t xml:space="preserve">This dictates an </w:t>
      </w:r>
      <w:r w:rsidRPr="00D74DEE">
        <w:rPr>
          <w:b/>
          <w:highlight w:val="yellow"/>
          <w:u w:val="single"/>
          <w:bdr w:val="single" w:sz="18" w:space="0" w:color="auto"/>
        </w:rPr>
        <w:t>abandonment of property claims</w:t>
      </w:r>
      <w:r w:rsidRPr="00A80D37">
        <w:rPr>
          <w:highlight w:val="yellow"/>
          <w:u w:val="single"/>
        </w:rPr>
        <w:t xml:space="preserve"> in</w:t>
      </w:r>
      <w:r w:rsidRPr="005478CB">
        <w:rPr>
          <w:u w:val="single"/>
        </w:rPr>
        <w:t xml:space="preserve"> outer </w:t>
      </w:r>
      <w:r w:rsidRPr="00A80D37">
        <w:rPr>
          <w:highlight w:val="yellow"/>
          <w:u w:val="single"/>
        </w:rPr>
        <w:t xml:space="preserve">space as well as the </w:t>
      </w:r>
      <w:proofErr w:type="spellStart"/>
      <w:r w:rsidRPr="00A80D37">
        <w:rPr>
          <w:highlight w:val="yellow"/>
          <w:u w:val="single"/>
        </w:rPr>
        <w:t>channelling</w:t>
      </w:r>
      <w:proofErr w:type="spellEnd"/>
      <w:r w:rsidRPr="00A80D37">
        <w:rPr>
          <w:highlight w:val="yellow"/>
          <w:u w:val="single"/>
        </w:rPr>
        <w:t xml:space="preserve"> of benefits of</w:t>
      </w:r>
      <w:r w:rsidRPr="00D74DEE">
        <w:rPr>
          <w:u w:val="single"/>
        </w:rPr>
        <w:t xml:space="preserve"> space </w:t>
      </w:r>
      <w:r w:rsidRPr="00A80D37">
        <w:rPr>
          <w:highlight w:val="yellow"/>
          <w:u w:val="single"/>
        </w:rPr>
        <w:t>exploration towards</w:t>
      </w:r>
      <w:r w:rsidRPr="005478CB">
        <w:rPr>
          <w:u w:val="single"/>
        </w:rPr>
        <w:t xml:space="preserve"> the interests of </w:t>
      </w:r>
      <w:r w:rsidRPr="00A80D37">
        <w:rPr>
          <w:highlight w:val="yellow"/>
          <w:u w:val="single"/>
        </w:rPr>
        <w:t>developing countries</w:t>
      </w:r>
      <w:r w:rsidRPr="005478CB">
        <w:rPr>
          <w:u w:val="single"/>
        </w:rPr>
        <w:t xml:space="preserve"> and countries with incipient space </w:t>
      </w:r>
      <w:proofErr w:type="spellStart"/>
      <w:r w:rsidRPr="005478CB">
        <w:rPr>
          <w:u w:val="single"/>
        </w:rPr>
        <w:t>programmes</w:t>
      </w:r>
      <w:proofErr w:type="spellEnd"/>
      <w:r w:rsidRPr="005478CB">
        <w:rPr>
          <w:sz w:val="16"/>
        </w:rPr>
        <w:t xml:space="preserve"> (Declaration 2 and 3, Declaration on International Co-operation (1996). </w:t>
      </w:r>
    </w:p>
    <w:p w14:paraId="550DC743" w14:textId="77777777" w:rsidR="00941434" w:rsidRPr="005478CB" w:rsidRDefault="00941434" w:rsidP="00941434">
      <w:pPr>
        <w:rPr>
          <w:sz w:val="16"/>
        </w:rPr>
      </w:pPr>
    </w:p>
    <w:p w14:paraId="0CA22B49" w14:textId="77777777" w:rsidR="00941434" w:rsidRPr="005478CB" w:rsidRDefault="00941434" w:rsidP="00941434">
      <w:pPr>
        <w:rPr>
          <w:sz w:val="16"/>
        </w:rPr>
      </w:pPr>
      <w:r w:rsidRPr="005478CB">
        <w:rPr>
          <w:u w:val="single"/>
        </w:rPr>
        <w:t xml:space="preserve">As to </w:t>
      </w:r>
      <w:r w:rsidRPr="00D74DEE">
        <w:rPr>
          <w:u w:val="single"/>
        </w:rPr>
        <w:t>the allegation that the CHM principle does not bind a withdrawing state from the treaties that incorporate it</w:t>
      </w:r>
      <w:r w:rsidRPr="00D74DEE">
        <w:rPr>
          <w:sz w:val="16"/>
        </w:rPr>
        <w:t xml:space="preserve"> and that it also does not bind any of the Space powers, which does not ratify the Moon Agreement (1979), it must be said that </w:t>
      </w:r>
      <w:r w:rsidRPr="00D74DEE">
        <w:rPr>
          <w:u w:val="single"/>
        </w:rPr>
        <w:t>these submissions again are based on an insufficient premise</w:t>
      </w:r>
      <w:r w:rsidRPr="005478CB">
        <w:rPr>
          <w:u w:val="single"/>
        </w:rPr>
        <w:t>.</w:t>
      </w:r>
      <w:r w:rsidRPr="005478CB">
        <w:rPr>
          <w:sz w:val="16"/>
        </w:rPr>
        <w:t xml:space="preserve"> In any event more and more states have ratified the Moon Agreement (1979) including at least one of the space powers. Furthermore, </w:t>
      </w:r>
      <w:r w:rsidRPr="00D74DEE">
        <w:rPr>
          <w:highlight w:val="yellow"/>
          <w:u w:val="single"/>
        </w:rPr>
        <w:t>the regime of equal access</w:t>
      </w:r>
      <w:r w:rsidRPr="005478CB">
        <w:rPr>
          <w:u w:val="single"/>
        </w:rPr>
        <w:t xml:space="preserve"> to outer space created in the treaties </w:t>
      </w:r>
      <w:r w:rsidRPr="00D74DEE">
        <w:rPr>
          <w:highlight w:val="yellow"/>
          <w:u w:val="single"/>
        </w:rPr>
        <w:t>has become</w:t>
      </w:r>
      <w:r w:rsidRPr="005478CB">
        <w:rPr>
          <w:u w:val="single"/>
        </w:rPr>
        <w:t xml:space="preserve"> part of </w:t>
      </w:r>
      <w:r w:rsidRPr="00D74DEE">
        <w:rPr>
          <w:b/>
          <w:highlight w:val="yellow"/>
          <w:u w:val="single"/>
          <w:bdr w:val="single" w:sz="18" w:space="0" w:color="auto"/>
        </w:rPr>
        <w:t>c</w:t>
      </w:r>
      <w:r w:rsidRPr="005478CB">
        <w:rPr>
          <w:sz w:val="16"/>
        </w:rPr>
        <w:t xml:space="preserve">ustomary </w:t>
      </w:r>
      <w:r w:rsidRPr="00D74DEE">
        <w:rPr>
          <w:b/>
          <w:highlight w:val="yellow"/>
          <w:u w:val="single"/>
          <w:bdr w:val="single" w:sz="18" w:space="0" w:color="auto"/>
        </w:rPr>
        <w:t>i</w:t>
      </w:r>
      <w:r w:rsidRPr="005478CB">
        <w:rPr>
          <w:sz w:val="16"/>
        </w:rPr>
        <w:t xml:space="preserve">nternational </w:t>
      </w:r>
      <w:r w:rsidRPr="00D74DEE">
        <w:rPr>
          <w:b/>
          <w:highlight w:val="yellow"/>
          <w:u w:val="single"/>
          <w:bdr w:val="single" w:sz="18" w:space="0" w:color="auto"/>
        </w:rPr>
        <w:t>l</w:t>
      </w:r>
      <w:r w:rsidRPr="005478CB">
        <w:rPr>
          <w:sz w:val="16"/>
        </w:rPr>
        <w:t xml:space="preserve">aw. </w:t>
      </w:r>
      <w:r w:rsidRPr="00D74DEE">
        <w:rPr>
          <w:highlight w:val="yellow"/>
          <w:u w:val="single"/>
        </w:rPr>
        <w:t>Therefore, a withdrawing party cannot legally gain ownership over what</w:t>
      </w:r>
      <w:r w:rsidRPr="005478CB">
        <w:rPr>
          <w:u w:val="single"/>
        </w:rPr>
        <w:t xml:space="preserve"> in effect </w:t>
      </w:r>
      <w:r w:rsidRPr="00D74DEE">
        <w:rPr>
          <w:highlight w:val="yellow"/>
          <w:u w:val="single"/>
        </w:rPr>
        <w:t>belongs to all. Just as a party to the Chicago Convention</w:t>
      </w:r>
      <w:r w:rsidRPr="005478CB">
        <w:rPr>
          <w:sz w:val="16"/>
        </w:rPr>
        <w:t xml:space="preserve"> (1944) </w:t>
      </w:r>
      <w:r w:rsidRPr="00D74DEE">
        <w:rPr>
          <w:highlight w:val="yellow"/>
          <w:u w:val="single"/>
        </w:rPr>
        <w:t>cannot by withdrawing</w:t>
      </w:r>
      <w:r w:rsidRPr="005478CB">
        <w:rPr>
          <w:u w:val="single"/>
        </w:rPr>
        <w:t xml:space="preserve"> from that treaty </w:t>
      </w:r>
      <w:r w:rsidRPr="00D74DEE">
        <w:rPr>
          <w:highlight w:val="yellow"/>
          <w:u w:val="single"/>
        </w:rPr>
        <w:t>unsettle</w:t>
      </w:r>
      <w:r w:rsidRPr="005478CB">
        <w:rPr>
          <w:u w:val="single"/>
        </w:rPr>
        <w:t xml:space="preserve"> the principle of exclusive </w:t>
      </w:r>
      <w:r w:rsidRPr="00D74DEE">
        <w:rPr>
          <w:highlight w:val="yellow"/>
          <w:u w:val="single"/>
        </w:rPr>
        <w:t>sovereignty</w:t>
      </w:r>
      <w:r w:rsidRPr="005478CB">
        <w:rPr>
          <w:u w:val="single"/>
        </w:rPr>
        <w:t xml:space="preserve"> and jurisdiction of states </w:t>
      </w:r>
      <w:r w:rsidRPr="00D74DEE">
        <w:rPr>
          <w:highlight w:val="yellow"/>
          <w:u w:val="single"/>
        </w:rPr>
        <w:t>in</w:t>
      </w:r>
      <w:r w:rsidRPr="005478CB">
        <w:rPr>
          <w:u w:val="single"/>
        </w:rPr>
        <w:t xml:space="preserve"> their </w:t>
      </w:r>
      <w:r w:rsidRPr="00D74DEE">
        <w:rPr>
          <w:highlight w:val="yellow"/>
          <w:u w:val="single"/>
        </w:rPr>
        <w:t xml:space="preserve">airspace; so </w:t>
      </w:r>
      <w:proofErr w:type="gramStart"/>
      <w:r w:rsidRPr="00D74DEE">
        <w:rPr>
          <w:highlight w:val="yellow"/>
          <w:u w:val="single"/>
        </w:rPr>
        <w:t>also</w:t>
      </w:r>
      <w:proofErr w:type="gramEnd"/>
      <w:r w:rsidRPr="00D74DEE">
        <w:rPr>
          <w:highlight w:val="yellow"/>
          <w:u w:val="single"/>
        </w:rPr>
        <w:t xml:space="preserve"> cannot any state</w:t>
      </w:r>
      <w:r w:rsidRPr="005478CB">
        <w:rPr>
          <w:u w:val="single"/>
        </w:rPr>
        <w:t xml:space="preserve">(s) </w:t>
      </w:r>
      <w:r w:rsidRPr="00D74DEE">
        <w:rPr>
          <w:highlight w:val="yellow"/>
          <w:u w:val="single"/>
        </w:rPr>
        <w:t>undermine</w:t>
      </w:r>
      <w:r w:rsidRPr="005478CB">
        <w:rPr>
          <w:u w:val="single"/>
        </w:rPr>
        <w:t xml:space="preserve"> the status of outer </w:t>
      </w:r>
      <w:r w:rsidRPr="00D74DEE">
        <w:rPr>
          <w:highlight w:val="yellow"/>
          <w:u w:val="single"/>
        </w:rPr>
        <w:t>space as</w:t>
      </w:r>
      <w:r w:rsidRPr="005478CB">
        <w:rPr>
          <w:u w:val="single"/>
        </w:rPr>
        <w:t xml:space="preserve"> the </w:t>
      </w:r>
      <w:r w:rsidRPr="00A74A03">
        <w:rPr>
          <w:b/>
          <w:highlight w:val="yellow"/>
          <w:u w:val="single"/>
          <w:bdr w:val="single" w:sz="18" w:space="0" w:color="auto"/>
        </w:rPr>
        <w:t>common heritage</w:t>
      </w:r>
      <w:r w:rsidRPr="005478CB">
        <w:rPr>
          <w:u w:val="single"/>
        </w:rPr>
        <w:t xml:space="preserve"> of mankind by inopportune withdrawal from treaty law or opportunistic approach to treaty ratification and accession.</w:t>
      </w:r>
    </w:p>
    <w:p w14:paraId="4463501C" w14:textId="77777777" w:rsidR="00941434" w:rsidRDefault="00941434" w:rsidP="00941434"/>
    <w:p w14:paraId="31050BAE" w14:textId="77777777" w:rsidR="00941434" w:rsidRPr="009B4059" w:rsidRDefault="00941434" w:rsidP="00941434">
      <w:pPr>
        <w:pStyle w:val="Heading4"/>
      </w:pPr>
      <w:r>
        <w:t xml:space="preserve">And </w:t>
      </w:r>
      <w:proofErr w:type="gramStart"/>
      <w:r>
        <w:t>also</w:t>
      </w:r>
      <w:proofErr w:type="gramEnd"/>
      <w:r>
        <w:t xml:space="preserve"> </w:t>
      </w:r>
      <w:r>
        <w:rPr>
          <w:u w:val="single"/>
        </w:rPr>
        <w:t>all</w:t>
      </w:r>
      <w:r>
        <w:t xml:space="preserve"> of outer space</w:t>
      </w:r>
    </w:p>
    <w:p w14:paraId="299DCCF5" w14:textId="77777777" w:rsidR="00941434" w:rsidRPr="0060050A" w:rsidRDefault="00941434" w:rsidP="00941434">
      <w:pPr>
        <w:rPr>
          <w:rStyle w:val="Style13ptBold"/>
        </w:rPr>
      </w:pPr>
      <w:proofErr w:type="spellStart"/>
      <w:r>
        <w:rPr>
          <w:rStyle w:val="Style13ptBold"/>
        </w:rPr>
        <w:t>Oduntan</w:t>
      </w:r>
      <w:proofErr w:type="spellEnd"/>
      <w:r>
        <w:rPr>
          <w:rStyle w:val="Style13ptBold"/>
        </w:rPr>
        <w:t xml:space="preserve"> 5</w:t>
      </w:r>
    </w:p>
    <w:p w14:paraId="25CC9611" w14:textId="77777777" w:rsidR="00941434" w:rsidRPr="0060050A" w:rsidRDefault="00941434" w:rsidP="00941434">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34A5D375" w14:textId="77777777" w:rsidR="00941434" w:rsidRDefault="00941434" w:rsidP="00941434"/>
    <w:p w14:paraId="58ADFBB4" w14:textId="77777777" w:rsidR="00941434" w:rsidRPr="00422CE1" w:rsidRDefault="00941434" w:rsidP="00941434">
      <w:pPr>
        <w:rPr>
          <w:sz w:val="16"/>
        </w:rPr>
      </w:pPr>
      <w:r w:rsidRPr="00422CE1">
        <w:rPr>
          <w:u w:val="single"/>
        </w:rPr>
        <w:t>Another fine distinction, which has been advanced by proponents of the res nullius principle is that under customary international law, resources on the moon and celestial bodies are by their very nature res nullius, therefore, appropriation is legally possible.</w:t>
      </w:r>
      <w:r w:rsidRPr="00422CE1">
        <w:rPr>
          <w:sz w:val="16"/>
        </w:rPr>
        <w:t xml:space="preserve"> </w:t>
      </w:r>
      <w:proofErr w:type="spellStart"/>
      <w:r w:rsidRPr="00422CE1">
        <w:rPr>
          <w:sz w:val="16"/>
        </w:rPr>
        <w:t>Christol</w:t>
      </w:r>
      <w:proofErr w:type="spellEnd"/>
      <w:r w:rsidRPr="00422CE1">
        <w:rPr>
          <w:sz w:val="16"/>
        </w:rPr>
        <w:t xml:space="preserve">, for instance, is of the opinion that there is a difference between the spatial area of the moon including celestial bodies and their natural resources.22 To explain this unacceptable position the proponents seek to make a distinction between free space and pathways on the one hand and celestial bodies on the other. With regard to free </w:t>
      </w:r>
      <w:proofErr w:type="gramStart"/>
      <w:r w:rsidRPr="00422CE1">
        <w:rPr>
          <w:sz w:val="16"/>
        </w:rPr>
        <w:t>space</w:t>
      </w:r>
      <w:proofErr w:type="gramEnd"/>
      <w:r w:rsidRPr="00422CE1">
        <w:rPr>
          <w:sz w:val="16"/>
        </w:rPr>
        <w:t xml:space="preserve"> it is said that by its very nature and by analogy to the high seas there can be no appropriation since no sovereignty may be claimed without reference to dry land. Thus, the moon and celestial bodies were merely res nullius whereas outer space </w:t>
      </w:r>
      <w:proofErr w:type="gramStart"/>
      <w:r w:rsidRPr="00422CE1">
        <w:rPr>
          <w:sz w:val="16"/>
        </w:rPr>
        <w:t>i.e.</w:t>
      </w:r>
      <w:proofErr w:type="gramEnd"/>
      <w:r w:rsidRPr="00422CE1">
        <w:rPr>
          <w:sz w:val="16"/>
        </w:rPr>
        <w:t xml:space="preserve"> free space </w:t>
      </w:r>
      <w:proofErr w:type="spellStart"/>
      <w:r w:rsidRPr="00422CE1">
        <w:rPr>
          <w:sz w:val="16"/>
        </w:rPr>
        <w:t>stricto</w:t>
      </w:r>
      <w:proofErr w:type="spellEnd"/>
      <w:r w:rsidRPr="00422CE1">
        <w:rPr>
          <w:sz w:val="16"/>
        </w:rPr>
        <w:t xml:space="preserve"> </w:t>
      </w:r>
      <w:proofErr w:type="spellStart"/>
      <w:r w:rsidRPr="00422CE1">
        <w:rPr>
          <w:sz w:val="16"/>
        </w:rPr>
        <w:t>sensu</w:t>
      </w:r>
      <w:proofErr w:type="spellEnd"/>
      <w:r w:rsidRPr="00422CE1">
        <w:rPr>
          <w:sz w:val="16"/>
        </w:rPr>
        <w:t xml:space="preserve"> was res extra commercium and the principles of non-appropriation and free access were valid both before and after the entry into force of the Outer Space Treaty on 10 December 1967. </w:t>
      </w:r>
    </w:p>
    <w:p w14:paraId="259E1E2E" w14:textId="77777777" w:rsidR="00941434" w:rsidRPr="00422CE1" w:rsidRDefault="00941434" w:rsidP="00941434">
      <w:pPr>
        <w:rPr>
          <w:sz w:val="16"/>
        </w:rPr>
      </w:pPr>
    </w:p>
    <w:p w14:paraId="3DF892DE" w14:textId="77777777" w:rsidR="00941434" w:rsidRDefault="00941434" w:rsidP="00941434">
      <w:pPr>
        <w:rPr>
          <w:sz w:val="16"/>
        </w:rPr>
      </w:pPr>
      <w:r w:rsidRPr="00422CE1">
        <w:rPr>
          <w:u w:val="single"/>
        </w:rPr>
        <w:t xml:space="preserve">This view is borne out of the classical but mistaken view of the nature of outer space that lawyers have. </w:t>
      </w:r>
      <w:r w:rsidRPr="00422CE1">
        <w:rPr>
          <w:highlight w:val="yellow"/>
          <w:u w:val="single"/>
        </w:rPr>
        <w:t>It is wrongfully assumed that</w:t>
      </w:r>
      <w:r w:rsidRPr="00422CE1">
        <w:rPr>
          <w:u w:val="single"/>
        </w:rPr>
        <w:t xml:space="preserve"> outer </w:t>
      </w:r>
      <w:r w:rsidRPr="00422CE1">
        <w:rPr>
          <w:highlight w:val="yellow"/>
          <w:u w:val="single"/>
        </w:rPr>
        <w:t>space is a void in which solid</w:t>
      </w:r>
      <w:r w:rsidRPr="00422CE1">
        <w:rPr>
          <w:u w:val="single"/>
        </w:rPr>
        <w:t xml:space="preserve"> celestial </w:t>
      </w:r>
      <w:r w:rsidRPr="00422CE1">
        <w:rPr>
          <w:highlight w:val="yellow"/>
          <w:u w:val="single"/>
        </w:rPr>
        <w:t>bodies float.</w:t>
      </w:r>
      <w:r w:rsidRPr="00422CE1">
        <w:rPr>
          <w:sz w:val="16"/>
        </w:rPr>
        <w:t xml:space="preserve"> The easiest way to puncture </w:t>
      </w:r>
      <w:proofErr w:type="spellStart"/>
      <w:r w:rsidRPr="00422CE1">
        <w:rPr>
          <w:sz w:val="16"/>
        </w:rPr>
        <w:t>Christol's</w:t>
      </w:r>
      <w:proofErr w:type="spellEnd"/>
      <w:r w:rsidRPr="00422CE1">
        <w:rPr>
          <w:sz w:val="16"/>
        </w:rPr>
        <w:t xml:space="preserve"> argument is to admit that </w:t>
      </w:r>
      <w:r w:rsidRPr="00422CE1">
        <w:rPr>
          <w:highlight w:val="yellow"/>
          <w:u w:val="single"/>
        </w:rPr>
        <w:t>while</w:t>
      </w:r>
      <w:r w:rsidRPr="00422CE1">
        <w:rPr>
          <w:u w:val="single"/>
        </w:rPr>
        <w:t xml:space="preserve"> of course </w:t>
      </w:r>
      <w:r w:rsidRPr="00422CE1">
        <w:rPr>
          <w:highlight w:val="yellow"/>
          <w:u w:val="single"/>
        </w:rPr>
        <w:t>there are geophysical differences between the moon’s surface</w:t>
      </w:r>
      <w:r w:rsidRPr="00422CE1">
        <w:rPr>
          <w:u w:val="single"/>
        </w:rPr>
        <w:t xml:space="preserve"> on which natural resources are presently to be found and the gases </w:t>
      </w:r>
      <w:r w:rsidRPr="00422CE1">
        <w:rPr>
          <w:highlight w:val="yellow"/>
          <w:u w:val="single"/>
        </w:rPr>
        <w:t>and cosmic dust</w:t>
      </w:r>
      <w:r w:rsidRPr="00422CE1">
        <w:rPr>
          <w:u w:val="single"/>
        </w:rPr>
        <w:t xml:space="preserve"> which constitutes the other ‘spatial territories’ he refers to, however, </w:t>
      </w:r>
      <w:r w:rsidRPr="00422CE1">
        <w:rPr>
          <w:b/>
          <w:highlight w:val="yellow"/>
          <w:u w:val="single"/>
          <w:bdr w:val="single" w:sz="18" w:space="0" w:color="auto"/>
        </w:rPr>
        <w:t>that is the whole point of giving the widest interpretations to</w:t>
      </w:r>
      <w:r w:rsidRPr="00422CE1">
        <w:rPr>
          <w:sz w:val="16"/>
          <w:bdr w:val="single" w:sz="18" w:space="0" w:color="auto"/>
        </w:rPr>
        <w:t xml:space="preserve"> the scope of operation of </w:t>
      </w:r>
      <w:r w:rsidRPr="00422CE1">
        <w:rPr>
          <w:b/>
          <w:highlight w:val="yellow"/>
          <w:u w:val="single"/>
          <w:bdr w:val="single" w:sz="18" w:space="0" w:color="auto"/>
        </w:rPr>
        <w:t>the CHM principle.</w:t>
      </w:r>
      <w:r w:rsidRPr="00422CE1">
        <w:rPr>
          <w:highlight w:val="yellow"/>
          <w:u w:val="single"/>
        </w:rPr>
        <w:t xml:space="preserve"> We cannot separate the</w:t>
      </w:r>
      <w:r w:rsidRPr="00422CE1">
        <w:rPr>
          <w:u w:val="single"/>
        </w:rPr>
        <w:t xml:space="preserve"> spatial </w:t>
      </w:r>
      <w:r w:rsidRPr="00422CE1">
        <w:rPr>
          <w:highlight w:val="yellow"/>
          <w:u w:val="single"/>
        </w:rPr>
        <w:t>territory from the surface not only because the law</w:t>
      </w:r>
      <w:r w:rsidRPr="00422CE1">
        <w:rPr>
          <w:u w:val="single"/>
        </w:rPr>
        <w:t xml:space="preserve"> as it is written in the Space Treaty</w:t>
      </w:r>
      <w:r w:rsidRPr="00422CE1">
        <w:rPr>
          <w:sz w:val="16"/>
        </w:rPr>
        <w:t xml:space="preserve"> (1967) </w:t>
      </w:r>
      <w:r w:rsidRPr="00422CE1">
        <w:rPr>
          <w:highlight w:val="yellow"/>
          <w:u w:val="single"/>
        </w:rPr>
        <w:t>does not</w:t>
      </w:r>
      <w:r w:rsidRPr="00422CE1">
        <w:rPr>
          <w:u w:val="single"/>
        </w:rPr>
        <w:t xml:space="preserve"> do so </w:t>
      </w:r>
      <w:r w:rsidRPr="00422CE1">
        <w:rPr>
          <w:highlight w:val="yellow"/>
          <w:u w:val="single"/>
        </w:rPr>
        <w:t>but because those very</w:t>
      </w:r>
      <w:r w:rsidRPr="00422CE1">
        <w:rPr>
          <w:u w:val="single"/>
        </w:rPr>
        <w:t xml:space="preserve"> rarefied </w:t>
      </w:r>
      <w:r w:rsidRPr="00422CE1">
        <w:rPr>
          <w:highlight w:val="yellow"/>
          <w:u w:val="single"/>
        </w:rPr>
        <w:t>gases</w:t>
      </w:r>
      <w:r w:rsidRPr="00422CE1">
        <w:rPr>
          <w:u w:val="single"/>
        </w:rPr>
        <w:t xml:space="preserve">, cosmic dust </w:t>
      </w:r>
      <w:r w:rsidRPr="00422CE1">
        <w:rPr>
          <w:highlight w:val="yellow"/>
          <w:u w:val="single"/>
        </w:rPr>
        <w:t>and energy</w:t>
      </w:r>
      <w:r w:rsidRPr="00422CE1">
        <w:rPr>
          <w:u w:val="single"/>
        </w:rPr>
        <w:t xml:space="preserve"> that constitute and fill the void that is known as outer space themselves </w:t>
      </w:r>
      <w:r w:rsidRPr="00422CE1">
        <w:rPr>
          <w:highlight w:val="yellow"/>
          <w:u w:val="single"/>
        </w:rPr>
        <w:t>may one day</w:t>
      </w:r>
      <w:r w:rsidRPr="00422CE1">
        <w:rPr>
          <w:u w:val="single"/>
        </w:rPr>
        <w:t xml:space="preserve"> if not now </w:t>
      </w:r>
      <w:r w:rsidRPr="00422CE1">
        <w:rPr>
          <w:highlight w:val="yellow"/>
          <w:u w:val="single"/>
        </w:rPr>
        <w:t>constitute valuable</w:t>
      </w:r>
      <w:r w:rsidRPr="00422CE1">
        <w:rPr>
          <w:u w:val="single"/>
        </w:rPr>
        <w:t xml:space="preserve"> natural </w:t>
      </w:r>
      <w:r w:rsidRPr="00422CE1">
        <w:rPr>
          <w:highlight w:val="yellow"/>
          <w:u w:val="single"/>
        </w:rPr>
        <w:t>resources.</w:t>
      </w:r>
      <w:r w:rsidRPr="00422CE1">
        <w:rPr>
          <w:u w:val="single"/>
        </w:rPr>
        <w:t xml:space="preserve"> It is not when that day arrives that we would start to develop new laws</w:t>
      </w:r>
      <w:r w:rsidRPr="00422CE1">
        <w:rPr>
          <w:sz w:val="16"/>
        </w:rPr>
        <w:t xml:space="preserve"> to include further spheres within the operation of the CHM principle. </w:t>
      </w:r>
      <w:r w:rsidRPr="00422CE1">
        <w:rPr>
          <w:highlight w:val="yellow"/>
          <w:u w:val="single"/>
        </w:rPr>
        <w:t>Therefore,</w:t>
      </w:r>
      <w:r w:rsidRPr="00422CE1">
        <w:rPr>
          <w:u w:val="single"/>
        </w:rPr>
        <w:t xml:space="preserve"> it is better to adopt the view that </w:t>
      </w:r>
      <w:r w:rsidRPr="00422CE1">
        <w:rPr>
          <w:b/>
          <w:highlight w:val="yellow"/>
          <w:u w:val="single"/>
          <w:bdr w:val="single" w:sz="18" w:space="0" w:color="auto"/>
        </w:rPr>
        <w:t>the CHM principle applies to the whole of outer space</w:t>
      </w:r>
      <w:r w:rsidRPr="00422CE1">
        <w:rPr>
          <w:u w:val="single"/>
        </w:rPr>
        <w:t xml:space="preserve"> including the celestial bodies, as well as their surface and subsurface.</w:t>
      </w:r>
      <w:r w:rsidRPr="00422CE1">
        <w:rPr>
          <w:sz w:val="16"/>
        </w:rPr>
        <w:t>23</w:t>
      </w:r>
    </w:p>
    <w:p w14:paraId="0427256B" w14:textId="77777777" w:rsidR="00941434" w:rsidRDefault="00941434" w:rsidP="00941434">
      <w:pPr>
        <w:rPr>
          <w:sz w:val="16"/>
        </w:rPr>
      </w:pPr>
    </w:p>
    <w:p w14:paraId="6CD33A62" w14:textId="77777777" w:rsidR="00941434" w:rsidRDefault="00941434" w:rsidP="00941434"/>
    <w:p w14:paraId="7E73AA7F" w14:textId="77777777" w:rsidR="00941434" w:rsidRDefault="00941434" w:rsidP="00941434"/>
    <w:p w14:paraId="3660D5BB" w14:textId="77777777" w:rsidR="00941434" w:rsidRPr="00CD233A" w:rsidRDefault="00941434" w:rsidP="00941434">
      <w:pPr>
        <w:pStyle w:val="Heading3"/>
      </w:pPr>
      <w:r>
        <w:t>UV 2—Theory</w:t>
      </w:r>
    </w:p>
    <w:p w14:paraId="3BF429B2" w14:textId="77777777" w:rsidR="00941434" w:rsidRDefault="00941434" w:rsidP="00941434">
      <w:pPr>
        <w:rPr>
          <w:bCs/>
          <w:sz w:val="16"/>
        </w:rPr>
      </w:pPr>
    </w:p>
    <w:p w14:paraId="20F06570" w14:textId="77777777" w:rsidR="00941434" w:rsidRDefault="00941434" w:rsidP="00941434">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41703003" w14:textId="77777777" w:rsidR="00941434" w:rsidRDefault="00941434" w:rsidP="00941434">
      <w:pPr>
        <w:rPr>
          <w:bCs/>
          <w:sz w:val="16"/>
        </w:rPr>
      </w:pPr>
    </w:p>
    <w:p w14:paraId="07EEB105" w14:textId="77777777" w:rsidR="00941434" w:rsidRPr="002904EB" w:rsidRDefault="00941434" w:rsidP="00941434">
      <w:pPr>
        <w:keepNext/>
        <w:keepLines/>
        <w:spacing w:before="240"/>
        <w:outlineLvl w:val="3"/>
        <w:rPr>
          <w:rFonts w:eastAsia="Times New Roman"/>
          <w:b/>
          <w:iCs/>
          <w:sz w:val="26"/>
        </w:rPr>
      </w:pPr>
      <w:r>
        <w:rPr>
          <w:rFonts w:eastAsia="Times New Roman"/>
          <w:b/>
          <w:iCs/>
          <w:sz w:val="26"/>
        </w:rPr>
        <w:t xml:space="preserve">2. </w:t>
      </w:r>
      <w:r w:rsidRPr="002904EB">
        <w:rPr>
          <w:rFonts w:eastAsia="Times New Roman"/>
          <w:b/>
          <w:iCs/>
          <w:sz w:val="26"/>
        </w:rPr>
        <w:t>Aff gets RVIs because</w:t>
      </w:r>
      <w:r>
        <w:rPr>
          <w:rFonts w:eastAsia="Times New Roman"/>
          <w:b/>
          <w:iCs/>
          <w:sz w:val="26"/>
        </w:rPr>
        <w:t xml:space="preserve">: </w:t>
      </w:r>
      <w:r>
        <w:rPr>
          <w:rFonts w:eastAsia="Times New Roman"/>
          <w:b/>
          <w:iCs/>
          <w:sz w:val="26"/>
        </w:rPr>
        <w:br/>
      </w:r>
      <w:r w:rsidRPr="002904EB">
        <w:rPr>
          <w:rFonts w:eastAsia="Times New Roman"/>
          <w:b/>
          <w:iCs/>
          <w:sz w:val="26"/>
        </w:rPr>
        <w:t xml:space="preserve">(a) </w:t>
      </w:r>
      <w:r w:rsidRPr="002904EB">
        <w:rPr>
          <w:rFonts w:eastAsia="Times New Roman"/>
          <w:b/>
          <w:iCs/>
          <w:sz w:val="26"/>
          <w:u w:val="single"/>
        </w:rPr>
        <w:t>1AR time skew</w:t>
      </w:r>
      <w:r w:rsidRPr="002904EB">
        <w:rPr>
          <w:rFonts w:eastAsia="Times New Roman"/>
          <w:b/>
          <w:iCs/>
          <w:sz w:val="26"/>
        </w:rPr>
        <w:t xml:space="preserve"> means I can’t cover theory and still have a fair shot on substance.</w:t>
      </w:r>
      <w:r>
        <w:rPr>
          <w:rFonts w:eastAsia="Times New Roman"/>
          <w:b/>
          <w:iCs/>
          <w:sz w:val="26"/>
        </w:rPr>
        <w:br/>
      </w:r>
      <w:r w:rsidRPr="002904EB">
        <w:rPr>
          <w:rFonts w:eastAsia="Times New Roman"/>
          <w:b/>
          <w:iCs/>
          <w:sz w:val="26"/>
        </w:rPr>
        <w:t xml:space="preserve">(b) no risk theory would give neg a free source of </w:t>
      </w:r>
      <w:r w:rsidRPr="00AB0376">
        <w:rPr>
          <w:rFonts w:eastAsia="Times New Roman"/>
          <w:b/>
          <w:iCs/>
          <w:sz w:val="26"/>
          <w:u w:val="single"/>
        </w:rPr>
        <w:t>no risk offense</w:t>
      </w:r>
      <w:r w:rsidRPr="002904EB">
        <w:rPr>
          <w:rFonts w:eastAsia="Times New Roman"/>
          <w:b/>
          <w:iCs/>
          <w:sz w:val="26"/>
        </w:rPr>
        <w:t xml:space="preserve"> which </w:t>
      </w:r>
      <w:r w:rsidRPr="002904EB">
        <w:rPr>
          <w:rFonts w:eastAsia="Times New Roman"/>
          <w:b/>
          <w:iCs/>
          <w:sz w:val="26"/>
          <w:u w:val="single"/>
        </w:rPr>
        <w:t>moot</w:t>
      </w:r>
      <w:r>
        <w:rPr>
          <w:rFonts w:eastAsia="Times New Roman"/>
          <w:b/>
          <w:iCs/>
          <w:sz w:val="26"/>
          <w:u w:val="single"/>
        </w:rPr>
        <w:t>s</w:t>
      </w:r>
      <w:r w:rsidRPr="002904EB">
        <w:rPr>
          <w:rFonts w:eastAsia="Times New Roman"/>
          <w:b/>
          <w:iCs/>
          <w:sz w:val="26"/>
          <w:u w:val="single"/>
        </w:rPr>
        <w:t xml:space="preserve"> the AC</w:t>
      </w:r>
      <w:r w:rsidRPr="002904EB">
        <w:rPr>
          <w:rFonts w:eastAsia="Times New Roman"/>
          <w:b/>
          <w:iCs/>
          <w:sz w:val="26"/>
        </w:rPr>
        <w:t>.</w:t>
      </w:r>
    </w:p>
    <w:p w14:paraId="6B09BCB1" w14:textId="77777777" w:rsidR="00941434" w:rsidRDefault="00941434" w:rsidP="00941434"/>
    <w:p w14:paraId="6F98D51F" w14:textId="77777777" w:rsidR="00941434" w:rsidRDefault="00941434" w:rsidP="00941434"/>
    <w:p w14:paraId="0167F92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35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011"/>
    <w:rsid w:val="0008785F"/>
    <w:rsid w:val="00090CBE"/>
    <w:rsid w:val="00094DEC"/>
    <w:rsid w:val="000A2D8A"/>
    <w:rsid w:val="000B4F5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934"/>
    <w:rsid w:val="001A25FD"/>
    <w:rsid w:val="001A5371"/>
    <w:rsid w:val="001A72C7"/>
    <w:rsid w:val="001B5B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1D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876"/>
    <w:rsid w:val="00407AFF"/>
    <w:rsid w:val="0041155D"/>
    <w:rsid w:val="00416CB1"/>
    <w:rsid w:val="004170BF"/>
    <w:rsid w:val="004270E3"/>
    <w:rsid w:val="00427A4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B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F5"/>
    <w:rsid w:val="006F5693"/>
    <w:rsid w:val="006F5D4C"/>
    <w:rsid w:val="00717B01"/>
    <w:rsid w:val="007227D9"/>
    <w:rsid w:val="0072491F"/>
    <w:rsid w:val="00725598"/>
    <w:rsid w:val="007374A1"/>
    <w:rsid w:val="007403CF"/>
    <w:rsid w:val="00752712"/>
    <w:rsid w:val="00753A84"/>
    <w:rsid w:val="007611F5"/>
    <w:rsid w:val="007619E4"/>
    <w:rsid w:val="00761E75"/>
    <w:rsid w:val="00763DE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0C"/>
    <w:rsid w:val="00897C29"/>
    <w:rsid w:val="008A0092"/>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43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E27"/>
    <w:rsid w:val="00B0505F"/>
    <w:rsid w:val="00B05C2D"/>
    <w:rsid w:val="00B12933"/>
    <w:rsid w:val="00B12B88"/>
    <w:rsid w:val="00B137E0"/>
    <w:rsid w:val="00B13BC8"/>
    <w:rsid w:val="00B13EB7"/>
    <w:rsid w:val="00B24662"/>
    <w:rsid w:val="00B3569C"/>
    <w:rsid w:val="00B43676"/>
    <w:rsid w:val="00B5602D"/>
    <w:rsid w:val="00B60125"/>
    <w:rsid w:val="00B6656B"/>
    <w:rsid w:val="00B6698A"/>
    <w:rsid w:val="00B71625"/>
    <w:rsid w:val="00B75C54"/>
    <w:rsid w:val="00B8710E"/>
    <w:rsid w:val="00B92A93"/>
    <w:rsid w:val="00B935E3"/>
    <w:rsid w:val="00B968E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71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2A7"/>
    <w:rsid w:val="00DB2337"/>
    <w:rsid w:val="00DB4EED"/>
    <w:rsid w:val="00DB5F87"/>
    <w:rsid w:val="00DB699B"/>
    <w:rsid w:val="00DC0376"/>
    <w:rsid w:val="00DC099B"/>
    <w:rsid w:val="00DC2BE5"/>
    <w:rsid w:val="00DD46D3"/>
    <w:rsid w:val="00DD4CD4"/>
    <w:rsid w:val="00DD65A2"/>
    <w:rsid w:val="00DD6770"/>
    <w:rsid w:val="00DE0749"/>
    <w:rsid w:val="00DE13B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B5"/>
    <w:rsid w:val="00F94060"/>
    <w:rsid w:val="00FA56F6"/>
    <w:rsid w:val="00FB2F8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7E7AA"/>
  <w14:defaultImageDpi w14:val="300"/>
  <w15:docId w15:val="{0E5BC5C2-933A-D240-A0F1-38C6FE631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35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3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35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9"/>
    <w:unhideWhenUsed/>
    <w:qFormat/>
    <w:rsid w:val="00B935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9"/>
    <w:unhideWhenUsed/>
    <w:qFormat/>
    <w:rsid w:val="00B935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3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5E3"/>
  </w:style>
  <w:style w:type="character" w:customStyle="1" w:styleId="Heading1Char">
    <w:name w:val="Heading 1 Char"/>
    <w:aliases w:val="Pocket Char"/>
    <w:basedOn w:val="DefaultParagraphFont"/>
    <w:link w:val="Heading1"/>
    <w:uiPriority w:val="9"/>
    <w:rsid w:val="00B935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35E3"/>
    <w:rPr>
      <w:rFonts w:ascii="Calibri" w:eastAsiaTheme="majorEastAsia" w:hAnsi="Calibri" w:cstheme="majorBidi"/>
      <w:b/>
      <w:bCs/>
      <w:sz w:val="44"/>
      <w:szCs w:val="44"/>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9"/>
    <w:rsid w:val="00B935E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9"/>
    <w:rsid w:val="00B935E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35E3"/>
    <w:rPr>
      <w:b/>
      <w:sz w:val="26"/>
      <w:u w:val="none"/>
    </w:rPr>
  </w:style>
  <w:style w:type="character" w:customStyle="1" w:styleId="StyleUnderline">
    <w:name w:val="Style Underline"/>
    <w:aliases w:val="Underline"/>
    <w:basedOn w:val="DefaultParagraphFont"/>
    <w:uiPriority w:val="1"/>
    <w:qFormat/>
    <w:rsid w:val="00B935E3"/>
    <w:rPr>
      <w:b/>
      <w:sz w:val="22"/>
      <w:u w:val="single"/>
    </w:rPr>
  </w:style>
  <w:style w:type="character" w:styleId="Emphasis">
    <w:name w:val="Emphasis"/>
    <w:basedOn w:val="DefaultParagraphFont"/>
    <w:uiPriority w:val="20"/>
    <w:qFormat/>
    <w:rsid w:val="00B935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35E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935E3"/>
    <w:rPr>
      <w:color w:val="auto"/>
      <w:u w:val="none"/>
    </w:rPr>
  </w:style>
  <w:style w:type="paragraph" w:styleId="DocumentMap">
    <w:name w:val="Document Map"/>
    <w:basedOn w:val="Normal"/>
    <w:link w:val="DocumentMapChar"/>
    <w:uiPriority w:val="99"/>
    <w:semiHidden/>
    <w:unhideWhenUsed/>
    <w:rsid w:val="00B935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35E3"/>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414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du.edu/cgi/viewcontent.cgi?article=1156&amp;context=djilp" TargetMode="External"/><Relationship Id="rId5" Type="http://schemas.openxmlformats.org/officeDocument/2006/relationships/numbering" Target="numbering.xml"/><Relationship Id="rId10" Type="http://schemas.openxmlformats.org/officeDocument/2006/relationships/hyperlink" Target="https://globalgoalsproject.eu/globalgoals2020/wp-content/uploads/2020/06/GlobalGoals2020_Green.pdf" TargetMode="External"/><Relationship Id="rId4" Type="http://schemas.openxmlformats.org/officeDocument/2006/relationships/customXml" Target="../customXml/item4.xml"/><Relationship Id="rId9" Type="http://schemas.openxmlformats.org/officeDocument/2006/relationships/hyperlink" Target="https://www.taylorfrancis.com/books/e/9781315239323/chapters/10.4324/978131523932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DE32511-06E8-7441-8113-5DBAB84A8A27}">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9362</Words>
  <Characters>53365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Kacee Wells</cp:lastModifiedBy>
  <cp:revision>2</cp:revision>
  <dcterms:created xsi:type="dcterms:W3CDTF">2021-12-18T17:57:00Z</dcterms:created>
  <dcterms:modified xsi:type="dcterms:W3CDTF">2021-12-18T17:57:00Z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