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A9F5" w14:textId="77777777" w:rsidR="00400558" w:rsidRDefault="00400558" w:rsidP="00400558">
      <w:r>
        <w:t>Text me at (952)-322-0569</w:t>
      </w:r>
    </w:p>
    <w:p w14:paraId="27CAE3A3" w14:textId="0458736D" w:rsidR="00400558" w:rsidRDefault="00400558" w:rsidP="00400558">
      <w:r>
        <w:t xml:space="preserve">Use </w:t>
      </w:r>
      <w:hyperlink r:id="rId9" w:history="1">
        <w:r w:rsidR="00437889" w:rsidRPr="00854449">
          <w:rPr>
            <w:rStyle w:val="Hyperlink"/>
          </w:rPr>
          <w:t>applevalleydocs@gmail.com</w:t>
        </w:r>
      </w:hyperlink>
      <w:r w:rsidR="00437889">
        <w:t xml:space="preserve"> </w:t>
      </w:r>
      <w:r>
        <w:t>for chains and pre-round disclosure</w:t>
      </w:r>
    </w:p>
    <w:p w14:paraId="2610E6E7" w14:textId="2D8BB091" w:rsidR="00E42E4C" w:rsidRPr="00F601E6" w:rsidRDefault="00400558" w:rsidP="00400558">
      <w:r>
        <w:t>Pronouns: She/They, please use non-gendered terms in round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oNotDisplayPageBoundarie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400558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B4F5E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0934"/>
    <w:rsid w:val="001A25FD"/>
    <w:rsid w:val="001A5371"/>
    <w:rsid w:val="001A72C7"/>
    <w:rsid w:val="001B5B92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0558"/>
    <w:rsid w:val="004039AF"/>
    <w:rsid w:val="00407876"/>
    <w:rsid w:val="00407AFF"/>
    <w:rsid w:val="0041155D"/>
    <w:rsid w:val="00416CB1"/>
    <w:rsid w:val="004170BF"/>
    <w:rsid w:val="004270E3"/>
    <w:rsid w:val="00427A46"/>
    <w:rsid w:val="004348DC"/>
    <w:rsid w:val="00434921"/>
    <w:rsid w:val="00437889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07A4D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43BE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4AF5"/>
    <w:rsid w:val="006F5693"/>
    <w:rsid w:val="006F5D4C"/>
    <w:rsid w:val="00717B01"/>
    <w:rsid w:val="007227D9"/>
    <w:rsid w:val="0072491F"/>
    <w:rsid w:val="00725598"/>
    <w:rsid w:val="007374A1"/>
    <w:rsid w:val="007403CF"/>
    <w:rsid w:val="00752712"/>
    <w:rsid w:val="00753A84"/>
    <w:rsid w:val="007611F5"/>
    <w:rsid w:val="007619E4"/>
    <w:rsid w:val="00761E75"/>
    <w:rsid w:val="00763DE2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470C"/>
    <w:rsid w:val="00897C29"/>
    <w:rsid w:val="008A0092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0E27"/>
    <w:rsid w:val="00B0505F"/>
    <w:rsid w:val="00B05C2D"/>
    <w:rsid w:val="00B12933"/>
    <w:rsid w:val="00B12B88"/>
    <w:rsid w:val="00B137E0"/>
    <w:rsid w:val="00B13BC8"/>
    <w:rsid w:val="00B13EB7"/>
    <w:rsid w:val="00B24662"/>
    <w:rsid w:val="00B3569C"/>
    <w:rsid w:val="00B43676"/>
    <w:rsid w:val="00B5602D"/>
    <w:rsid w:val="00B60125"/>
    <w:rsid w:val="00B6656B"/>
    <w:rsid w:val="00B6698A"/>
    <w:rsid w:val="00B71625"/>
    <w:rsid w:val="00B75C54"/>
    <w:rsid w:val="00B8710E"/>
    <w:rsid w:val="00B92A93"/>
    <w:rsid w:val="00B968E8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371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A32A7"/>
    <w:rsid w:val="00DB2337"/>
    <w:rsid w:val="00DB4EED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3BE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865B5"/>
    <w:rsid w:val="00F94060"/>
    <w:rsid w:val="00FA56F6"/>
    <w:rsid w:val="00FB2F82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6A3492"/>
  <w14:defaultImageDpi w14:val="300"/>
  <w15:docId w15:val="{B4F8B28A-9E0A-DE47-BAD7-49468715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400558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40055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0055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40055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400558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40055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00558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400558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00558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400558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400558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400558"/>
    <w:rPr>
      <w:b/>
      <w:sz w:val="1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400558"/>
    <w:rPr>
      <w:b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400558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400558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400558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55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0558"/>
    <w:rPr>
      <w:rFonts w:ascii="Lucida Grande" w:hAnsi="Lucida Grande" w:cs="Lucida Grande"/>
    </w:rPr>
  </w:style>
  <w:style w:type="character" w:styleId="UnresolvedMention">
    <w:name w:val="Unresolved Mention"/>
    <w:basedOn w:val="DefaultParagraphFont"/>
    <w:uiPriority w:val="99"/>
    <w:semiHidden/>
    <w:unhideWhenUsed/>
    <w:rsid w:val="004378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6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applevalleydoc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cee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E32511-06E8-7441-8113-5DBAB84A8A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Kacee Wells</cp:lastModifiedBy>
  <cp:revision>2</cp:revision>
  <dcterms:created xsi:type="dcterms:W3CDTF">2021-12-15T03:24:00Z</dcterms:created>
  <dcterms:modified xsi:type="dcterms:W3CDTF">2021-12-15T03:26:00Z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