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DF090" w14:textId="77777777" w:rsidR="00587ABC" w:rsidRDefault="00587ABC" w:rsidP="00587ABC"/>
    <w:p w14:paraId="28327E29" w14:textId="77777777" w:rsidR="00587ABC" w:rsidRDefault="00587ABC" w:rsidP="00587ABC">
      <w:pPr>
        <w:pStyle w:val="Heading1"/>
      </w:pPr>
      <w:r>
        <w:t>1AC</w:t>
      </w:r>
    </w:p>
    <w:p w14:paraId="341EA710" w14:textId="77777777" w:rsidR="00587ABC" w:rsidRDefault="00587ABC" w:rsidP="00587ABC">
      <w:pPr>
        <w:pStyle w:val="Heading2"/>
      </w:pPr>
      <w:r>
        <w:t>1AC CHP v1.0</w:t>
      </w:r>
    </w:p>
    <w:p w14:paraId="16FBE52F" w14:textId="77777777" w:rsidR="00587ABC" w:rsidRDefault="00587ABC" w:rsidP="00587ABC">
      <w:pPr>
        <w:pStyle w:val="Heading3"/>
      </w:pPr>
      <w:r>
        <w:t>Framework</w:t>
      </w:r>
    </w:p>
    <w:p w14:paraId="589403C8" w14:textId="77777777" w:rsidR="00587ABC" w:rsidRPr="00BF768D" w:rsidRDefault="00587ABC" w:rsidP="00587ABC">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4161E2FA" w14:textId="77777777" w:rsidR="00587ABC" w:rsidRPr="00BF768D" w:rsidRDefault="00587ABC" w:rsidP="00587ABC">
      <w:pPr>
        <w:rPr>
          <w:rStyle w:val="Style13ptBold"/>
        </w:rPr>
      </w:pPr>
      <w:r>
        <w:rPr>
          <w:rStyle w:val="Style13ptBold"/>
        </w:rPr>
        <w:t>Hooker 17</w:t>
      </w:r>
    </w:p>
    <w:p w14:paraId="634D6A0F" w14:textId="77777777" w:rsidR="00587ABC" w:rsidRPr="00BF768D" w:rsidRDefault="00587ABC" w:rsidP="00587ABC">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9" w:history="1">
        <w:r w:rsidRPr="00BF768D">
          <w:rPr>
            <w:rStyle w:val="Hyperlink"/>
            <w:sz w:val="16"/>
          </w:rPr>
          <w:t>https://www.taylorfrancis.com/books/e/9781315239323/chapters/10.4324/9781315239323-6</w:t>
        </w:r>
      </w:hyperlink>
    </w:p>
    <w:p w14:paraId="2BEAA81A" w14:textId="77777777" w:rsidR="00587ABC" w:rsidRDefault="00587ABC" w:rsidP="00587ABC"/>
    <w:p w14:paraId="643FC170" w14:textId="77777777" w:rsidR="00587ABC" w:rsidRDefault="00587ABC" w:rsidP="00587ABC">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w:t>
      </w:r>
      <w:proofErr w:type="gramStart"/>
      <w:r w:rsidRPr="00BF768D">
        <w:rPr>
          <w:sz w:val="16"/>
        </w:rPr>
        <w:t>so as to</w:t>
      </w:r>
      <w:proofErr w:type="gramEnd"/>
      <w:r w:rsidRPr="00BF768D">
        <w:rPr>
          <w:sz w:val="16"/>
        </w:rPr>
        <w:t xml:space="preserve">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w:t>
      </w:r>
      <w:proofErr w:type="gramStart"/>
      <w:r w:rsidRPr="00BF768D">
        <w:rPr>
          <w:u w:val="single"/>
        </w:rPr>
        <w:t>so as to</w:t>
      </w:r>
      <w:proofErr w:type="gramEnd"/>
      <w:r w:rsidRPr="00BF768D">
        <w:rPr>
          <w:u w:val="single"/>
        </w:rPr>
        <w:t xml:space="preserve">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w:t>
      </w:r>
      <w:proofErr w:type="gramStart"/>
      <w:r w:rsidRPr="00BF768D">
        <w:rPr>
          <w:sz w:val="6"/>
          <w:szCs w:val="12"/>
        </w:rPr>
        <w:t>particular code</w:t>
      </w:r>
      <w:proofErr w:type="gramEnd"/>
      <w:r w:rsidRPr="00BF768D">
        <w:rPr>
          <w:sz w:val="6"/>
          <w:szCs w:val="12"/>
        </w:rPr>
        <w:t xml:space="preserv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w:t>
      </w:r>
      <w:proofErr w:type="gramStart"/>
      <w:r w:rsidRPr="00BF768D">
        <w:rPr>
          <w:sz w:val="6"/>
          <w:szCs w:val="12"/>
        </w:rPr>
        <w:t>actually produce</w:t>
      </w:r>
      <w:proofErr w:type="gramEnd"/>
      <w:r w:rsidRPr="00BF768D">
        <w:rPr>
          <w:sz w:val="6"/>
          <w:szCs w:val="12"/>
        </w:rPr>
        <w:t xml:space="preserv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w:t>
      </w:r>
      <w:proofErr w:type="gramStart"/>
      <w:r w:rsidRPr="00BF768D">
        <w:rPr>
          <w:sz w:val="6"/>
          <w:szCs w:val="12"/>
        </w:rPr>
        <w:t>free-ride</w:t>
      </w:r>
      <w:proofErr w:type="gramEnd"/>
      <w:r w:rsidRPr="00BF768D">
        <w:rPr>
          <w:sz w:val="6"/>
          <w:szCs w:val="12"/>
        </w:rPr>
        <w:t xml:space="preserve"> on the kindness or restraint of others is to make kindness and restraint towards them contingent on their doing their part. </w:t>
      </w:r>
      <w:proofErr w:type="gramStart"/>
      <w:r w:rsidRPr="00BF768D">
        <w:rPr>
          <w:sz w:val="6"/>
          <w:szCs w:val="12"/>
        </w:rPr>
        <w:t>So</w:t>
      </w:r>
      <w:proofErr w:type="gramEnd"/>
      <w:r w:rsidRPr="00BF768D">
        <w:rPr>
          <w:sz w:val="6"/>
          <w:szCs w:val="12"/>
        </w:rPr>
        <w:t xml:space="preserve">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t>
      </w:r>
      <w:proofErr w:type="gramStart"/>
      <w:r w:rsidRPr="00BF768D">
        <w:rPr>
          <w:sz w:val="6"/>
          <w:szCs w:val="12"/>
        </w:rPr>
        <w:t>where</w:t>
      </w:r>
      <w:proofErr w:type="gramEnd"/>
      <w:r w:rsidRPr="00BF768D">
        <w:rPr>
          <w:sz w:val="6"/>
          <w:szCs w:val="12"/>
        </w:rPr>
        <w:t xml:space="preserv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w:t>
      </w:r>
      <w:proofErr w:type="gramStart"/>
      <w:r w:rsidRPr="00BF768D">
        <w:rPr>
          <w:sz w:val="6"/>
          <w:szCs w:val="12"/>
        </w:rPr>
        <w:t>disasters’</w:t>
      </w:r>
      <w:proofErr w:type="gramEnd"/>
      <w:r w:rsidRPr="00BF768D">
        <w:rPr>
          <w:sz w:val="6"/>
          <w:szCs w:val="12"/>
        </w:rPr>
        <w:t>. And this rule would override other rules within the idea code (</w:t>
      </w:r>
      <w:proofErr w:type="gramStart"/>
      <w:r w:rsidRPr="00BF768D">
        <w:rPr>
          <w:sz w:val="6"/>
          <w:szCs w:val="12"/>
        </w:rPr>
        <w:t>with the exception of</w:t>
      </w:r>
      <w:proofErr w:type="gramEnd"/>
      <w:r w:rsidRPr="00BF768D">
        <w:rPr>
          <w:sz w:val="6"/>
          <w:szCs w:val="12"/>
        </w:rPr>
        <w:t xml:space="preserve">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proofErr w:type="gramStart"/>
      <w:r w:rsidRPr="00BF768D">
        <w:rPr>
          <w:u w:val="single"/>
        </w:rPr>
        <w:t>In order to</w:t>
      </w:r>
      <w:proofErr w:type="gramEnd"/>
      <w:r w:rsidRPr="00BF768D">
        <w:rPr>
          <w:u w:val="single"/>
        </w:rPr>
        <w:t xml:space="preserve">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w:t>
      </w:r>
      <w:proofErr w:type="gramStart"/>
      <w:r w:rsidRPr="00BF768D">
        <w:rPr>
          <w:sz w:val="8"/>
          <w:szCs w:val="14"/>
        </w:rPr>
        <w:t>In particular, Feldman</w:t>
      </w:r>
      <w:proofErr w:type="gramEnd"/>
      <w:r w:rsidRPr="00BF768D">
        <w:rPr>
          <w:sz w:val="8"/>
          <w:szCs w:val="14"/>
        </w:rPr>
        <w:t xml:space="preserve"> includes considerations of justice into his theory of intrinsic value. </w:t>
      </w:r>
      <w:proofErr w:type="gramStart"/>
      <w:r w:rsidRPr="00BF768D">
        <w:rPr>
          <w:sz w:val="8"/>
          <w:szCs w:val="14"/>
        </w:rPr>
        <w:t>Actually, his</w:t>
      </w:r>
      <w:proofErr w:type="gramEnd"/>
      <w:r w:rsidRPr="00BF768D">
        <w:rPr>
          <w:sz w:val="8"/>
          <w:szCs w:val="14"/>
        </w:rPr>
        <w:t xml:space="preserve"> theory of justice reduces justice to giving people what they deserve. </w:t>
      </w:r>
      <w:proofErr w:type="gramStart"/>
      <w:r w:rsidRPr="00BF768D">
        <w:rPr>
          <w:sz w:val="8"/>
          <w:szCs w:val="14"/>
        </w:rPr>
        <w:t>So</w:t>
      </w:r>
      <w:proofErr w:type="gramEnd"/>
      <w:r w:rsidRPr="00BF768D">
        <w:rPr>
          <w:sz w:val="8"/>
          <w:szCs w:val="14"/>
        </w:rPr>
        <w:t xml:space="preserve"> his ‘justice-adjusted hedonism’ would be more revealing titled ‘desert-adjusted hedonism’. Whatever it is called, this theory adjusts the intrinsic value of a pleasure or pain </w:t>
      </w:r>
      <w:proofErr w:type="gramStart"/>
      <w:r w:rsidRPr="00BF768D">
        <w:rPr>
          <w:sz w:val="8"/>
          <w:szCs w:val="14"/>
        </w:rPr>
        <w:t>in light of</w:t>
      </w:r>
      <w:proofErr w:type="gramEnd"/>
      <w:r w:rsidRPr="00BF768D">
        <w:rPr>
          <w:sz w:val="8"/>
          <w:szCs w:val="14"/>
        </w:rPr>
        <w:t xml:space="preserve"> whether it is deserved. </w:t>
      </w:r>
      <w:proofErr w:type="gramStart"/>
      <w:r w:rsidRPr="00BF768D">
        <w:rPr>
          <w:sz w:val="8"/>
          <w:szCs w:val="14"/>
        </w:rPr>
        <w:t>So</w:t>
      </w:r>
      <w:proofErr w:type="gramEnd"/>
      <w:r w:rsidRPr="00BF768D">
        <w:rPr>
          <w:sz w:val="8"/>
          <w:szCs w:val="14"/>
        </w:rPr>
        <w:t xml:space="preserve">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w:t>
      </w:r>
      <w:proofErr w:type="gramStart"/>
      <w:r w:rsidRPr="00BF768D">
        <w:rPr>
          <w:sz w:val="8"/>
          <w:szCs w:val="14"/>
        </w:rPr>
        <w:t>do</w:t>
      </w:r>
      <w:proofErr w:type="gramEnd"/>
      <w:r w:rsidRPr="00BF768D">
        <w:rPr>
          <w:sz w:val="8"/>
          <w:szCs w:val="14"/>
        </w:rPr>
        <w:t xml:space="preserve">.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w:t>
      </w:r>
      <w:proofErr w:type="gramStart"/>
      <w:r w:rsidRPr="00BF768D">
        <w:rPr>
          <w:sz w:val="8"/>
          <w:szCs w:val="14"/>
        </w:rPr>
        <w:t>has to</w:t>
      </w:r>
      <w:proofErr w:type="gramEnd"/>
      <w:r w:rsidRPr="00BF768D">
        <w:rPr>
          <w:sz w:val="8"/>
          <w:szCs w:val="14"/>
        </w:rPr>
        <w:t xml:space="preserve">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w:t>
      </w:r>
      <w:proofErr w:type="gramStart"/>
      <w:r w:rsidRPr="00BF768D">
        <w:rPr>
          <w:u w:val="single"/>
        </w:rPr>
        <w:t>e.g.</w:t>
      </w:r>
      <w:proofErr w:type="gramEnd"/>
      <w:r w:rsidRPr="00BF768D">
        <w:rPr>
          <w:u w:val="single"/>
        </w:rPr>
        <w:t xml:space="preserve">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w:t>
      </w:r>
      <w:proofErr w:type="gramStart"/>
      <w:r w:rsidRPr="00BF768D">
        <w:rPr>
          <w:sz w:val="16"/>
        </w:rPr>
        <w:t>function</w:t>
      </w:r>
      <w:proofErr w:type="gramEnd"/>
      <w:r w:rsidRPr="00BF768D">
        <w:rPr>
          <w:sz w:val="16"/>
        </w:rPr>
        <w:t xml:space="preserve"> of this non-moralized pleasure minus pain. Traditional act-utilitarianism of course claimed that an act is wrong unless it maximizes net pleasure. Traditional rule-utilitarianism used maximizing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w:t>
      </w:r>
      <w:proofErr w:type="gramStart"/>
      <w:r w:rsidRPr="00BF768D">
        <w:rPr>
          <w:sz w:val="16"/>
        </w:rPr>
        <w:t>So</w:t>
      </w:r>
      <w:proofErr w:type="gramEnd"/>
      <w:r w:rsidRPr="00BF768D">
        <w:rPr>
          <w:sz w:val="16"/>
        </w:rPr>
        <w:t xml:space="preserve"> Feldman’s theory contains an axiology that relies partly on a number of moral concepts. In other words, Feldman’s theory begins </w:t>
      </w:r>
      <w:r w:rsidRPr="00B17794">
        <w:rPr>
          <w:sz w:val="16"/>
        </w:rPr>
        <w:t xml:space="preserve">with </w:t>
      </w:r>
      <w:proofErr w:type="gramStart"/>
      <w:r w:rsidRPr="00B17794">
        <w:rPr>
          <w:sz w:val="16"/>
        </w:rPr>
        <w:t>a number of</w:t>
      </w:r>
      <w:proofErr w:type="gramEnd"/>
      <w:r w:rsidRPr="00B17794">
        <w:rPr>
          <w:sz w:val="16"/>
        </w:rPr>
        <w:t xml:space="preserve"> moral postulates. </w:t>
      </w:r>
      <w:r w:rsidRPr="00B17794">
        <w:rPr>
          <w:u w:val="single"/>
        </w:rPr>
        <w:t xml:space="preserve">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w:t>
      </w:r>
      <w:proofErr w:type="gramStart"/>
      <w:r w:rsidRPr="00B17794">
        <w:rPr>
          <w:u w:val="single"/>
        </w:rPr>
        <w:t>on the basis of</w:t>
      </w:r>
      <w:proofErr w:type="gramEnd"/>
      <w:r w:rsidRPr="00B17794">
        <w:rPr>
          <w:u w:val="single"/>
        </w:rPr>
        <w:t xml:space="preserve">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7CECD747" w14:textId="77777777" w:rsidR="00587ABC" w:rsidRDefault="00587ABC" w:rsidP="00587ABC"/>
    <w:p w14:paraId="250BA6B8" w14:textId="77777777" w:rsidR="00587ABC" w:rsidRPr="0012760F" w:rsidRDefault="00587ABC" w:rsidP="00587ABC">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4B07B849" w14:textId="77777777" w:rsidR="00587ABC" w:rsidRPr="00726845" w:rsidRDefault="00587ABC" w:rsidP="00587ABC">
      <w:pPr>
        <w:rPr>
          <w:rStyle w:val="Style13ptBold"/>
        </w:rPr>
      </w:pPr>
      <w:r>
        <w:rPr>
          <w:rStyle w:val="Style13ptBold"/>
        </w:rPr>
        <w:t>Green 20</w:t>
      </w:r>
    </w:p>
    <w:p w14:paraId="0235A163" w14:textId="77777777" w:rsidR="00587ABC" w:rsidRDefault="00587ABC" w:rsidP="00587ABC">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10" w:history="1">
        <w:r w:rsidRPr="001A784F">
          <w:rPr>
            <w:rStyle w:val="Hyperlink"/>
            <w:sz w:val="16"/>
          </w:rPr>
          <w:t>https://globalgoalsproject.eu/globalgoals2020/wp-content/uploads/2020/06/GlobalGoals2020_Green.pdf</w:t>
        </w:r>
      </w:hyperlink>
    </w:p>
    <w:p w14:paraId="5E7D16C6" w14:textId="77777777" w:rsidR="00587ABC" w:rsidRPr="00726845" w:rsidRDefault="00587ABC" w:rsidP="00587ABC">
      <w:pPr>
        <w:rPr>
          <w:sz w:val="16"/>
        </w:rPr>
      </w:pPr>
      <w:r>
        <w:rPr>
          <w:sz w:val="16"/>
        </w:rPr>
        <w:t>*SDGs = United Nations Sustainable Development Goals</w:t>
      </w:r>
    </w:p>
    <w:p w14:paraId="7FDF9287" w14:textId="77777777" w:rsidR="00587ABC" w:rsidRPr="00726845" w:rsidRDefault="00587ABC" w:rsidP="00587ABC">
      <w:pPr>
        <w:rPr>
          <w:sz w:val="16"/>
        </w:rPr>
      </w:pPr>
    </w:p>
    <w:p w14:paraId="3F054BC4" w14:textId="77777777" w:rsidR="00587ABC" w:rsidRPr="00726845" w:rsidRDefault="00587ABC" w:rsidP="00587ABC">
      <w:pPr>
        <w:rPr>
          <w:sz w:val="16"/>
        </w:rPr>
      </w:pPr>
      <w:r w:rsidRPr="00726845">
        <w:rPr>
          <w:sz w:val="16"/>
        </w:rPr>
        <w:t xml:space="preserve">Whereas </w:t>
      </w:r>
      <w:proofErr w:type="gramStart"/>
      <w:r w:rsidRPr="00726845">
        <w:rPr>
          <w:sz w:val="16"/>
        </w:rPr>
        <w:t>liberal-egalitarians</w:t>
      </w:r>
      <w:proofErr w:type="gramEnd"/>
      <w:r w:rsidRPr="00726845">
        <w:rPr>
          <w:sz w:val="16"/>
        </w:rPr>
        <w:t xml:space="preserve">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more in keeping with the rule-based 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w:t>
      </w:r>
      <w:proofErr w:type="gramStart"/>
      <w:r w:rsidRPr="00726845">
        <w:rPr>
          <w:sz w:val="16"/>
        </w:rPr>
        <w:t xml:space="preserve">In particular, </w:t>
      </w:r>
      <w:r w:rsidRPr="00B17794">
        <w:rPr>
          <w:highlight w:val="yellow"/>
          <w:u w:val="single"/>
        </w:rPr>
        <w:t>if</w:t>
      </w:r>
      <w:proofErr w:type="gramEnd"/>
      <w:r w:rsidRPr="00B17794">
        <w:rPr>
          <w:highlight w:val="yellow"/>
          <w:u w:val="single"/>
        </w:rPr>
        <w:t xml:space="preserve">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49386875" w14:textId="77777777" w:rsidR="00587ABC" w:rsidRDefault="00587ABC" w:rsidP="00587ABC"/>
    <w:p w14:paraId="140C2A92" w14:textId="77777777" w:rsidR="00587ABC" w:rsidRDefault="00587ABC" w:rsidP="00587ABC">
      <w:pPr>
        <w:pStyle w:val="Heading4"/>
      </w:pPr>
      <w:proofErr w:type="gramStart"/>
      <w:r>
        <w:t>Therefore</w:t>
      </w:r>
      <w:proofErr w:type="gramEnd"/>
      <w:r>
        <w:t xml:space="preserve"> the standard is </w:t>
      </w:r>
      <w:r w:rsidRPr="007C32E9">
        <w:rPr>
          <w:u w:val="single"/>
        </w:rPr>
        <w:t>rule utilitarianism</w:t>
      </w:r>
    </w:p>
    <w:p w14:paraId="31C9E341" w14:textId="77777777" w:rsidR="00587ABC" w:rsidRPr="0012760F" w:rsidRDefault="00587ABC" w:rsidP="00587ABC"/>
    <w:p w14:paraId="292001A4" w14:textId="77777777" w:rsidR="00587ABC" w:rsidRDefault="00587ABC" w:rsidP="00587ABC">
      <w:pPr>
        <w:pStyle w:val="Heading4"/>
      </w:pPr>
      <w:r>
        <w:t>Act util devolves to rule util—following principles maximizes utility better than case-by-case exceptions</w:t>
      </w:r>
    </w:p>
    <w:p w14:paraId="4BEBBFED" w14:textId="77777777" w:rsidR="00587ABC" w:rsidRPr="00CB40DB" w:rsidRDefault="00587ABC" w:rsidP="00587ABC">
      <w:pPr>
        <w:rPr>
          <w:rStyle w:val="Style13ptBold"/>
        </w:rPr>
      </w:pPr>
      <w:r>
        <w:rPr>
          <w:rStyle w:val="Style13ptBold"/>
        </w:rPr>
        <w:t>Hooker 16</w:t>
      </w:r>
    </w:p>
    <w:p w14:paraId="2E2ECEA6" w14:textId="77777777" w:rsidR="00587ABC" w:rsidRPr="00CB40DB" w:rsidRDefault="00587ABC" w:rsidP="00587ABC">
      <w:pPr>
        <w:rPr>
          <w:sz w:val="16"/>
        </w:rPr>
      </w:pPr>
      <w:r w:rsidRPr="00CB40DB">
        <w:rPr>
          <w:sz w:val="16"/>
        </w:rPr>
        <w:t xml:space="preserve">Brad Hooker (Professor at the University of Reading). "Rule Consequentialism", The Stanford Encyclopedia of Philosophy, Edward N. </w:t>
      </w:r>
      <w:proofErr w:type="spellStart"/>
      <w:r w:rsidRPr="00CB40DB">
        <w:rPr>
          <w:sz w:val="16"/>
        </w:rPr>
        <w:t>Zalta</w:t>
      </w:r>
      <w:proofErr w:type="spellEnd"/>
      <w:r w:rsidRPr="00CB40DB">
        <w:rPr>
          <w:sz w:val="16"/>
        </w:rPr>
        <w:t xml:space="preserve"> (ed.). Winter 2016. JDN. https://plato.stanford.edu/entries/consequentialism-rule/</w:t>
      </w:r>
    </w:p>
    <w:p w14:paraId="54BA9131" w14:textId="77777777" w:rsidR="00587ABC" w:rsidRDefault="00587ABC" w:rsidP="00587ABC"/>
    <w:p w14:paraId="1460EB4E" w14:textId="77777777" w:rsidR="00587ABC" w:rsidRDefault="00587ABC" w:rsidP="00587ABC">
      <w:r w:rsidRPr="00A70D60">
        <w:rPr>
          <w:highlight w:val="yellow"/>
          <w:u w:val="single"/>
        </w:rPr>
        <w:t>Consequentialists</w:t>
      </w:r>
      <w:r w:rsidRPr="00CB40DB">
        <w:rPr>
          <w:sz w:val="16"/>
        </w:rPr>
        <w:t xml:space="preserve"> have </w:t>
      </w:r>
      <w:r w:rsidRPr="00A70D60">
        <w:rPr>
          <w:highlight w:val="yellow"/>
          <w:u w:val="single"/>
        </w:rPr>
        <w:t>distinguish</w:t>
      </w:r>
      <w:r w:rsidRPr="00CB40DB">
        <w:rPr>
          <w:sz w:val="16"/>
        </w:rPr>
        <w:t xml:space="preserve">ed </w:t>
      </w:r>
      <w:r w:rsidRPr="00A70D60">
        <w:rPr>
          <w:u w:val="single"/>
        </w:rPr>
        <w:t xml:space="preserve">three components of their theory: </w:t>
      </w:r>
      <w:r w:rsidRPr="00A70D60">
        <w:rPr>
          <w:highlight w:val="yellow"/>
          <w:u w:val="single"/>
        </w:rPr>
        <w:t>(1)</w:t>
      </w:r>
      <w:r w:rsidRPr="00A70D60">
        <w:rPr>
          <w:sz w:val="16"/>
        </w:rPr>
        <w:t xml:space="preserve"> their thesis about </w:t>
      </w:r>
      <w:r w:rsidRPr="00A70D60">
        <w:rPr>
          <w:highlight w:val="yellow"/>
          <w:u w:val="single"/>
        </w:rPr>
        <w:t>what makes acts</w:t>
      </w:r>
      <w:r w:rsidRPr="00CB40DB">
        <w:rPr>
          <w:u w:val="single"/>
        </w:rPr>
        <w:t xml:space="preserve"> morally </w:t>
      </w:r>
      <w:r w:rsidRPr="00A70D60">
        <w:rPr>
          <w:highlight w:val="yellow"/>
          <w:u w:val="single"/>
        </w:rPr>
        <w:t>wrong, (2)</w:t>
      </w:r>
      <w:r w:rsidRPr="00A70D60">
        <w:rPr>
          <w:sz w:val="16"/>
        </w:rPr>
        <w:t xml:space="preserve"> their thesis about </w:t>
      </w:r>
      <w:r w:rsidRPr="00A70D60">
        <w:rPr>
          <w:highlight w:val="yellow"/>
          <w:u w:val="single"/>
        </w:rPr>
        <w:t>the procedure</w:t>
      </w:r>
      <w:r w:rsidRPr="00A70D60">
        <w:rPr>
          <w:u w:val="single"/>
        </w:rPr>
        <w:t xml:space="preserve"> agents should use </w:t>
      </w:r>
      <w:r w:rsidRPr="00A70D60">
        <w:rPr>
          <w:highlight w:val="yellow"/>
          <w:u w:val="single"/>
        </w:rPr>
        <w:t>to make</w:t>
      </w:r>
      <w:r w:rsidRPr="00A70D60">
        <w:rPr>
          <w:u w:val="single"/>
        </w:rPr>
        <w:t xml:space="preserve"> their </w:t>
      </w:r>
      <w:r w:rsidRPr="00A70D60">
        <w:rPr>
          <w:highlight w:val="yellow"/>
          <w:u w:val="single"/>
        </w:rPr>
        <w:t>moral decisions</w:t>
      </w:r>
      <w:r w:rsidRPr="00A70D60">
        <w:rPr>
          <w:u w:val="single"/>
        </w:rPr>
        <w:t>, and (3)</w:t>
      </w:r>
      <w:r w:rsidRPr="00A70D60">
        <w:rPr>
          <w:sz w:val="16"/>
        </w:rPr>
        <w:t xml:space="preserve"> their thesis about </w:t>
      </w:r>
      <w:r w:rsidRPr="00A70D60">
        <w:rPr>
          <w:u w:val="single"/>
        </w:rPr>
        <w:t>the conditions under which moral sanctions such as blame, guilt, and praise are appropriate.</w:t>
      </w:r>
      <w:r>
        <w:rPr>
          <w:sz w:val="16"/>
        </w:rPr>
        <w:t xml:space="preserve"> </w:t>
      </w:r>
      <w:r w:rsidRPr="00A70D60">
        <w:rPr>
          <w:sz w:val="16"/>
        </w:rPr>
        <w:t>What we might call full rule-consequentialism consists of rule-consequentialist criteria for all three. Thus, full rule-consequentialism claims that an act is morally wrong if and only if it is forbidden by rules justified by their consequences. It also claims that agents should do their moral decision-making in terms of rules justified by their consequences. And it claims that the conditions under which moral sanctions should be applied are determined by rules justified by their consequences.</w:t>
      </w:r>
      <w:r>
        <w:rPr>
          <w:sz w:val="16"/>
        </w:rPr>
        <w:t xml:space="preserve"> </w:t>
      </w:r>
      <w:r w:rsidRPr="00A70D60">
        <w:rPr>
          <w:sz w:val="16"/>
        </w:rPr>
        <w:t xml:space="preserve">Full rule-consequentialists may think that there is </w:t>
      </w:r>
      <w:proofErr w:type="gramStart"/>
      <w:r w:rsidRPr="00A70D60">
        <w:rPr>
          <w:sz w:val="16"/>
        </w:rPr>
        <w:t>really only</w:t>
      </w:r>
      <w:proofErr w:type="gramEnd"/>
      <w:r w:rsidRPr="00A70D60">
        <w:rPr>
          <w:sz w:val="16"/>
        </w:rPr>
        <w:t xml:space="preserve"> one set of rules about these three different subject matters. Or they may think that there are different sets that in some sense correspond to or complement one another.</w:t>
      </w:r>
      <w:r>
        <w:rPr>
          <w:sz w:val="16"/>
        </w:rPr>
        <w:t xml:space="preserve"> </w:t>
      </w:r>
      <w:r w:rsidRPr="00A70D60">
        <w:rPr>
          <w:sz w:val="16"/>
        </w:rPr>
        <w:t xml:space="preserve">Much more important than the distinction between different kinds of full rule-consequentialism is the distinction between full rule-consequentialism and partial rule-consequentialism. Partial rule-consequentialism might take many forms. Let us focus on the most common form. The most common form of partial rule-consequentialism claims that agents should make their moral decisions about what to do by reference to rules justified by their </w:t>
      </w:r>
      <w:proofErr w:type="gramStart"/>
      <w:r w:rsidRPr="00A70D60">
        <w:rPr>
          <w:sz w:val="16"/>
        </w:rPr>
        <w:t>consequences, but</w:t>
      </w:r>
      <w:proofErr w:type="gramEnd"/>
      <w:r w:rsidRPr="00A70D60">
        <w:rPr>
          <w:sz w:val="16"/>
        </w:rPr>
        <w:t xml:space="preserve"> does not claim that moral wrongness is determined by rules justified by their consequences. Partial rule-consequentialists typically subscribe to the theory that moral wrongness is determined directly in terms of the consequences of the act. This theory of wrongness is called act-consequentialism.</w:t>
      </w:r>
      <w:r>
        <w:rPr>
          <w:sz w:val="16"/>
        </w:rPr>
        <w:t xml:space="preserve"> </w:t>
      </w:r>
      <w:r w:rsidRPr="00A70D60">
        <w:rPr>
          <w:sz w:val="16"/>
        </w:rPr>
        <w:t>Distinguishing between full and partial rule-consequentialism clarifies the contrast between act-consequentialism and rule-consequentialism. Act-consequentialism is best conceived of as maintaining merely the following:</w:t>
      </w:r>
      <w:r>
        <w:rPr>
          <w:sz w:val="16"/>
        </w:rPr>
        <w:t xml:space="preserve"> </w:t>
      </w:r>
      <w:r w:rsidRPr="00A70D60">
        <w:rPr>
          <w:u w:val="single"/>
        </w:rPr>
        <w:t>Act-consequentialist criterion of wrongness: An act is wrong if and only if it results in less good than would have resulted from some available alternative act.</w:t>
      </w:r>
      <w:r>
        <w:rPr>
          <w:u w:val="single"/>
        </w:rPr>
        <w:t xml:space="preserve"> </w:t>
      </w:r>
      <w:r w:rsidRPr="00A70D60">
        <w:rPr>
          <w:u w:val="single"/>
        </w:rPr>
        <w:t>When confronted with that criterion of moral wrongness, many people naturally assume that the way to decide what to do is to apply the criterion, i.e.,</w:t>
      </w:r>
      <w:r>
        <w:rPr>
          <w:u w:val="single"/>
        </w:rPr>
        <w:t xml:space="preserve"> </w:t>
      </w:r>
      <w:r w:rsidRPr="00A70D60">
        <w:rPr>
          <w:u w:val="single"/>
        </w:rPr>
        <w:t xml:space="preserve">Act-consequentialist moral decision procedure: On each occasion, an agent should decide what to do by calculating which act would produce the </w:t>
      </w:r>
      <w:proofErr w:type="gramStart"/>
      <w:r w:rsidRPr="00A70D60">
        <w:rPr>
          <w:u w:val="single"/>
        </w:rPr>
        <w:t>most good</w:t>
      </w:r>
      <w:proofErr w:type="gramEnd"/>
      <w:r w:rsidRPr="00A70D60">
        <w:rPr>
          <w:u w:val="single"/>
        </w:rPr>
        <w:t>.</w:t>
      </w:r>
      <w:r>
        <w:rPr>
          <w:u w:val="single"/>
        </w:rPr>
        <w:t xml:space="preserve"> </w:t>
      </w:r>
      <w:r w:rsidRPr="00A70D60">
        <w:rPr>
          <w:u w:val="single"/>
        </w:rPr>
        <w:t xml:space="preserve">However, </w:t>
      </w:r>
      <w:r w:rsidRPr="002719B7">
        <w:rPr>
          <w:b/>
          <w:highlight w:val="yellow"/>
          <w:u w:val="single"/>
          <w:bdr w:val="single" w:sz="18" w:space="0" w:color="auto"/>
        </w:rPr>
        <w:t>consequentialists nearly never defend</w:t>
      </w:r>
      <w:r w:rsidRPr="002719B7">
        <w:rPr>
          <w:sz w:val="16"/>
          <w:bdr w:val="single" w:sz="18" w:space="0" w:color="auto"/>
        </w:rPr>
        <w:t xml:space="preserve"> this </w:t>
      </w:r>
      <w:r w:rsidRPr="002719B7">
        <w:rPr>
          <w:b/>
          <w:highlight w:val="yellow"/>
          <w:u w:val="single"/>
          <w:bdr w:val="single" w:sz="18" w:space="0" w:color="auto"/>
        </w:rPr>
        <w:t>act-consequentialist decision procedure</w:t>
      </w:r>
      <w:r w:rsidRPr="002719B7">
        <w:rPr>
          <w:sz w:val="16"/>
        </w:rPr>
        <w:t xml:space="preserve"> </w:t>
      </w:r>
      <w:r w:rsidRPr="00A70D60">
        <w:rPr>
          <w:u w:val="single"/>
        </w:rPr>
        <w:t>as a general and typical way of making moral decisions</w:t>
      </w:r>
      <w:r w:rsidRPr="00A70D60">
        <w:rPr>
          <w:sz w:val="16"/>
        </w:rPr>
        <w:t xml:space="preserve"> (Mill 1861: </w:t>
      </w:r>
      <w:proofErr w:type="spellStart"/>
      <w:r w:rsidRPr="00A70D60">
        <w:rPr>
          <w:sz w:val="16"/>
        </w:rPr>
        <w:t>ch</w:t>
      </w:r>
      <w:proofErr w:type="spellEnd"/>
      <w:r w:rsidRPr="00A70D60">
        <w:rPr>
          <w:sz w:val="16"/>
        </w:rPr>
        <w:t xml:space="preserve"> 2; Sidgwick 1907: 405–6, 413, 489–90; Moore 1903: 162–4; Smart 1956: 346; 1973: 43, 71; Bales 1971: 257–65; Hare 1981; Parfit 1984: 24–9, 31–43; Railton 1984: 140–6, 152–3; Brink 1989: 216–7, 256–62, 274–6; Pettit and Brennan 1986; Pettit 1991, 1994, 1997: 156–61; de </w:t>
      </w:r>
      <w:proofErr w:type="spellStart"/>
      <w:r w:rsidRPr="00A70D60">
        <w:rPr>
          <w:sz w:val="16"/>
        </w:rPr>
        <w:t>Lazari</w:t>
      </w:r>
      <w:proofErr w:type="spellEnd"/>
      <w:r w:rsidRPr="00A70D60">
        <w:rPr>
          <w:sz w:val="16"/>
        </w:rPr>
        <w:t xml:space="preserve">-Radek and Singer 2014: </w:t>
      </w:r>
      <w:proofErr w:type="spellStart"/>
      <w:r w:rsidRPr="00A70D60">
        <w:rPr>
          <w:sz w:val="16"/>
        </w:rPr>
        <w:t>ch.</w:t>
      </w:r>
      <w:proofErr w:type="spellEnd"/>
      <w:r w:rsidRPr="00A70D60">
        <w:rPr>
          <w:sz w:val="16"/>
        </w:rPr>
        <w:t xml:space="preserve"> 10). </w:t>
      </w:r>
      <w:r w:rsidRPr="00A70D60">
        <w:rPr>
          <w:u w:val="single"/>
        </w:rPr>
        <w:t xml:space="preserve">There are </w:t>
      </w:r>
      <w:proofErr w:type="gramStart"/>
      <w:r w:rsidRPr="00A70D60">
        <w:rPr>
          <w:u w:val="single"/>
        </w:rPr>
        <w:t>a number of</w:t>
      </w:r>
      <w:proofErr w:type="gramEnd"/>
      <w:r w:rsidRPr="00A70D60">
        <w:rPr>
          <w:u w:val="single"/>
        </w:rPr>
        <w:t xml:space="preserve"> compelling consequentialist reasons why </w:t>
      </w:r>
      <w:r w:rsidRPr="00A70D60">
        <w:rPr>
          <w:highlight w:val="yellow"/>
          <w:u w:val="single"/>
        </w:rPr>
        <w:t>the</w:t>
      </w:r>
      <w:r w:rsidRPr="00A70D60">
        <w:rPr>
          <w:u w:val="single"/>
        </w:rPr>
        <w:t xml:space="preserve"> act-consequentialist decision </w:t>
      </w:r>
      <w:r w:rsidRPr="00A70D60">
        <w:rPr>
          <w:highlight w:val="yellow"/>
          <w:u w:val="single"/>
        </w:rPr>
        <w:t xml:space="preserve">procedure would be </w:t>
      </w:r>
      <w:r w:rsidRPr="002719B7">
        <w:rPr>
          <w:b/>
          <w:highlight w:val="yellow"/>
          <w:u w:val="single"/>
          <w:bdr w:val="single" w:sz="18" w:space="0" w:color="auto"/>
        </w:rPr>
        <w:t>counter-productive.</w:t>
      </w:r>
      <w:r w:rsidRPr="00A70D60">
        <w:rPr>
          <w:highlight w:val="yellow"/>
          <w:u w:val="single"/>
        </w:rPr>
        <w:t xml:space="preserve"> </w:t>
      </w:r>
      <w:r w:rsidRPr="002719B7">
        <w:rPr>
          <w:b/>
          <w:highlight w:val="yellow"/>
          <w:u w:val="single"/>
          <w:bdr w:val="single" w:sz="18" w:space="0" w:color="auto"/>
        </w:rPr>
        <w:t>First,</w:t>
      </w:r>
      <w:r w:rsidRPr="00A70D60">
        <w:rPr>
          <w:highlight w:val="yellow"/>
          <w:u w:val="single"/>
        </w:rPr>
        <w:t xml:space="preserve"> very often the agent does not have detailed info</w:t>
      </w:r>
      <w:r w:rsidRPr="00A70D60">
        <w:rPr>
          <w:u w:val="single"/>
        </w:rPr>
        <w:t xml:space="preserve">rmation </w:t>
      </w:r>
      <w:r w:rsidRPr="00A70D60">
        <w:rPr>
          <w:highlight w:val="yellow"/>
          <w:u w:val="single"/>
        </w:rPr>
        <w:t>about</w:t>
      </w:r>
      <w:r w:rsidRPr="00A70D60">
        <w:rPr>
          <w:u w:val="single"/>
        </w:rPr>
        <w:t xml:space="preserve"> what </w:t>
      </w:r>
      <w:r w:rsidRPr="00A70D60">
        <w:rPr>
          <w:highlight w:val="yellow"/>
          <w:u w:val="single"/>
        </w:rPr>
        <w:t>the consequences</w:t>
      </w:r>
      <w:r w:rsidRPr="00A70D60">
        <w:rPr>
          <w:u w:val="single"/>
        </w:rPr>
        <w:t xml:space="preserve"> would be of various acts.</w:t>
      </w:r>
      <w:r>
        <w:rPr>
          <w:u w:val="single"/>
        </w:rPr>
        <w:t xml:space="preserve"> </w:t>
      </w:r>
      <w:r w:rsidRPr="002719B7">
        <w:rPr>
          <w:b/>
          <w:highlight w:val="yellow"/>
          <w:u w:val="single"/>
          <w:bdr w:val="single" w:sz="18" w:space="0" w:color="auto"/>
        </w:rPr>
        <w:t>Second,</w:t>
      </w:r>
      <w:r w:rsidRPr="00A70D60">
        <w:rPr>
          <w:highlight w:val="yellow"/>
          <w:u w:val="single"/>
        </w:rPr>
        <w:t xml:space="preserve"> obtaining such info</w:t>
      </w:r>
      <w:r w:rsidRPr="00A70D60">
        <w:rPr>
          <w:u w:val="single"/>
        </w:rPr>
        <w:t xml:space="preserve">rmation </w:t>
      </w:r>
      <w:r w:rsidRPr="00A70D60">
        <w:rPr>
          <w:highlight w:val="yellow"/>
          <w:u w:val="single"/>
        </w:rPr>
        <w:t>would</w:t>
      </w:r>
      <w:r w:rsidRPr="00A70D60">
        <w:rPr>
          <w:u w:val="single"/>
        </w:rPr>
        <w:t xml:space="preserve"> often </w:t>
      </w:r>
      <w:r w:rsidRPr="00A70D60">
        <w:rPr>
          <w:highlight w:val="yellow"/>
          <w:u w:val="single"/>
        </w:rPr>
        <w:t>involve greater costs than</w:t>
      </w:r>
      <w:r w:rsidRPr="00A70D60">
        <w:rPr>
          <w:u w:val="single"/>
        </w:rPr>
        <w:t xml:space="preserve"> are at stake in </w:t>
      </w:r>
      <w:r w:rsidRPr="00A70D60">
        <w:rPr>
          <w:highlight w:val="yellow"/>
          <w:u w:val="single"/>
        </w:rPr>
        <w:t>the decision</w:t>
      </w:r>
      <w:r w:rsidRPr="00A70D60">
        <w:rPr>
          <w:u w:val="single"/>
        </w:rPr>
        <w:t xml:space="preserve"> to be made.</w:t>
      </w:r>
      <w:r>
        <w:rPr>
          <w:u w:val="single"/>
        </w:rPr>
        <w:t xml:space="preserve"> </w:t>
      </w:r>
      <w:r w:rsidRPr="002719B7">
        <w:rPr>
          <w:b/>
          <w:highlight w:val="yellow"/>
          <w:u w:val="single"/>
          <w:bdr w:val="single" w:sz="18" w:space="0" w:color="auto"/>
        </w:rPr>
        <w:t>Third,</w:t>
      </w:r>
      <w:r w:rsidRPr="00A70D60">
        <w:rPr>
          <w:u w:val="single"/>
        </w:rPr>
        <w:t xml:space="preserve"> even if the agent had the information needed to make calculations, the agent might make </w:t>
      </w:r>
      <w:r w:rsidRPr="00A70D60">
        <w:rPr>
          <w:highlight w:val="yellow"/>
          <w:u w:val="single"/>
        </w:rPr>
        <w:t>mistakes in the calculations.</w:t>
      </w:r>
      <w:r w:rsidRPr="00A70D60">
        <w:rPr>
          <w:sz w:val="16"/>
        </w:rPr>
        <w:t xml:space="preserve"> (This is especially likely when the agent’s natural biases intrude, or when the calculations are complex, or when they </w:t>
      </w:r>
      <w:proofErr w:type="gramStart"/>
      <w:r w:rsidRPr="00A70D60">
        <w:rPr>
          <w:sz w:val="16"/>
        </w:rPr>
        <w:t>have to</w:t>
      </w:r>
      <w:proofErr w:type="gramEnd"/>
      <w:r w:rsidRPr="00A70D60">
        <w:rPr>
          <w:sz w:val="16"/>
        </w:rPr>
        <w:t xml:space="preserve"> be made in a hurry.)</w:t>
      </w:r>
      <w:r>
        <w:rPr>
          <w:sz w:val="16"/>
        </w:rPr>
        <w:t xml:space="preserve"> </w:t>
      </w:r>
      <w:r w:rsidRPr="002719B7">
        <w:rPr>
          <w:b/>
          <w:highlight w:val="yellow"/>
          <w:u w:val="single"/>
          <w:bdr w:val="single" w:sz="18" w:space="0" w:color="auto"/>
        </w:rPr>
        <w:t>Fourth,</w:t>
      </w:r>
      <w:r w:rsidRPr="00A70D60">
        <w:rPr>
          <w:u w:val="single"/>
        </w:rPr>
        <w:t xml:space="preserve"> there are what we might call </w:t>
      </w:r>
      <w:r w:rsidRPr="00A70D60">
        <w:rPr>
          <w:highlight w:val="yellow"/>
          <w:u w:val="single"/>
        </w:rPr>
        <w:t>expectation effects. Imagine a society in which people know that others</w:t>
      </w:r>
      <w:r w:rsidRPr="00A70D60">
        <w:rPr>
          <w:sz w:val="16"/>
        </w:rPr>
        <w:t xml:space="preserve"> are naturally biased towards themselves and towards their loved ones but </w:t>
      </w:r>
      <w:r w:rsidRPr="00A70D60">
        <w:rPr>
          <w:highlight w:val="yellow"/>
          <w:u w:val="single"/>
        </w:rPr>
        <w:t>are trying to make</w:t>
      </w:r>
      <w:r w:rsidRPr="00A70D60">
        <w:rPr>
          <w:u w:val="single"/>
        </w:rPr>
        <w:t xml:space="preserve"> their </w:t>
      </w:r>
      <w:r w:rsidRPr="00A70D60">
        <w:rPr>
          <w:highlight w:val="yellow"/>
          <w:u w:val="single"/>
        </w:rPr>
        <w:t>every</w:t>
      </w:r>
      <w:r w:rsidRPr="00A70D60">
        <w:rPr>
          <w:u w:val="single"/>
        </w:rPr>
        <w:t xml:space="preserve"> moral </w:t>
      </w:r>
      <w:r w:rsidRPr="00A70D60">
        <w:rPr>
          <w:highlight w:val="yellow"/>
          <w:u w:val="single"/>
        </w:rPr>
        <w:t>decision by calculating overall good.</w:t>
      </w:r>
      <w:r w:rsidRPr="00A70D60">
        <w:rPr>
          <w:u w:val="single"/>
        </w:rPr>
        <w:t xml:space="preserve"> In such a society, </w:t>
      </w:r>
      <w:r w:rsidRPr="00A70D60">
        <w:rPr>
          <w:highlight w:val="yellow"/>
          <w:u w:val="single"/>
        </w:rPr>
        <w:t>each person might</w:t>
      </w:r>
      <w:r w:rsidRPr="00A70D60">
        <w:rPr>
          <w:u w:val="single"/>
        </w:rPr>
        <w:t xml:space="preserve"> well </w:t>
      </w:r>
      <w:r w:rsidRPr="00A70D60">
        <w:rPr>
          <w:highlight w:val="yellow"/>
          <w:u w:val="single"/>
        </w:rPr>
        <w:t>fear</w:t>
      </w:r>
      <w:r w:rsidRPr="00A70D60">
        <w:rPr>
          <w:u w:val="single"/>
        </w:rPr>
        <w:t xml:space="preserve"> that </w:t>
      </w:r>
      <w:r w:rsidRPr="00A70D60">
        <w:rPr>
          <w:highlight w:val="yellow"/>
          <w:u w:val="single"/>
        </w:rPr>
        <w:t>others</w:t>
      </w:r>
      <w:r w:rsidRPr="00A70D60">
        <w:rPr>
          <w:u w:val="single"/>
        </w:rPr>
        <w:t xml:space="preserve"> will go around </w:t>
      </w:r>
      <w:r w:rsidRPr="00A70D60">
        <w:rPr>
          <w:highlight w:val="yellow"/>
          <w:u w:val="single"/>
        </w:rPr>
        <w:t>breaking promises, stealing, lying, and even assaulting whenever they convinced themselves</w:t>
      </w:r>
      <w:r w:rsidRPr="00A70D60">
        <w:rPr>
          <w:u w:val="single"/>
        </w:rPr>
        <w:t xml:space="preserve"> that </w:t>
      </w:r>
      <w:r w:rsidRPr="00A70D60">
        <w:rPr>
          <w:highlight w:val="yellow"/>
          <w:u w:val="single"/>
        </w:rPr>
        <w:t>such acts would produce the greatest</w:t>
      </w:r>
      <w:r w:rsidRPr="00A70D60">
        <w:rPr>
          <w:u w:val="single"/>
        </w:rPr>
        <w:t xml:space="preserve"> overall </w:t>
      </w:r>
      <w:r w:rsidRPr="00A70D60">
        <w:rPr>
          <w:highlight w:val="yellow"/>
          <w:u w:val="single"/>
        </w:rPr>
        <w:t>good.</w:t>
      </w:r>
      <w:r w:rsidRPr="00A70D60">
        <w:rPr>
          <w:u w:val="single"/>
        </w:rPr>
        <w:t xml:space="preserve"> In such a society, </w:t>
      </w:r>
      <w:r w:rsidRPr="00A70D60">
        <w:rPr>
          <w:highlight w:val="yellow"/>
          <w:u w:val="single"/>
        </w:rPr>
        <w:t>people would not</w:t>
      </w:r>
      <w:r w:rsidRPr="00A70D60">
        <w:rPr>
          <w:u w:val="single"/>
        </w:rPr>
        <w:t xml:space="preserve"> feel they could </w:t>
      </w:r>
      <w:r w:rsidRPr="00A70D60">
        <w:rPr>
          <w:highlight w:val="yellow"/>
          <w:u w:val="single"/>
        </w:rPr>
        <w:t>trust one another.</w:t>
      </w:r>
      <w:r>
        <w:rPr>
          <w:sz w:val="16"/>
        </w:rPr>
        <w:t xml:space="preserve"> </w:t>
      </w:r>
      <w:r w:rsidRPr="00A70D60">
        <w:rPr>
          <w:sz w:val="16"/>
        </w:rPr>
        <w:t xml:space="preserve">This fourth consideration is more controversial than the first three. For example, Hodgson 1967, Hospers 1972, and </w:t>
      </w:r>
      <w:proofErr w:type="spellStart"/>
      <w:r w:rsidRPr="00A70D60">
        <w:rPr>
          <w:sz w:val="16"/>
        </w:rPr>
        <w:t>Harsanyi</w:t>
      </w:r>
      <w:proofErr w:type="spellEnd"/>
      <w:r w:rsidRPr="00A70D60">
        <w:rPr>
          <w:sz w:val="16"/>
        </w:rPr>
        <w:t xml:space="preserve"> 1982 argue that trust would break down. Singer 1972 and Lewis 1972 argue that it would not.</w:t>
      </w:r>
      <w:r>
        <w:rPr>
          <w:sz w:val="16"/>
        </w:rPr>
        <w:t xml:space="preserve"> </w:t>
      </w:r>
      <w:r w:rsidRPr="00A70D60">
        <w:rPr>
          <w:sz w:val="16"/>
        </w:rPr>
        <w:t xml:space="preserve">Nevertheless, </w:t>
      </w:r>
      <w:r w:rsidRPr="002719B7">
        <w:rPr>
          <w:b/>
          <w:highlight w:val="yellow"/>
          <w:u w:val="single"/>
          <w:bdr w:val="single" w:sz="18" w:space="0" w:color="auto"/>
        </w:rPr>
        <w:t>most philosophers</w:t>
      </w:r>
      <w:r w:rsidRPr="00A70D60">
        <w:rPr>
          <w:highlight w:val="yellow"/>
          <w:u w:val="single"/>
        </w:rPr>
        <w:t xml:space="preserve"> accept that</w:t>
      </w:r>
      <w:r w:rsidRPr="00A70D60">
        <w:rPr>
          <w:u w:val="single"/>
        </w:rPr>
        <w:t xml:space="preserve">, for all four of the reasons above, </w:t>
      </w:r>
      <w:r w:rsidRPr="002719B7">
        <w:rPr>
          <w:b/>
          <w:highlight w:val="yellow"/>
          <w:u w:val="single"/>
          <w:bdr w:val="single" w:sz="18" w:space="0" w:color="auto"/>
        </w:rPr>
        <w:t>using an act-consequentialist decision procedure would not maximize the good.</w:t>
      </w:r>
      <w:r w:rsidRPr="00A70D60">
        <w:rPr>
          <w:highlight w:val="yellow"/>
          <w:u w:val="single"/>
        </w:rPr>
        <w:t xml:space="preserve"> Hence even</w:t>
      </w:r>
      <w:r w:rsidRPr="00A70D60">
        <w:rPr>
          <w:u w:val="single"/>
        </w:rPr>
        <w:t xml:space="preserve"> philosophers who espouse the </w:t>
      </w:r>
      <w:r w:rsidRPr="00A70D60">
        <w:rPr>
          <w:highlight w:val="yellow"/>
          <w:u w:val="single"/>
        </w:rPr>
        <w:t>act-consequentialist</w:t>
      </w:r>
      <w:r w:rsidRPr="00A70D60">
        <w:rPr>
          <w:u w:val="single"/>
        </w:rPr>
        <w:t xml:space="preserve"> criterion of moral wrongness reject the act-consequentialist moral decision procedure. In its place, they typically </w:t>
      </w:r>
      <w:r w:rsidRPr="00A70D60">
        <w:rPr>
          <w:highlight w:val="yellow"/>
          <w:u w:val="single"/>
        </w:rPr>
        <w:t>advocate</w:t>
      </w:r>
      <w:r w:rsidRPr="00A70D60">
        <w:rPr>
          <w:u w:val="single"/>
        </w:rPr>
        <w:t xml:space="preserve"> the following:</w:t>
      </w:r>
      <w:r>
        <w:rPr>
          <w:u w:val="single"/>
        </w:rPr>
        <w:t xml:space="preserve"> </w:t>
      </w:r>
      <w:r w:rsidRPr="00A70D60">
        <w:rPr>
          <w:highlight w:val="yellow"/>
          <w:u w:val="single"/>
        </w:rPr>
        <w:t>Rule-consequentialist decision procedure:</w:t>
      </w:r>
      <w:r w:rsidRPr="00A70D60">
        <w:rPr>
          <w:u w:val="single"/>
        </w:rPr>
        <w:t xml:space="preserve"> At least normally, agents should decide what to do by applying rules whose acceptance will produce the best consequences, rules </w:t>
      </w:r>
      <w:r w:rsidRPr="00A70D60">
        <w:rPr>
          <w:highlight w:val="yellow"/>
          <w:u w:val="single"/>
        </w:rPr>
        <w:t>such as “Don’t harm innocent others”,</w:t>
      </w:r>
      <w:r w:rsidRPr="00A70D60">
        <w:rPr>
          <w:u w:val="single"/>
        </w:rPr>
        <w:t xml:space="preserve"> “Don’t steal or vandalize others’ </w:t>
      </w:r>
      <w:r w:rsidRPr="0045380D">
        <w:rPr>
          <w:u w:val="single"/>
        </w:rPr>
        <w:t>property”, “Don’t break your promises”, “Don’t lie”, “Pay special attention to the needs of your family and friends”, “Do good for others generally”. Since act-consequentialists about the criterion of wrongness typically accept this decision procedure, act-consequentialists are in fact partial rule-consequentialists.</w:t>
      </w:r>
      <w:r w:rsidRPr="0045380D">
        <w:rPr>
          <w:sz w:val="16"/>
        </w:rPr>
        <w:t xml:space="preserve"> Often, what writers refer to as indirect consequentialism is this combination </w:t>
      </w:r>
      <w:r w:rsidRPr="00A70D60">
        <w:rPr>
          <w:sz w:val="16"/>
        </w:rPr>
        <w:t>of act-consequentialism about wrongness and rule-consequentialism about the appropriate decision procedure.</w:t>
      </w:r>
      <w:r>
        <w:rPr>
          <w:sz w:val="16"/>
        </w:rPr>
        <w:t xml:space="preserve"> </w:t>
      </w:r>
    </w:p>
    <w:p w14:paraId="652FD564" w14:textId="77777777" w:rsidR="00587ABC" w:rsidRDefault="00587ABC" w:rsidP="00587ABC"/>
    <w:p w14:paraId="771A5729" w14:textId="77777777" w:rsidR="00587ABC" w:rsidRDefault="00587ABC" w:rsidP="00587ABC"/>
    <w:p w14:paraId="488EA712" w14:textId="77777777" w:rsidR="00587ABC" w:rsidRDefault="00587ABC" w:rsidP="00587ABC"/>
    <w:p w14:paraId="23AC3C07" w14:textId="77777777" w:rsidR="00587ABC" w:rsidRDefault="00587ABC" w:rsidP="00587ABC">
      <w:pPr>
        <w:pStyle w:val="Heading3"/>
      </w:pPr>
      <w:r>
        <w:t>Advocacy</w:t>
      </w:r>
    </w:p>
    <w:p w14:paraId="21878DE5" w14:textId="77777777" w:rsidR="00587ABC" w:rsidRDefault="00587ABC" w:rsidP="00587ABC"/>
    <w:p w14:paraId="685B4A41" w14:textId="77777777" w:rsidR="00587ABC" w:rsidRPr="007C32E9" w:rsidRDefault="00587ABC" w:rsidP="00587ABC">
      <w:pPr>
        <w:pStyle w:val="Heading4"/>
      </w:pPr>
      <w:r>
        <w:t>Thus, I advocate that the Common Heritage Principle is the correct principle of justice in outer space</w:t>
      </w:r>
    </w:p>
    <w:p w14:paraId="113C8512" w14:textId="77777777" w:rsidR="00587ABC" w:rsidRDefault="00587ABC" w:rsidP="00587ABC"/>
    <w:p w14:paraId="59C9B4C4" w14:textId="77777777" w:rsidR="00587ABC" w:rsidRPr="009B51D4" w:rsidRDefault="00587ABC" w:rsidP="00587ABC">
      <w:pPr>
        <w:pStyle w:val="Heading4"/>
        <w:rPr>
          <w:u w:val="single"/>
        </w:rPr>
      </w:pPr>
      <w:bookmarkStart w:id="0" w:name="_Hlk90687439"/>
      <w:r>
        <w:t xml:space="preserve">The CHIP is </w:t>
      </w:r>
      <w:r>
        <w:rPr>
          <w:u w:val="single"/>
        </w:rPr>
        <w:t>customary international law</w:t>
      </w:r>
      <w:r>
        <w:t xml:space="preserve"> and </w:t>
      </w:r>
      <w:r>
        <w:rPr>
          <w:u w:val="single"/>
        </w:rPr>
        <w:t>prohibits appropriation</w:t>
      </w:r>
    </w:p>
    <w:p w14:paraId="2A28AA02" w14:textId="77777777" w:rsidR="00587ABC" w:rsidRPr="0060050A" w:rsidRDefault="00587ABC" w:rsidP="00587ABC">
      <w:pPr>
        <w:rPr>
          <w:rStyle w:val="Style13ptBold"/>
        </w:rPr>
      </w:pPr>
      <w:proofErr w:type="spellStart"/>
      <w:r>
        <w:rPr>
          <w:rStyle w:val="Style13ptBold"/>
        </w:rPr>
        <w:t>Oduntan</w:t>
      </w:r>
      <w:proofErr w:type="spellEnd"/>
      <w:r>
        <w:rPr>
          <w:rStyle w:val="Style13ptBold"/>
        </w:rPr>
        <w:t xml:space="preserve"> 5</w:t>
      </w:r>
    </w:p>
    <w:p w14:paraId="750ECA4B" w14:textId="77777777" w:rsidR="00587ABC" w:rsidRPr="0060050A" w:rsidRDefault="00587ABC" w:rsidP="00587ABC">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53738898" w14:textId="77777777" w:rsidR="00587ABC" w:rsidRDefault="00587ABC" w:rsidP="00587ABC"/>
    <w:p w14:paraId="124C180C" w14:textId="77777777" w:rsidR="00587ABC" w:rsidRPr="000E61B6" w:rsidRDefault="00587ABC" w:rsidP="00587ABC">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0C433C42" w14:textId="77777777" w:rsidR="00587ABC" w:rsidRPr="000E61B6" w:rsidRDefault="00587ABC" w:rsidP="00587ABC">
      <w:pPr>
        <w:rPr>
          <w:sz w:val="16"/>
        </w:rPr>
      </w:pPr>
    </w:p>
    <w:p w14:paraId="0A6B76CA" w14:textId="77777777" w:rsidR="00587ABC" w:rsidRPr="000E61B6" w:rsidRDefault="00587ABC" w:rsidP="00587ABC">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 xml:space="preserve">the resolve of states to render outer space a </w:t>
      </w:r>
      <w:proofErr w:type="gramStart"/>
      <w:r w:rsidRPr="005478CB">
        <w:rPr>
          <w:highlight w:val="yellow"/>
          <w:u w:val="single"/>
        </w:rPr>
        <w:t>commons</w:t>
      </w:r>
      <w:proofErr w:type="gramEnd"/>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57B8C972" w14:textId="77777777" w:rsidR="00587ABC" w:rsidRPr="000E61B6" w:rsidRDefault="00587ABC" w:rsidP="00587ABC">
      <w:pPr>
        <w:rPr>
          <w:sz w:val="16"/>
        </w:rPr>
      </w:pPr>
    </w:p>
    <w:p w14:paraId="6714FEBE" w14:textId="77777777" w:rsidR="00587ABC" w:rsidRPr="000E61B6" w:rsidRDefault="00587ABC" w:rsidP="00587ABC">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2B7DA12E" w14:textId="77777777" w:rsidR="00587ABC" w:rsidRPr="000E61B6" w:rsidRDefault="00587ABC" w:rsidP="00587ABC">
      <w:pPr>
        <w:rPr>
          <w:sz w:val="16"/>
        </w:rPr>
      </w:pPr>
    </w:p>
    <w:p w14:paraId="0D9D399B" w14:textId="77777777" w:rsidR="00587ABC" w:rsidRPr="000E61B6" w:rsidRDefault="00587ABC" w:rsidP="00587ABC">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63B7A541" w14:textId="77777777" w:rsidR="00587ABC" w:rsidRPr="000E61B6" w:rsidRDefault="00587ABC" w:rsidP="00587ABC">
      <w:pPr>
        <w:rPr>
          <w:sz w:val="16"/>
        </w:rPr>
      </w:pPr>
    </w:p>
    <w:p w14:paraId="174BA66D" w14:textId="77777777" w:rsidR="00587ABC" w:rsidRPr="009B51D4" w:rsidRDefault="00587ABC" w:rsidP="00587ABC">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w:t>
      </w:r>
      <w:proofErr w:type="gramStart"/>
      <w:r w:rsidRPr="000E61B6">
        <w:rPr>
          <w:u w:val="single"/>
        </w:rPr>
        <w:t>hand</w:t>
      </w:r>
      <w:proofErr w:type="gramEnd"/>
      <w:r w:rsidRPr="000E61B6">
        <w:rPr>
          <w:u w:val="single"/>
        </w:rPr>
        <w:t xml:space="preserve">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4C3C6815" w14:textId="77777777" w:rsidR="00587ABC" w:rsidRDefault="00587ABC" w:rsidP="00587ABC"/>
    <w:p w14:paraId="4471C838" w14:textId="77777777" w:rsidR="00587ABC" w:rsidRDefault="00587ABC" w:rsidP="00587ABC"/>
    <w:p w14:paraId="5C1AD6F9" w14:textId="77777777" w:rsidR="00587ABC" w:rsidRDefault="00587ABC" w:rsidP="00587ABC">
      <w:pPr>
        <w:pStyle w:val="Heading4"/>
      </w:pPr>
      <w:r>
        <w:t xml:space="preserve">There is </w:t>
      </w:r>
      <w:r w:rsidRPr="009B51D4">
        <w:rPr>
          <w:u w:val="single"/>
        </w:rPr>
        <w:t>no ambiguity</w:t>
      </w:r>
      <w:r>
        <w:t>—neg authors are opportunistic lawyers trying to dodge international law</w:t>
      </w:r>
    </w:p>
    <w:p w14:paraId="0CB5E501" w14:textId="77777777" w:rsidR="00587ABC" w:rsidRPr="0060050A" w:rsidRDefault="00587ABC" w:rsidP="00587ABC">
      <w:pPr>
        <w:rPr>
          <w:rStyle w:val="Style13ptBold"/>
        </w:rPr>
      </w:pPr>
      <w:proofErr w:type="spellStart"/>
      <w:r>
        <w:rPr>
          <w:rStyle w:val="Style13ptBold"/>
        </w:rPr>
        <w:t>Oduntan</w:t>
      </w:r>
      <w:proofErr w:type="spellEnd"/>
      <w:r>
        <w:rPr>
          <w:rStyle w:val="Style13ptBold"/>
        </w:rPr>
        <w:t xml:space="preserve"> 5</w:t>
      </w:r>
    </w:p>
    <w:p w14:paraId="391F02F9" w14:textId="77777777" w:rsidR="00587ABC" w:rsidRPr="0060050A" w:rsidRDefault="00587ABC" w:rsidP="00587ABC">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75C1D95B" w14:textId="77777777" w:rsidR="00587ABC" w:rsidRDefault="00587ABC" w:rsidP="00587ABC"/>
    <w:p w14:paraId="28BC5C2A" w14:textId="77777777" w:rsidR="00587ABC" w:rsidRPr="006F1BF4" w:rsidRDefault="00587ABC" w:rsidP="00587ABC">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5D288482" w14:textId="77777777" w:rsidR="00587ABC" w:rsidRPr="006F1BF4" w:rsidRDefault="00587ABC" w:rsidP="00587ABC">
      <w:pPr>
        <w:rPr>
          <w:sz w:val="16"/>
        </w:rPr>
      </w:pPr>
    </w:p>
    <w:p w14:paraId="7670537A" w14:textId="77777777" w:rsidR="00587ABC" w:rsidRPr="006F1BF4" w:rsidRDefault="00587ABC" w:rsidP="00587ABC">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w:t>
      </w:r>
      <w:proofErr w:type="gramStart"/>
      <w:r w:rsidRPr="006F1BF4">
        <w:rPr>
          <w:sz w:val="16"/>
        </w:rPr>
        <w:t>Indeed</w:t>
      </w:r>
      <w:proofErr w:type="gramEnd"/>
      <w:r w:rsidRPr="006F1BF4">
        <w:rPr>
          <w:sz w:val="16"/>
        </w:rPr>
        <w:t xml:space="preserve">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4E3F70DF" w14:textId="77777777" w:rsidR="00587ABC" w:rsidRPr="006F1BF4" w:rsidRDefault="00587ABC" w:rsidP="00587ABC">
      <w:pPr>
        <w:rPr>
          <w:sz w:val="16"/>
        </w:rPr>
      </w:pPr>
    </w:p>
    <w:p w14:paraId="72D9F719" w14:textId="77777777" w:rsidR="00587ABC" w:rsidRPr="006F1BF4" w:rsidRDefault="00587ABC" w:rsidP="00587ABC">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w:t>
      </w:r>
      <w:proofErr w:type="gramStart"/>
      <w:r w:rsidRPr="006F1BF4">
        <w:rPr>
          <w:sz w:val="16"/>
        </w:rPr>
        <w:t>Thus</w:t>
      </w:r>
      <w:proofErr w:type="gramEnd"/>
      <w:r w:rsidRPr="006F1BF4">
        <w:rPr>
          <w:sz w:val="16"/>
        </w:rPr>
        <w:t xml:space="preserve">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2EE95CFD" w14:textId="77777777" w:rsidR="00587ABC" w:rsidRPr="006F1BF4" w:rsidRDefault="00587ABC" w:rsidP="00587ABC">
      <w:pPr>
        <w:rPr>
          <w:sz w:val="16"/>
        </w:rPr>
      </w:pPr>
    </w:p>
    <w:p w14:paraId="49A126C2" w14:textId="77777777" w:rsidR="00587ABC" w:rsidRPr="006F1BF4" w:rsidRDefault="00587ABC" w:rsidP="00587ABC">
      <w:pPr>
        <w:rPr>
          <w:u w:val="single"/>
        </w:rPr>
      </w:pPr>
      <w:r w:rsidRPr="006F1BF4">
        <w:rPr>
          <w:sz w:val="16"/>
        </w:rPr>
        <w:t xml:space="preserve">Furthermore, </w:t>
      </w:r>
      <w:proofErr w:type="gramStart"/>
      <w:r w:rsidRPr="006F1BF4">
        <w:rPr>
          <w:sz w:val="16"/>
        </w:rPr>
        <w:t>due to the fact that</w:t>
      </w:r>
      <w:proofErr w:type="gramEnd"/>
      <w:r w:rsidRPr="006F1BF4">
        <w:rPr>
          <w:sz w:val="16"/>
        </w:rPr>
        <w:t xml:space="preserve">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4658B9F1" w14:textId="77777777" w:rsidR="00587ABC" w:rsidRPr="006F1BF4" w:rsidRDefault="00587ABC" w:rsidP="00587ABC">
      <w:pPr>
        <w:rPr>
          <w:u w:val="single"/>
        </w:rPr>
      </w:pPr>
    </w:p>
    <w:p w14:paraId="54E227BE" w14:textId="77777777" w:rsidR="00587ABC" w:rsidRPr="006F1BF4" w:rsidRDefault="00587ABC" w:rsidP="00587ABC">
      <w:pPr>
        <w:rPr>
          <w:sz w:val="16"/>
        </w:rPr>
      </w:pPr>
      <w:r w:rsidRPr="006F1BF4">
        <w:rPr>
          <w:u w:val="single"/>
        </w:rPr>
        <w:t>(a) That the areas constituting a CHM cannot be subject to appropriation.</w:t>
      </w:r>
      <w:r w:rsidRPr="006F1BF4">
        <w:rPr>
          <w:sz w:val="16"/>
        </w:rPr>
        <w:t xml:space="preserve"> </w:t>
      </w:r>
    </w:p>
    <w:p w14:paraId="031B9206" w14:textId="77777777" w:rsidR="00587ABC" w:rsidRPr="006F1BF4" w:rsidRDefault="00587ABC" w:rsidP="00587ABC">
      <w:pPr>
        <w:rPr>
          <w:sz w:val="16"/>
        </w:rPr>
      </w:pPr>
      <w:r w:rsidRPr="006F1BF4">
        <w:rPr>
          <w:sz w:val="16"/>
        </w:rPr>
        <w:t xml:space="preserve">(b) That the use of such area and the resources thereof shall be subject to a common management system. </w:t>
      </w:r>
    </w:p>
    <w:p w14:paraId="53BD962B" w14:textId="77777777" w:rsidR="00587ABC" w:rsidRPr="006F1BF4" w:rsidRDefault="00587ABC" w:rsidP="00587ABC">
      <w:pPr>
        <w:rPr>
          <w:sz w:val="16"/>
        </w:rPr>
      </w:pPr>
      <w:r w:rsidRPr="006F1BF4">
        <w:rPr>
          <w:sz w:val="16"/>
        </w:rPr>
        <w:t xml:space="preserve">(c) That the concept in question implies an active sharing of the benefits derived from the exploration and exploitation of those </w:t>
      </w:r>
      <w:proofErr w:type="gramStart"/>
      <w:r w:rsidRPr="006F1BF4">
        <w:rPr>
          <w:sz w:val="16"/>
        </w:rPr>
        <w:t>areas;</w:t>
      </w:r>
      <w:proofErr w:type="gramEnd"/>
      <w:r w:rsidRPr="006F1BF4">
        <w:rPr>
          <w:sz w:val="16"/>
        </w:rPr>
        <w:t xml:space="preserve"> </w:t>
      </w:r>
    </w:p>
    <w:p w14:paraId="2B36CCFC" w14:textId="77777777" w:rsidR="00587ABC" w:rsidRPr="006F1BF4" w:rsidRDefault="00587ABC" w:rsidP="00587ABC">
      <w:pPr>
        <w:rPr>
          <w:sz w:val="16"/>
        </w:rPr>
      </w:pPr>
      <w:r w:rsidRPr="006F1BF4">
        <w:rPr>
          <w:sz w:val="16"/>
        </w:rPr>
        <w:t xml:space="preserve">(d) That the area be used exclusively for peaceful </w:t>
      </w:r>
      <w:proofErr w:type="gramStart"/>
      <w:r w:rsidRPr="006F1BF4">
        <w:rPr>
          <w:sz w:val="16"/>
        </w:rPr>
        <w:t>purposes;</w:t>
      </w:r>
      <w:proofErr w:type="gramEnd"/>
      <w:r w:rsidRPr="006F1BF4">
        <w:rPr>
          <w:sz w:val="16"/>
        </w:rPr>
        <w:t xml:space="preserve"> </w:t>
      </w:r>
    </w:p>
    <w:p w14:paraId="7062B676" w14:textId="77777777" w:rsidR="00587ABC" w:rsidRPr="006F1BF4" w:rsidRDefault="00587ABC" w:rsidP="00587ABC">
      <w:pPr>
        <w:rPr>
          <w:sz w:val="16"/>
        </w:rPr>
      </w:pPr>
      <w:r w:rsidRPr="006F1BF4">
        <w:rPr>
          <w:sz w:val="16"/>
        </w:rPr>
        <w:t xml:space="preserve">(e) That the area be preserved for future generations in perpetual succession.48 </w:t>
      </w:r>
    </w:p>
    <w:p w14:paraId="15FEC1AF" w14:textId="77777777" w:rsidR="00587ABC" w:rsidRPr="006F1BF4" w:rsidRDefault="00587ABC" w:rsidP="00587ABC">
      <w:pPr>
        <w:rPr>
          <w:sz w:val="16"/>
        </w:rPr>
      </w:pPr>
    </w:p>
    <w:p w14:paraId="695910F1" w14:textId="77777777" w:rsidR="00587ABC" w:rsidRPr="006F1BF4" w:rsidRDefault="00587ABC" w:rsidP="00587ABC">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w:t>
      </w:r>
      <w:proofErr w:type="gramStart"/>
      <w:r w:rsidRPr="006F1BF4">
        <w:rPr>
          <w:u w:val="single"/>
        </w:rPr>
        <w:t>space based</w:t>
      </w:r>
      <w:proofErr w:type="gramEnd"/>
      <w:r w:rsidRPr="006F1BF4">
        <w:rPr>
          <w:u w:val="single"/>
        </w:rPr>
        <w:t xml:space="preserve">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w:t>
      </w:r>
      <w:proofErr w:type="gramStart"/>
      <w:r w:rsidRPr="006F1BF4">
        <w:rPr>
          <w:sz w:val="16"/>
        </w:rPr>
        <w:t>space based</w:t>
      </w:r>
      <w:proofErr w:type="gramEnd"/>
      <w:r w:rsidRPr="006F1BF4">
        <w:rPr>
          <w:sz w:val="16"/>
        </w:rPr>
        <w:t xml:space="preserve">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w:t>
      </w:r>
      <w:proofErr w:type="gramStart"/>
      <w:r w:rsidRPr="006F1BF4">
        <w:rPr>
          <w:sz w:val="16"/>
        </w:rPr>
        <w:t>Furthermore</w:t>
      </w:r>
      <w:proofErr w:type="gramEnd"/>
      <w:r w:rsidRPr="006F1BF4">
        <w:rPr>
          <w:sz w:val="16"/>
        </w:rPr>
        <w:t xml:space="preserv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18EBDA80" w14:textId="77777777" w:rsidR="00587ABC" w:rsidRDefault="00587ABC" w:rsidP="00587ABC"/>
    <w:bookmarkEnd w:id="0"/>
    <w:p w14:paraId="2B2A1806" w14:textId="77777777" w:rsidR="00587ABC" w:rsidRDefault="00587ABC" w:rsidP="00587ABC">
      <w:pPr>
        <w:pStyle w:val="Heading3"/>
      </w:pPr>
      <w:r>
        <w:t>Contention</w:t>
      </w:r>
    </w:p>
    <w:p w14:paraId="08E86883" w14:textId="77777777" w:rsidR="00587ABC" w:rsidRDefault="00587ABC" w:rsidP="00587ABC"/>
    <w:p w14:paraId="56FE2442" w14:textId="77777777" w:rsidR="00587ABC" w:rsidRDefault="00587ABC" w:rsidP="00587ABC">
      <w:pPr>
        <w:pStyle w:val="Heading4"/>
      </w:pPr>
      <w:r>
        <w:t>I contend that the Common Heritage Principle is a utility maximizing norm of international law</w:t>
      </w:r>
    </w:p>
    <w:p w14:paraId="6EC1DA6E" w14:textId="77777777" w:rsidR="00587ABC" w:rsidRDefault="00587ABC" w:rsidP="00587ABC">
      <w:pPr>
        <w:pStyle w:val="Heading4"/>
      </w:pPr>
      <w:r>
        <w:t>A. Future Generations—</w:t>
      </w:r>
    </w:p>
    <w:p w14:paraId="1DE5A1BA" w14:textId="77777777" w:rsidR="00587ABC" w:rsidRDefault="00587ABC" w:rsidP="00587ABC">
      <w:pPr>
        <w:pStyle w:val="Heading4"/>
      </w:pPr>
      <w:r>
        <w:t xml:space="preserve">The CHP would enshrine </w:t>
      </w:r>
      <w:r w:rsidRPr="00F2252C">
        <w:rPr>
          <w:u w:val="single"/>
        </w:rPr>
        <w:t>respect for future generations</w:t>
      </w:r>
      <w:r>
        <w:t xml:space="preserve"> into space law</w:t>
      </w:r>
    </w:p>
    <w:p w14:paraId="0D7A287A" w14:textId="77777777" w:rsidR="00587ABC" w:rsidRPr="00FD3108" w:rsidRDefault="00587ABC" w:rsidP="00587ABC">
      <w:pPr>
        <w:rPr>
          <w:rStyle w:val="Style13ptBold"/>
        </w:rPr>
      </w:pPr>
      <w:r>
        <w:rPr>
          <w:rStyle w:val="Style13ptBold"/>
        </w:rPr>
        <w:t>Joyner 86</w:t>
      </w:r>
    </w:p>
    <w:p w14:paraId="226F83E0" w14:textId="77777777" w:rsidR="00587ABC" w:rsidRPr="00FD3108" w:rsidRDefault="00587ABC" w:rsidP="00587ABC">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2B22DAA7" w14:textId="77777777" w:rsidR="00587ABC" w:rsidRPr="002F562A" w:rsidRDefault="00587ABC" w:rsidP="00587ABC">
      <w:pPr>
        <w:rPr>
          <w:sz w:val="16"/>
        </w:rPr>
      </w:pPr>
    </w:p>
    <w:p w14:paraId="732B0DEF" w14:textId="77777777" w:rsidR="00587ABC" w:rsidRPr="002F562A" w:rsidRDefault="00587ABC" w:rsidP="00587ABC">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proofErr w:type="gramStart"/>
      <w:r w:rsidRPr="002F562A">
        <w:rPr>
          <w:u w:val="single"/>
        </w:rPr>
        <w:t>in order to</w:t>
      </w:r>
      <w:proofErr w:type="gramEnd"/>
      <w:r w:rsidRPr="002F562A">
        <w:rPr>
          <w:u w:val="single"/>
        </w:rPr>
        <w:t xml:space="preserve">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55C27EC9" w14:textId="77777777" w:rsidR="00587ABC" w:rsidRDefault="00587ABC" w:rsidP="00587ABC"/>
    <w:p w14:paraId="2186D3B1" w14:textId="77777777" w:rsidR="00587ABC" w:rsidRDefault="00587ABC" w:rsidP="00587ABC">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4C73EBA4" w14:textId="77777777" w:rsidR="00587ABC" w:rsidRDefault="00587ABC" w:rsidP="00587ABC">
      <w:r w:rsidRPr="00151ABD">
        <w:rPr>
          <w:rStyle w:val="Style13ptBold"/>
        </w:rPr>
        <w:t xml:space="preserve">Jones et </w:t>
      </w:r>
      <w:r>
        <w:rPr>
          <w:rStyle w:val="Style13ptBold"/>
        </w:rPr>
        <w:t>a</w:t>
      </w:r>
      <w:r w:rsidRPr="00151ABD">
        <w:rPr>
          <w:rStyle w:val="Style13ptBold"/>
        </w:rPr>
        <w:t>l</w:t>
      </w:r>
      <w:r>
        <w:rPr>
          <w:rStyle w:val="Style13ptBold"/>
        </w:rPr>
        <w:t>.</w:t>
      </w:r>
      <w:r w:rsidRPr="00151ABD">
        <w:rPr>
          <w:rStyle w:val="Style13ptBold"/>
        </w:rPr>
        <w:t xml:space="preserve"> 18</w:t>
      </w:r>
    </w:p>
    <w:p w14:paraId="1623D137" w14:textId="77777777" w:rsidR="00587ABC" w:rsidRPr="007F354F" w:rsidRDefault="00587ABC" w:rsidP="00587ABC">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771DEE43" w14:textId="77777777" w:rsidR="00587ABC" w:rsidRPr="000C711D" w:rsidRDefault="00587ABC" w:rsidP="00587ABC"/>
    <w:p w14:paraId="524A84E3" w14:textId="77777777" w:rsidR="00587ABC" w:rsidRPr="000C711D" w:rsidRDefault="00587ABC" w:rsidP="00587ABC">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which could potentially occur in any given year (</w:t>
      </w:r>
      <w:proofErr w:type="gramStart"/>
      <w:r w:rsidRPr="000C711D">
        <w:rPr>
          <w:sz w:val="16"/>
        </w:rPr>
        <w:t>e.g.</w:t>
      </w:r>
      <w:proofErr w:type="gramEnd"/>
      <w:r w:rsidRPr="000C711D">
        <w:rPr>
          <w:sz w:val="16"/>
        </w:rPr>
        <w:t xml:space="preserve">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w:t>
      </w:r>
      <w:proofErr w:type="gramStart"/>
      <w:r w:rsidRPr="007F354F">
        <w:rPr>
          <w:bCs/>
          <w:u w:val="single"/>
        </w:rPr>
        <w:t>manufacturing</w:t>
      </w:r>
      <w:proofErr w:type="gramEnd"/>
      <w:r w:rsidRPr="007F354F">
        <w:rPr>
          <w:bCs/>
          <w:u w:val="single"/>
        </w:rPr>
        <w:t xml:space="preserve">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w:t>
      </w:r>
      <w:proofErr w:type="gramStart"/>
      <w:r w:rsidRPr="000C711D">
        <w:rPr>
          <w:sz w:val="16"/>
        </w:rPr>
        <w:t>effects, and</w:t>
      </w:r>
      <w:proofErr w:type="gramEnd"/>
      <w:r w:rsidRPr="000C711D">
        <w:rPr>
          <w:sz w:val="16"/>
        </w:rPr>
        <w:t xml:space="preserve">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0FD8DEBF" w14:textId="77777777" w:rsidR="00587ABC" w:rsidRDefault="00587ABC" w:rsidP="00587ABC"/>
    <w:p w14:paraId="0DE5F68B" w14:textId="77777777" w:rsidR="00587ABC" w:rsidRPr="00F2252C" w:rsidRDefault="00587ABC" w:rsidP="00587ABC">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4A2FEBF7" w14:textId="77777777" w:rsidR="00587ABC" w:rsidRPr="00931BAB" w:rsidRDefault="00587ABC" w:rsidP="00587ABC">
      <w:pPr>
        <w:rPr>
          <w:rStyle w:val="Style13ptBold"/>
        </w:rPr>
      </w:pPr>
      <w:r>
        <w:rPr>
          <w:rStyle w:val="Style13ptBold"/>
        </w:rPr>
        <w:t>Krieger 1</w:t>
      </w:r>
    </w:p>
    <w:p w14:paraId="2B7C48C9" w14:textId="77777777" w:rsidR="00587ABC" w:rsidRPr="00931BAB" w:rsidRDefault="00587ABC" w:rsidP="00587ABC">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5A0109A1" w14:textId="77777777" w:rsidR="00587ABC" w:rsidRDefault="00587ABC" w:rsidP="00587ABC"/>
    <w:p w14:paraId="74DB51AF" w14:textId="77777777" w:rsidR="00587ABC" w:rsidRPr="006E6AD3" w:rsidRDefault="00587ABC" w:rsidP="00587ABC">
      <w:pPr>
        <w:rPr>
          <w:sz w:val="16"/>
        </w:rPr>
      </w:pPr>
      <w:r w:rsidRPr="00931BAB">
        <w:rPr>
          <w:highlight w:val="yellow"/>
          <w:u w:val="single"/>
        </w:rPr>
        <w:t xml:space="preserve">Our </w:t>
      </w:r>
      <w:r w:rsidRPr="00931BAB">
        <w:rPr>
          <w:b/>
          <w:highlight w:val="yellow"/>
          <w:u w:val="single"/>
          <w:bdr w:val="single" w:sz="18" w:space="0" w:color="auto"/>
        </w:rPr>
        <w:t>Common Heritage</w:t>
      </w:r>
    </w:p>
    <w:p w14:paraId="1CD98B81" w14:textId="77777777" w:rsidR="00587ABC" w:rsidRPr="006E6AD3" w:rsidRDefault="00587ABC" w:rsidP="00587ABC">
      <w:pPr>
        <w:rPr>
          <w:sz w:val="16"/>
        </w:rPr>
      </w:pPr>
    </w:p>
    <w:p w14:paraId="60C9A11D" w14:textId="77777777" w:rsidR="00587ABC" w:rsidRPr="006E6AD3" w:rsidRDefault="00587ABC" w:rsidP="00587ABC">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w:t>
      </w:r>
      <w:proofErr w:type="gramStart"/>
      <w:r w:rsidRPr="006E6AD3">
        <w:rPr>
          <w:bCs/>
          <w:u w:val="single"/>
        </w:rPr>
        <w:t>atmosphere</w:t>
      </w:r>
      <w:proofErr w:type="gramEnd"/>
      <w:r w:rsidRPr="006E6AD3">
        <w:rPr>
          <w:bCs/>
          <w:u w:val="single"/>
        </w:rPr>
        <w:t xml:space="preserv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w:t>
      </w:r>
      <w:proofErr w:type="gramStart"/>
      <w:r w:rsidRPr="006E6AD3">
        <w:rPr>
          <w:sz w:val="16"/>
        </w:rPr>
        <w:t>trees</w:t>
      </w:r>
      <w:proofErr w:type="gramEnd"/>
      <w:r w:rsidRPr="006E6AD3">
        <w:rPr>
          <w:sz w:val="16"/>
        </w:rPr>
        <w:t xml:space="preserve"> and the crops we plant. Our Common Heritage also includes our cultures, our languages, our art forms, our religions, and our understandings of the mystery and miracle of life.</w:t>
      </w:r>
    </w:p>
    <w:p w14:paraId="3236B9CA" w14:textId="77777777" w:rsidR="00587ABC" w:rsidRPr="006E6AD3" w:rsidRDefault="00587ABC" w:rsidP="00587ABC">
      <w:pPr>
        <w:rPr>
          <w:sz w:val="16"/>
        </w:rPr>
      </w:pPr>
    </w:p>
    <w:p w14:paraId="78825591" w14:textId="77777777" w:rsidR="00587ABC" w:rsidRPr="006E6AD3" w:rsidRDefault="00587ABC" w:rsidP="00587ABC">
      <w:pPr>
        <w:rPr>
          <w:sz w:val="16"/>
        </w:rPr>
      </w:pPr>
      <w:r w:rsidRPr="006E6AD3">
        <w:rPr>
          <w:sz w:val="16"/>
        </w:rPr>
        <w:t xml:space="preserve">It is part of the human condition that we do not stop often enough to recognize and appreciate the miracle of our lives. Each one of us is a miracle, unique and special. Every simple thing that we </w:t>
      </w:r>
      <w:proofErr w:type="gramStart"/>
      <w:r w:rsidRPr="006E6AD3">
        <w:rPr>
          <w:sz w:val="16"/>
        </w:rPr>
        <w:t>are capable of doing</w:t>
      </w:r>
      <w:proofErr w:type="gramEnd"/>
      <w:r w:rsidRPr="006E6AD3">
        <w:rPr>
          <w:sz w:val="16"/>
        </w:rPr>
        <w:t xml:space="preserve"> — everything that we take for granted such as walking, talking, thinking and creating – is a miracle. And, of course, we ourselves are miracles. We don’t know where we come from before birth or where we go after death. We don’t know why our hearts or brains work or why we </w:t>
      </w:r>
      <w:proofErr w:type="gramStart"/>
      <w:r w:rsidRPr="006E6AD3">
        <w:rPr>
          <w:sz w:val="16"/>
        </w:rPr>
        <w:t>are capable of breathing</w:t>
      </w:r>
      <w:proofErr w:type="gramEnd"/>
      <w:r w:rsidRPr="006E6AD3">
        <w:rPr>
          <w:sz w:val="16"/>
        </w:rPr>
        <w:t xml:space="preserve"> and doing so much more without conscious effort. Each of us is a miracle shrouded in mysteries we cannot understand.</w:t>
      </w:r>
    </w:p>
    <w:p w14:paraId="3B199E0D" w14:textId="77777777" w:rsidR="00587ABC" w:rsidRPr="006E6AD3" w:rsidRDefault="00587ABC" w:rsidP="00587ABC">
      <w:pPr>
        <w:rPr>
          <w:sz w:val="16"/>
        </w:rPr>
      </w:pPr>
    </w:p>
    <w:p w14:paraId="60D134A8" w14:textId="77777777" w:rsidR="00587ABC" w:rsidRPr="006E6AD3" w:rsidRDefault="00587ABC" w:rsidP="00587ABC">
      <w:pPr>
        <w:rPr>
          <w:sz w:val="16"/>
        </w:rPr>
      </w:pPr>
      <w:r w:rsidRPr="006E6AD3">
        <w:rPr>
          <w:sz w:val="16"/>
        </w:rPr>
        <w:t xml:space="preserve">We now share this incredibly beautiful planet with some six billion other miracles. I have often wondered how it is that miracles </w:t>
      </w:r>
      <w:proofErr w:type="gramStart"/>
      <w:r w:rsidRPr="006E6AD3">
        <w:rPr>
          <w:sz w:val="16"/>
        </w:rPr>
        <w:t>are capable of killing</w:t>
      </w:r>
      <w:proofErr w:type="gramEnd"/>
      <w:r w:rsidRPr="006E6AD3">
        <w:rPr>
          <w:sz w:val="16"/>
        </w:rPr>
        <w:t xml:space="preserve"> other miracles. Perhaps it is because we do not value ourselves highly enough that we are less appreciative of others. Perhaps there is some appreciation for the miracles of who we are and for life that is missing in our cultures and our educational systems.</w:t>
      </w:r>
    </w:p>
    <w:p w14:paraId="54DE0C5D" w14:textId="77777777" w:rsidR="00587ABC" w:rsidRPr="006E6AD3" w:rsidRDefault="00587ABC" w:rsidP="00587ABC">
      <w:pPr>
        <w:rPr>
          <w:sz w:val="16"/>
        </w:rPr>
      </w:pPr>
    </w:p>
    <w:p w14:paraId="658D24DF" w14:textId="77777777" w:rsidR="00587ABC" w:rsidRPr="00931BAB" w:rsidRDefault="00587ABC" w:rsidP="00587ABC">
      <w:pPr>
        <w:rPr>
          <w:sz w:val="16"/>
        </w:rPr>
      </w:pPr>
      <w:r w:rsidRPr="00931BAB">
        <w:rPr>
          <w:sz w:val="16"/>
        </w:rPr>
        <w:t>The Glorification of War</w:t>
      </w:r>
    </w:p>
    <w:p w14:paraId="72CC7E16" w14:textId="77777777" w:rsidR="00587ABC" w:rsidRPr="006E6AD3" w:rsidRDefault="00587ABC" w:rsidP="00587ABC">
      <w:pPr>
        <w:rPr>
          <w:u w:val="single"/>
        </w:rPr>
      </w:pPr>
    </w:p>
    <w:p w14:paraId="2A0E1498" w14:textId="77777777" w:rsidR="00587ABC" w:rsidRPr="006E6AD3" w:rsidRDefault="00587ABC" w:rsidP="00587ABC">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7938D5C5" w14:textId="77777777" w:rsidR="00587ABC" w:rsidRPr="006E6AD3" w:rsidRDefault="00587ABC" w:rsidP="00587ABC">
      <w:pPr>
        <w:rPr>
          <w:sz w:val="16"/>
        </w:rPr>
      </w:pPr>
    </w:p>
    <w:p w14:paraId="146DDC82" w14:textId="77777777" w:rsidR="00587ABC" w:rsidRPr="006E6AD3" w:rsidRDefault="00587ABC" w:rsidP="00587ABC">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55B1171B" w14:textId="77777777" w:rsidR="00587ABC" w:rsidRPr="006E6AD3" w:rsidRDefault="00587ABC" w:rsidP="00587ABC">
      <w:pPr>
        <w:rPr>
          <w:sz w:val="16"/>
        </w:rPr>
      </w:pPr>
    </w:p>
    <w:p w14:paraId="05D04346" w14:textId="77777777" w:rsidR="00587ABC" w:rsidRPr="006E6AD3" w:rsidRDefault="00587ABC" w:rsidP="00587ABC">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21B18D74" w14:textId="77777777" w:rsidR="00587ABC" w:rsidRPr="00931BAB" w:rsidRDefault="00587ABC" w:rsidP="00587ABC">
      <w:pPr>
        <w:rPr>
          <w:sz w:val="4"/>
          <w:szCs w:val="12"/>
        </w:rPr>
      </w:pPr>
    </w:p>
    <w:p w14:paraId="338C5762" w14:textId="77777777" w:rsidR="00587ABC" w:rsidRPr="00931BAB" w:rsidRDefault="00587ABC" w:rsidP="00587ABC">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w:t>
      </w:r>
      <w:proofErr w:type="gramStart"/>
      <w:r w:rsidRPr="00931BAB">
        <w:rPr>
          <w:sz w:val="6"/>
          <w:szCs w:val="14"/>
        </w:rPr>
        <w:t>Atomic</w:t>
      </w:r>
      <w:proofErr w:type="gramEnd"/>
      <w:r w:rsidRPr="00931BAB">
        <w:rPr>
          <w:sz w:val="6"/>
          <w:szCs w:val="14"/>
        </w:rPr>
        <w:t xml:space="preserve"> bombs win wars. In the case of World War II, the US dropped the atomic bombs and won the war. There was little discussion of the large numbers of deaths of men, </w:t>
      </w:r>
      <w:proofErr w:type="gramStart"/>
      <w:r w:rsidRPr="00931BAB">
        <w:rPr>
          <w:sz w:val="6"/>
          <w:szCs w:val="14"/>
        </w:rPr>
        <w:t>women</w:t>
      </w:r>
      <w:proofErr w:type="gramEnd"/>
      <w:r w:rsidRPr="00931BAB">
        <w:rPr>
          <w:sz w:val="6"/>
          <w:szCs w:val="14"/>
        </w:rPr>
        <w:t xml:space="preserve">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w:t>
      </w:r>
      <w:proofErr w:type="gramStart"/>
      <w:r w:rsidRPr="00931BAB">
        <w:rPr>
          <w:sz w:val="6"/>
          <w:szCs w:val="14"/>
        </w:rPr>
        <w:t>Nuclear</w:t>
      </w:r>
      <w:proofErr w:type="gramEnd"/>
      <w:r w:rsidRPr="00931BAB">
        <w:rPr>
          <w:sz w:val="6"/>
          <w:szCs w:val="14"/>
        </w:rPr>
        <w:t xml:space="preserve">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w:t>
      </w:r>
      <w:proofErr w:type="gramStart"/>
      <w:r w:rsidRPr="00931BAB">
        <w:rPr>
          <w:sz w:val="6"/>
          <w:szCs w:val="14"/>
        </w:rPr>
        <w:t>immoral</w:t>
      </w:r>
      <w:proofErr w:type="gramEnd"/>
      <w:r w:rsidRPr="00931BAB">
        <w:rPr>
          <w:sz w:val="6"/>
          <w:szCs w:val="14"/>
        </w:rPr>
        <w:t xml:space="preserve"> and highly inappropriate for the US to be killing Vietnamese peasants on the other side of the world. I decided to fight against going to Vietnam and took the matter to court. Eventually I </w:t>
      </w:r>
      <w:proofErr w:type="gramStart"/>
      <w:r w:rsidRPr="00931BAB">
        <w:rPr>
          <w:sz w:val="6"/>
          <w:szCs w:val="14"/>
        </w:rPr>
        <w:t>won, and</w:t>
      </w:r>
      <w:proofErr w:type="gramEnd"/>
      <w:r w:rsidRPr="00931BAB">
        <w:rPr>
          <w:sz w:val="6"/>
          <w:szCs w:val="14"/>
        </w:rPr>
        <w:t xml:space="preserve">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w:t>
      </w:r>
      <w:proofErr w:type="gramStart"/>
      <w:r w:rsidRPr="00931BAB">
        <w:rPr>
          <w:sz w:val="6"/>
          <w:szCs w:val="14"/>
        </w:rPr>
        <w:t>and also</w:t>
      </w:r>
      <w:proofErr w:type="gramEnd"/>
      <w:r w:rsidRPr="00931BAB">
        <w:rPr>
          <w:sz w:val="6"/>
          <w:szCs w:val="14"/>
        </w:rPr>
        <w:t xml:space="preserve">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2A0125F1" w14:textId="77777777" w:rsidR="00587ABC" w:rsidRPr="00931BAB" w:rsidRDefault="00587ABC" w:rsidP="00587ABC">
      <w:pPr>
        <w:rPr>
          <w:sz w:val="2"/>
          <w:szCs w:val="10"/>
        </w:rPr>
      </w:pPr>
    </w:p>
    <w:p w14:paraId="09195224" w14:textId="77777777" w:rsidR="00587ABC" w:rsidRPr="006E6AD3" w:rsidRDefault="00587ABC" w:rsidP="00587ABC">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2B70DC69" w14:textId="77777777" w:rsidR="00587ABC" w:rsidRPr="006E6AD3" w:rsidRDefault="00587ABC" w:rsidP="00587ABC">
      <w:pPr>
        <w:rPr>
          <w:sz w:val="16"/>
        </w:rPr>
      </w:pPr>
    </w:p>
    <w:p w14:paraId="23C47DDD" w14:textId="77777777" w:rsidR="00587ABC" w:rsidRPr="006E6AD3" w:rsidRDefault="00587ABC" w:rsidP="00587ABC">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441D5955" w14:textId="77777777" w:rsidR="00587ABC" w:rsidRPr="006E6AD3" w:rsidRDefault="00587ABC" w:rsidP="00587ABC">
      <w:pPr>
        <w:rPr>
          <w:sz w:val="16"/>
        </w:rPr>
      </w:pPr>
    </w:p>
    <w:p w14:paraId="34F8E7BF" w14:textId="77777777" w:rsidR="00587ABC" w:rsidRPr="006E6AD3" w:rsidRDefault="00587ABC" w:rsidP="00587ABC">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 xml:space="preserve">outer </w:t>
      </w:r>
      <w:proofErr w:type="gramStart"/>
      <w:r w:rsidRPr="00931BAB">
        <w:rPr>
          <w:highlight w:val="yellow"/>
          <w:u w:val="single"/>
        </w:rPr>
        <w:t>space</w:t>
      </w:r>
      <w:proofErr w:type="gramEnd"/>
      <w:r w:rsidRPr="00931BAB">
        <w:rPr>
          <w:highlight w:val="yellow"/>
          <w:u w:val="single"/>
        </w:rPr>
        <w:t xml:space="preserv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4BDF6A5F" w14:textId="77777777" w:rsidR="00587ABC" w:rsidRDefault="00587ABC" w:rsidP="00587ABC"/>
    <w:p w14:paraId="55008C23" w14:textId="77777777" w:rsidR="00587ABC" w:rsidRDefault="00587ABC" w:rsidP="00587ABC"/>
    <w:p w14:paraId="110CFB73" w14:textId="77777777" w:rsidR="00587ABC" w:rsidRPr="00F2252C" w:rsidRDefault="00587ABC" w:rsidP="00587ABC">
      <w:pPr>
        <w:pStyle w:val="Heading4"/>
      </w:pPr>
      <w:r>
        <w:t xml:space="preserve">C. Default to the CHP in case of </w:t>
      </w:r>
      <w:r>
        <w:rPr>
          <w:u w:val="single"/>
        </w:rPr>
        <w:t>moral uncertainty</w:t>
      </w:r>
      <w:r>
        <w:t>—it reflects moral and political consensus</w:t>
      </w:r>
    </w:p>
    <w:p w14:paraId="3A17315C" w14:textId="77777777" w:rsidR="00587ABC" w:rsidRPr="00FD3108" w:rsidRDefault="00587ABC" w:rsidP="00587ABC">
      <w:pPr>
        <w:rPr>
          <w:rStyle w:val="Style13ptBold"/>
        </w:rPr>
      </w:pPr>
      <w:r>
        <w:rPr>
          <w:rStyle w:val="Style13ptBold"/>
        </w:rPr>
        <w:t>Joyner 86</w:t>
      </w:r>
    </w:p>
    <w:p w14:paraId="26CD744F" w14:textId="77777777" w:rsidR="00587ABC" w:rsidRPr="00FD3108" w:rsidRDefault="00587ABC" w:rsidP="00587ABC">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32F3C507" w14:textId="77777777" w:rsidR="00587ABC" w:rsidRDefault="00587ABC" w:rsidP="00587ABC"/>
    <w:p w14:paraId="4CDA7E93" w14:textId="77777777" w:rsidR="00587ABC" w:rsidRPr="00213AB1" w:rsidRDefault="00587ABC" w:rsidP="00587ABC">
      <w:pPr>
        <w:rPr>
          <w:sz w:val="16"/>
        </w:rPr>
      </w:pPr>
      <w:r w:rsidRPr="00213AB1">
        <w:rPr>
          <w:sz w:val="16"/>
        </w:rPr>
        <w:t xml:space="preserve">Although these expressions of the CH principle were undoubtedly </w:t>
      </w:r>
      <w:r w:rsidRPr="00331563">
        <w:rPr>
          <w:sz w:val="16"/>
        </w:rPr>
        <w:t xml:space="preserve">important in pushing it onto the world political and legal stage, they provide an overly narrow view of how and why the principle developed. </w:t>
      </w:r>
      <w:r w:rsidRPr="00331563">
        <w:rPr>
          <w:u w:val="single"/>
        </w:rPr>
        <w:t>With any principle, it is important to try to identify its core underlying values.</w:t>
      </w:r>
      <w:r w:rsidRPr="00331563">
        <w:rPr>
          <w:sz w:val="16"/>
        </w:rPr>
        <w:t xml:space="preserve"> When political formulations of a principle are linked to longstanding values and traditions, the principle </w:t>
      </w:r>
      <w:r w:rsidRPr="00213AB1">
        <w:rPr>
          <w:sz w:val="16"/>
        </w:rPr>
        <w:t xml:space="preserve">is more likely to resonate with people and gain acceptance. A thorough investigation of the values associated with the CH principle could fill at least a book, but I note here a few pertinent points. </w:t>
      </w:r>
      <w:r w:rsidRPr="00213AB1">
        <w:rPr>
          <w:u w:val="single"/>
        </w:rPr>
        <w:t>The CH principle's antecedents include the legal public trust doctrine and precepts of Roman law applicable to common space resources.</w:t>
      </w:r>
      <w:r w:rsidRPr="00213AB1">
        <w:rPr>
          <w:sz w:val="16"/>
        </w:rPr>
        <w:t xml:space="preserve"> 47 </w:t>
      </w:r>
      <w:r w:rsidRPr="00213AB1">
        <w:rPr>
          <w:u w:val="single"/>
        </w:rPr>
        <w:t>A complete story of the origins of the principle would also note its religious and natural law underpinnings. For example, all religious traditions emphasize the promotion of peace and the resolution of disputes without recourse to violence.</w:t>
      </w:r>
      <w:r w:rsidRPr="00213AB1">
        <w:rPr>
          <w:sz w:val="16"/>
        </w:rPr>
        <w:t xml:space="preserve">48 </w:t>
      </w:r>
      <w:r w:rsidRPr="00331563">
        <w:rPr>
          <w:b/>
          <w:highlight w:val="yellow"/>
          <w:u w:val="single"/>
          <w:bdr w:val="single" w:sz="18" w:space="0" w:color="auto"/>
        </w:rPr>
        <w:t>All religious traditions</w:t>
      </w:r>
      <w:r w:rsidRPr="00213AB1">
        <w:rPr>
          <w:highlight w:val="yellow"/>
          <w:u w:val="single"/>
        </w:rPr>
        <w:t xml:space="preserve"> emphasize</w:t>
      </w:r>
      <w:r w:rsidRPr="00213AB1">
        <w:rPr>
          <w:u w:val="single"/>
        </w:rPr>
        <w:t xml:space="preserve"> the importance of generosity, of </w:t>
      </w:r>
      <w:r w:rsidRPr="00213AB1">
        <w:rPr>
          <w:highlight w:val="yellow"/>
          <w:u w:val="single"/>
        </w:rPr>
        <w:t>sharing wealth</w:t>
      </w:r>
      <w:r w:rsidRPr="00213AB1">
        <w:rPr>
          <w:u w:val="single"/>
        </w:rPr>
        <w:t xml:space="preserve"> with the poor and unfortunate, even if they have not "earned" that wealth.</w:t>
      </w:r>
      <w:r w:rsidRPr="00213AB1">
        <w:rPr>
          <w:sz w:val="16"/>
        </w:rPr>
        <w:t xml:space="preserve"> 49 </w:t>
      </w:r>
      <w:r w:rsidRPr="00213AB1">
        <w:rPr>
          <w:u w:val="single"/>
        </w:rPr>
        <w:t xml:space="preserve">Furthermore, </w:t>
      </w:r>
      <w:r w:rsidRPr="00213AB1">
        <w:rPr>
          <w:highlight w:val="yellow"/>
          <w:u w:val="single"/>
        </w:rPr>
        <w:t>Judeo-Christian, Islamic, and Buddhist traditions support</w:t>
      </w:r>
      <w:r w:rsidRPr="00213AB1">
        <w:rPr>
          <w:u w:val="single"/>
        </w:rPr>
        <w:t xml:space="preserve"> the notion of </w:t>
      </w:r>
      <w:r w:rsidRPr="00213AB1">
        <w:rPr>
          <w:highlight w:val="yellow"/>
          <w:u w:val="single"/>
        </w:rPr>
        <w:t>human stewardship of the earth</w:t>
      </w:r>
      <w:r w:rsidRPr="00213AB1">
        <w:rPr>
          <w:u w:val="single"/>
        </w:rPr>
        <w:t>, with responsibilities for future generations.</w:t>
      </w:r>
      <w:r w:rsidRPr="00213AB1">
        <w:rPr>
          <w:sz w:val="16"/>
        </w:rPr>
        <w:t xml:space="preserve"> 50 It is, admittedly, a large step from the view that individuals have certain moral responsibilities to the view that nation-states should embrace them with respect to non-citizens. Nonetheless, the ideals of peaceful resolution of disputes, sharing with the poor, and stewardship of the earth for future generations persuaded religious leaders to endorse the CH principle.5 1 </w:t>
      </w:r>
      <w:r w:rsidRPr="00213AB1">
        <w:rPr>
          <w:u w:val="single"/>
        </w:rPr>
        <w:t xml:space="preserve">Furthermore, the perceived </w:t>
      </w:r>
      <w:r w:rsidRPr="00213AB1">
        <w:rPr>
          <w:highlight w:val="yellow"/>
          <w:u w:val="single"/>
        </w:rPr>
        <w:t>benefits</w:t>
      </w:r>
      <w:r w:rsidRPr="00213AB1">
        <w:rPr>
          <w:u w:val="single"/>
        </w:rPr>
        <w:t xml:space="preserve"> of the principle </w:t>
      </w:r>
      <w:r w:rsidRPr="00213AB1">
        <w:rPr>
          <w:highlight w:val="yellow"/>
          <w:u w:val="single"/>
        </w:rPr>
        <w:t>for individuals</w:t>
      </w:r>
      <w:r w:rsidRPr="00213AB1">
        <w:rPr>
          <w:u w:val="single"/>
        </w:rPr>
        <w:t xml:space="preserve"> have </w:t>
      </w:r>
      <w:r w:rsidRPr="00213AB1">
        <w:rPr>
          <w:highlight w:val="yellow"/>
          <w:u w:val="single"/>
        </w:rPr>
        <w:t>led some</w:t>
      </w:r>
      <w:r w:rsidRPr="00213AB1">
        <w:rPr>
          <w:u w:val="single"/>
        </w:rPr>
        <w:t xml:space="preserve"> commentators </w:t>
      </w:r>
      <w:r w:rsidRPr="00213AB1">
        <w:rPr>
          <w:highlight w:val="yellow"/>
          <w:u w:val="single"/>
        </w:rPr>
        <w:t>to regard it as a human rights principle.</w:t>
      </w:r>
      <w:r w:rsidRPr="00213AB1">
        <w:rPr>
          <w:sz w:val="16"/>
        </w:rPr>
        <w:t xml:space="preserve"> 52 </w:t>
      </w:r>
    </w:p>
    <w:p w14:paraId="7536AFDB" w14:textId="77777777" w:rsidR="00587ABC" w:rsidRPr="00213AB1" w:rsidRDefault="00587ABC" w:rsidP="00587ABC">
      <w:pPr>
        <w:rPr>
          <w:sz w:val="16"/>
        </w:rPr>
      </w:pPr>
    </w:p>
    <w:p w14:paraId="4E055853" w14:textId="77777777" w:rsidR="00587ABC" w:rsidRPr="00213AB1" w:rsidRDefault="00587ABC" w:rsidP="00587ABC">
      <w:pPr>
        <w:rPr>
          <w:sz w:val="16"/>
        </w:rPr>
      </w:pPr>
      <w:r w:rsidRPr="00213AB1">
        <w:rPr>
          <w:u w:val="single"/>
        </w:rPr>
        <w:t xml:space="preserve">A consideration of </w:t>
      </w:r>
      <w:r w:rsidRPr="00213AB1">
        <w:rPr>
          <w:highlight w:val="yellow"/>
          <w:u w:val="single"/>
        </w:rPr>
        <w:t>context reveals</w:t>
      </w:r>
      <w:r w:rsidRPr="00213AB1">
        <w:rPr>
          <w:u w:val="single"/>
        </w:rPr>
        <w:t xml:space="preserve">, then, </w:t>
      </w:r>
      <w:r w:rsidRPr="00331563">
        <w:rPr>
          <w:b/>
          <w:highlight w:val="yellow"/>
          <w:u w:val="single"/>
          <w:bdr w:val="single" w:sz="18" w:space="0" w:color="auto"/>
        </w:rPr>
        <w:t>two important underpinnings of the CH principle.</w:t>
      </w:r>
      <w:r w:rsidRPr="00213AB1">
        <w:rPr>
          <w:u w:val="single"/>
        </w:rPr>
        <w:t xml:space="preserve"> In general, aspects of </w:t>
      </w:r>
      <w:r w:rsidRPr="00213AB1">
        <w:rPr>
          <w:highlight w:val="yellow"/>
          <w:u w:val="single"/>
        </w:rPr>
        <w:t xml:space="preserve">the principle </w:t>
      </w:r>
      <w:r w:rsidRPr="00331563">
        <w:rPr>
          <w:b/>
          <w:highlight w:val="yellow"/>
          <w:u w:val="single"/>
          <w:bdr w:val="single" w:sz="18" w:space="0" w:color="auto"/>
        </w:rPr>
        <w:t>coincide with long-held values.</w:t>
      </w:r>
      <w:r w:rsidRPr="00213AB1">
        <w:rPr>
          <w:highlight w:val="yellow"/>
          <w:u w:val="single"/>
        </w:rPr>
        <w:t xml:space="preserve"> Second,</w:t>
      </w:r>
      <w:r w:rsidRPr="00213AB1">
        <w:rPr>
          <w:u w:val="single"/>
        </w:rPr>
        <w:t xml:space="preserve"> political </w:t>
      </w:r>
      <w:r w:rsidRPr="00213AB1">
        <w:rPr>
          <w:highlight w:val="yellow"/>
          <w:u w:val="single"/>
        </w:rPr>
        <w:t>leaders articulated the principle at a time</w:t>
      </w:r>
      <w:r w:rsidRPr="00213AB1">
        <w:rPr>
          <w:u w:val="single"/>
        </w:rPr>
        <w:t xml:space="preserve"> in history </w:t>
      </w:r>
      <w:r w:rsidRPr="00213AB1">
        <w:rPr>
          <w:highlight w:val="yellow"/>
          <w:u w:val="single"/>
        </w:rPr>
        <w:t xml:space="preserve">when it was important to develop </w:t>
      </w:r>
      <w:r w:rsidRPr="00331563">
        <w:rPr>
          <w:b/>
          <w:highlight w:val="yellow"/>
          <w:u w:val="single"/>
          <w:bdr w:val="single" w:sz="18" w:space="0" w:color="auto"/>
        </w:rPr>
        <w:t>legal guidance concerning common space resources.</w:t>
      </w:r>
    </w:p>
    <w:p w14:paraId="3E1A340E" w14:textId="77777777" w:rsidR="00587ABC" w:rsidRDefault="00587ABC" w:rsidP="00587ABC"/>
    <w:p w14:paraId="0E4BD701" w14:textId="77777777" w:rsidR="00587ABC" w:rsidRPr="00F2252C" w:rsidRDefault="00587ABC" w:rsidP="00587ABC">
      <w:pPr>
        <w:pStyle w:val="Heading4"/>
      </w:pPr>
      <w:r>
        <w:t xml:space="preserve">D. Cooperative space development is </w:t>
      </w:r>
      <w:r>
        <w:rPr>
          <w:u w:val="single"/>
        </w:rPr>
        <w:t>more efficient</w:t>
      </w:r>
      <w:r>
        <w:t>, which link turns their econ DAs</w:t>
      </w:r>
    </w:p>
    <w:p w14:paraId="0E83F3A5" w14:textId="77777777" w:rsidR="00587ABC" w:rsidRPr="005D4C35" w:rsidRDefault="00587ABC" w:rsidP="00587ABC">
      <w:pPr>
        <w:rPr>
          <w:rStyle w:val="Style13ptBold"/>
        </w:rPr>
      </w:pPr>
      <w:r>
        <w:rPr>
          <w:rStyle w:val="Style13ptBold"/>
        </w:rPr>
        <w:t>Raclin 86</w:t>
      </w:r>
    </w:p>
    <w:p w14:paraId="7726AFD8" w14:textId="77777777" w:rsidR="00587ABC" w:rsidRPr="005D4C35" w:rsidRDefault="00587ABC" w:rsidP="00587ABC">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2234E66F" w14:textId="77777777" w:rsidR="00587ABC" w:rsidRDefault="00587ABC" w:rsidP="00587ABC"/>
    <w:p w14:paraId="6278F8A1" w14:textId="77777777" w:rsidR="00587ABC" w:rsidRPr="00932948" w:rsidRDefault="00587ABC" w:rsidP="00587ABC">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55E71D31" w14:textId="77777777" w:rsidR="00587ABC" w:rsidRPr="00932948" w:rsidRDefault="00587ABC" w:rsidP="00587ABC">
      <w:pPr>
        <w:rPr>
          <w:sz w:val="16"/>
        </w:rPr>
      </w:pPr>
    </w:p>
    <w:p w14:paraId="1E57BF70" w14:textId="77777777" w:rsidR="00587ABC" w:rsidRPr="00932948" w:rsidRDefault="00587ABC" w:rsidP="00587ABC">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w:t>
      </w:r>
      <w:proofErr w:type="gramStart"/>
      <w:r w:rsidRPr="00932948">
        <w:rPr>
          <w:sz w:val="16"/>
          <w:bdr w:val="single" w:sz="18" w:space="0" w:color="auto"/>
        </w:rPr>
        <w:t xml:space="preserve">in order </w:t>
      </w:r>
      <w:r w:rsidRPr="00932948">
        <w:rPr>
          <w:b/>
          <w:highlight w:val="yellow"/>
          <w:u w:val="single"/>
          <w:bdr w:val="single" w:sz="18" w:space="0" w:color="auto"/>
        </w:rPr>
        <w:t>to</w:t>
      </w:r>
      <w:proofErr w:type="gramEnd"/>
      <w:r w:rsidRPr="00932948">
        <w:rPr>
          <w:b/>
          <w:highlight w:val="yellow"/>
          <w:u w:val="single"/>
          <w:bdr w:val="single" w:sz="18" w:space="0" w:color="auto"/>
        </w:rPr>
        <w:t xml:space="preserve">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2757EEFA" w14:textId="77777777" w:rsidR="00587ABC" w:rsidRPr="00932948" w:rsidRDefault="00587ABC" w:rsidP="00587ABC">
      <w:pPr>
        <w:rPr>
          <w:sz w:val="16"/>
        </w:rPr>
      </w:pPr>
    </w:p>
    <w:p w14:paraId="7377A4A4" w14:textId="77777777" w:rsidR="00587ABC" w:rsidRPr="00932948" w:rsidRDefault="00587ABC" w:rsidP="00587ABC">
      <w:pPr>
        <w:rPr>
          <w:sz w:val="16"/>
        </w:rPr>
      </w:pPr>
      <w:r w:rsidRPr="00932948">
        <w:rPr>
          <w:sz w:val="16"/>
        </w:rPr>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4FF40DC8" w14:textId="77777777" w:rsidR="00587ABC" w:rsidRDefault="00587ABC" w:rsidP="00587ABC"/>
    <w:p w14:paraId="60C18234" w14:textId="77777777" w:rsidR="00587ABC" w:rsidRDefault="00587ABC" w:rsidP="00587ABC"/>
    <w:p w14:paraId="56461995" w14:textId="77777777" w:rsidR="00587ABC" w:rsidRDefault="00587ABC" w:rsidP="00587ABC"/>
    <w:p w14:paraId="5A503D7F" w14:textId="77777777" w:rsidR="00587ABC" w:rsidRDefault="00587ABC" w:rsidP="00587ABC"/>
    <w:p w14:paraId="53541F35" w14:textId="77777777" w:rsidR="00587ABC" w:rsidRPr="00CD233A" w:rsidRDefault="00587ABC" w:rsidP="00587ABC">
      <w:pPr>
        <w:pStyle w:val="Heading3"/>
      </w:pPr>
      <w:r>
        <w:t>UV 2—Theory</w:t>
      </w:r>
    </w:p>
    <w:p w14:paraId="5D3E0793" w14:textId="77777777" w:rsidR="00587ABC" w:rsidRDefault="00587ABC" w:rsidP="00587ABC">
      <w:pPr>
        <w:rPr>
          <w:bCs/>
          <w:sz w:val="16"/>
        </w:rPr>
      </w:pPr>
    </w:p>
    <w:p w14:paraId="2FB56BA5" w14:textId="77777777" w:rsidR="00587ABC" w:rsidRDefault="00587ABC" w:rsidP="00587ABC">
      <w:pPr>
        <w:pStyle w:val="Heading4"/>
      </w:pPr>
      <w:r>
        <w:t xml:space="preserve">1. Neg gets one </w:t>
      </w:r>
      <w:proofErr w:type="spellStart"/>
      <w:r>
        <w:t>uncondo</w:t>
      </w:r>
      <w:proofErr w:type="spellEnd"/>
      <w:r>
        <w:t xml:space="preserve"> world. 2NR will always go for the least covered flow which </w:t>
      </w:r>
      <w:r>
        <w:rPr>
          <w:u w:val="single"/>
        </w:rPr>
        <w:t>structurally minimizes clash</w:t>
      </w:r>
      <w:r>
        <w:t xml:space="preserve"> and exacerbates </w:t>
      </w:r>
      <w:r>
        <w:rPr>
          <w:u w:val="single"/>
        </w:rPr>
        <w:t>neg time skew</w:t>
      </w:r>
      <w:r>
        <w:t xml:space="preserve">. Reading a different CP each round solves their education “testing” claims better by allowing a full round of </w:t>
      </w:r>
      <w:r>
        <w:rPr>
          <w:u w:val="single"/>
        </w:rPr>
        <w:t>depth</w:t>
      </w:r>
      <w:r>
        <w:t xml:space="preserve"> on each one.</w:t>
      </w:r>
    </w:p>
    <w:p w14:paraId="5DEF593A" w14:textId="77777777" w:rsidR="00587ABC" w:rsidRDefault="00587ABC" w:rsidP="00587ABC">
      <w:pPr>
        <w:rPr>
          <w:bCs/>
          <w:sz w:val="16"/>
        </w:rPr>
      </w:pPr>
    </w:p>
    <w:p w14:paraId="423F006E" w14:textId="77C2354C" w:rsidR="00587ABC" w:rsidRDefault="00587ABC" w:rsidP="00587ABC">
      <w:pPr>
        <w:keepNext/>
        <w:keepLines/>
        <w:spacing w:before="240"/>
        <w:outlineLvl w:val="3"/>
        <w:rPr>
          <w:rFonts w:eastAsia="Times New Roman"/>
          <w:b/>
          <w:iCs/>
          <w:sz w:val="26"/>
        </w:rPr>
      </w:pPr>
      <w:r>
        <w:rPr>
          <w:rFonts w:eastAsia="Times New Roman"/>
          <w:b/>
          <w:iCs/>
          <w:sz w:val="26"/>
        </w:rPr>
        <w:t xml:space="preserve">2. </w:t>
      </w:r>
      <w:proofErr w:type="spellStart"/>
      <w:r w:rsidRPr="002904EB">
        <w:rPr>
          <w:rFonts w:eastAsia="Times New Roman"/>
          <w:b/>
          <w:iCs/>
          <w:sz w:val="26"/>
        </w:rPr>
        <w:t>Aff</w:t>
      </w:r>
      <w:proofErr w:type="spellEnd"/>
      <w:r w:rsidRPr="002904EB">
        <w:rPr>
          <w:rFonts w:eastAsia="Times New Roman"/>
          <w:b/>
          <w:iCs/>
          <w:sz w:val="26"/>
        </w:rPr>
        <w:t xml:space="preserve"> gets RVIs because</w:t>
      </w:r>
      <w:r>
        <w:rPr>
          <w:rFonts w:eastAsia="Times New Roman"/>
          <w:b/>
          <w:iCs/>
          <w:sz w:val="26"/>
        </w:rPr>
        <w:t xml:space="preserve">: </w:t>
      </w:r>
      <w:r>
        <w:rPr>
          <w:rFonts w:eastAsia="Times New Roman"/>
          <w:b/>
          <w:iCs/>
          <w:sz w:val="26"/>
        </w:rPr>
        <w:br/>
      </w:r>
      <w:r w:rsidRPr="002904EB">
        <w:rPr>
          <w:rFonts w:eastAsia="Times New Roman"/>
          <w:b/>
          <w:iCs/>
          <w:sz w:val="26"/>
        </w:rPr>
        <w:t xml:space="preserve">(a) </w:t>
      </w:r>
      <w:r w:rsidRPr="002904EB">
        <w:rPr>
          <w:rFonts w:eastAsia="Times New Roman"/>
          <w:b/>
          <w:iCs/>
          <w:sz w:val="26"/>
          <w:u w:val="single"/>
        </w:rPr>
        <w:t>1AR time skew</w:t>
      </w:r>
      <w:r w:rsidRPr="002904EB">
        <w:rPr>
          <w:rFonts w:eastAsia="Times New Roman"/>
          <w:b/>
          <w:iCs/>
          <w:sz w:val="26"/>
        </w:rPr>
        <w:t xml:space="preserve"> means I can’t cover theory and still have a fair shot on substance.</w:t>
      </w:r>
      <w:r>
        <w:rPr>
          <w:rFonts w:eastAsia="Times New Roman"/>
          <w:b/>
          <w:iCs/>
          <w:sz w:val="26"/>
        </w:rPr>
        <w:br/>
      </w:r>
      <w:r w:rsidRPr="002904EB">
        <w:rPr>
          <w:rFonts w:eastAsia="Times New Roman"/>
          <w:b/>
          <w:iCs/>
          <w:sz w:val="26"/>
        </w:rPr>
        <w:t xml:space="preserve">(b) no risk theory would give neg a free source of </w:t>
      </w:r>
      <w:r w:rsidRPr="00AB0376">
        <w:rPr>
          <w:rFonts w:eastAsia="Times New Roman"/>
          <w:b/>
          <w:iCs/>
          <w:sz w:val="26"/>
          <w:u w:val="single"/>
        </w:rPr>
        <w:t>no risk offense</w:t>
      </w:r>
      <w:r w:rsidRPr="002904EB">
        <w:rPr>
          <w:rFonts w:eastAsia="Times New Roman"/>
          <w:b/>
          <w:iCs/>
          <w:sz w:val="26"/>
        </w:rPr>
        <w:t xml:space="preserve"> which </w:t>
      </w:r>
      <w:r w:rsidRPr="002904EB">
        <w:rPr>
          <w:rFonts w:eastAsia="Times New Roman"/>
          <w:b/>
          <w:iCs/>
          <w:sz w:val="26"/>
          <w:u w:val="single"/>
        </w:rPr>
        <w:t>moot</w:t>
      </w:r>
      <w:r>
        <w:rPr>
          <w:rFonts w:eastAsia="Times New Roman"/>
          <w:b/>
          <w:iCs/>
          <w:sz w:val="26"/>
          <w:u w:val="single"/>
        </w:rPr>
        <w:t>s</w:t>
      </w:r>
      <w:r w:rsidRPr="002904EB">
        <w:rPr>
          <w:rFonts w:eastAsia="Times New Roman"/>
          <w:b/>
          <w:iCs/>
          <w:sz w:val="26"/>
          <w:u w:val="single"/>
        </w:rPr>
        <w:t xml:space="preserve"> the AC</w:t>
      </w:r>
      <w:r w:rsidRPr="002904EB">
        <w:rPr>
          <w:rFonts w:eastAsia="Times New Roman"/>
          <w:b/>
          <w:iCs/>
          <w:sz w:val="26"/>
        </w:rPr>
        <w:t>.</w:t>
      </w:r>
    </w:p>
    <w:p w14:paraId="7083929A" w14:textId="1E03B3FE" w:rsidR="00587ABC" w:rsidRDefault="00587ABC" w:rsidP="00587ABC">
      <w:pPr>
        <w:pStyle w:val="Heading3"/>
      </w:pPr>
      <w:r>
        <w:t xml:space="preserve">UV 3-Mining Pre-empts </w:t>
      </w:r>
    </w:p>
    <w:p w14:paraId="5EA958C6" w14:textId="77777777" w:rsidR="00587ABC" w:rsidRDefault="00587ABC" w:rsidP="00587ABC">
      <w:pPr>
        <w:pStyle w:val="Heading4"/>
      </w:pPr>
      <w:r>
        <w:t xml:space="preserve">. TURN- CHP solves mining better- </w:t>
      </w:r>
    </w:p>
    <w:p w14:paraId="21BF8F14" w14:textId="77777777" w:rsidR="00587ABC" w:rsidRDefault="00587ABC" w:rsidP="00587ABC">
      <w:pPr>
        <w:pStyle w:val="Heading4"/>
      </w:pPr>
      <w:r>
        <w:t xml:space="preserve">(A) </w:t>
      </w:r>
      <w:r w:rsidRPr="001F37BE">
        <w:rPr>
          <w:u w:val="single"/>
        </w:rPr>
        <w:t>Duplication</w:t>
      </w:r>
      <w:r>
        <w:t xml:space="preserve">- Private ventures result in </w:t>
      </w:r>
      <w:r w:rsidRPr="001F37BE">
        <w:rPr>
          <w:u w:val="single"/>
        </w:rPr>
        <w:t>wasted efforts</w:t>
      </w:r>
      <w:r>
        <w:t xml:space="preserve"> to develop and deploy resources- CHP better for sharing methods and efforts among countries</w:t>
      </w:r>
    </w:p>
    <w:p w14:paraId="4CE0C25D" w14:textId="77777777" w:rsidR="00587ABC" w:rsidRDefault="00587ABC" w:rsidP="00587ABC">
      <w:pPr>
        <w:pStyle w:val="Heading4"/>
      </w:pPr>
      <w:r>
        <w:t xml:space="preserve">(B) </w:t>
      </w:r>
      <w:r w:rsidRPr="001F37BE">
        <w:rPr>
          <w:u w:val="single"/>
        </w:rPr>
        <w:t>Racing</w:t>
      </w:r>
      <w:r>
        <w:t xml:space="preserve">- private appropriation results in </w:t>
      </w:r>
      <w:r w:rsidRPr="001F37BE">
        <w:rPr>
          <w:u w:val="single"/>
        </w:rPr>
        <w:t>inefficient</w:t>
      </w:r>
      <w:r>
        <w:t xml:space="preserve"> “</w:t>
      </w:r>
      <w:r w:rsidRPr="001F37BE">
        <w:rPr>
          <w:u w:val="single"/>
        </w:rPr>
        <w:t>get-it-while-you can</w:t>
      </w:r>
      <w:r>
        <w:t xml:space="preserve">” activities </w:t>
      </w:r>
    </w:p>
    <w:p w14:paraId="658D4A4A" w14:textId="77777777" w:rsidR="00587ABC" w:rsidRDefault="00587ABC" w:rsidP="00587ABC">
      <w:pPr>
        <w:pStyle w:val="Heading4"/>
      </w:pPr>
      <w:r>
        <w:t xml:space="preserve">(C) </w:t>
      </w:r>
      <w:r w:rsidRPr="001F37BE">
        <w:rPr>
          <w:u w:val="single"/>
        </w:rPr>
        <w:t>Funding</w:t>
      </w:r>
      <w:r>
        <w:t xml:space="preserve">- CHP creates incentives to finance mining ventures </w:t>
      </w:r>
    </w:p>
    <w:p w14:paraId="7867F749" w14:textId="77777777" w:rsidR="00587ABC" w:rsidRDefault="00587ABC" w:rsidP="00587ABC">
      <w:pPr>
        <w:pStyle w:val="Heading4"/>
      </w:pPr>
      <w:r>
        <w:t xml:space="preserve">That’s all 1AC Raclin </w:t>
      </w:r>
    </w:p>
    <w:p w14:paraId="478695C5" w14:textId="77777777" w:rsidR="00587ABC" w:rsidRDefault="00587ABC" w:rsidP="00587ABC">
      <w:pPr>
        <w:pStyle w:val="Heading4"/>
      </w:pPr>
      <w:r>
        <w:t xml:space="preserve">2. TURN- private appropriation causes </w:t>
      </w:r>
      <w:r w:rsidRPr="00557B04">
        <w:rPr>
          <w:u w:val="single"/>
        </w:rPr>
        <w:t>dangerous</w:t>
      </w:r>
      <w:r>
        <w:t xml:space="preserve"> space mining and </w:t>
      </w:r>
      <w:r>
        <w:rPr>
          <w:u w:val="single"/>
        </w:rPr>
        <w:t>deregulation</w:t>
      </w:r>
      <w:r>
        <w:t xml:space="preserve"> globally </w:t>
      </w:r>
    </w:p>
    <w:p w14:paraId="112C6FED" w14:textId="77777777" w:rsidR="00587ABC" w:rsidRDefault="00587ABC" w:rsidP="00587ABC">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w:t>
      </w:r>
      <w:hyperlink r:id="rId11" w:history="1">
        <w:r w:rsidRPr="002767DA">
          <w:rPr>
            <w:rStyle w:val="Hyperlink"/>
          </w:rPr>
          <w:t>https://singularityhub.com/2020/10/12/the-us-is-trying-to-hijack-space-mining-and-there-could-be-disastrous-consequences/</w:t>
        </w:r>
      </w:hyperlink>
    </w:p>
    <w:p w14:paraId="70CE83E7" w14:textId="77777777" w:rsidR="00587ABC" w:rsidRDefault="00587ABC" w:rsidP="00587ABC"/>
    <w:p w14:paraId="3DA72696" w14:textId="77777777" w:rsidR="00587ABC" w:rsidRPr="00DF65BB" w:rsidRDefault="00587ABC" w:rsidP="00587ABC">
      <w:pPr>
        <w:rPr>
          <w:u w:val="single"/>
        </w:rPr>
      </w:pPr>
      <w:r w:rsidRPr="00364AB4">
        <w:rPr>
          <w:sz w:val="14"/>
        </w:rPr>
        <w:t xml:space="preserve">Exploiting the resources of outer space might be key to the future expansion of the human species. But </w:t>
      </w:r>
      <w:r w:rsidRPr="00557B04">
        <w:rPr>
          <w:rStyle w:val="StyleUnderline"/>
          <w:highlight w:val="green"/>
        </w:rPr>
        <w:t xml:space="preserve">researchers argue that the US is trying to skew the game in its favor, </w:t>
      </w:r>
      <w:r w:rsidRPr="00557B04">
        <w:rPr>
          <w:rStyle w:val="Emphasis"/>
          <w:highlight w:val="gree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557B04">
        <w:rPr>
          <w:rStyle w:val="StyleUnderline"/>
          <w:highlight w:val="green"/>
        </w:rPr>
        <w:t>recent policy moves by the US are part of a concerted effort to refocus international space cooperation</w:t>
      </w:r>
      <w:r w:rsidRPr="00557B04">
        <w:rPr>
          <w:sz w:val="14"/>
          <w:highlight w:val="green"/>
        </w:rPr>
        <w:t xml:space="preserve"> </w:t>
      </w:r>
      <w:r w:rsidRPr="00557B04">
        <w:rPr>
          <w:rStyle w:val="Emphasis"/>
          <w:highlight w:val="gree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557B04">
        <w:rPr>
          <w:rStyle w:val="StyleUnderline"/>
          <w:highlight w:val="green"/>
        </w:rPr>
        <w:t>space mining could result in the destruction of deposits that could hold invaluable scientific information</w:t>
      </w:r>
      <w:r w:rsidRPr="00557B04">
        <w:rPr>
          <w:sz w:val="14"/>
          <w:highlight w:val="green"/>
        </w:rPr>
        <w:t xml:space="preserve">. </w:t>
      </w:r>
      <w:r w:rsidRPr="00557B04">
        <w:rPr>
          <w:rStyle w:val="Emphasis"/>
          <w:highlight w:val="gree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557B04">
        <w:rPr>
          <w:rStyle w:val="StyleUnderline"/>
          <w:highlight w:val="green"/>
        </w:rPr>
        <w:t>By eschewing a multilateral approach to setting space policy</w:t>
      </w:r>
      <w:r w:rsidRPr="00557B04">
        <w:rPr>
          <w:sz w:val="14"/>
          <w:highlight w:val="green"/>
        </w:rPr>
        <w:t xml:space="preserve">, </w:t>
      </w:r>
      <w:r w:rsidRPr="00557B04">
        <w:rPr>
          <w:rStyle w:val="Emphasis"/>
          <w:highlight w:val="green"/>
        </w:rPr>
        <w:t>the US also opens the door to a free-for-all where every country makes up its own rule</w:t>
      </w:r>
      <w:r w:rsidRPr="00557B04">
        <w:rPr>
          <w:sz w:val="14"/>
          <w:highlight w:val="green"/>
        </w:rPr>
        <w:t>s</w:t>
      </w:r>
      <w:r w:rsidRPr="00364AB4">
        <w:rPr>
          <w:sz w:val="14"/>
        </w:rPr>
        <w:t xml:space="preserve">. Russia is highly critical of the Artemis Accords process and China appears to be frozen out of it, suggesting that two major space powers will not be bound by the new rules. </w:t>
      </w:r>
      <w:r w:rsidRPr="00557B04">
        <w:rPr>
          <w:rStyle w:val="Emphasis"/>
          <w:highlight w:val="green"/>
        </w:rPr>
        <w:t>That potentially sets the scene for a race to the bottom</w:t>
      </w:r>
      <w:r w:rsidRPr="00557B04">
        <w:rPr>
          <w:rStyle w:val="StyleUnderline"/>
          <w:highlight w:val="green"/>
        </w:rPr>
        <w:t>, where countries compete to set the laxest rules</w:t>
      </w:r>
      <w:r w:rsidRPr="00364AB4">
        <w:rPr>
          <w:rStyle w:val="StyleUnderline"/>
        </w:rPr>
        <w:t xml:space="preserve"> </w:t>
      </w:r>
      <w:r w:rsidRPr="00557B04">
        <w:rPr>
          <w:rStyle w:val="StyleUnderline"/>
          <w:highlight w:val="gree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557B04">
        <w:rPr>
          <w:rStyle w:val="StyleUnderline"/>
          <w:highlight w:val="green"/>
        </w:rPr>
        <w:t>Boley</w:t>
      </w:r>
      <w:proofErr w:type="spellEnd"/>
      <w:r w:rsidRPr="00557B04">
        <w:rPr>
          <w:rStyle w:val="StyleUnderline"/>
          <w:highlight w:val="green"/>
        </w:rPr>
        <w:t xml:space="preserve"> and Byers admit that if this went ahead and was not protested by other nations, </w:t>
      </w:r>
      <w:r w:rsidRPr="00557B04">
        <w:rPr>
          <w:rStyle w:val="Emphasis"/>
          <w:highlight w:val="gree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0801119" w14:textId="77777777" w:rsidR="00587ABC" w:rsidRDefault="00587ABC" w:rsidP="00587ABC">
      <w:pPr>
        <w:pStyle w:val="Heading4"/>
      </w:pPr>
      <w:r>
        <w:t xml:space="preserve">That causes </w:t>
      </w:r>
      <w:proofErr w:type="spellStart"/>
      <w:r>
        <w:t>causes</w:t>
      </w:r>
      <w:proofErr w:type="spellEnd"/>
      <w:r>
        <w:t xml:space="preserve"> space debris </w:t>
      </w:r>
    </w:p>
    <w:p w14:paraId="5C1CC64B" w14:textId="77777777" w:rsidR="00587ABC" w:rsidRDefault="00587ABC" w:rsidP="00587ABC">
      <w:proofErr w:type="spellStart"/>
      <w:r w:rsidRPr="004940AA">
        <w:rPr>
          <w:rStyle w:val="Style13ptBold"/>
        </w:rPr>
        <w:t>Scoles</w:t>
      </w:r>
      <w:proofErr w:type="spellEnd"/>
      <w:r w:rsidRPr="004940AA">
        <w:rPr>
          <w:rStyle w:val="Style13ptBold"/>
        </w:rPr>
        <w:t>, 15</w:t>
      </w:r>
      <w:r>
        <w:t xml:space="preserve"> -- Reporter at New Scientist </w:t>
      </w:r>
    </w:p>
    <w:p w14:paraId="56F01FC2" w14:textId="77777777" w:rsidR="00587ABC" w:rsidRDefault="00587ABC" w:rsidP="00587ABC">
      <w:r>
        <w:t>[Sarah, "Dust from asteroid mining spells danger for satellites," New Scientist, 5-27-15, https://www.newscientist.com/article/mg22630235-100-dust-from-asteroid-mining-spells-danger-for-satellites/, accessed 6-25-21]</w:t>
      </w:r>
    </w:p>
    <w:p w14:paraId="54FF40A0" w14:textId="77777777" w:rsidR="00587ABC" w:rsidRDefault="00587ABC" w:rsidP="00587ABC"/>
    <w:p w14:paraId="5F5F0A39" w14:textId="77777777" w:rsidR="00587ABC" w:rsidRPr="00DF65BB" w:rsidRDefault="00587ABC" w:rsidP="00587ABC">
      <w:pPr>
        <w:rPr>
          <w:b/>
          <w:iCs/>
          <w:u w:val="single"/>
          <w:bdr w:val="single" w:sz="8" w:space="0" w:color="auto"/>
        </w:rPr>
      </w:pPr>
      <w:r w:rsidRPr="00557B04">
        <w:rPr>
          <w:sz w:val="12"/>
        </w:rPr>
        <w:t xml:space="preserve">IF THE gold mine is too far from home, why not move it nearby? It sounds like a fantasy, but would-be </w:t>
      </w:r>
      <w:r w:rsidRPr="00557B04">
        <w:rPr>
          <w:rStyle w:val="StyleUnderline"/>
          <w:highlight w:val="green"/>
        </w:rPr>
        <w:t>miners</w:t>
      </w:r>
      <w:r w:rsidRPr="004940AA">
        <w:rPr>
          <w:rStyle w:val="StyleUnderline"/>
        </w:rPr>
        <w:t xml:space="preserve"> are</w:t>
      </w:r>
      <w:r w:rsidRPr="00557B04">
        <w:rPr>
          <w:sz w:val="12"/>
        </w:rPr>
        <w:t xml:space="preserve"> already </w:t>
      </w:r>
      <w:r w:rsidRPr="004940AA">
        <w:rPr>
          <w:rStyle w:val="StyleUnderline"/>
        </w:rPr>
        <w:t>dreaming up ways to drag resource-rich space rocks closer to home</w:t>
      </w:r>
      <w:r w:rsidRPr="00557B04">
        <w:rPr>
          <w:sz w:val="12"/>
        </w:rPr>
        <w:t xml:space="preserve">. Trouble is, </w:t>
      </w:r>
      <w:r w:rsidRPr="004940AA">
        <w:rPr>
          <w:rStyle w:val="StyleUnderline"/>
        </w:rPr>
        <w:t xml:space="preserve">that </w:t>
      </w:r>
      <w:r w:rsidRPr="00557B04">
        <w:rPr>
          <w:rStyle w:val="StyleUnderline"/>
          <w:highlight w:val="green"/>
        </w:rPr>
        <w:t xml:space="preserve">could </w:t>
      </w:r>
      <w:r w:rsidRPr="00557B04">
        <w:rPr>
          <w:rStyle w:val="Emphasis"/>
          <w:highlight w:val="green"/>
        </w:rPr>
        <w:t>threaten</w:t>
      </w:r>
      <w:r w:rsidRPr="004940AA">
        <w:rPr>
          <w:rStyle w:val="StyleUnderline"/>
        </w:rPr>
        <w:t xml:space="preserve"> the web of </w:t>
      </w:r>
      <w:r w:rsidRPr="00557B04">
        <w:rPr>
          <w:rStyle w:val="Emphasis"/>
          <w:highlight w:val="green"/>
        </w:rPr>
        <w:t>satellites</w:t>
      </w:r>
      <w:r w:rsidRPr="004940AA">
        <w:rPr>
          <w:rStyle w:val="StyleUnderline"/>
        </w:rPr>
        <w:t xml:space="preserve"> around Earth.</w:t>
      </w:r>
      <w:r>
        <w:rPr>
          <w:rStyle w:val="StyleUnderline"/>
        </w:rPr>
        <w:t xml:space="preserve"> </w:t>
      </w:r>
      <w:r w:rsidRPr="00557B04">
        <w:rPr>
          <w:sz w:val="12"/>
        </w:rPr>
        <w:t xml:space="preserve">Asteroids are not only </w:t>
      </w:r>
      <w:proofErr w:type="gramStart"/>
      <w:r w:rsidRPr="00557B04">
        <w:rPr>
          <w:sz w:val="12"/>
        </w:rPr>
        <w:t>stepping stones</w:t>
      </w:r>
      <w:proofErr w:type="gramEnd"/>
      <w:r w:rsidRPr="00557B04">
        <w:rPr>
          <w:sz w:val="12"/>
        </w:rPr>
        <w:t xml:space="preserve"> for cosmic </w:t>
      </w:r>
      <w:proofErr w:type="spellStart"/>
      <w:r w:rsidRPr="00557B04">
        <w:rPr>
          <w:sz w:val="12"/>
        </w:rPr>
        <w:t>colonisation</w:t>
      </w:r>
      <w:proofErr w:type="spellEnd"/>
      <w:r w:rsidRPr="00557B04">
        <w:rPr>
          <w:sz w:val="12"/>
        </w:rPr>
        <w:t>, but may contain metals like gold, platinum, iron and titanium, plus life-sustaining hydrogen and oxygen, and rocket-</w:t>
      </w:r>
      <w:proofErr w:type="spellStart"/>
      <w:r w:rsidRPr="00557B04">
        <w:rPr>
          <w:sz w:val="12"/>
        </w:rPr>
        <w:t>fuelling</w:t>
      </w:r>
      <w:proofErr w:type="spellEnd"/>
      <w:r w:rsidRPr="00557B04">
        <w:rPr>
          <w:sz w:val="12"/>
        </w:rPr>
        <w:t xml:space="preserve"> ammonia. Space age forty-niners can either try to work an asteroid where it </w:t>
      </w:r>
      <w:proofErr w:type="gramStart"/>
      <w:r w:rsidRPr="00557B04">
        <w:rPr>
          <w:sz w:val="12"/>
        </w:rPr>
        <w:t>is, or</w:t>
      </w:r>
      <w:proofErr w:type="gramEnd"/>
      <w:r w:rsidRPr="00557B04">
        <w:rPr>
          <w:sz w:val="12"/>
        </w:rPr>
        <w:t xml:space="preserve"> tug it into a more convenient orbit. NASA chose the second option for its Asteroid Redirect Mission, which aims to pluck a boulder from an asteroid’s surface and relocate it to a stable orbit around the moon. But </w:t>
      </w:r>
      <w:r w:rsidRPr="00557B04">
        <w:rPr>
          <w:rStyle w:val="StyleUnderline"/>
          <w:highlight w:val="green"/>
        </w:rPr>
        <w:t xml:space="preserve">an asteroid’s gravity is </w:t>
      </w:r>
      <w:r w:rsidRPr="00557B04">
        <w:rPr>
          <w:rStyle w:val="Emphasis"/>
          <w:highlight w:val="green"/>
        </w:rPr>
        <w:t>so weak</w:t>
      </w:r>
      <w:r w:rsidRPr="004940AA">
        <w:rPr>
          <w:rStyle w:val="StyleUnderline"/>
        </w:rPr>
        <w:t xml:space="preserve"> that it’s not hard for </w:t>
      </w:r>
      <w:r w:rsidRPr="00557B04">
        <w:rPr>
          <w:rStyle w:val="StyleUnderline"/>
          <w:highlight w:val="green"/>
        </w:rPr>
        <w:t>surface particles</w:t>
      </w:r>
      <w:r w:rsidRPr="004940AA">
        <w:rPr>
          <w:rStyle w:val="StyleUnderline"/>
        </w:rPr>
        <w:t xml:space="preserve"> to </w:t>
      </w:r>
      <w:r w:rsidRPr="00557B04">
        <w:rPr>
          <w:rStyle w:val="Emphasis"/>
          <w:highlight w:val="green"/>
        </w:rPr>
        <w:t>escape into space</w:t>
      </w:r>
      <w:r w:rsidRPr="00557B04">
        <w:rPr>
          <w:sz w:val="12"/>
        </w:rPr>
        <w:t xml:space="preserve">. Now </w:t>
      </w:r>
      <w:r w:rsidRPr="004940AA">
        <w:rPr>
          <w:rStyle w:val="StyleUnderline"/>
        </w:rPr>
        <w:t xml:space="preserve">a new model warns that </w:t>
      </w:r>
      <w:r w:rsidRPr="00557B04">
        <w:rPr>
          <w:rStyle w:val="StyleUnderline"/>
          <w:highlight w:val="green"/>
        </w:rPr>
        <w:t>debris</w:t>
      </w:r>
      <w:r w:rsidRPr="004940AA">
        <w:rPr>
          <w:rStyle w:val="StyleUnderline"/>
        </w:rPr>
        <w:t xml:space="preserve"> shed by such transplanted rocks </w:t>
      </w:r>
      <w:r w:rsidRPr="00557B04">
        <w:rPr>
          <w:rStyle w:val="StyleUnderline"/>
          <w:highlight w:val="green"/>
        </w:rPr>
        <w:t xml:space="preserve">could </w:t>
      </w:r>
      <w:r w:rsidRPr="00557B04">
        <w:rPr>
          <w:rStyle w:val="Emphasis"/>
          <w:highlight w:val="green"/>
        </w:rPr>
        <w:t>intrude</w:t>
      </w:r>
      <w:r w:rsidRPr="00557B04">
        <w:rPr>
          <w:rStyle w:val="StyleUnderline"/>
          <w:highlight w:val="green"/>
        </w:rPr>
        <w:t xml:space="preserve"> where</w:t>
      </w:r>
      <w:r w:rsidRPr="004940AA">
        <w:rPr>
          <w:rStyle w:val="StyleUnderline"/>
        </w:rPr>
        <w:t xml:space="preserve"> many </w:t>
      </w:r>
      <w:proofErr w:type="spellStart"/>
      <w:r w:rsidRPr="00557B04">
        <w:rPr>
          <w:rStyle w:val="StyleUnderline"/>
          <w:highlight w:val="green"/>
        </w:rPr>
        <w:t>defence</w:t>
      </w:r>
      <w:proofErr w:type="spellEnd"/>
      <w:r w:rsidRPr="004940AA">
        <w:rPr>
          <w:rStyle w:val="StyleUnderline"/>
        </w:rPr>
        <w:t xml:space="preserve"> and communication </w:t>
      </w:r>
      <w:r w:rsidRPr="00557B04">
        <w:rPr>
          <w:rStyle w:val="StyleUnderline"/>
          <w:highlight w:val="green"/>
        </w:rPr>
        <w:t>satellites live</w:t>
      </w:r>
      <w:r w:rsidRPr="004940AA">
        <w:rPr>
          <w:rStyle w:val="StyleUnderline"/>
        </w:rPr>
        <w:t xml:space="preserve"> – in geosynchronous orbit.</w:t>
      </w:r>
      <w:r w:rsidRPr="00557B04">
        <w:rPr>
          <w:sz w:val="12"/>
        </w:rPr>
        <w:t xml:space="preserve"> According to Casey </w:t>
      </w:r>
      <w:proofErr w:type="spellStart"/>
      <w:r w:rsidRPr="00557B04">
        <w:rPr>
          <w:sz w:val="12"/>
        </w:rPr>
        <w:t>Handmer</w:t>
      </w:r>
      <w:proofErr w:type="spellEnd"/>
      <w:r w:rsidRPr="00557B04">
        <w:rPr>
          <w:sz w:val="12"/>
        </w:rPr>
        <w:t xml:space="preserve"> of the California Institute of Technology in Pasadena and Javier </w:t>
      </w:r>
      <w:proofErr w:type="spellStart"/>
      <w:r w:rsidRPr="00557B04">
        <w:rPr>
          <w:sz w:val="12"/>
        </w:rPr>
        <w:t>Roa</w:t>
      </w:r>
      <w:proofErr w:type="spellEnd"/>
      <w:r w:rsidRPr="00557B04">
        <w:rPr>
          <w:sz w:val="12"/>
        </w:rPr>
        <w:t xml:space="preserve"> of the Technical University of Madrid in Spain, </w:t>
      </w:r>
      <w:r w:rsidRPr="004940AA">
        <w:rPr>
          <w:rStyle w:val="StyleUnderline"/>
        </w:rPr>
        <w:t xml:space="preserve">5 per cent of the escaped debris will end up in regions traversed by satellites. </w:t>
      </w:r>
      <w:r w:rsidRPr="00557B04">
        <w:rPr>
          <w:rStyle w:val="StyleUnderline"/>
          <w:highlight w:val="green"/>
        </w:rPr>
        <w:t xml:space="preserve">Over 10 years, it would cross geosynchronous orbit </w:t>
      </w:r>
      <w:r w:rsidRPr="00557B04">
        <w:rPr>
          <w:rStyle w:val="Emphasis"/>
          <w:highlight w:val="green"/>
        </w:rPr>
        <w:t>63 times</w:t>
      </w:r>
      <w:r w:rsidRPr="004940AA">
        <w:rPr>
          <w:rStyle w:val="StyleUnderline"/>
        </w:rPr>
        <w:t xml:space="preserve"> on average. </w:t>
      </w:r>
      <w:r w:rsidRPr="00557B04">
        <w:rPr>
          <w:rStyle w:val="StyleUnderline"/>
          <w:highlight w:val="green"/>
        </w:rPr>
        <w:t>A satellite</w:t>
      </w:r>
      <w:r w:rsidRPr="004940AA">
        <w:rPr>
          <w:rStyle w:val="StyleUnderline"/>
        </w:rPr>
        <w:t xml:space="preserve"> in the wrong spot at the wrong time </w:t>
      </w:r>
      <w:r w:rsidRPr="00557B04">
        <w:rPr>
          <w:rStyle w:val="StyleUnderline"/>
          <w:highlight w:val="green"/>
        </w:rPr>
        <w:t xml:space="preserve">will suffer a </w:t>
      </w:r>
      <w:r w:rsidRPr="00557B04">
        <w:rPr>
          <w:rStyle w:val="Emphasis"/>
          <w:highlight w:val="green"/>
        </w:rPr>
        <w:t>damaging high-speed collision</w:t>
      </w:r>
      <w:r w:rsidRPr="004940AA">
        <w:rPr>
          <w:rStyle w:val="StyleUnderline"/>
        </w:rPr>
        <w:t xml:space="preserve"> with that dust</w:t>
      </w:r>
      <w:r w:rsidRPr="00557B04">
        <w:rPr>
          <w:sz w:val="12"/>
        </w:rPr>
        <w:t xml:space="preserve">. The study also looks at the “catastrophic disruption” of an asteroid 5 </w:t>
      </w:r>
      <w:proofErr w:type="spellStart"/>
      <w:r w:rsidRPr="00557B04">
        <w:rPr>
          <w:sz w:val="12"/>
        </w:rPr>
        <w:t>metres</w:t>
      </w:r>
      <w:proofErr w:type="spellEnd"/>
      <w:r w:rsidRPr="00557B04">
        <w:rPr>
          <w:sz w:val="12"/>
        </w:rPr>
        <w:t xml:space="preserve"> across or bigger. Its total break-up into a pile of rubble would increase the risk to satellites by more than 30 per cent (arxiv.org/abs/1505.03800). That may not have immediate consequences. But </w:t>
      </w:r>
      <w:r w:rsidRPr="00557B04">
        <w:rPr>
          <w:rStyle w:val="StyleUnderline"/>
          <w:highlight w:val="green"/>
        </w:rPr>
        <w:t xml:space="preserve">as Earth orbits get </w:t>
      </w:r>
      <w:r w:rsidRPr="00557B04">
        <w:rPr>
          <w:rStyle w:val="Emphasis"/>
          <w:highlight w:val="green"/>
        </w:rPr>
        <w:t>more crowded</w:t>
      </w:r>
      <w:r w:rsidRPr="004940AA">
        <w:rPr>
          <w:rStyle w:val="StyleUnderline"/>
        </w:rPr>
        <w:t xml:space="preserve"> with spent rocket stages and satellites, </w:t>
      </w:r>
      <w:r w:rsidRPr="00557B04">
        <w:rPr>
          <w:rStyle w:val="StyleUnderline"/>
          <w:highlight w:val="green"/>
        </w:rPr>
        <w:t xml:space="preserve">we will have to worry about </w:t>
      </w:r>
      <w:r w:rsidRPr="00557B04">
        <w:rPr>
          <w:rStyle w:val="Emphasis"/>
          <w:highlight w:val="green"/>
        </w:rPr>
        <w:t>cascades of collisions</w:t>
      </w:r>
      <w:r w:rsidRPr="00557B04">
        <w:rPr>
          <w:sz w:val="12"/>
        </w:rPr>
        <w:t xml:space="preserve"> like the one depicted in the movie Gravity.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557B04">
        <w:rPr>
          <w:sz w:val="12"/>
        </w:rPr>
        <w:t xml:space="preserve">. </w:t>
      </w:r>
      <w:r w:rsidRPr="00557B04">
        <w:rPr>
          <w:rStyle w:val="StyleUnderline"/>
        </w:rPr>
        <w:t>“</w:t>
      </w:r>
      <w:r w:rsidRPr="00557B04">
        <w:rPr>
          <w:rStyle w:val="Emphasis"/>
          <w:highlight w:val="green"/>
        </w:rPr>
        <w:t>It is possible to quantify and manage the risk</w:t>
      </w:r>
      <w:r w:rsidRPr="00557B04">
        <w:rPr>
          <w:sz w:val="12"/>
        </w:rPr>
        <w:t xml:space="preserve">,” says </w:t>
      </w:r>
      <w:proofErr w:type="spellStart"/>
      <w:r w:rsidRPr="00557B04">
        <w:rPr>
          <w:sz w:val="12"/>
        </w:rPr>
        <w:t>Handmer</w:t>
      </w:r>
      <w:proofErr w:type="spellEnd"/>
      <w:r w:rsidRPr="00557B04">
        <w:rPr>
          <w:sz w:val="12"/>
        </w:rPr>
        <w:t>. “</w:t>
      </w:r>
      <w:r w:rsidRPr="00557B04">
        <w:rPr>
          <w:rStyle w:val="Emphasis"/>
          <w:highlight w:val="green"/>
        </w:rPr>
        <w:t>A few basic precautions will prevent harm due to stray asteroid material.”</w:t>
      </w:r>
    </w:p>
    <w:p w14:paraId="5C180D37" w14:textId="77777777" w:rsidR="00587ABC" w:rsidRPr="0087692D" w:rsidRDefault="00587ABC" w:rsidP="00587ABC">
      <w:pPr>
        <w:rPr>
          <w:sz w:val="14"/>
        </w:rPr>
      </w:pPr>
    </w:p>
    <w:p w14:paraId="21BFCF06" w14:textId="77777777" w:rsidR="00587ABC" w:rsidRPr="00557B04" w:rsidRDefault="00587ABC" w:rsidP="00587ABC">
      <w:pPr>
        <w:pStyle w:val="Heading4"/>
        <w:rPr>
          <w:b w:val="0"/>
          <w:bCs w:val="0"/>
        </w:rPr>
      </w:pPr>
      <w:r>
        <w:t xml:space="preserve">Space debris causes war- </w:t>
      </w:r>
      <w:r w:rsidRPr="00557B04">
        <w:rPr>
          <w:b w:val="0"/>
        </w:rPr>
        <w:t xml:space="preserve">the US would </w:t>
      </w:r>
      <w:r w:rsidRPr="00557B04">
        <w:rPr>
          <w:b w:val="0"/>
          <w:u w:val="single"/>
        </w:rPr>
        <w:t>misinterpret</w:t>
      </w:r>
      <w:r w:rsidRPr="00557B04">
        <w:rPr>
          <w:b w:val="0"/>
        </w:rPr>
        <w:t xml:space="preserve"> debris as a </w:t>
      </w:r>
      <w:r w:rsidRPr="00557B04">
        <w:rPr>
          <w:b w:val="0"/>
          <w:u w:val="single"/>
        </w:rPr>
        <w:t>deliberate attack</w:t>
      </w:r>
      <w:r w:rsidRPr="00557B04">
        <w:rPr>
          <w:b w:val="0"/>
        </w:rPr>
        <w:t xml:space="preserve"> on its satellites </w:t>
      </w:r>
    </w:p>
    <w:p w14:paraId="5675DD10" w14:textId="77777777" w:rsidR="00587ABC" w:rsidRDefault="00587ABC" w:rsidP="00587ABC">
      <w:r w:rsidRPr="00236289">
        <w:rPr>
          <w:rStyle w:val="Style13ptBold"/>
        </w:rPr>
        <w:t>Beauchamp, 14</w:t>
      </w:r>
      <w:r>
        <w:t xml:space="preserve"> -- senior correspondent at Vox</w:t>
      </w:r>
    </w:p>
    <w:p w14:paraId="02AE9E63" w14:textId="77777777" w:rsidR="00587ABC" w:rsidRDefault="00587ABC" w:rsidP="00587ABC">
      <w:r>
        <w:t>[Zack, "</w:t>
      </w:r>
      <w:r w:rsidRPr="00FA4A0E">
        <w:rPr>
          <w:rStyle w:val="Emphasis"/>
        </w:rPr>
        <w:t xml:space="preserve">How </w:t>
      </w:r>
      <w:r w:rsidRPr="00557B04">
        <w:rPr>
          <w:rStyle w:val="Emphasis"/>
          <w:highlight w:val="green"/>
        </w:rPr>
        <w:t>space trash</w:t>
      </w:r>
      <w:r w:rsidRPr="00FA4A0E">
        <w:rPr>
          <w:rStyle w:val="Emphasis"/>
        </w:rPr>
        <w:t xml:space="preserve"> could start a nuclear war</w:t>
      </w:r>
      <w:r>
        <w:t>," Vox, 4-21-14, https://www.vox.com/2014/4/21/5625246/space-war-china-north-korea-iran, accessed 7-13-21]</w:t>
      </w:r>
    </w:p>
    <w:p w14:paraId="7FFEDAD5" w14:textId="77777777" w:rsidR="00587ABC" w:rsidRDefault="00587ABC" w:rsidP="00587ABC"/>
    <w:p w14:paraId="6F1E1749" w14:textId="77777777" w:rsidR="00587ABC" w:rsidRPr="00FA4A0E" w:rsidRDefault="00587ABC" w:rsidP="00587ABC">
      <w:pPr>
        <w:rPr>
          <w:sz w:val="14"/>
        </w:rPr>
      </w:pPr>
      <w:r w:rsidRPr="00236289">
        <w:rPr>
          <w:sz w:val="14"/>
        </w:rPr>
        <w:t>Panic in the skies! "</w:t>
      </w:r>
      <w:r w:rsidRPr="00236289">
        <w:rPr>
          <w:rStyle w:val="StyleUnderline"/>
        </w:rPr>
        <w:t>The threats to U.S. space assets are significant and growing</w:t>
      </w:r>
      <w:r w:rsidRPr="00236289">
        <w:rPr>
          <w:sz w:val="14"/>
        </w:rPr>
        <w:t xml:space="preserve">," according to a new report from the Council on Foreign Relations, which warns that there's a real chance of </w:t>
      </w:r>
      <w:r w:rsidRPr="00FA4A0E">
        <w:rPr>
          <w:sz w:val="14"/>
        </w:rPr>
        <w:t>breaching conflict's final frontier.</w:t>
      </w:r>
    </w:p>
    <w:p w14:paraId="707050AA" w14:textId="77777777" w:rsidR="00587ABC" w:rsidRPr="00236289" w:rsidRDefault="00587ABC" w:rsidP="00587ABC">
      <w:pPr>
        <w:rPr>
          <w:sz w:val="14"/>
        </w:rPr>
      </w:pPr>
      <w:r w:rsidRPr="00FA4A0E">
        <w:rPr>
          <w:sz w:val="14"/>
        </w:rPr>
        <w:t xml:space="preserve">This isn't idle fearmongering. The report makes a not-crazy case that </w:t>
      </w:r>
      <w:r w:rsidRPr="00FA4A0E">
        <w:rPr>
          <w:rStyle w:val="StyleUnderline"/>
        </w:rPr>
        <w:t xml:space="preserve">efforts by China and other powers to limit America's total military dominance of space </w:t>
      </w:r>
      <w:r w:rsidRPr="00557B04">
        <w:rPr>
          <w:rStyle w:val="StyleUnderline"/>
          <w:highlight w:val="green"/>
        </w:rPr>
        <w:t xml:space="preserve">could </w:t>
      </w:r>
      <w:r w:rsidRPr="00557B04">
        <w:rPr>
          <w:rStyle w:val="Emphasis"/>
          <w:highlight w:val="green"/>
        </w:rPr>
        <w:t>accidentally destroy a</w:t>
      </w:r>
      <w:r w:rsidRPr="00FA4A0E">
        <w:rPr>
          <w:rStyle w:val="Emphasis"/>
        </w:rPr>
        <w:t xml:space="preserve">n American </w:t>
      </w:r>
      <w:r w:rsidRPr="00557B04">
        <w:rPr>
          <w:rStyle w:val="Emphasis"/>
          <w:highlight w:val="green"/>
        </w:rPr>
        <w:t>satellite</w:t>
      </w:r>
      <w:r w:rsidRPr="00236289">
        <w:rPr>
          <w:rStyle w:val="StyleUnderline"/>
        </w:rPr>
        <w:t xml:space="preserve">, </w:t>
      </w:r>
      <w:r w:rsidRPr="00557B04">
        <w:rPr>
          <w:rStyle w:val="Emphasis"/>
          <w:highlight w:val="green"/>
        </w:rPr>
        <w:t>inadvertently</w:t>
      </w:r>
      <w:r w:rsidRPr="00557B04">
        <w:rPr>
          <w:rStyle w:val="StyleUnderline"/>
          <w:highlight w:val="green"/>
        </w:rPr>
        <w:t xml:space="preserve"> convincing the US that </w:t>
      </w:r>
      <w:r w:rsidRPr="00557B04">
        <w:rPr>
          <w:rStyle w:val="Emphasis"/>
          <w:highlight w:val="green"/>
        </w:rPr>
        <w:t>war was coming</w:t>
      </w:r>
      <w:r w:rsidRPr="00557B04">
        <w:rPr>
          <w:rStyle w:val="StyleUnderline"/>
          <w:highlight w:val="green"/>
        </w:rPr>
        <w:t xml:space="preserve"> and </w:t>
      </w:r>
      <w:r w:rsidRPr="00557B04">
        <w:rPr>
          <w:rStyle w:val="Emphasis"/>
          <w:highlight w:val="green"/>
        </w:rPr>
        <w:t>prompting retaliation</w:t>
      </w:r>
      <w:r w:rsidRPr="00236289">
        <w:rPr>
          <w:rStyle w:val="StyleUnderline"/>
        </w:rPr>
        <w:t xml:space="preserve"> on Earth</w:t>
      </w:r>
      <w:r w:rsidRPr="00236289">
        <w:rPr>
          <w:sz w:val="14"/>
        </w:rPr>
        <w:t xml:space="preserve">. Its author, Micah </w:t>
      </w:r>
      <w:proofErr w:type="spellStart"/>
      <w:r w:rsidRPr="00236289">
        <w:rPr>
          <w:sz w:val="14"/>
        </w:rPr>
        <w:t>Zenko</w:t>
      </w:r>
      <w:proofErr w:type="spellEnd"/>
      <w:r w:rsidRPr="00236289">
        <w:rPr>
          <w:sz w:val="14"/>
        </w:rPr>
        <w:t xml:space="preserve">, has made a name for himself in report-after-report downplaying the threat to the United States from China, terrorists, and, really, most things. So that fact that </w:t>
      </w:r>
      <w:proofErr w:type="spellStart"/>
      <w:r w:rsidRPr="00236289">
        <w:rPr>
          <w:sz w:val="14"/>
        </w:rPr>
        <w:t>Zenko</w:t>
      </w:r>
      <w:proofErr w:type="spellEnd"/>
      <w:r w:rsidRPr="00236289">
        <w:rPr>
          <w:sz w:val="14"/>
        </w:rPr>
        <w:t xml:space="preserve"> is this concerned about space should tell you something.</w:t>
      </w:r>
    </w:p>
    <w:p w14:paraId="1FD3816C" w14:textId="77777777" w:rsidR="00587ABC" w:rsidRPr="00236289" w:rsidRDefault="00587ABC" w:rsidP="00587ABC">
      <w:pPr>
        <w:rPr>
          <w:sz w:val="14"/>
        </w:rPr>
      </w:pPr>
      <w:r w:rsidRPr="00236289">
        <w:rPr>
          <w:sz w:val="14"/>
        </w:rPr>
        <w:t>The basic dynamic is simple: the US controls space and its opponents don't. Of all the money spent on space by all countries combined, America spends 75 percent. It also owns 43 percent of all satellites. It uses that huge satellite network for, among other things, all sorts of military spying and coordination purposes. At one point, the Bush Administration mused openly about putting actual weapons pointed at Earth in space.</w:t>
      </w:r>
    </w:p>
    <w:p w14:paraId="1018C2DC" w14:textId="77777777" w:rsidR="00587ABC" w:rsidRPr="00236289" w:rsidRDefault="00587ABC" w:rsidP="00587ABC">
      <w:pPr>
        <w:rPr>
          <w:sz w:val="14"/>
        </w:rPr>
      </w:pPr>
      <w:r w:rsidRPr="00557B04">
        <w:rPr>
          <w:rStyle w:val="StyleUnderline"/>
          <w:highlight w:val="green"/>
        </w:rPr>
        <w:t>Countries</w:t>
      </w:r>
      <w:r w:rsidRPr="00236289">
        <w:rPr>
          <w:rStyle w:val="StyleUnderline"/>
        </w:rPr>
        <w:t xml:space="preserve"> who might hypothetically fight a war with the U</w:t>
      </w:r>
      <w:r w:rsidRPr="00236289">
        <w:rPr>
          <w:sz w:val="14"/>
        </w:rPr>
        <w:t xml:space="preserve">nited </w:t>
      </w:r>
      <w:r w:rsidRPr="00236289">
        <w:rPr>
          <w:rStyle w:val="StyleUnderline"/>
        </w:rPr>
        <w:t>S</w:t>
      </w:r>
      <w:r w:rsidRPr="00236289">
        <w:rPr>
          <w:sz w:val="14"/>
        </w:rPr>
        <w:t xml:space="preserve">tates </w:t>
      </w:r>
      <w:r w:rsidRPr="00236289">
        <w:rPr>
          <w:rStyle w:val="StyleUnderline"/>
        </w:rPr>
        <w:t>hate that space dominance</w:t>
      </w:r>
      <w:r w:rsidRPr="00236289">
        <w:rPr>
          <w:sz w:val="14"/>
        </w:rPr>
        <w:t xml:space="preserve">, which gives the US a real strategic edge. </w:t>
      </w:r>
      <w:r w:rsidRPr="00236289">
        <w:rPr>
          <w:rStyle w:val="StyleUnderline"/>
        </w:rPr>
        <w:t xml:space="preserve">Some </w:t>
      </w:r>
      <w:r w:rsidRPr="00557B04">
        <w:rPr>
          <w:rStyle w:val="StyleUnderline"/>
          <w:highlight w:val="green"/>
        </w:rPr>
        <w:t>have developed</w:t>
      </w:r>
      <w:r w:rsidRPr="00236289">
        <w:rPr>
          <w:rStyle w:val="StyleUnderline"/>
        </w:rPr>
        <w:t xml:space="preserve"> anti-satellite (</w:t>
      </w:r>
      <w:r w:rsidRPr="00557B04">
        <w:rPr>
          <w:rStyle w:val="Emphasis"/>
          <w:highlight w:val="green"/>
        </w:rPr>
        <w:t>ASAT</w:t>
      </w:r>
      <w:r w:rsidRPr="00236289">
        <w:rPr>
          <w:rStyle w:val="Emphasis"/>
        </w:rPr>
        <w:t xml:space="preserve">) </w:t>
      </w:r>
      <w:r w:rsidRPr="00557B04">
        <w:rPr>
          <w:rStyle w:val="Emphasis"/>
          <w:highlight w:val="green"/>
        </w:rPr>
        <w:t>weapons</w:t>
      </w:r>
      <w:r w:rsidRPr="00236289">
        <w:rPr>
          <w:sz w:val="14"/>
        </w:rPr>
        <w:t xml:space="preserve">, usually missiles that shoot into space. </w:t>
      </w:r>
      <w:proofErr w:type="spellStart"/>
      <w:r w:rsidRPr="00236289">
        <w:rPr>
          <w:sz w:val="14"/>
        </w:rPr>
        <w:t>Zenko</w:t>
      </w:r>
      <w:proofErr w:type="spellEnd"/>
      <w:r w:rsidRPr="00236289">
        <w:rPr>
          <w:sz w:val="14"/>
        </w:rPr>
        <w:t xml:space="preserve"> thinks </w:t>
      </w:r>
      <w:r w:rsidRPr="00236289">
        <w:rPr>
          <w:rStyle w:val="StyleUnderline"/>
        </w:rPr>
        <w:t xml:space="preserve">ASAT weapons are </w:t>
      </w:r>
      <w:proofErr w:type="gramStart"/>
      <w:r w:rsidRPr="00236289">
        <w:rPr>
          <w:rStyle w:val="StyleUnderline"/>
        </w:rPr>
        <w:t>really dangerous</w:t>
      </w:r>
      <w:proofErr w:type="gramEnd"/>
      <w:r w:rsidRPr="00236289">
        <w:rPr>
          <w:sz w:val="14"/>
        </w:rPr>
        <w:t xml:space="preserve">, particularly those owned by China, North Korea, and Iran. </w:t>
      </w:r>
      <w:r w:rsidRPr="00557B04">
        <w:rPr>
          <w:rStyle w:val="StyleUnderline"/>
          <w:highlight w:val="green"/>
        </w:rPr>
        <w:t xml:space="preserve">The threat comes from </w:t>
      </w:r>
      <w:r w:rsidRPr="00FA4A0E">
        <w:rPr>
          <w:rStyle w:val="StyleUnderline"/>
        </w:rPr>
        <w:t xml:space="preserve">both </w:t>
      </w:r>
      <w:r w:rsidRPr="00557B04">
        <w:rPr>
          <w:rStyle w:val="Emphasis"/>
          <w:highlight w:val="green"/>
        </w:rPr>
        <w:t>deliberate use</w:t>
      </w:r>
      <w:r w:rsidRPr="00557B04">
        <w:rPr>
          <w:rStyle w:val="StyleUnderline"/>
          <w:highlight w:val="green"/>
        </w:rPr>
        <w:t xml:space="preserve"> and the risk of a </w:t>
      </w:r>
      <w:r w:rsidRPr="00557B04">
        <w:rPr>
          <w:rStyle w:val="Emphasis"/>
          <w:highlight w:val="green"/>
        </w:rPr>
        <w:t>misunderstanding</w:t>
      </w:r>
      <w:r w:rsidRPr="00557B04">
        <w:rPr>
          <w:rStyle w:val="StyleUnderline"/>
          <w:highlight w:val="green"/>
        </w:rPr>
        <w:t xml:space="preserve"> that could </w:t>
      </w:r>
      <w:r w:rsidRPr="00557B04">
        <w:rPr>
          <w:rStyle w:val="Emphasis"/>
          <w:highlight w:val="green"/>
        </w:rPr>
        <w:t>spiral out of control</w:t>
      </w:r>
      <w:r w:rsidRPr="00236289">
        <w:rPr>
          <w:sz w:val="14"/>
        </w:rPr>
        <w:t>.</w:t>
      </w:r>
    </w:p>
    <w:p w14:paraId="20F8355C" w14:textId="77777777" w:rsidR="00587ABC" w:rsidRPr="00236289" w:rsidRDefault="00587ABC" w:rsidP="00587ABC">
      <w:pPr>
        <w:rPr>
          <w:rStyle w:val="StyleUnderline"/>
        </w:rPr>
      </w:pPr>
      <w:r w:rsidRPr="00236289">
        <w:rPr>
          <w:rStyle w:val="StyleUnderline"/>
        </w:rPr>
        <w:t xml:space="preserve">The "greatest threat to international space security," in </w:t>
      </w:r>
      <w:proofErr w:type="spellStart"/>
      <w:r w:rsidRPr="00236289">
        <w:rPr>
          <w:rStyle w:val="StyleUnderline"/>
        </w:rPr>
        <w:t>Zenko's</w:t>
      </w:r>
      <w:proofErr w:type="spellEnd"/>
      <w:r w:rsidRPr="00236289">
        <w:rPr>
          <w:rStyle w:val="StyleUnderline"/>
        </w:rPr>
        <w:t xml:space="preserve"> view, is a Chinese </w:t>
      </w:r>
      <w:r w:rsidRPr="00FA4A0E">
        <w:rPr>
          <w:rStyle w:val="StyleUnderline"/>
        </w:rPr>
        <w:t>accident</w:t>
      </w:r>
      <w:r w:rsidRPr="00FA4A0E">
        <w:rPr>
          <w:sz w:val="14"/>
        </w:rPr>
        <w:t xml:space="preserve">. </w:t>
      </w:r>
      <w:r w:rsidRPr="00FA4A0E">
        <w:rPr>
          <w:rStyle w:val="StyleUnderline"/>
        </w:rPr>
        <w:t>China</w:t>
      </w:r>
      <w:r w:rsidRPr="00FA4A0E">
        <w:rPr>
          <w:sz w:val="14"/>
        </w:rPr>
        <w:t xml:space="preserve"> is seriously investing in ASAT weaponry, which it </w:t>
      </w:r>
      <w:r w:rsidRPr="00FA4A0E">
        <w:rPr>
          <w:rStyle w:val="StyleUnderline"/>
        </w:rPr>
        <w:t xml:space="preserve">has tested by blowing up old satellites in low earth orbit, one of the places </w:t>
      </w:r>
      <w:proofErr w:type="gramStart"/>
      <w:r w:rsidRPr="00FA4A0E">
        <w:rPr>
          <w:rStyle w:val="StyleUnderline"/>
        </w:rPr>
        <w:t>place</w:t>
      </w:r>
      <w:proofErr w:type="gramEnd"/>
      <w:r w:rsidRPr="00FA4A0E">
        <w:rPr>
          <w:rStyle w:val="StyleUnderline"/>
        </w:rPr>
        <w:t xml:space="preserve"> where satellites live</w:t>
      </w:r>
      <w:r w:rsidRPr="00FA4A0E">
        <w:rPr>
          <w:sz w:val="14"/>
        </w:rPr>
        <w:t xml:space="preserve">. </w:t>
      </w:r>
      <w:r w:rsidRPr="00FA4A0E">
        <w:rPr>
          <w:rStyle w:val="StyleUnderline"/>
        </w:rPr>
        <w:t xml:space="preserve">These explosions create </w:t>
      </w:r>
      <w:r w:rsidRPr="00557B04">
        <w:rPr>
          <w:rStyle w:val="Emphasis"/>
          <w:highlight w:val="green"/>
        </w:rPr>
        <w:t>debris</w:t>
      </w:r>
      <w:r w:rsidRPr="00557B04">
        <w:rPr>
          <w:rStyle w:val="StyleUnderline"/>
          <w:highlight w:val="green"/>
        </w:rPr>
        <w:t>,</w:t>
      </w:r>
      <w:r w:rsidRPr="00FA4A0E">
        <w:rPr>
          <w:rStyle w:val="StyleUnderline"/>
        </w:rPr>
        <w:t xml:space="preserve"> which </w:t>
      </w:r>
      <w:r w:rsidRPr="00557B04">
        <w:rPr>
          <w:rStyle w:val="StyleUnderline"/>
          <w:highlight w:val="green"/>
        </w:rPr>
        <w:t xml:space="preserve">can travel tens of thousands of miles per hour and </w:t>
      </w:r>
      <w:r w:rsidRPr="00557B04">
        <w:rPr>
          <w:rStyle w:val="Emphasis"/>
          <w:highlight w:val="green"/>
        </w:rPr>
        <w:t>shred up other satellites and spacecraft</w:t>
      </w:r>
      <w:r w:rsidRPr="00236289">
        <w:rPr>
          <w:rStyle w:val="StyleUnderline"/>
        </w:rPr>
        <w:t>.</w:t>
      </w:r>
    </w:p>
    <w:p w14:paraId="6D23D02D" w14:textId="77777777" w:rsidR="00587ABC" w:rsidRPr="00FA4A0E" w:rsidRDefault="00587ABC" w:rsidP="00587ABC">
      <w:pPr>
        <w:rPr>
          <w:sz w:val="14"/>
        </w:rPr>
      </w:pPr>
      <w:r w:rsidRPr="00FA4A0E">
        <w:rPr>
          <w:rStyle w:val="StyleUnderline"/>
        </w:rPr>
        <w:t>If debris from a Chinese test destroys a US military satellite,</w:t>
      </w:r>
      <w:r w:rsidRPr="00236289">
        <w:rPr>
          <w:rStyle w:val="StyleUnderline"/>
        </w:rPr>
        <w:t xml:space="preserve"> </w:t>
      </w:r>
      <w:r w:rsidRPr="00557B04">
        <w:rPr>
          <w:rStyle w:val="StyleUnderline"/>
          <w:highlight w:val="green"/>
        </w:rPr>
        <w:t xml:space="preserve">the US could </w:t>
      </w:r>
      <w:r w:rsidRPr="00557B04">
        <w:rPr>
          <w:rStyle w:val="Emphasis"/>
          <w:highlight w:val="green"/>
        </w:rPr>
        <w:t>mistake</w:t>
      </w:r>
      <w:r w:rsidRPr="00557B04">
        <w:rPr>
          <w:rStyle w:val="StyleUnderline"/>
          <w:highlight w:val="green"/>
        </w:rPr>
        <w:t xml:space="preserve"> it as a </w:t>
      </w:r>
      <w:r w:rsidRPr="00557B04">
        <w:rPr>
          <w:rStyle w:val="Emphasis"/>
          <w:highlight w:val="green"/>
        </w:rPr>
        <w:t>preemptive strike</w:t>
      </w:r>
      <w:r w:rsidRPr="00557B04">
        <w:rPr>
          <w:rStyle w:val="StyleUnderline"/>
          <w:highlight w:val="green"/>
        </w:rPr>
        <w:t xml:space="preserve"> against its </w:t>
      </w:r>
      <w:r w:rsidRPr="00557B04">
        <w:rPr>
          <w:rStyle w:val="Emphasis"/>
          <w:highlight w:val="green"/>
        </w:rPr>
        <w:t>space capabilities</w:t>
      </w:r>
      <w:r w:rsidRPr="00236289">
        <w:rPr>
          <w:rStyle w:val="StyleUnderline"/>
        </w:rPr>
        <w:t xml:space="preserve"> — some of which are designed to detect nuclear </w:t>
      </w:r>
      <w:r w:rsidRPr="00FA4A0E">
        <w:rPr>
          <w:rStyle w:val="StyleUnderline"/>
        </w:rPr>
        <w:t xml:space="preserve">missile launches. If the US thinks China is trying to take out its ability to detect a nuclear launch, </w:t>
      </w:r>
      <w:r w:rsidRPr="00FA4A0E">
        <w:rPr>
          <w:rStyle w:val="Emphasis"/>
        </w:rPr>
        <w:t>things could get very bad</w:t>
      </w:r>
      <w:r w:rsidRPr="00FA4A0E">
        <w:rPr>
          <w:rStyle w:val="StyleUnderline"/>
        </w:rPr>
        <w:t xml:space="preserve">, </w:t>
      </w:r>
      <w:r w:rsidRPr="00FA4A0E">
        <w:rPr>
          <w:rStyle w:val="Emphasis"/>
        </w:rPr>
        <w:t>very quickly</w:t>
      </w:r>
      <w:r w:rsidRPr="00FA4A0E">
        <w:rPr>
          <w:sz w:val="14"/>
        </w:rPr>
        <w:t>.</w:t>
      </w:r>
    </w:p>
    <w:p w14:paraId="11F652AD" w14:textId="77777777" w:rsidR="00587ABC" w:rsidRPr="00236289" w:rsidRDefault="00587ABC" w:rsidP="00587ABC">
      <w:pPr>
        <w:rPr>
          <w:sz w:val="14"/>
        </w:rPr>
      </w:pPr>
      <w:r w:rsidRPr="00FA4A0E">
        <w:rPr>
          <w:sz w:val="14"/>
        </w:rPr>
        <w:t xml:space="preserve">Accidents aren't the only concern. </w:t>
      </w:r>
      <w:proofErr w:type="spellStart"/>
      <w:r w:rsidRPr="00FA4A0E">
        <w:rPr>
          <w:sz w:val="14"/>
        </w:rPr>
        <w:t>Zenko</w:t>
      </w:r>
      <w:proofErr w:type="spellEnd"/>
      <w:r w:rsidRPr="00FA4A0E">
        <w:rPr>
          <w:sz w:val="14"/>
        </w:rPr>
        <w:t xml:space="preserve"> also worries about intentional space attacks, either during peacetime or a crisis. Here, Iran and North Korea are probably</w:t>
      </w:r>
      <w:r w:rsidRPr="00236289">
        <w:rPr>
          <w:sz w:val="14"/>
        </w:rPr>
        <w:t xml:space="preserve"> bigger threats, though their ASAT capabilities are far from proven.</w:t>
      </w:r>
    </w:p>
    <w:p w14:paraId="31CE61EF" w14:textId="77777777" w:rsidR="00587ABC" w:rsidRPr="00236289" w:rsidRDefault="00587ABC" w:rsidP="00587ABC">
      <w:pPr>
        <w:rPr>
          <w:sz w:val="14"/>
        </w:rPr>
      </w:pPr>
      <w:r w:rsidRPr="00236289">
        <w:rPr>
          <w:sz w:val="14"/>
        </w:rPr>
        <w:t xml:space="preserve">North Korea has a pattern of crazy military moves designed to extort concessions from South Korea and the West; it could extend that behavior to space. Iran, according to </w:t>
      </w:r>
      <w:proofErr w:type="spellStart"/>
      <w:r w:rsidRPr="00236289">
        <w:rPr>
          <w:sz w:val="14"/>
        </w:rPr>
        <w:t>Zenko</w:t>
      </w:r>
      <w:proofErr w:type="spellEnd"/>
      <w:r w:rsidRPr="00236289">
        <w:rPr>
          <w:sz w:val="14"/>
        </w:rPr>
        <w:t>, "already views space as a legitimate arena in which to contest US military power." He worries that Iran might fire missiles into space "during a major crisis, especially if it believes war is imminent — an assessment that could have self-fulfilling consequences."</w:t>
      </w:r>
    </w:p>
    <w:p w14:paraId="558FD24F" w14:textId="77777777" w:rsidR="00587ABC" w:rsidRPr="00557B04" w:rsidRDefault="00587ABC" w:rsidP="00587ABC">
      <w:pPr>
        <w:rPr>
          <w:sz w:val="14"/>
        </w:rPr>
      </w:pPr>
      <w:r w:rsidRPr="00236289">
        <w:rPr>
          <w:sz w:val="14"/>
        </w:rPr>
        <w:t xml:space="preserve">But </w:t>
      </w:r>
      <w:r w:rsidRPr="00236289">
        <w:rPr>
          <w:rStyle w:val="StyleUnderline"/>
        </w:rPr>
        <w:t>even if none of these scenarios for war are likely, preparing and testing for space war is intrinsically dangerous</w:t>
      </w:r>
      <w:r w:rsidRPr="00236289">
        <w:rPr>
          <w:sz w:val="14"/>
        </w:rPr>
        <w:t xml:space="preserve">. </w:t>
      </w:r>
      <w:r w:rsidRPr="00557B04">
        <w:rPr>
          <w:rStyle w:val="Emphasis"/>
          <w:highlight w:val="green"/>
        </w:rPr>
        <w:t>Space debris don't discriminate</w:t>
      </w:r>
      <w:r w:rsidRPr="00557B04">
        <w:rPr>
          <w:rStyle w:val="StyleUnderline"/>
          <w:highlight w:val="green"/>
        </w:rPr>
        <w:t xml:space="preserve"> between military and non-military satellites</w:t>
      </w:r>
      <w:r w:rsidRPr="00236289">
        <w:rPr>
          <w:rStyle w:val="StyleUnderline"/>
        </w:rPr>
        <w:t xml:space="preserve">; </w:t>
      </w:r>
      <w:r w:rsidRPr="0087692D">
        <w:rPr>
          <w:rStyle w:val="StyleUnderline"/>
        </w:rPr>
        <w:t>the more ASAT testing</w:t>
      </w:r>
      <w:r w:rsidRPr="00236289">
        <w:rPr>
          <w:rStyle w:val="StyleUnderline"/>
        </w:rPr>
        <w:t xml:space="preserve"> there is, </w:t>
      </w:r>
      <w:r w:rsidRPr="00FA4A0E">
        <w:rPr>
          <w:rStyle w:val="StyleUnderline"/>
        </w:rPr>
        <w:t xml:space="preserve">the </w:t>
      </w:r>
      <w:r w:rsidRPr="00FA4A0E">
        <w:rPr>
          <w:rStyle w:val="Emphasis"/>
        </w:rPr>
        <w:t>more hazardous space travel becomes for everyone</w:t>
      </w:r>
      <w:r w:rsidRPr="00FA4A0E">
        <w:rPr>
          <w:sz w:val="14"/>
        </w:rPr>
        <w:t xml:space="preserve">. </w:t>
      </w:r>
      <w:r w:rsidRPr="00FA4A0E">
        <w:rPr>
          <w:rStyle w:val="StyleUnderline"/>
        </w:rPr>
        <w:t>As</w:t>
      </w:r>
      <w:r w:rsidRPr="00236289">
        <w:rPr>
          <w:rStyle w:val="StyleUnderline"/>
        </w:rPr>
        <w:t xml:space="preserve"> satellites become increasingly important to the economy and scientific research, even preparation for space war becomes deadly</w:t>
      </w:r>
      <w:r w:rsidRPr="00236289">
        <w:rPr>
          <w:sz w:val="14"/>
        </w:rPr>
        <w:t>.</w:t>
      </w:r>
    </w:p>
    <w:p w14:paraId="0F1CCB21" w14:textId="77777777" w:rsidR="00587ABC" w:rsidRPr="00587ABC" w:rsidRDefault="00587ABC" w:rsidP="00587ABC"/>
    <w:p w14:paraId="1D70B12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51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A66"/>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971"/>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451A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AB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D6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D7B3E"/>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6507FE"/>
  <w14:defaultImageDpi w14:val="300"/>
  <w15:docId w15:val="{F1FE77AB-6EFE-664D-BD99-38B5245A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7A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451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51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9"/>
    <w:unhideWhenUsed/>
    <w:qFormat/>
    <w:rsid w:val="005451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9"/>
    <w:unhideWhenUsed/>
    <w:qFormat/>
    <w:rsid w:val="005451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51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51A0"/>
  </w:style>
  <w:style w:type="character" w:customStyle="1" w:styleId="Heading1Char">
    <w:name w:val="Heading 1 Char"/>
    <w:aliases w:val="Pocket Char"/>
    <w:basedOn w:val="DefaultParagraphFont"/>
    <w:link w:val="Heading1"/>
    <w:uiPriority w:val="9"/>
    <w:rsid w:val="005451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51A0"/>
    <w:rPr>
      <w:rFonts w:ascii="Calibri" w:eastAsiaTheme="majorEastAsia" w:hAnsi="Calibri" w:cstheme="majorBidi"/>
      <w:b/>
      <w:bCs/>
      <w:sz w:val="44"/>
      <w:szCs w:val="44"/>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9"/>
    <w:rsid w:val="005451A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9"/>
    <w:rsid w:val="005451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451A0"/>
    <w:rPr>
      <w:b w:val="0"/>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5451A0"/>
    <w:rPr>
      <w:b/>
      <w:color w:val="auto"/>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5451A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451A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451A0"/>
    <w:rPr>
      <w:color w:val="auto"/>
      <w:u w:val="none"/>
    </w:rPr>
  </w:style>
  <w:style w:type="paragraph" w:styleId="DocumentMap">
    <w:name w:val="Document Map"/>
    <w:basedOn w:val="Normal"/>
    <w:link w:val="DocumentMapChar"/>
    <w:uiPriority w:val="99"/>
    <w:semiHidden/>
    <w:unhideWhenUsed/>
    <w:rsid w:val="005451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51A0"/>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587A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587AB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ngularityhub.com/2020/10/12/the-us-is-trying-to-hijack-space-mining-and-there-could-be-disastrous-consequences/" TargetMode="External"/><Relationship Id="rId5" Type="http://schemas.openxmlformats.org/officeDocument/2006/relationships/numbering" Target="numbering.xml"/><Relationship Id="rId10" Type="http://schemas.openxmlformats.org/officeDocument/2006/relationships/hyperlink" Target="https://globalgoalsproject.eu/globalgoals2020/wp-content/uploads/2020/06/GlobalGoals2020_Green.pdf" TargetMode="External"/><Relationship Id="rId4" Type="http://schemas.openxmlformats.org/officeDocument/2006/relationships/customXml" Target="../customXml/item4.xml"/><Relationship Id="rId9" Type="http://schemas.openxmlformats.org/officeDocument/2006/relationships/hyperlink" Target="https://www.taylorfrancis.com/books/e/9781315239323/chapters/10.4324/978131523932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10147</Words>
  <Characters>57839</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2</cp:revision>
  <dcterms:created xsi:type="dcterms:W3CDTF">2021-12-18T17:57:00Z</dcterms:created>
  <dcterms:modified xsi:type="dcterms:W3CDTF">2021-12-18T17:57:00Z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