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092AC"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Our interpretation 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68F7A946"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8D3236">
        <w:rPr>
          <w:rFonts w:eastAsia="MS Gothic"/>
          <w:b/>
          <w:iCs/>
          <w:sz w:val="26"/>
        </w:rPr>
        <w:t>pretty neat</w:t>
      </w:r>
      <w:proofErr w:type="gramEnd"/>
      <w:r w:rsidRPr="008D3236">
        <w:rPr>
          <w:rFonts w:eastAsia="MS Gothic"/>
          <w:b/>
          <w:iCs/>
          <w:sz w:val="26"/>
        </w:rPr>
        <w:t>!</w:t>
      </w:r>
    </w:p>
    <w:p w14:paraId="0025C5A4" w14:textId="77777777" w:rsidR="006A7EB0" w:rsidRPr="008D3236" w:rsidRDefault="006A7EB0" w:rsidP="006A7EB0">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441BC493" w14:textId="77777777" w:rsidR="006A7EB0" w:rsidRPr="008D3236" w:rsidRDefault="006A7EB0" w:rsidP="006A7EB0">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78510461"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Failure to defend topical action </w:t>
      </w:r>
      <w:r w:rsidRPr="008D3236">
        <w:rPr>
          <w:rFonts w:eastAsia="MS Gothic"/>
          <w:b/>
          <w:iCs/>
          <w:sz w:val="26"/>
          <w:u w:val="single"/>
        </w:rPr>
        <w:t>decimates</w:t>
      </w:r>
      <w:r w:rsidRPr="008D3236">
        <w:rPr>
          <w:rFonts w:eastAsia="MS Gothic"/>
          <w:b/>
          <w:iCs/>
          <w:sz w:val="26"/>
        </w:rPr>
        <w:t xml:space="preserve"> the quality of reality. Three reasons – </w:t>
      </w:r>
    </w:p>
    <w:p w14:paraId="572208AE"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a. Fairness – it’s like, </w:t>
      </w:r>
      <w:proofErr w:type="gramStart"/>
      <w:r w:rsidRPr="008D3236">
        <w:rPr>
          <w:rFonts w:eastAsia="MS Gothic"/>
          <w:b/>
          <w:iCs/>
          <w:sz w:val="26"/>
        </w:rPr>
        <w:t>really important</w:t>
      </w:r>
      <w:proofErr w:type="gramEnd"/>
      <w:r w:rsidRPr="008D3236">
        <w:rPr>
          <w:rFonts w:eastAsia="MS Gothic"/>
          <w:b/>
          <w:iCs/>
          <w:sz w:val="26"/>
        </w:rPr>
        <w:t>. I promise.</w:t>
      </w:r>
    </w:p>
    <w:p w14:paraId="4FB3D666" w14:textId="77777777" w:rsidR="006A7EB0" w:rsidRPr="00C10653" w:rsidRDefault="006A7EB0" w:rsidP="006A7EB0">
      <w:pPr>
        <w:pStyle w:val="Heading4"/>
        <w:rPr>
          <w:rFonts w:eastAsia="Cambria" w:cs="Calibri"/>
          <w:sz w:val="24"/>
          <w:u w:val="single"/>
        </w:rPr>
      </w:pPr>
      <w:r w:rsidRPr="008D3236">
        <w:rPr>
          <w:rFonts w:eastAsia="MS Gothic"/>
        </w:rPr>
        <w:t>b</w:t>
      </w:r>
      <w:r>
        <w:rPr>
          <w:rFonts w:eastAsia="MS Gothic"/>
        </w:rPr>
        <w:t>.</w:t>
      </w:r>
      <w:r w:rsidRPr="005B5452">
        <w:rPr>
          <w:rFonts w:eastAsia="Times New Roman"/>
        </w:rPr>
        <w:t xml:space="preserve"> </w:t>
      </w:r>
      <w:r w:rsidRPr="00C10653">
        <w:rPr>
          <w:rFonts w:eastAsia="Times New Roman"/>
        </w:rPr>
        <w:t>According to </w:t>
      </w:r>
    </w:p>
    <w:p w14:paraId="4134E311" w14:textId="77777777" w:rsidR="006A7EB0" w:rsidRPr="00C10653" w:rsidRDefault="006A7EB0" w:rsidP="006A7EB0">
      <w:pPr>
        <w:pStyle w:val="Heading4"/>
        <w:rPr>
          <w:rFonts w:ascii="Times New Roman" w:eastAsia="Times New Roman" w:hAnsi="Times New Roman" w:cs="Times New Roman"/>
          <w:sz w:val="24"/>
          <w:szCs w:val="24"/>
        </w:rPr>
      </w:pPr>
      <w:r w:rsidRPr="00C10653">
        <w:rPr>
          <w:rFonts w:eastAsia="Times New Roman"/>
        </w:rPr>
        <w:t>Encyclopedia Britannica No Date  A Government is a [</w:t>
      </w:r>
      <w:hyperlink r:id="rId6" w:history="1">
        <w:r w:rsidRPr="00C10653">
          <w:rPr>
            <w:rFonts w:eastAsia="Times New Roman"/>
            <w:color w:val="1155CC"/>
          </w:rPr>
          <w:t>https://www.britannica.com/topic/government</w:t>
        </w:r>
      </w:hyperlink>
      <w:r w:rsidRPr="00C10653">
        <w:rPr>
          <w:rFonts w:eastAsia="Times New Roman"/>
        </w:rPr>
        <w:t>] Accessed 10/28/21 SAO</w:t>
      </w:r>
    </w:p>
    <w:p w14:paraId="24F7DF1D" w14:textId="77777777" w:rsidR="006A7EB0" w:rsidRPr="00FC73A6" w:rsidRDefault="006A7EB0" w:rsidP="006A7EB0">
      <w:pPr>
        <w:pStyle w:val="Heading4"/>
        <w:rPr>
          <w:rFonts w:ascii="Times New Roman" w:eastAsia="Times New Roman" w:hAnsi="Times New Roman" w:cs="Times New Roman"/>
          <w:sz w:val="24"/>
          <w:szCs w:val="24"/>
          <w:u w:val="single"/>
        </w:rPr>
      </w:pPr>
      <w:r w:rsidRPr="00C10653">
        <w:rPr>
          <w:rFonts w:eastAsia="Times New Roman"/>
          <w:b w:val="0"/>
          <w:bCs/>
          <w:sz w:val="16"/>
        </w:rPr>
        <w:t>Government, the</w:t>
      </w:r>
      <w:r w:rsidRPr="00C10653">
        <w:rPr>
          <w:rFonts w:eastAsia="Times New Roman"/>
          <w:sz w:val="16"/>
        </w:rPr>
        <w:t xml:space="preserve"> </w:t>
      </w:r>
      <w:r w:rsidRPr="006A7EB0">
        <w:rPr>
          <w:rFonts w:eastAsia="Times New Roman"/>
          <w:highlight w:val="yellow"/>
          <w:u w:val="single"/>
        </w:rPr>
        <w:t>political system by which a country or community is administered and regulated</w:t>
      </w:r>
      <w:r w:rsidRPr="00C10653">
        <w:rPr>
          <w:rFonts w:eastAsia="Times New Roman"/>
          <w:u w:val="single"/>
        </w:rPr>
        <w:t>.</w:t>
      </w:r>
    </w:p>
    <w:p w14:paraId="54373081" w14:textId="77777777" w:rsidR="006A7EB0" w:rsidRPr="00C10653" w:rsidRDefault="006A7EB0" w:rsidP="006A7EB0">
      <w:pPr>
        <w:pStyle w:val="Heading4"/>
        <w:rPr>
          <w:rFonts w:ascii="Times New Roman" w:eastAsia="Times New Roman" w:hAnsi="Times New Roman" w:cs="Times New Roman"/>
          <w:sz w:val="24"/>
          <w:szCs w:val="24"/>
        </w:rPr>
      </w:pPr>
      <w:proofErr w:type="gramStart"/>
      <w:r w:rsidRPr="00C10653">
        <w:rPr>
          <w:rFonts w:eastAsia="Times New Roman"/>
        </w:rPr>
        <w:t>Thus</w:t>
      </w:r>
      <w:proofErr w:type="gramEnd"/>
      <w:r w:rsidRPr="00C10653">
        <w:rPr>
          <w:rFonts w:eastAsia="Times New Roman"/>
        </w:rPr>
        <w:t xml:space="preserve"> the plan text. </w:t>
      </w:r>
    </w:p>
    <w:p w14:paraId="644C9DF3" w14:textId="77777777" w:rsidR="006A7EB0" w:rsidRDefault="006A7EB0" w:rsidP="006A7EB0">
      <w:pPr>
        <w:pStyle w:val="Heading4"/>
        <w:rPr>
          <w:rFonts w:eastAsia="Times New Roman"/>
        </w:rPr>
      </w:pPr>
      <w:r w:rsidRPr="00C10653">
        <w:rPr>
          <w:rFonts w:eastAsia="Times New Roman"/>
        </w:rPr>
        <w:t xml:space="preserve">I refuse to do the intellectual labor of debate. Vote aff to endorse my right to refuse work. Debate is a community which means the Judge </w:t>
      </w:r>
      <w:proofErr w:type="gramStart"/>
      <w:r w:rsidRPr="00C10653">
        <w:rPr>
          <w:rFonts w:eastAsia="Times New Roman"/>
        </w:rPr>
        <w:t>has to</w:t>
      </w:r>
      <w:proofErr w:type="gramEnd"/>
      <w:r w:rsidRPr="00C10653">
        <w:rPr>
          <w:rFonts w:eastAsia="Times New Roman"/>
        </w:rPr>
        <w:t xml:space="preserve"> be just and let us strike. All neg arguments engage in the labor of debate which we will impact turn. </w:t>
      </w:r>
    </w:p>
    <w:p w14:paraId="60086527" w14:textId="00D31314" w:rsidR="006A7EB0" w:rsidRPr="006A7EB0" w:rsidRDefault="006A7EB0" w:rsidP="006A7EB0">
      <w:pPr>
        <w:pStyle w:val="Heading4"/>
      </w:pPr>
      <w:r w:rsidRPr="002A2B6C">
        <w:rPr>
          <w:rFonts w:eastAsia="MS Gothic"/>
        </w:rPr>
        <w:t>c. Clash –</w:t>
      </w:r>
      <w:r w:rsidR="00E16C77">
        <w:t xml:space="preserve"> </w:t>
      </w:r>
      <w:r w:rsidRPr="006A7EB0">
        <w:t>Nixon’s proclamation that “Gold is dead” marked the end of material labor relations. With no anchor to production the financialization of capitalism has made revolution impossible. Only the exacerbation of viral reactions solves through catastrophic collapse.</w:t>
      </w:r>
    </w:p>
    <w:p w14:paraId="3D1D7EEB" w14:textId="77777777" w:rsidR="006A7EB0" w:rsidRPr="006A7EB0" w:rsidRDefault="006A7EB0" w:rsidP="006A7EB0">
      <w:r w:rsidRPr="006A7EB0">
        <w:rPr>
          <w:b/>
          <w:bCs/>
          <w:sz w:val="26"/>
          <w:u w:val="single"/>
        </w:rPr>
        <w:t xml:space="preserve">Baldwin 15 - Dr. Jon Baldwin, London Metropolitan University, International Journal of Baudrillard Studies, July 2015 </w:t>
      </w:r>
      <w:r w:rsidRPr="006A7EB0">
        <w:t>“Baudrillard and Neoliberalism” [https://baudrillardstudies.ubishops.ca/baudrillard-and-neoliberalism/] Accessed 10/5/20 SAO</w:t>
      </w:r>
    </w:p>
    <w:p w14:paraId="758DFBC8" w14:textId="0527393A" w:rsidR="006A7EB0" w:rsidRPr="006A7EB0" w:rsidRDefault="006A7EB0" w:rsidP="006A7EB0">
      <w:pPr>
        <w:rPr>
          <w:sz w:val="10"/>
        </w:rPr>
      </w:pPr>
      <w:r w:rsidRPr="006A7EB0">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6A7EB0">
        <w:rPr>
          <w:sz w:val="10"/>
        </w:rPr>
        <w:t>promise</w:t>
      </w:r>
      <w:proofErr w:type="gramEnd"/>
      <w:r w:rsidRPr="006A7EB0">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6A7EB0">
        <w:rPr>
          <w:sz w:val="10"/>
        </w:rPr>
        <w:t>this facilities</w:t>
      </w:r>
      <w:proofErr w:type="gramEnd"/>
      <w:r w:rsidRPr="006A7EB0">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6A7EB0">
        <w:rPr>
          <w:sz w:val="10"/>
        </w:rPr>
        <w:t>continues</w:t>
      </w:r>
      <w:proofErr w:type="gramEnd"/>
      <w:r w:rsidRPr="006A7EB0">
        <w:rPr>
          <w:sz w:val="10"/>
        </w:rPr>
        <w:t xml:space="preserve"> and economic inequality has reached extremes not seen for a century. Business and government in their economic activity, commercial or military expansion, corruption, and surveillance are widely distrusted.</w:t>
      </w:r>
      <w:r w:rsidRPr="006A7EB0">
        <w:rPr>
          <w:u w:val="single"/>
        </w:rPr>
        <w:t xml:space="preserve"> Many people regret the consumerism and social corrosion of modern life. </w:t>
      </w:r>
      <w:proofErr w:type="gramStart"/>
      <w:r w:rsidRPr="006A7EB0">
        <w:rPr>
          <w:b/>
          <w:bCs/>
          <w:u w:val="single"/>
        </w:rPr>
        <w:t>However</w:t>
      </w:r>
      <w:proofErr w:type="gramEnd"/>
      <w:r w:rsidRPr="006A7EB0">
        <w:rPr>
          <w:b/>
          <w:bCs/>
          <w:u w:val="single"/>
        </w:rPr>
        <w:t xml:space="preserve"> </w:t>
      </w:r>
      <w:r w:rsidRPr="006A7EB0">
        <w:rPr>
          <w:b/>
          <w:bCs/>
          <w:highlight w:val="yellow"/>
          <w:u w:val="single"/>
        </w:rPr>
        <w:t xml:space="preserve">the emancipatory activities of protest, </w:t>
      </w:r>
      <w:r w:rsidRPr="006A7EB0">
        <w:rPr>
          <w:b/>
          <w:bCs/>
          <w:u w:val="single"/>
        </w:rPr>
        <w:t xml:space="preserve">activism, and both the traditional and radical left, appears already exhausted, ineffectual, and </w:t>
      </w:r>
      <w:r w:rsidRPr="006A7EB0">
        <w:rPr>
          <w:b/>
          <w:bCs/>
          <w:highlight w:val="yellow"/>
          <w:u w:val="single"/>
        </w:rPr>
        <w:t>have yet to deliver</w:t>
      </w:r>
      <w:r w:rsidRPr="006A7EB0">
        <w:rPr>
          <w:b/>
          <w:bCs/>
          <w:sz w:val="10"/>
        </w:rPr>
        <w:t>.</w:t>
      </w:r>
      <w:r w:rsidRPr="006A7EB0">
        <w:rPr>
          <w:sz w:val="10"/>
        </w:rPr>
        <w:t xml:space="preserve"> </w:t>
      </w:r>
      <w:r w:rsidRPr="006A7EB0">
        <w:rPr>
          <w:u w:val="single"/>
        </w:rPr>
        <w:t xml:space="preserve">Less fortunate </w:t>
      </w:r>
      <w:r w:rsidRPr="006A7EB0">
        <w:rPr>
          <w:highlight w:val="yellow"/>
          <w:u w:val="single"/>
        </w:rPr>
        <w:t>people in the west seem entrapped</w:t>
      </w:r>
      <w:r w:rsidRPr="006A7EB0">
        <w:rPr>
          <w:sz w:val="10"/>
        </w:rPr>
        <w:t xml:space="preserve"> in a form of what Baudrillard would call Stockholm syndrome – </w:t>
      </w:r>
      <w:r w:rsidRPr="006A7EB0">
        <w:rPr>
          <w:highlight w:val="yellow"/>
          <w:u w:val="single"/>
        </w:rPr>
        <w:t xml:space="preserve">expressing empathy for a system that does not have their interests at heart </w:t>
      </w:r>
      <w:r w:rsidRPr="006A7EB0">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6A7EB0">
        <w:rPr>
          <w:sz w:val="10"/>
        </w:rPr>
        <w:t>9th</w:t>
      </w:r>
      <w:proofErr w:type="gramEnd"/>
      <w:r w:rsidRPr="006A7EB0">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w:t>
      </w:r>
      <w:proofErr w:type="gramStart"/>
      <w:r w:rsidRPr="006A7EB0">
        <w:rPr>
          <w:sz w:val="10"/>
        </w:rPr>
        <w:t>stock</w:t>
      </w:r>
      <w:proofErr w:type="gramEnd"/>
      <w:r w:rsidRPr="006A7EB0">
        <w:rPr>
          <w:sz w:val="10"/>
        </w:rPr>
        <w:t xml:space="preserve">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6A7EB0">
        <w:rPr>
          <w:sz w:val="10"/>
        </w:rPr>
        <w:t>A number of</w:t>
      </w:r>
      <w:proofErr w:type="gramEnd"/>
      <w:r w:rsidRPr="006A7EB0">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6A7EB0">
        <w:rPr>
          <w:sz w:val="10"/>
        </w:rPr>
        <w:t>fuelled</w:t>
      </w:r>
      <w:proofErr w:type="spellEnd"/>
      <w:r w:rsidRPr="006A7EB0">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pump</w:t>
      </w:r>
      <w:proofErr w:type="spellEnd"/>
      <w:r w:rsidRPr="006A7EB0">
        <w:rPr>
          <w:sz w:val="10"/>
        </w:rPr>
        <w:t xml:space="preserve"> </w:t>
      </w:r>
      <w:proofErr w:type="spellStart"/>
      <w:r w:rsidRPr="006A7EB0">
        <w:rPr>
          <w:sz w:val="10"/>
        </w:rPr>
        <w:t>oo-oo-oo-oo-oo-oooouh</w:t>
      </w:r>
      <w:proofErr w:type="spellEnd"/>
      <w:r w:rsidRPr="006A7EB0">
        <w:rPr>
          <w:sz w:val="10"/>
        </w:rPr>
        <w:t xml:space="preserve"> uh </w:t>
      </w:r>
      <w:proofErr w:type="spellStart"/>
      <w:r w:rsidRPr="006A7EB0">
        <w:rPr>
          <w:sz w:val="10"/>
        </w:rPr>
        <w:t>oo</w:t>
      </w:r>
      <w:proofErr w:type="spellEnd"/>
      <w:r w:rsidRPr="006A7EB0">
        <w:rPr>
          <w:sz w:val="10"/>
        </w:rPr>
        <w:t xml:space="preserve"> </w:t>
      </w:r>
      <w:proofErr w:type="spellStart"/>
      <w:r w:rsidRPr="006A7EB0">
        <w:rPr>
          <w:sz w:val="10"/>
        </w:rPr>
        <w:t>agghhh</w:t>
      </w:r>
      <w:proofErr w:type="spellEnd"/>
      <w:r w:rsidRPr="006A7EB0">
        <w:rPr>
          <w:sz w:val="10"/>
        </w:rPr>
        <w:t xml:space="preserve"> and bingo – roll off, snore like a bear” (Wolfe, 2013: 19). Traders treated their customers with disdain, referring to them as ‘</w:t>
      </w:r>
      <w:proofErr w:type="spellStart"/>
      <w:r w:rsidRPr="006A7EB0">
        <w:rPr>
          <w:sz w:val="10"/>
        </w:rPr>
        <w:t>muppets</w:t>
      </w:r>
      <w:proofErr w:type="spellEnd"/>
      <w:r w:rsidRPr="006A7EB0">
        <w:rPr>
          <w:sz w:val="10"/>
        </w:rPr>
        <w:t xml:space="preserve">’, ‘guppies’, ‘suckers’, ‘marks’, ‘sheep’, ‘chumps’, ‘lambs’, ‘baby seals’ (Ibid). But these were the only people </w:t>
      </w:r>
      <w:proofErr w:type="gramStart"/>
      <w:r w:rsidRPr="006A7EB0">
        <w:rPr>
          <w:sz w:val="10"/>
        </w:rPr>
        <w:t>actually providing</w:t>
      </w:r>
      <w:proofErr w:type="gramEnd"/>
      <w:r w:rsidRPr="006A7EB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6A7EB0">
        <w:rPr>
          <w:sz w:val="10"/>
        </w:rPr>
        <w:t>restraint</w:t>
      </w:r>
      <w:proofErr w:type="gramEnd"/>
      <w:r w:rsidRPr="006A7EB0">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6A7EB0">
        <w:rPr>
          <w:sz w:val="10"/>
        </w:rPr>
        <w:t>Street</w:t>
      </w:r>
      <w:proofErr w:type="gramEnd"/>
      <w:r w:rsidRPr="006A7EB0">
        <w:rPr>
          <w:sz w:val="10"/>
        </w:rPr>
        <w:t xml:space="preserve"> and the Financial Crisis: Anatomy of a Financial Collapse, concluded that </w:t>
      </w:r>
      <w:r w:rsidRPr="006A7EB0">
        <w:rPr>
          <w:u w:val="single"/>
        </w:rPr>
        <w:t xml:space="preserve">the crash was the result of “high risk, complex financial products; </w:t>
      </w:r>
      <w:r w:rsidRPr="006A7EB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6A7EB0">
        <w:rPr>
          <w:sz w:val="10"/>
        </w:rPr>
        <w:t>in particular derivatives</w:t>
      </w:r>
      <w:proofErr w:type="gramEnd"/>
      <w:r w:rsidRPr="006A7EB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6A7EB0">
        <w:rPr>
          <w:sz w:val="10"/>
        </w:rPr>
        <w:t>hand-wringing</w:t>
      </w:r>
      <w:proofErr w:type="gramEnd"/>
      <w:r w:rsidRPr="006A7EB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 just a blip. There is historical amnesia and myopia in this official vision. On the other </w:t>
      </w:r>
      <w:proofErr w:type="gramStart"/>
      <w:r w:rsidRPr="006A7EB0">
        <w:rPr>
          <w:sz w:val="10"/>
        </w:rPr>
        <w:t>hand</w:t>
      </w:r>
      <w:proofErr w:type="gramEnd"/>
      <w:r w:rsidRPr="006A7EB0">
        <w:rPr>
          <w:sz w:val="10"/>
        </w:rPr>
        <w:t xml:space="preserve"> there is a more critical view of the crash. Capitalism, its critics say, has always had waves of boom and bust. A boom </w:t>
      </w:r>
      <w:proofErr w:type="spellStart"/>
      <w:r w:rsidRPr="006A7EB0">
        <w:rPr>
          <w:sz w:val="10"/>
        </w:rPr>
        <w:t>fuelled</w:t>
      </w:r>
      <w:proofErr w:type="spellEnd"/>
      <w:r w:rsidRPr="006A7EB0">
        <w:rPr>
          <w:sz w:val="10"/>
        </w:rPr>
        <w:t xml:space="preserve"> by lending and private debt is always and inevitably followed by bust. Witness the recent bubbles in third world debt (1980s), the Asian meltdown (1990s), dot.com fever (2001), and property and mortgages (2007). On this view </w:t>
      </w:r>
      <w:r w:rsidRPr="006A7EB0">
        <w:rPr>
          <w:u w:val="single"/>
        </w:rPr>
        <w:t>capitalism is perpetual crisis</w:t>
      </w:r>
      <w:r w:rsidRPr="006A7EB0">
        <w:rPr>
          <w:sz w:val="10"/>
        </w:rPr>
        <w:t xml:space="preserve">.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 catastrophe chiefly caused by highly leveraged speculative borrowing. </w:t>
      </w:r>
      <w:proofErr w:type="gramStart"/>
      <w:r w:rsidRPr="006A7EB0">
        <w:rPr>
          <w:sz w:val="10"/>
        </w:rPr>
        <w:t>Hand-wringing</w:t>
      </w:r>
      <w:proofErr w:type="gramEnd"/>
      <w:r w:rsidRPr="006A7EB0">
        <w:rPr>
          <w:sz w:val="10"/>
        </w:rPr>
        <w:t xml:space="preserve"> and regulation followed such as the introduction of rules to stop such leveraged speculative trading by banks with customer deposits. Certain stability in the 1950s and 60s followed and there was no major financial catastrophe until the deregulation and removal of the </w:t>
      </w:r>
      <w:proofErr w:type="gramStart"/>
      <w:r w:rsidRPr="006A7EB0">
        <w:rPr>
          <w:sz w:val="10"/>
        </w:rPr>
        <w:t>aforementioned rules</w:t>
      </w:r>
      <w:proofErr w:type="gramEnd"/>
      <w:r w:rsidRPr="006A7EB0">
        <w:rPr>
          <w:sz w:val="10"/>
        </w:rPr>
        <w:t xml:space="preserve"> in the 1970s and 80s. </w:t>
      </w:r>
      <w:proofErr w:type="gramStart"/>
      <w:r w:rsidRPr="006A7EB0">
        <w:rPr>
          <w:sz w:val="10"/>
        </w:rPr>
        <w:t>Hence</w:t>
      </w:r>
      <w:proofErr w:type="gramEnd"/>
      <w:r w:rsidRPr="006A7EB0">
        <w:rPr>
          <w:sz w:val="10"/>
        </w:rPr>
        <w:t xml:space="preserve"> we arrive at another massive financial catastrophe caused in part by highly leveraged speculative borrowing. Again, this is being followed by </w:t>
      </w:r>
      <w:proofErr w:type="gramStart"/>
      <w:r w:rsidRPr="006A7EB0">
        <w:rPr>
          <w:sz w:val="10"/>
        </w:rPr>
        <w:t>hand-wringing</w:t>
      </w:r>
      <w:proofErr w:type="gramEnd"/>
      <w:r w:rsidRPr="006A7EB0">
        <w:rPr>
          <w:sz w:val="10"/>
        </w:rPr>
        <w:t xml:space="preserve"> and regulation. And </w:t>
      </w:r>
      <w:proofErr w:type="gramStart"/>
      <w:r w:rsidRPr="006A7EB0">
        <w:rPr>
          <w:sz w:val="10"/>
        </w:rPr>
        <w:t>so</w:t>
      </w:r>
      <w:proofErr w:type="gramEnd"/>
      <w:r w:rsidRPr="006A7EB0">
        <w:rPr>
          <w:sz w:val="10"/>
        </w:rPr>
        <w:t xml:space="preserve"> it continues like endless sequels to a film that was awful to begin with. As Marx and Engels had anticipated in The Communist Manifesto, “And how does</w:t>
      </w:r>
      <w:r w:rsidRPr="006A7EB0">
        <w:rPr>
          <w:u w:val="single"/>
        </w:rPr>
        <w:t xml:space="preserve"> the bourgeoisie get over </w:t>
      </w:r>
      <w:r w:rsidRPr="006A7EB0">
        <w:rPr>
          <w:sz w:val="10"/>
        </w:rPr>
        <w:t>these</w:t>
      </w:r>
      <w:r w:rsidRPr="006A7EB0">
        <w:rPr>
          <w:u w:val="single"/>
        </w:rPr>
        <w:t xml:space="preserve"> </w:t>
      </w:r>
      <w:proofErr w:type="gramStart"/>
      <w:r w:rsidRPr="006A7EB0">
        <w:rPr>
          <w:u w:val="single"/>
        </w:rPr>
        <w:t>crises</w:t>
      </w:r>
      <w:r w:rsidRPr="006A7EB0">
        <w:rPr>
          <w:sz w:val="10"/>
        </w:rPr>
        <w:t>?…</w:t>
      </w:r>
      <w:proofErr w:type="gramEnd"/>
      <w:r w:rsidRPr="006A7EB0">
        <w:rPr>
          <w:u w:val="single"/>
        </w:rPr>
        <w:t xml:space="preserve">by paving the way for </w:t>
      </w:r>
      <w:r w:rsidRPr="006A7EB0">
        <w:rPr>
          <w:sz w:val="10"/>
        </w:rPr>
        <w:t>more extensive and</w:t>
      </w:r>
      <w:r w:rsidRPr="006A7EB0">
        <w:rPr>
          <w:u w:val="single"/>
        </w:rPr>
        <w:t xml:space="preserve"> more destructive crises”</w:t>
      </w:r>
      <w:r w:rsidRPr="006A7EB0">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6A7EB0">
        <w:rPr>
          <w:sz w:val="10"/>
        </w:rPr>
        <w:t>wishful-thinking</w:t>
      </w:r>
      <w:proofErr w:type="gramEnd"/>
      <w:r w:rsidRPr="006A7EB0">
        <w:rPr>
          <w:sz w:val="10"/>
        </w:rPr>
        <w:t xml:space="preserve"> for some, but Christian </w:t>
      </w:r>
      <w:proofErr w:type="spellStart"/>
      <w:r w:rsidRPr="006A7EB0">
        <w:rPr>
          <w:sz w:val="10"/>
        </w:rPr>
        <w:t>Marazzi</w:t>
      </w:r>
      <w:proofErr w:type="spellEnd"/>
      <w:r w:rsidRPr="006A7EB0">
        <w:rPr>
          <w:sz w:val="10"/>
        </w:rPr>
        <w:t xml:space="preserve"> suggests that this is “one of the greatest crises of history” (</w:t>
      </w:r>
      <w:proofErr w:type="spellStart"/>
      <w:r w:rsidRPr="006A7EB0">
        <w:rPr>
          <w:sz w:val="10"/>
        </w:rPr>
        <w:t>Marazzi</w:t>
      </w:r>
      <w:proofErr w:type="spellEnd"/>
      <w:r w:rsidRPr="006A7EB0">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6A7EB0">
        <w:rPr>
          <w:sz w:val="10"/>
        </w:rPr>
        <w:t>favour</w:t>
      </w:r>
      <w:proofErr w:type="spellEnd"/>
      <w:r w:rsidRPr="006A7EB0">
        <w:rPr>
          <w:sz w:val="10"/>
        </w:rPr>
        <w:t xml:space="preserve"> until recently whereby the meaning has shifted somewhat to embrace a host of related ideologies, mode of governance, and policy packages that are all </w:t>
      </w:r>
      <w:proofErr w:type="spellStart"/>
      <w:r w:rsidRPr="006A7EB0">
        <w:rPr>
          <w:sz w:val="10"/>
        </w:rPr>
        <w:t>favourable</w:t>
      </w:r>
      <w:proofErr w:type="spellEnd"/>
      <w:r w:rsidRPr="006A7EB0">
        <w:rPr>
          <w:sz w:val="10"/>
        </w:rPr>
        <w:t xml:space="preserve"> to a hyper-capitalism. </w:t>
      </w:r>
      <w:r w:rsidRPr="006A7EB0">
        <w:rPr>
          <w:u w:val="single"/>
        </w:rPr>
        <w:t xml:space="preserve">There is a clear relationship with </w:t>
      </w:r>
      <w:proofErr w:type="spellStart"/>
      <w:r w:rsidRPr="006A7EB0">
        <w:rPr>
          <w:u w:val="single"/>
        </w:rPr>
        <w:t>globalisation</w:t>
      </w:r>
      <w:proofErr w:type="spellEnd"/>
      <w:r w:rsidRPr="006A7EB0">
        <w:rPr>
          <w:u w:val="single"/>
        </w:rPr>
        <w:t xml:space="preserve"> and imperialism. </w:t>
      </w:r>
      <w:r w:rsidRPr="006A7EB0">
        <w:rPr>
          <w:sz w:val="10"/>
        </w:rPr>
        <w:t xml:space="preserve">There are nuances but typically the political philosophy of neoliberalism supports total economic </w:t>
      </w:r>
      <w:proofErr w:type="spellStart"/>
      <w:r w:rsidRPr="006A7EB0">
        <w:rPr>
          <w:sz w:val="10"/>
        </w:rPr>
        <w:t>liberalisation</w:t>
      </w:r>
      <w:proofErr w:type="spellEnd"/>
      <w:r w:rsidRPr="006A7EB0">
        <w:rPr>
          <w:sz w:val="10"/>
        </w:rPr>
        <w:t xml:space="preserve">, ultra-free trade, open markets with no geographic restriction, complete deregulation, and on-going </w:t>
      </w:r>
      <w:proofErr w:type="spellStart"/>
      <w:r w:rsidRPr="006A7EB0">
        <w:rPr>
          <w:sz w:val="10"/>
        </w:rPr>
        <w:t>privatisation</w:t>
      </w:r>
      <w:proofErr w:type="spellEnd"/>
      <w:r w:rsidRPr="006A7EB0">
        <w:rPr>
          <w:sz w:val="10"/>
        </w:rPr>
        <w:t xml:space="preserve">. It would weaken and decrease the public sector in </w:t>
      </w:r>
      <w:proofErr w:type="spellStart"/>
      <w:r w:rsidRPr="006A7EB0">
        <w:rPr>
          <w:sz w:val="10"/>
        </w:rPr>
        <w:t>favour</w:t>
      </w:r>
      <w:proofErr w:type="spellEnd"/>
      <w:r w:rsidRPr="006A7EB0">
        <w:rPr>
          <w:sz w:val="10"/>
        </w:rPr>
        <w:t xml:space="preserve"> of the private sector. For its critic’s neoliberalism is a form of fundamentalism as crude and dangerous as any other fundamentalism. </w:t>
      </w:r>
      <w:r w:rsidRPr="006A7EB0">
        <w:rPr>
          <w:u w:val="single"/>
        </w:rPr>
        <w:t xml:space="preserve">This </w:t>
      </w:r>
      <w:r w:rsidRPr="006A7EB0">
        <w:rPr>
          <w:highlight w:val="yellow"/>
          <w:u w:val="single"/>
        </w:rPr>
        <w:t xml:space="preserve">market fundamentalism </w:t>
      </w:r>
      <w:r w:rsidRPr="006A7EB0">
        <w:rPr>
          <w:sz w:val="10"/>
        </w:rPr>
        <w:t>seeks market solutions and</w:t>
      </w:r>
      <w:r w:rsidRPr="006A7EB0">
        <w:rPr>
          <w:highlight w:val="yellow"/>
          <w:u w:val="single"/>
        </w:rPr>
        <w:t xml:space="preserve"> suggests competition as the answer to any problem</w:t>
      </w:r>
      <w:r w:rsidRPr="006A7EB0">
        <w:rPr>
          <w:b/>
          <w:bCs/>
          <w:highlight w:val="yellow"/>
          <w:u w:val="single"/>
        </w:rPr>
        <w:t xml:space="preserve">. </w:t>
      </w:r>
      <w:r w:rsidRPr="006A7EB0">
        <w:rPr>
          <w:b/>
          <w:bCs/>
          <w:u w:val="single"/>
        </w:rPr>
        <w:t>The competition</w:t>
      </w:r>
      <w:r w:rsidRPr="006A7EB0">
        <w:rPr>
          <w:sz w:val="10"/>
        </w:rPr>
        <w:t xml:space="preserve">, however, is not on a level playing field: </w:t>
      </w:r>
      <w:r w:rsidRPr="006A7EB0">
        <w:rPr>
          <w:b/>
          <w:bCs/>
          <w:highlight w:val="yellow"/>
          <w:u w:val="single"/>
        </w:rPr>
        <w:t xml:space="preserve">it is won by those with </w:t>
      </w:r>
      <w:r w:rsidRPr="006A7EB0">
        <w:rPr>
          <w:sz w:val="10"/>
        </w:rPr>
        <w:t>connections and concentration of</w:t>
      </w:r>
      <w:r w:rsidRPr="006A7EB0">
        <w:rPr>
          <w:b/>
          <w:bCs/>
          <w:highlight w:val="yellow"/>
          <w:u w:val="single"/>
        </w:rPr>
        <w:t xml:space="preserve"> capital, founded on imperialism, </w:t>
      </w:r>
      <w:r w:rsidRPr="006A7EB0">
        <w:rPr>
          <w:b/>
          <w:bCs/>
          <w:u w:val="single"/>
        </w:rPr>
        <w:t>slavery, theft, and lineage</w:t>
      </w:r>
      <w:r w:rsidRPr="006A7EB0">
        <w:rPr>
          <w:sz w:val="10"/>
        </w:rPr>
        <w:t xml:space="preserve">. The players take illegal short cuts, creatively cut corners, exploit others, and avoid tax payments. As with any competition it ensures that there are some winners but </w:t>
      </w:r>
      <w:proofErr w:type="gramStart"/>
      <w:r w:rsidRPr="006A7EB0">
        <w:rPr>
          <w:sz w:val="10"/>
        </w:rPr>
        <w:t>a majority of</w:t>
      </w:r>
      <w:proofErr w:type="gramEnd"/>
      <w:r w:rsidRPr="006A7EB0">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6A7EB0">
        <w:rPr>
          <w:sz w:val="10"/>
        </w:rPr>
        <w:t>internalised</w:t>
      </w:r>
      <w:proofErr w:type="spellEnd"/>
      <w:r w:rsidRPr="006A7EB0">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6A7EB0">
        <w:rPr>
          <w:sz w:val="10"/>
        </w:rPr>
        <w:t>liberal-democracy</w:t>
      </w:r>
      <w:proofErr w:type="gramEnd"/>
      <w:r w:rsidRPr="006A7EB0">
        <w:rPr>
          <w:sz w:val="10"/>
        </w:rPr>
        <w:t xml:space="preserve"> but in reality as variants of crony capitalism (a sprinkling of liberal legitimacy to dictatorships), corporatocracies (the corporate takeover of nation states), and unfettered and unrequested </w:t>
      </w:r>
      <w:proofErr w:type="spellStart"/>
      <w:r w:rsidRPr="006A7EB0">
        <w:rPr>
          <w:sz w:val="10"/>
        </w:rPr>
        <w:t>globalisation</w:t>
      </w:r>
      <w:proofErr w:type="spellEnd"/>
      <w:r w:rsidRPr="006A7EB0">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6A7EB0">
        <w:rPr>
          <w:sz w:val="10"/>
        </w:rPr>
        <w:t>collectivisation</w:t>
      </w:r>
      <w:proofErr w:type="spellEnd"/>
      <w:r w:rsidRPr="006A7EB0">
        <w:rPr>
          <w:sz w:val="10"/>
        </w:rPr>
        <w:t xml:space="preserve"> occurring throughout the west in the 1940s was incompatible with freedom and democracy. The fear is of the growth of the state and variants of socialism. His ideology is perhaps best </w:t>
      </w:r>
      <w:proofErr w:type="spellStart"/>
      <w:r w:rsidRPr="006A7EB0">
        <w:rPr>
          <w:sz w:val="10"/>
        </w:rPr>
        <w:t>summarised</w:t>
      </w:r>
      <w:proofErr w:type="spellEnd"/>
      <w:r w:rsidRPr="006A7EB0">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6A7EB0">
        <w:rPr>
          <w:sz w:val="10"/>
        </w:rPr>
        <w:t>Labour</w:t>
      </w:r>
      <w:proofErr w:type="spellEnd"/>
      <w:r w:rsidRPr="006A7EB0">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6A7EB0">
        <w:rPr>
          <w:highlight w:val="yellow"/>
          <w:u w:val="single"/>
        </w:rPr>
        <w:t xml:space="preserve">We train children to be </w:t>
      </w:r>
      <w:r w:rsidRPr="006A7EB0">
        <w:rPr>
          <w:u w:val="single"/>
        </w:rPr>
        <w:t xml:space="preserve">successful, ruthless, </w:t>
      </w:r>
      <w:proofErr w:type="gramStart"/>
      <w:r w:rsidRPr="006A7EB0">
        <w:rPr>
          <w:u w:val="single"/>
        </w:rPr>
        <w:t>greedy</w:t>
      </w:r>
      <w:proofErr w:type="gramEnd"/>
      <w:r w:rsidRPr="006A7EB0">
        <w:rPr>
          <w:u w:val="single"/>
        </w:rPr>
        <w:t xml:space="preserve"> and </w:t>
      </w:r>
      <w:r w:rsidRPr="006A7EB0">
        <w:rPr>
          <w:highlight w:val="yellow"/>
          <w:u w:val="single"/>
        </w:rPr>
        <w:t>selfish;</w:t>
      </w:r>
      <w:r w:rsidRPr="006A7EB0">
        <w:rPr>
          <w:sz w:val="10"/>
          <w:highlight w:val="yellow"/>
        </w:rPr>
        <w:t xml:space="preserve"> </w:t>
      </w:r>
      <w:r w:rsidRPr="006A7EB0">
        <w:rPr>
          <w:sz w:val="10"/>
        </w:rPr>
        <w:t xml:space="preserve">our virtues are money, fame and looks. We do not reward kindness, do not value loyalty, we do not care about courage” (Griffiths, 2013: 11). The World Health </w:t>
      </w:r>
      <w:proofErr w:type="spellStart"/>
      <w:r w:rsidRPr="006A7EB0">
        <w:rPr>
          <w:sz w:val="10"/>
        </w:rPr>
        <w:t>Organisation</w:t>
      </w:r>
      <w:proofErr w:type="spellEnd"/>
      <w:r w:rsidRPr="006A7EB0">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6A7EB0">
        <w:rPr>
          <w:u w:val="single"/>
        </w:rPr>
        <w:t xml:space="preserve">Our hugely </w:t>
      </w:r>
      <w:r w:rsidRPr="006A7EB0">
        <w:rPr>
          <w:highlight w:val="yellow"/>
          <w:u w:val="single"/>
        </w:rPr>
        <w:t xml:space="preserve">increased wealth </w:t>
      </w:r>
      <w:r w:rsidRPr="006A7EB0">
        <w:rPr>
          <w:u w:val="single"/>
        </w:rPr>
        <w:t xml:space="preserve">over the past half century </w:t>
      </w:r>
      <w:r w:rsidRPr="006A7EB0">
        <w:rPr>
          <w:highlight w:val="yellow"/>
          <w:u w:val="single"/>
        </w:rPr>
        <w:t xml:space="preserve">has done nothing to increase our happiness. </w:t>
      </w:r>
      <w:r w:rsidRPr="006A7EB0">
        <w:rPr>
          <w:sz w:val="10"/>
        </w:rPr>
        <w:t xml:space="preserve">In </w:t>
      </w:r>
      <w:proofErr w:type="gramStart"/>
      <w:r w:rsidRPr="006A7EB0">
        <w:rPr>
          <w:sz w:val="10"/>
        </w:rPr>
        <w:t>fact</w:t>
      </w:r>
      <w:proofErr w:type="gramEnd"/>
      <w:r w:rsidRPr="006A7EB0">
        <w:rPr>
          <w:sz w:val="10"/>
        </w:rPr>
        <w:t xml:space="preserve"> not only does market capitalism have little impact on improving levels of </w:t>
      </w:r>
      <w:r w:rsidRPr="006A7EB0">
        <w:t>happiness but it actually exacerbates certain types of mental illness. Rates of distress</w:t>
      </w:r>
      <w:r w:rsidRPr="006A7EB0">
        <w:rPr>
          <w:sz w:val="10"/>
        </w:rPr>
        <w:t xml:space="preserve"> among women in the UK almost doubled between 1982 and 2000. </w:t>
      </w:r>
      <w:r w:rsidRPr="006A7EB0">
        <w:rPr>
          <w:u w:val="single"/>
        </w:rPr>
        <w:t>This is also true of the US and in striking contrast with more egalitarian and collectivist countries.</w:t>
      </w:r>
      <w:r w:rsidRPr="006A7EB0">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6A7EB0">
        <w:rPr>
          <w:sz w:val="10"/>
        </w:rPr>
        <w:t>behaviour</w:t>
      </w:r>
      <w:proofErr w:type="spellEnd"/>
      <w:r w:rsidRPr="006A7EB0">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 work and who compensates for this through compulsive consumption. Our emotional malaise is a direct result of increased competitiveness, individualism, materialism, and the way that these exploit our insecurities.</w:t>
      </w:r>
      <w:r w:rsidRPr="006A7EB0">
        <w:rPr>
          <w:u w:val="single"/>
        </w:rPr>
        <w:t xml:space="preserve"> </w:t>
      </w:r>
      <w:r w:rsidRPr="006A7EB0">
        <w:rPr>
          <w:b/>
          <w:bCs/>
          <w:highlight w:val="yellow"/>
          <w:u w:val="single"/>
        </w:rPr>
        <w:t>Selfish capitalism generates insecurity and inflates comparisons</w:t>
      </w:r>
      <w:r w:rsidRPr="006A7EB0">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6A7EB0">
        <w:rPr>
          <w:sz w:val="10"/>
        </w:rPr>
        <w:t>crisis in itself, and</w:t>
      </w:r>
      <w:proofErr w:type="gramEnd"/>
      <w:r w:rsidRPr="006A7EB0">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6A7EB0">
        <w:rPr>
          <w:sz w:val="10"/>
        </w:rPr>
        <w:t>run on</w:t>
      </w:r>
      <w:proofErr w:type="gramEnd"/>
      <w:r w:rsidRPr="006A7EB0">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6A7EB0">
        <w:rPr>
          <w:u w:val="single"/>
        </w:rPr>
        <w:t xml:space="preserve">As </w:t>
      </w:r>
      <w:r w:rsidRPr="006A7EB0">
        <w:rPr>
          <w:highlight w:val="yellow"/>
          <w:u w:val="single"/>
        </w:rPr>
        <w:t xml:space="preserve">gold </w:t>
      </w:r>
      <w:r w:rsidRPr="006A7EB0">
        <w:rPr>
          <w:sz w:val="10"/>
        </w:rPr>
        <w:t>is scarce, this</w:t>
      </w:r>
      <w:r w:rsidRPr="006A7EB0">
        <w:rPr>
          <w:highlight w:val="yellow"/>
          <w:u w:val="single"/>
        </w:rPr>
        <w:t xml:space="preserve"> put strict limits on the amount of money that governments could print. The suspension of the direct convertibility </w:t>
      </w:r>
      <w:r w:rsidRPr="006A7EB0">
        <w:rPr>
          <w:sz w:val="10"/>
        </w:rPr>
        <w:t xml:space="preserve">of the U.S. dollar into gold </w:t>
      </w:r>
      <w:r w:rsidRPr="006A7EB0">
        <w:rPr>
          <w:highlight w:val="yellow"/>
          <w:u w:val="single"/>
        </w:rPr>
        <w:t xml:space="preserve">ushered in the era of </w:t>
      </w:r>
      <w:r w:rsidRPr="006A7EB0">
        <w:rPr>
          <w:b/>
          <w:bCs/>
          <w:highlight w:val="yellow"/>
          <w:u w:val="single"/>
        </w:rPr>
        <w:t>freely floating currencies</w:t>
      </w:r>
      <w:r w:rsidRPr="006A7EB0">
        <w:rPr>
          <w:highlight w:val="yellow"/>
          <w:u w:val="single"/>
        </w:rPr>
        <w:t>.</w:t>
      </w:r>
      <w:r w:rsidRPr="006A7EB0">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6A7EB0">
        <w:rPr>
          <w:sz w:val="10"/>
        </w:rPr>
        <w:t>Auters</w:t>
      </w:r>
      <w:proofErr w:type="spellEnd"/>
      <w:r w:rsidRPr="006A7EB0">
        <w:rPr>
          <w:sz w:val="10"/>
        </w:rPr>
        <w:t xml:space="preserve">, 2010: 35). and </w:t>
      </w:r>
      <w:proofErr w:type="spellStart"/>
      <w:r w:rsidRPr="006A7EB0">
        <w:rPr>
          <w:sz w:val="10"/>
        </w:rPr>
        <w:t>Slavoj</w:t>
      </w:r>
      <w:proofErr w:type="spellEnd"/>
      <w:r w:rsidRPr="006A7EB0">
        <w:rPr>
          <w:sz w:val="10"/>
        </w:rPr>
        <w:t xml:space="preserve"> </w:t>
      </w:r>
      <w:proofErr w:type="spellStart"/>
      <w:r w:rsidRPr="006A7EB0">
        <w:rPr>
          <w:sz w:val="10"/>
        </w:rPr>
        <w:t>Žižek</w:t>
      </w:r>
      <w:proofErr w:type="spellEnd"/>
      <w:r w:rsidRPr="006A7EB0">
        <w:rPr>
          <w:sz w:val="10"/>
        </w:rPr>
        <w:t xml:space="preserve"> confirms that </w:t>
      </w:r>
      <w:r w:rsidRPr="006A7EB0">
        <w:rPr>
          <w:highlight w:val="yellow"/>
          <w:u w:val="single"/>
        </w:rPr>
        <w:t xml:space="preserve">the decision </w:t>
      </w:r>
      <w:r w:rsidRPr="006A7EB0">
        <w:rPr>
          <w:u w:val="single"/>
        </w:rPr>
        <w:t>to abandon the gold standard for the US dollar “</w:t>
      </w:r>
      <w:r w:rsidRPr="006A7EB0">
        <w:rPr>
          <w:highlight w:val="yellow"/>
          <w:u w:val="single"/>
        </w:rPr>
        <w:t>was the sign of a much more radical shift in the basic functioning of the capitalist system</w:t>
      </w:r>
      <w:r w:rsidRPr="006A7EB0">
        <w:rPr>
          <w:sz w:val="10"/>
        </w:rPr>
        <w:t xml:space="preserve">” (Zizek, 2012: 17). </w:t>
      </w:r>
      <w:r w:rsidRPr="006A7EB0">
        <w:rPr>
          <w:u w:val="single"/>
        </w:rPr>
        <w:t xml:space="preserve">In semiotic terms </w:t>
      </w:r>
      <w:r w:rsidRPr="006A7EB0">
        <w:rPr>
          <w:highlight w:val="yellow"/>
          <w:u w:val="single"/>
        </w:rPr>
        <w:t xml:space="preserve">Nixon suspended the relationship between a sign and its referent </w:t>
      </w:r>
      <w:r w:rsidRPr="006A7EB0">
        <w:rPr>
          <w:u w:val="single"/>
        </w:rPr>
        <w:t>– in this instance money and gold. This disconnected the circuit between paper and bullion, and hence representation and the real</w:t>
      </w:r>
      <w:r w:rsidRPr="006A7EB0">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6A7EB0">
        <w:rPr>
          <w:sz w:val="10"/>
        </w:rPr>
        <w:t>much debated</w:t>
      </w:r>
      <w:proofErr w:type="gramEnd"/>
      <w:r w:rsidRPr="006A7EB0">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6A7EB0">
        <w:rPr>
          <w:sz w:val="10"/>
        </w:rPr>
        <w:t>1972</w:t>
      </w:r>
      <w:proofErr w:type="gramEnd"/>
      <w:r w:rsidRPr="006A7EB0">
        <w:rPr>
          <w:sz w:val="10"/>
        </w:rPr>
        <w:t xml:space="preserve"> at 3.32 pm to be exact, Pruitt–</w:t>
      </w:r>
      <w:proofErr w:type="spellStart"/>
      <w:r w:rsidRPr="006A7EB0">
        <w:rPr>
          <w:sz w:val="10"/>
        </w:rPr>
        <w:t>Igoe</w:t>
      </w:r>
      <w:proofErr w:type="spellEnd"/>
      <w:r w:rsidRPr="006A7EB0">
        <w:rPr>
          <w:sz w:val="10"/>
        </w:rPr>
        <w:t xml:space="preserve">, a large urban housing project in St. Louis, Missouri, was given the final coup de </w:t>
      </w:r>
      <w:proofErr w:type="spellStart"/>
      <w:r w:rsidRPr="006A7EB0">
        <w:rPr>
          <w:sz w:val="10"/>
        </w:rPr>
        <w:t>grâce</w:t>
      </w:r>
      <w:proofErr w:type="spellEnd"/>
      <w:r w:rsidRPr="006A7EB0">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6A7EB0">
        <w:rPr>
          <w:sz w:val="10"/>
        </w:rPr>
        <w:t>signalled</w:t>
      </w:r>
      <w:proofErr w:type="spellEnd"/>
      <w:r w:rsidRPr="006A7EB0">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6A7EB0">
        <w:rPr>
          <w:sz w:val="10"/>
        </w:rPr>
        <w:t>behaviour</w:t>
      </w:r>
      <w:proofErr w:type="spellEnd"/>
      <w:r w:rsidRPr="006A7EB0">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6A7EB0">
        <w:rPr>
          <w:sz w:val="10"/>
        </w:rPr>
        <w:t>parody</w:t>
      </w:r>
      <w:proofErr w:type="gramEnd"/>
      <w:r w:rsidRPr="006A7EB0">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6A7EB0">
        <w:rPr>
          <w:sz w:val="10"/>
        </w:rPr>
        <w:t>institutionalised</w:t>
      </w:r>
      <w:proofErr w:type="spellEnd"/>
      <w:r w:rsidRPr="006A7EB0">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6A7EB0">
        <w:rPr>
          <w:sz w:val="10"/>
        </w:rPr>
        <w:t>Likewise</w:t>
      </w:r>
      <w:proofErr w:type="gramEnd"/>
      <w:r w:rsidRPr="006A7EB0">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6A7EB0">
        <w:rPr>
          <w:sz w:val="10"/>
        </w:rPr>
        <w:t>more or less a</w:t>
      </w:r>
      <w:proofErr w:type="gramEnd"/>
      <w:r w:rsidRPr="006A7EB0">
        <w:rPr>
          <w:sz w:val="10"/>
        </w:rPr>
        <w:t xml:space="preserve"> neutral descriptor. Emerging at the advent of European modernism, the French term </w:t>
      </w:r>
      <w:proofErr w:type="spellStart"/>
      <w:r w:rsidRPr="006A7EB0">
        <w:rPr>
          <w:sz w:val="10"/>
        </w:rPr>
        <w:t>vers</w:t>
      </w:r>
      <w:proofErr w:type="spellEnd"/>
      <w:r w:rsidRPr="006A7EB0">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6A7EB0">
        <w:rPr>
          <w:sz w:val="10"/>
        </w:rPr>
        <w:t>Meillassoux</w:t>
      </w:r>
      <w:proofErr w:type="spellEnd"/>
      <w:r w:rsidRPr="006A7EB0">
        <w:rPr>
          <w:sz w:val="10"/>
        </w:rPr>
        <w:t xml:space="preserve">, 2012: 22). Charles Baudelaire,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6A7EB0">
        <w:rPr>
          <w:sz w:val="10"/>
        </w:rPr>
        <w:t>forms’</w:t>
      </w:r>
      <w:proofErr w:type="gramEnd"/>
      <w:r w:rsidRPr="006A7EB0">
        <w:rPr>
          <w:sz w:val="10"/>
        </w:rPr>
        <w:t xml:space="preserve">. This is Rimbaud, in his own words, “exempt from all morality” (Robb, 2001: 194). Une Saison </w:t>
      </w:r>
      <w:proofErr w:type="spellStart"/>
      <w:r w:rsidRPr="006A7EB0">
        <w:rPr>
          <w:sz w:val="10"/>
        </w:rPr>
        <w:t>en</w:t>
      </w:r>
      <w:proofErr w:type="spellEnd"/>
      <w:r w:rsidRPr="006A7EB0">
        <w:rPr>
          <w:sz w:val="10"/>
        </w:rPr>
        <w:t xml:space="preserve"> </w:t>
      </w:r>
      <w:proofErr w:type="spellStart"/>
      <w:r w:rsidRPr="006A7EB0">
        <w:rPr>
          <w:sz w:val="10"/>
        </w:rPr>
        <w:t>Enfer</w:t>
      </w:r>
      <w:proofErr w:type="spellEnd"/>
      <w:r w:rsidRPr="006A7EB0">
        <w:rPr>
          <w:sz w:val="10"/>
        </w:rPr>
        <w:t xml:space="preserve"> was one of the first modern works of literature to show “that experiments with language are also investigations into the self.” Fifteen years before the </w:t>
      </w:r>
      <w:proofErr w:type="spellStart"/>
      <w:r w:rsidRPr="006A7EB0">
        <w:rPr>
          <w:sz w:val="10"/>
        </w:rPr>
        <w:t>vers</w:t>
      </w:r>
      <w:proofErr w:type="spellEnd"/>
      <w:r w:rsidRPr="006A7EB0">
        <w:rPr>
          <w:sz w:val="10"/>
        </w:rPr>
        <w:t xml:space="preserve"> libre made its official appearance in French literature, the idea that poems could be written without rhyme or </w:t>
      </w:r>
      <w:proofErr w:type="spellStart"/>
      <w:r w:rsidRPr="006A7EB0">
        <w:rPr>
          <w:sz w:val="10"/>
        </w:rPr>
        <w:t>metre</w:t>
      </w:r>
      <w:proofErr w:type="spellEnd"/>
      <w:r w:rsidRPr="006A7EB0">
        <w:rPr>
          <w:sz w:val="10"/>
        </w:rPr>
        <w:t xml:space="preserve"> “sounded like artistic vandalism” Ibid.). For Stéphane </w:t>
      </w:r>
      <w:proofErr w:type="spellStart"/>
      <w:r w:rsidRPr="006A7EB0">
        <w:rPr>
          <w:sz w:val="10"/>
        </w:rPr>
        <w:t>Mallarmé</w:t>
      </w:r>
      <w:proofErr w:type="spellEnd"/>
      <w:r w:rsidRPr="006A7EB0">
        <w:rPr>
          <w:sz w:val="10"/>
        </w:rPr>
        <w:t xml:space="preserve">, Rimbaud was the sort of ‘attractive hooligan’ who could, and did, do “serious damage to French literature” (Ibid.). In ‘Crisis of Verse,’ </w:t>
      </w:r>
      <w:proofErr w:type="spellStart"/>
      <w:r w:rsidRPr="006A7EB0">
        <w:rPr>
          <w:sz w:val="10"/>
        </w:rPr>
        <w:t>Mallarmé</w:t>
      </w:r>
      <w:proofErr w:type="spellEnd"/>
      <w:r w:rsidRPr="006A7EB0">
        <w:rPr>
          <w:sz w:val="10"/>
        </w:rPr>
        <w:t xml:space="preserve"> will speak of the “exquisite and fundamental crisis” (</w:t>
      </w:r>
      <w:proofErr w:type="spellStart"/>
      <w:r w:rsidRPr="006A7EB0">
        <w:rPr>
          <w:sz w:val="10"/>
        </w:rPr>
        <w:t>Meillassoux</w:t>
      </w:r>
      <w:proofErr w:type="spellEnd"/>
      <w:r w:rsidRPr="006A7EB0">
        <w:rPr>
          <w:sz w:val="10"/>
        </w:rPr>
        <w:t xml:space="preserve">, 2012: 21). occasioned by the emergence of free verse. The qualified acceptance of free verse is enabled insofar as “God had ceased, for the young </w:t>
      </w:r>
      <w:proofErr w:type="spellStart"/>
      <w:r w:rsidRPr="006A7EB0">
        <w:rPr>
          <w:sz w:val="10"/>
        </w:rPr>
        <w:t>Mallarmé</w:t>
      </w:r>
      <w:proofErr w:type="spellEnd"/>
      <w:r w:rsidRPr="006A7EB0">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6A7EB0">
        <w:rPr>
          <w:sz w:val="10"/>
        </w:rPr>
        <w:t>organised</w:t>
      </w:r>
      <w:proofErr w:type="spellEnd"/>
      <w:r w:rsidRPr="006A7EB0">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6A7EB0">
        <w:rPr>
          <w:u w:val="single"/>
        </w:rPr>
        <w:t xml:space="preserve"> the </w:t>
      </w:r>
      <w:proofErr w:type="gramStart"/>
      <w:r w:rsidRPr="006A7EB0">
        <w:rPr>
          <w:u w:val="single"/>
        </w:rPr>
        <w:t>economy</w:t>
      </w:r>
      <w:proofErr w:type="gramEnd"/>
      <w:r w:rsidRPr="006A7EB0">
        <w:rPr>
          <w:u w:val="single"/>
        </w:rPr>
        <w:t xml:space="preserve"> </w:t>
      </w:r>
      <w:r w:rsidRPr="006A7EB0">
        <w:rPr>
          <w:sz w:val="10"/>
        </w:rPr>
        <w:t xml:space="preserve">then it is because we have killed their guarantor and transcendental signified – Gold. The ending of the gold standard may not be the single cause of the current </w:t>
      </w:r>
      <w:proofErr w:type="gramStart"/>
      <w:r w:rsidRPr="006A7EB0">
        <w:rPr>
          <w:sz w:val="10"/>
        </w:rPr>
        <w:t>crisis</w:t>
      </w:r>
      <w:proofErr w:type="gramEnd"/>
      <w:r w:rsidRPr="006A7EB0">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6A7EB0">
        <w:rPr>
          <w:u w:val="single"/>
        </w:rPr>
        <w:t xml:space="preserve"> becomes </w:t>
      </w:r>
      <w:r w:rsidRPr="006A7EB0">
        <w:rPr>
          <w:sz w:val="10"/>
        </w:rPr>
        <w:t>a sign free of any reference to real wealth or production</w:t>
      </w:r>
      <w:r w:rsidRPr="006A7EB0">
        <w:rPr>
          <w:u w:val="single"/>
        </w:rPr>
        <w:t>: a financial simulacrum</w:t>
      </w:r>
      <w:r w:rsidRPr="006A7EB0">
        <w:rPr>
          <w:sz w:val="10"/>
        </w:rPr>
        <w:t xml:space="preserve">. Economic referents </w:t>
      </w:r>
      <w:proofErr w:type="gramStart"/>
      <w:r w:rsidRPr="006A7EB0">
        <w:rPr>
          <w:sz w:val="10"/>
        </w:rPr>
        <w:t>enter into</w:t>
      </w:r>
      <w:proofErr w:type="gramEnd"/>
      <w:r w:rsidRPr="006A7EB0">
        <w:rPr>
          <w:sz w:val="10"/>
        </w:rPr>
        <w:t xml:space="preserve"> a play of self-generated signs abstracted from real value. In The Mirror of Production, Baudrillard </w:t>
      </w:r>
      <w:proofErr w:type="spellStart"/>
      <w:r w:rsidRPr="006A7EB0">
        <w:rPr>
          <w:sz w:val="10"/>
        </w:rPr>
        <w:t>summarises</w:t>
      </w:r>
      <w:proofErr w:type="spellEnd"/>
      <w:r w:rsidRPr="006A7EB0">
        <w:rPr>
          <w:sz w:val="10"/>
        </w:rPr>
        <w:t xml:space="preserve">: “The sign no longer designates anything at all. It approaches its true structural limit which is to </w:t>
      </w:r>
      <w:proofErr w:type="gramStart"/>
      <w:r w:rsidRPr="006A7EB0">
        <w:rPr>
          <w:sz w:val="10"/>
        </w:rPr>
        <w:t>refer back</w:t>
      </w:r>
      <w:proofErr w:type="gramEnd"/>
      <w:r w:rsidRPr="006A7EB0">
        <w:rPr>
          <w:sz w:val="10"/>
        </w:rPr>
        <w:t xml:space="preserve"> only to other signs. All reality then becomes the place of a </w:t>
      </w:r>
      <w:proofErr w:type="spellStart"/>
      <w:r w:rsidRPr="006A7EB0">
        <w:rPr>
          <w:sz w:val="10"/>
        </w:rPr>
        <w:t>semiurgical</w:t>
      </w:r>
      <w:proofErr w:type="spellEnd"/>
      <w:r w:rsidRPr="006A7EB0">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so on. </w:t>
      </w:r>
      <w:r w:rsidRPr="006A7EB0">
        <w:rPr>
          <w:b/>
          <w:bCs/>
          <w:u w:val="single"/>
        </w:rPr>
        <w:t xml:space="preserve">The financial simulacrum should not be taken as having no effect on everyday economic life: </w:t>
      </w:r>
      <w:r w:rsidRPr="006A7EB0">
        <w:rPr>
          <w:u w:val="single"/>
        </w:rPr>
        <w:t xml:space="preserve">the code, </w:t>
      </w:r>
      <w:r w:rsidRPr="006A7EB0">
        <w:rPr>
          <w:sz w:val="10"/>
        </w:rPr>
        <w:t>the model,</w:t>
      </w:r>
      <w:r w:rsidRPr="006A7EB0">
        <w:rPr>
          <w:u w:val="single"/>
        </w:rPr>
        <w:t xml:space="preserve"> precedes the real. </w:t>
      </w:r>
      <w:r w:rsidRPr="006A7EB0">
        <w:rPr>
          <w:highlight w:val="yellow"/>
          <w:u w:val="single"/>
        </w:rPr>
        <w:t xml:space="preserve">The economy is </w:t>
      </w:r>
      <w:r w:rsidRPr="006A7EB0">
        <w:rPr>
          <w:sz w:val="10"/>
        </w:rPr>
        <w:t>hence forth considered</w:t>
      </w:r>
      <w:r w:rsidRPr="006A7EB0">
        <w:rPr>
          <w:highlight w:val="yellow"/>
          <w:u w:val="single"/>
        </w:rPr>
        <w:t xml:space="preserve"> hyper-real.</w:t>
      </w:r>
      <w:r w:rsidRPr="006A7EB0">
        <w:rPr>
          <w:sz w:val="10"/>
        </w:rPr>
        <w:t xml:space="preserve"> Elton </w:t>
      </w:r>
      <w:proofErr w:type="spellStart"/>
      <w:r w:rsidRPr="006A7EB0">
        <w:rPr>
          <w:sz w:val="10"/>
        </w:rPr>
        <w:t>McGoun</w:t>
      </w:r>
      <w:proofErr w:type="spellEnd"/>
      <w:r w:rsidRPr="006A7EB0">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6A7EB0">
        <w:rPr>
          <w:sz w:val="10"/>
        </w:rPr>
        <w:t>Schinckus</w:t>
      </w:r>
      <w:proofErr w:type="spellEnd"/>
      <w:r w:rsidRPr="006A7EB0">
        <w:rPr>
          <w:sz w:val="10"/>
        </w:rPr>
        <w:t xml:space="preserve"> explains the evolution from commercial fairs to financial markets, whereby “the goods were not exposed </w:t>
      </w:r>
      <w:proofErr w:type="gramStart"/>
      <w:r w:rsidRPr="006A7EB0">
        <w:rPr>
          <w:sz w:val="10"/>
        </w:rPr>
        <w:t>anymore</w:t>
      </w:r>
      <w:proofErr w:type="gramEnd"/>
      <w:r w:rsidRPr="006A7EB0">
        <w:rPr>
          <w:sz w:val="10"/>
        </w:rPr>
        <w:t xml:space="preserve"> and the transactions (on paper) became symbols” </w:t>
      </w:r>
      <w:proofErr w:type="spellStart"/>
      <w:r w:rsidRPr="006A7EB0">
        <w:rPr>
          <w:sz w:val="10"/>
        </w:rPr>
        <w:t>Schinckus</w:t>
      </w:r>
      <w:proofErr w:type="spellEnd"/>
      <w:r w:rsidRPr="006A7EB0">
        <w:rPr>
          <w:sz w:val="10"/>
        </w:rPr>
        <w:t xml:space="preserve">, 2008: 1086. Finance has largely abandoned its role of raising capital or supporting entrepreneurial activity (with subsequent variants of exploitation) </w:t>
      </w:r>
      <w:r w:rsidRPr="006A7EB0">
        <w:rPr>
          <w:highlight w:val="yellow"/>
          <w:u w:val="single"/>
        </w:rPr>
        <w:t>and</w:t>
      </w:r>
      <w:r w:rsidRPr="006A7EB0">
        <w:rPr>
          <w:sz w:val="10"/>
        </w:rPr>
        <w:t xml:space="preserve"> is now</w:t>
      </w:r>
      <w:r w:rsidRPr="006A7EB0">
        <w:rPr>
          <w:u w:val="single"/>
        </w:rPr>
        <w:t xml:space="preserve"> </w:t>
      </w:r>
      <w:r w:rsidRPr="006A7EB0">
        <w:rPr>
          <w:highlight w:val="yellow"/>
          <w:u w:val="single"/>
        </w:rPr>
        <w:t>almost totally dedicated to speculation</w:t>
      </w:r>
      <w:r w:rsidRPr="006A7EB0">
        <w:rPr>
          <w:sz w:val="10"/>
        </w:rPr>
        <w:t xml:space="preserve">. </w:t>
      </w:r>
      <w:proofErr w:type="spellStart"/>
      <w:r w:rsidRPr="006A7EB0">
        <w:rPr>
          <w:sz w:val="10"/>
        </w:rPr>
        <w:t>Orléan</w:t>
      </w:r>
      <w:proofErr w:type="spellEnd"/>
      <w:r w:rsidRPr="006A7EB0">
        <w:rPr>
          <w:sz w:val="10"/>
        </w:rPr>
        <w:t xml:space="preserve"> evokes the ‘virtual character’ of finance to describe this disconnection with the sphere of production (</w:t>
      </w:r>
      <w:proofErr w:type="spellStart"/>
      <w:r w:rsidRPr="006A7EB0">
        <w:rPr>
          <w:sz w:val="10"/>
        </w:rPr>
        <w:t>Orléan</w:t>
      </w:r>
      <w:proofErr w:type="spellEnd"/>
      <w:r w:rsidRPr="006A7EB0">
        <w:rPr>
          <w:sz w:val="10"/>
        </w:rPr>
        <w:t xml:space="preserve">, 1999). </w:t>
      </w:r>
      <w:proofErr w:type="spellStart"/>
      <w:r w:rsidRPr="006A7EB0">
        <w:rPr>
          <w:sz w:val="10"/>
        </w:rPr>
        <w:t>Schinckus</w:t>
      </w:r>
      <w:proofErr w:type="spellEnd"/>
      <w:r w:rsidRPr="006A7EB0">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6A7EB0">
        <w:rPr>
          <w:sz w:val="10"/>
        </w:rPr>
        <w:t>organisation</w:t>
      </w:r>
      <w:proofErr w:type="spellEnd"/>
      <w:r w:rsidRPr="006A7EB0">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6A7EB0">
        <w:rPr>
          <w:sz w:val="10"/>
        </w:rPr>
        <w:t>Schinckus</w:t>
      </w:r>
      <w:proofErr w:type="spellEnd"/>
      <w:r w:rsidRPr="006A7EB0">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6A7EB0">
        <w:rPr>
          <w:sz w:val="10"/>
        </w:rPr>
        <w:t>stock’s</w:t>
      </w:r>
      <w:proofErr w:type="gramEnd"/>
      <w:r w:rsidRPr="006A7EB0">
        <w:rPr>
          <w:sz w:val="10"/>
        </w:rPr>
        <w:t xml:space="preserve"> or bond’s value. It was</w:t>
      </w:r>
      <w:r w:rsidRPr="006A7EB0">
        <w:rPr>
          <w:u w:val="single"/>
        </w:rPr>
        <w:t xml:space="preserve"> a purely mathematical way to game </w:t>
      </w:r>
      <w:r w:rsidRPr="006A7EB0">
        <w:rPr>
          <w:sz w:val="10"/>
        </w:rPr>
        <w:t>the</w:t>
      </w:r>
      <w:r w:rsidRPr="006A7EB0">
        <w:rPr>
          <w:u w:val="single"/>
        </w:rPr>
        <w:t xml:space="preserve"> markets” </w:t>
      </w:r>
      <w:r w:rsidRPr="006A7EB0">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6A7EB0">
        <w:rPr>
          <w:sz w:val="10"/>
        </w:rPr>
        <w:t>i.e.</w:t>
      </w:r>
      <w:proofErr w:type="gramEnd"/>
      <w:r w:rsidRPr="006A7EB0">
        <w:rPr>
          <w:sz w:val="10"/>
        </w:rPr>
        <w:t xml:space="preserve"> the image of the theoretical reality that we have in mind” (</w:t>
      </w:r>
      <w:proofErr w:type="spellStart"/>
      <w:r w:rsidRPr="006A7EB0">
        <w:rPr>
          <w:sz w:val="10"/>
        </w:rPr>
        <w:t>Schinckus</w:t>
      </w:r>
      <w:proofErr w:type="spellEnd"/>
      <w:r w:rsidRPr="006A7EB0">
        <w:rPr>
          <w:sz w:val="10"/>
        </w:rPr>
        <w:t xml:space="preserve">, 2008: 1082). One trend of this desire to develop ‘hard models’ in finance has been the rise of </w:t>
      </w:r>
      <w:proofErr w:type="spellStart"/>
      <w:r w:rsidRPr="006A7EB0">
        <w:rPr>
          <w:sz w:val="10"/>
        </w:rPr>
        <w:t>econophysics</w:t>
      </w:r>
      <w:proofErr w:type="spellEnd"/>
      <w:r w:rsidRPr="006A7EB0">
        <w:rPr>
          <w:sz w:val="10"/>
        </w:rPr>
        <w:t xml:space="preserve">, whereby economists, physicists, statisticians and computer specialists </w:t>
      </w:r>
      <w:proofErr w:type="spellStart"/>
      <w:r w:rsidRPr="006A7EB0">
        <w:rPr>
          <w:sz w:val="10"/>
        </w:rPr>
        <w:t>endeavour</w:t>
      </w:r>
      <w:proofErr w:type="spellEnd"/>
      <w:r w:rsidRPr="006A7EB0">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6A7EB0">
        <w:rPr>
          <w:sz w:val="10"/>
        </w:rPr>
        <w:t>e.g.</w:t>
      </w:r>
      <w:proofErr w:type="gramEnd"/>
      <w:r w:rsidRPr="006A7EB0">
        <w:rPr>
          <w:sz w:val="10"/>
        </w:rPr>
        <w:t xml:space="preserve"> the presupposition of negligible probability of extreme price change) was said, by the likes of </w:t>
      </w:r>
      <w:proofErr w:type="spellStart"/>
      <w:r w:rsidRPr="006A7EB0">
        <w:rPr>
          <w:sz w:val="10"/>
        </w:rPr>
        <w:t>NassimTaleb</w:t>
      </w:r>
      <w:proofErr w:type="spellEnd"/>
      <w:r w:rsidRPr="006A7EB0">
        <w:rPr>
          <w:sz w:val="10"/>
        </w:rPr>
        <w:t xml:space="preserve"> and Jean-Philippe </w:t>
      </w:r>
      <w:proofErr w:type="spellStart"/>
      <w:r w:rsidRPr="006A7EB0">
        <w:rPr>
          <w:sz w:val="10"/>
        </w:rPr>
        <w:t>Bouchaud</w:t>
      </w:r>
      <w:proofErr w:type="spellEnd"/>
      <w:r w:rsidRPr="006A7EB0">
        <w:rPr>
          <w:sz w:val="10"/>
        </w:rPr>
        <w:t xml:space="preserve">, to spiral into the worldwide October 1987 crash. Capital freed from regulation has no obstacle to circulation and value radiates “endlessly in every direction” (Baudrillard, 1987: 25). </w:t>
      </w:r>
      <w:r w:rsidRPr="006A7EB0">
        <w:rPr>
          <w:u w:val="single"/>
        </w:rPr>
        <w:t xml:space="preserve">Recently, </w:t>
      </w:r>
      <w:r w:rsidRPr="006A7EB0">
        <w:rPr>
          <w:b/>
          <w:bCs/>
          <w:highlight w:val="yellow"/>
          <w:u w:val="single"/>
        </w:rPr>
        <w:t xml:space="preserve">trade in derivatives worldwide was one quadrillion US dollars, </w:t>
      </w:r>
      <w:r w:rsidRPr="006A7EB0">
        <w:rPr>
          <w:b/>
          <w:bCs/>
          <w:u w:val="single"/>
        </w:rPr>
        <w:t xml:space="preserve">which is </w:t>
      </w:r>
      <w:r w:rsidRPr="006A7EB0">
        <w:rPr>
          <w:b/>
          <w:bCs/>
          <w:highlight w:val="yellow"/>
          <w:u w:val="single"/>
        </w:rPr>
        <w:t xml:space="preserve">ten times the total production of goods on the planet </w:t>
      </w:r>
      <w:r w:rsidRPr="006A7EB0">
        <w:rPr>
          <w:b/>
          <w:bCs/>
          <w:u w:val="single"/>
        </w:rPr>
        <w:t>over its entire history</w:t>
      </w:r>
      <w:r w:rsidRPr="006A7EB0">
        <w:rPr>
          <w:u w:val="single"/>
        </w:rPr>
        <w:t xml:space="preserve">. This is one sense of what Baudrillard means by ‘floating capital’. </w:t>
      </w:r>
      <w:r w:rsidRPr="006A7EB0">
        <w:rPr>
          <w:highlight w:val="yellow"/>
          <w:u w:val="single"/>
        </w:rPr>
        <w:t>There is no anchor in real production</w:t>
      </w:r>
      <w:r w:rsidRPr="006A7EB0">
        <w:rPr>
          <w:u w:val="single"/>
        </w:rPr>
        <w:t xml:space="preserve"> or wealth</w:t>
      </w:r>
      <w:r w:rsidRPr="006A7EB0">
        <w:rPr>
          <w:sz w:val="10"/>
        </w:rPr>
        <w:t xml:space="preserve">. </w:t>
      </w:r>
      <w:proofErr w:type="spellStart"/>
      <w:r w:rsidRPr="006A7EB0">
        <w:rPr>
          <w:sz w:val="10"/>
        </w:rPr>
        <w:t>Žižek</w:t>
      </w:r>
      <w:proofErr w:type="spellEnd"/>
      <w:r w:rsidRPr="006A7EB0">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6A7EB0">
        <w:rPr>
          <w:sz w:val="10"/>
        </w:rPr>
        <w:t>Duménil</w:t>
      </w:r>
      <w:proofErr w:type="spellEnd"/>
      <w:r w:rsidRPr="006A7EB0">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6A7EB0">
        <w:rPr>
          <w:sz w:val="10"/>
        </w:rPr>
        <w:t>Duménil</w:t>
      </w:r>
      <w:proofErr w:type="spellEnd"/>
      <w:r w:rsidRPr="006A7EB0">
        <w:rPr>
          <w:sz w:val="10"/>
        </w:rPr>
        <w:t xml:space="preserve"> and Lévy make the case that neoliberalism has less been an ideological </w:t>
      </w:r>
      <w:proofErr w:type="spellStart"/>
      <w:r w:rsidRPr="006A7EB0">
        <w:rPr>
          <w:sz w:val="10"/>
        </w:rPr>
        <w:t>programme</w:t>
      </w:r>
      <w:proofErr w:type="spellEnd"/>
      <w:r w:rsidRPr="006A7EB0">
        <w:rPr>
          <w:sz w:val="10"/>
        </w:rPr>
        <w:t xml:space="preserve"> on behalf of free markets than a quest for more high income on the part of the upper classes. This goes against the traditional </w:t>
      </w:r>
      <w:proofErr w:type="spellStart"/>
      <w:r w:rsidRPr="006A7EB0">
        <w:rPr>
          <w:sz w:val="10"/>
        </w:rPr>
        <w:t>legitimisation</w:t>
      </w:r>
      <w:proofErr w:type="spellEnd"/>
      <w:r w:rsidRPr="006A7EB0">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6A7EB0">
        <w:rPr>
          <w:highlight w:val="yellow"/>
          <w:u w:val="single"/>
        </w:rPr>
        <w:t>through rising home prices [consumer debt, student loans, credit</w:t>
      </w:r>
      <w:r w:rsidRPr="006A7EB0">
        <w:rPr>
          <w:sz w:val="10"/>
        </w:rPr>
        <w:t xml:space="preserve">, etc.], a fictitious income long enjoyed by the financial classes. The scheme could hardly last” (Kunkel, 2012: 28). This is congruent with the claim by Angela </w:t>
      </w:r>
      <w:proofErr w:type="spellStart"/>
      <w:r w:rsidRPr="006A7EB0">
        <w:rPr>
          <w:sz w:val="10"/>
        </w:rPr>
        <w:t>Mitropolous</w:t>
      </w:r>
      <w:proofErr w:type="spellEnd"/>
      <w:r w:rsidRPr="006A7EB0">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6A7EB0">
        <w:rPr>
          <w:highlight w:val="yellow"/>
          <w:u w:val="single"/>
        </w:rPr>
        <w:t>The trans-economic develops into</w:t>
      </w:r>
      <w:r w:rsidRPr="006A7EB0">
        <w:rPr>
          <w:sz w:val="10"/>
        </w:rPr>
        <w:t xml:space="preserve"> “a game with floating, arbitrary rules, a jeu de </w:t>
      </w:r>
      <w:r w:rsidRPr="006A7EB0">
        <w:rPr>
          <w:highlight w:val="yellow"/>
          <w:u w:val="single"/>
        </w:rPr>
        <w:t>catastrophe</w:t>
      </w:r>
      <w:r w:rsidRPr="006A7EB0">
        <w:rPr>
          <w:sz w:val="10"/>
        </w:rPr>
        <w:t xml:space="preserve">” (Baudrillard, 2001: 1). Interestingly here, the crisis has </w:t>
      </w:r>
      <w:proofErr w:type="gramStart"/>
      <w:r w:rsidRPr="006A7EB0">
        <w:rPr>
          <w:sz w:val="10"/>
        </w:rPr>
        <w:t>come</w:t>
      </w:r>
      <w:proofErr w:type="gramEnd"/>
      <w:r w:rsidRPr="006A7EB0">
        <w:rPr>
          <w:sz w:val="10"/>
        </w:rPr>
        <w:t xml:space="preserve"> and traditional political economy has come to an end, “but not at all as we expected it to </w:t>
      </w:r>
      <w:r w:rsidRPr="006A7EB0">
        <w:rPr>
          <w:highlight w:val="yellow"/>
          <w:u w:val="single"/>
        </w:rPr>
        <w:t>– it will have ended by becoming exacerbated to the point of parody</w:t>
      </w:r>
      <w:r w:rsidRPr="006A7EB0">
        <w:rPr>
          <w:sz w:val="10"/>
        </w:rPr>
        <w:t xml:space="preserve">” (Ibid.). </w:t>
      </w:r>
      <w:r w:rsidRPr="006A7EB0">
        <w:rPr>
          <w:b/>
          <w:bCs/>
          <w:u w:val="single"/>
        </w:rPr>
        <w:t xml:space="preserve">The financial crisis has emerged, </w:t>
      </w:r>
      <w:r w:rsidRPr="006A7EB0">
        <w:rPr>
          <w:sz w:val="10"/>
        </w:rPr>
        <w:t>the bubble has burst</w:t>
      </w:r>
      <w:r w:rsidRPr="006A7EB0">
        <w:rPr>
          <w:b/>
          <w:bCs/>
          <w:u w:val="single"/>
        </w:rPr>
        <w:t xml:space="preserve">, and </w:t>
      </w:r>
      <w:r w:rsidRPr="006A7EB0">
        <w:rPr>
          <w:b/>
          <w:bCs/>
          <w:highlight w:val="yellow"/>
          <w:u w:val="single"/>
        </w:rPr>
        <w:t xml:space="preserve">we witness one of the biggest threats to capitalism </w:t>
      </w:r>
      <w:r w:rsidRPr="006A7EB0">
        <w:rPr>
          <w:sz w:val="10"/>
        </w:rPr>
        <w:t>and neoliberalism</w:t>
      </w:r>
      <w:r w:rsidRPr="006A7EB0">
        <w:rPr>
          <w:b/>
          <w:bCs/>
          <w:highlight w:val="yellow"/>
          <w:u w:val="single"/>
        </w:rPr>
        <w:t xml:space="preserve"> thus far, through the exacerbation of simulation. </w:t>
      </w:r>
      <w:r w:rsidRPr="006A7EB0">
        <w:rPr>
          <w:highlight w:val="yellow"/>
          <w:u w:val="single"/>
        </w:rPr>
        <w:t xml:space="preserve">This has not come about through radical politics and </w:t>
      </w:r>
      <w:r w:rsidRPr="006A7EB0">
        <w:rPr>
          <w:sz w:val="10"/>
        </w:rPr>
        <w:t>not – as much as it would have been desirable to be agents of change – through</w:t>
      </w:r>
      <w:r w:rsidRPr="006A7EB0">
        <w:rPr>
          <w:u w:val="single"/>
        </w:rPr>
        <w:t xml:space="preserve"> </w:t>
      </w:r>
      <w:r w:rsidRPr="006A7EB0">
        <w:rPr>
          <w:highlight w:val="yellow"/>
          <w:u w:val="single"/>
        </w:rPr>
        <w:t xml:space="preserve">critique, </w:t>
      </w:r>
      <w:r w:rsidRPr="006A7EB0">
        <w:rPr>
          <w:u w:val="single"/>
        </w:rPr>
        <w:t>or dialectics, or rational discussion, or insurrection, or event, or act, or the deconstruction of political concepts, or long-term revolution, or instant revolt, and so on</w:t>
      </w:r>
      <w:r w:rsidRPr="006A7EB0">
        <w:rPr>
          <w:sz w:val="10"/>
        </w:rPr>
        <w:t xml:space="preserve">. Baudrillard’s argument is that we need to follow this process and exacerbate further the contradictions of the hyper-real economy to ensure its demise. </w:t>
      </w:r>
      <w:r w:rsidRPr="006A7EB0">
        <w:rPr>
          <w:b/>
          <w:bCs/>
          <w:u w:val="single"/>
        </w:rPr>
        <w:t xml:space="preserve">If capital is now floating capital, then let us let it float away. </w:t>
      </w:r>
      <w:r w:rsidRPr="006A7EB0">
        <w:rPr>
          <w:sz w:val="10"/>
        </w:rPr>
        <w:t xml:space="preserve">This is the parodic, ironic, and ecstatic play of the processes often </w:t>
      </w:r>
      <w:proofErr w:type="spellStart"/>
      <w:r w:rsidRPr="006A7EB0">
        <w:rPr>
          <w:sz w:val="10"/>
        </w:rPr>
        <w:t>analysed</w:t>
      </w:r>
      <w:proofErr w:type="spellEnd"/>
      <w:r w:rsidRPr="006A7EB0">
        <w:rPr>
          <w:sz w:val="10"/>
        </w:rPr>
        <w:t xml:space="preserve"> under the rubric of postmodern. Regarding the crisis there is no transcendent critique at play but immanent implosion. This resonates with the theoretical </w:t>
      </w:r>
      <w:proofErr w:type="spellStart"/>
      <w:r w:rsidRPr="006A7EB0">
        <w:rPr>
          <w:sz w:val="10"/>
        </w:rPr>
        <w:t>manoeuvre</w:t>
      </w:r>
      <w:proofErr w:type="spellEnd"/>
      <w:r w:rsidRPr="006A7EB0">
        <w:rPr>
          <w:sz w:val="10"/>
        </w:rPr>
        <w:t xml:space="preserve"> that Benjamin Noys (2012) has identified as ‘accelerationism.’ Noys notes that there are those who argue for the need to ‘</w:t>
      </w:r>
      <w:proofErr w:type="spellStart"/>
      <w:r w:rsidRPr="006A7EB0">
        <w:rPr>
          <w:sz w:val="10"/>
        </w:rPr>
        <w:t>radicalise</w:t>
      </w:r>
      <w:proofErr w:type="spellEnd"/>
      <w:r w:rsidRPr="006A7EB0">
        <w:rPr>
          <w:sz w:val="10"/>
        </w:rPr>
        <w:t xml:space="preserve"> and deepen the tendencies’ that led to the current crisis: “The tendency now becomes the immanent </w:t>
      </w:r>
      <w:proofErr w:type="spellStart"/>
      <w:r w:rsidRPr="006A7EB0">
        <w:rPr>
          <w:sz w:val="10"/>
        </w:rPr>
        <w:t>radicalisation</w:t>
      </w:r>
      <w:proofErr w:type="spellEnd"/>
      <w:r w:rsidRPr="006A7EB0">
        <w:rPr>
          <w:sz w:val="10"/>
        </w:rPr>
        <w:t xml:space="preserve"> of capital’s own dynamic of </w:t>
      </w:r>
      <w:proofErr w:type="spellStart"/>
      <w:r w:rsidRPr="006A7EB0">
        <w:rPr>
          <w:sz w:val="10"/>
        </w:rPr>
        <w:t>deterritorialisation</w:t>
      </w:r>
      <w:proofErr w:type="spellEnd"/>
      <w:r w:rsidRPr="006A7EB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6A7EB0">
        <w:rPr>
          <w:sz w:val="10"/>
        </w:rPr>
        <w:t>Aufhebung</w:t>
      </w:r>
      <w:proofErr w:type="spellEnd"/>
      <w:r w:rsidRPr="006A7EB0">
        <w:rPr>
          <w:sz w:val="10"/>
        </w:rPr>
        <w:t xml:space="preserve">), but in “their </w:t>
      </w:r>
      <w:proofErr w:type="spellStart"/>
      <w:r w:rsidRPr="006A7EB0">
        <w:rPr>
          <w:sz w:val="10"/>
        </w:rPr>
        <w:t>potentialization</w:t>
      </w:r>
      <w:proofErr w:type="spellEnd"/>
      <w:r w:rsidRPr="006A7EB0">
        <w:rPr>
          <w:sz w:val="10"/>
        </w:rPr>
        <w:t xml:space="preserve">, in their elevation to the second power, in their elevation to the Nth power, whether that of terrorism, irony, or simulation” (Baudrillard, 1990: 63). Baudrillard proposes that it is from the inside, by overreaching themselves, “that systems make bonfires of their own postulates, and fall into ruins” (Baudrillard, 2001: 6). This is the fate that arguably awaits the exacerbation of neoliberal capital. </w:t>
      </w:r>
      <w:r w:rsidRPr="006A7EB0">
        <w:rPr>
          <w:highlight w:val="yellow"/>
          <w:u w:val="single"/>
        </w:rPr>
        <w:t xml:space="preserve">Rather than confront power, </w:t>
      </w:r>
      <w:r w:rsidRPr="006A7EB0">
        <w:rPr>
          <w:b/>
          <w:bCs/>
          <w:highlight w:val="yellow"/>
          <w:u w:val="single"/>
        </w:rPr>
        <w:t>one must use power against itself</w:t>
      </w:r>
      <w:r w:rsidRPr="006A7EB0">
        <w:rPr>
          <w:sz w:val="10"/>
        </w:rPr>
        <w:t>. As Baudrillard cites as a preface in Forget Foucault, “</w:t>
      </w:r>
      <w:r w:rsidRPr="006A7EB0">
        <w:rPr>
          <w:u w:val="single"/>
        </w:rPr>
        <w:t xml:space="preserve">As in judo, the best answer to an adversary </w:t>
      </w:r>
      <w:proofErr w:type="spellStart"/>
      <w:r w:rsidRPr="006A7EB0">
        <w:rPr>
          <w:u w:val="single"/>
        </w:rPr>
        <w:t>manoeuvre</w:t>
      </w:r>
      <w:proofErr w:type="spellEnd"/>
      <w:r w:rsidRPr="006A7EB0">
        <w:rPr>
          <w:u w:val="single"/>
        </w:rPr>
        <w:t xml:space="preserve"> is not to retreat, but to go along with it, turning it to one’s own advantage”</w:t>
      </w:r>
      <w:r w:rsidRPr="006A7EB0">
        <w:rPr>
          <w:sz w:val="10"/>
        </w:rPr>
        <w:t xml:space="preserve"> (Baudrillard, 1987). In a methodological consideration Baudrillard writes that </w:t>
      </w:r>
      <w:r w:rsidRPr="006A7EB0">
        <w:rPr>
          <w:b/>
          <w:bCs/>
          <w:highlight w:val="yellow"/>
          <w:u w:val="single"/>
        </w:rPr>
        <w:t xml:space="preserve">the only justification for thinking and writing is that it accelerates these terminal processes. </w:t>
      </w:r>
      <w:r w:rsidRPr="006A7EB0">
        <w:rPr>
          <w:b/>
          <w:bCs/>
          <w:u w:val="single"/>
        </w:rPr>
        <w:t>“Here, beyond the discourse of truth, resides the poetic and enigmatic value of thinking</w:t>
      </w:r>
      <w:r w:rsidRPr="006A7EB0">
        <w:rPr>
          <w:sz w:val="10"/>
        </w:rPr>
        <w:t xml:space="preserve">” (Baudrillard, 2000: 83). </w:t>
      </w:r>
      <w:r w:rsidRPr="006A7EB0">
        <w:rPr>
          <w:u w:val="single"/>
        </w:rPr>
        <w:t>Exacerbation is a radical form of Daoism, a</w:t>
      </w:r>
      <w:r w:rsidRPr="006A7EB0">
        <w:rPr>
          <w:sz w:val="10"/>
        </w:rPr>
        <w:t xml:space="preserve"> going with the flow, not offering resistance but letting the power of the system destroy itself. This is certainly counter intuitive and a novel proposition but is perhaps better placed than the attempt to confront a vastly more powerful opponent head-on, or to attempt make an absurd system moral or regulated. Neoliberalism and its “democratic dictatorship </w:t>
      </w:r>
      <w:proofErr w:type="gramStart"/>
      <w:r w:rsidRPr="006A7EB0">
        <w:rPr>
          <w:sz w:val="10"/>
        </w:rPr>
        <w:t>is</w:t>
      </w:r>
      <w:proofErr w:type="gramEnd"/>
      <w:r w:rsidRPr="006A7EB0">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24F3E1F7"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3B307495" w14:textId="77777777" w:rsidR="006A7EB0" w:rsidRPr="008D3236" w:rsidRDefault="006A7EB0" w:rsidP="006A7EB0">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4CF54647" w14:textId="77777777" w:rsidR="006A7EB0" w:rsidRPr="008D3236" w:rsidRDefault="006A7EB0" w:rsidP="006A7EB0">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7895FCF0" w14:textId="77777777" w:rsidR="006A7EB0" w:rsidRPr="008D3236" w:rsidRDefault="006A7EB0" w:rsidP="006A7EB0">
      <w:pPr>
        <w:pStyle w:val="Heading4"/>
        <w:rPr>
          <w:rFonts w:eastAsia="MS Gothic"/>
        </w:rPr>
      </w:pPr>
      <w:r w:rsidRPr="008D3236">
        <w:rPr>
          <w:rFonts w:eastAsia="MS Gothic"/>
        </w:rPr>
        <w:t>Now for the paradigm issues:</w:t>
      </w:r>
    </w:p>
    <w:p w14:paraId="2D1579A7" w14:textId="77777777" w:rsidR="006A7EB0" w:rsidRPr="008D3236" w:rsidRDefault="006A7EB0" w:rsidP="006A7EB0">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w:t>
      </w:r>
      <w:proofErr w:type="spellStart"/>
      <w:r w:rsidRPr="008D3236">
        <w:rPr>
          <w:rFonts w:eastAsia="MS Gothic" w:cs="Times New Roman"/>
          <w:b/>
          <w:iCs/>
          <w:sz w:val="26"/>
        </w:rPr>
        <w:t>ponzi</w:t>
      </w:r>
      <w:proofErr w:type="spellEnd"/>
      <w:r w:rsidRPr="008D3236">
        <w:rPr>
          <w:rFonts w:eastAsia="MS Gothic" w:cs="Times New Roman"/>
          <w:b/>
          <w:iCs/>
          <w:sz w:val="26"/>
        </w:rPr>
        <w:t xml:space="preserve"> scheme </w:t>
      </w:r>
    </w:p>
    <w:p w14:paraId="2BE8B5E4" w14:textId="77777777" w:rsidR="006A7EB0" w:rsidRPr="008D3236" w:rsidRDefault="006A7EB0" w:rsidP="006A7EB0">
      <w:pPr>
        <w:rPr>
          <w:rFonts w:eastAsia="Cambria"/>
        </w:rPr>
      </w:pPr>
      <w:proofErr w:type="spellStart"/>
      <w:r w:rsidRPr="008D3236">
        <w:rPr>
          <w:rFonts w:eastAsia="Cambria"/>
          <w:b/>
          <w:bCs/>
          <w:sz w:val="26"/>
        </w:rPr>
        <w:t>Senese</w:t>
      </w:r>
      <w:proofErr w:type="spellEnd"/>
      <w:r w:rsidRPr="008D3236">
        <w:rPr>
          <w:rFonts w:eastAsia="Cambria"/>
          <w:b/>
          <w:bCs/>
          <w:sz w:val="26"/>
        </w:rPr>
        <w:t xml:space="preserve"> and Page 95 - Guy B </w:t>
      </w:r>
      <w:proofErr w:type="spellStart"/>
      <w:r w:rsidRPr="008D3236">
        <w:rPr>
          <w:rFonts w:eastAsia="Cambria"/>
          <w:b/>
          <w:bCs/>
          <w:sz w:val="26"/>
        </w:rPr>
        <w:t>Senese</w:t>
      </w:r>
      <w:proofErr w:type="spellEnd"/>
      <w:r w:rsidRPr="008D3236">
        <w:rPr>
          <w:rFonts w:eastAsia="Cambria"/>
          <w:b/>
          <w:bCs/>
          <w:sz w:val="26"/>
        </w:rPr>
        <w:t>,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1996A47A" w14:textId="77777777" w:rsidR="006A7EB0" w:rsidRPr="008D3236" w:rsidRDefault="006A7EB0" w:rsidP="006A7EB0">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w:t>
      </w:r>
      <w:proofErr w:type="gramStart"/>
      <w:r w:rsidRPr="008D3236">
        <w:rPr>
          <w:rFonts w:eastAsia="Cambria"/>
          <w:sz w:val="12"/>
        </w:rPr>
        <w:t>Indeed</w:t>
      </w:r>
      <w:proofErr w:type="gramEnd"/>
      <w:r w:rsidRPr="008D3236">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8D3236">
        <w:rPr>
          <w:rFonts w:eastAsia="Cambria"/>
          <w:sz w:val="12"/>
        </w:rPr>
        <w:t>Thus</w:t>
      </w:r>
      <w:proofErr w:type="gramEnd"/>
      <w:r w:rsidRPr="008D3236">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43309C16" w14:textId="77777777" w:rsidR="006A7EB0" w:rsidRPr="008D3236" w:rsidRDefault="006A7EB0" w:rsidP="006A7EB0">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3AE0C193" w14:textId="77777777" w:rsidR="006A7EB0" w:rsidRPr="008D3236" w:rsidRDefault="006A7EB0" w:rsidP="006A7EB0">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5B6EE61D" w14:textId="77777777" w:rsidR="006A7EB0" w:rsidRPr="008D3236" w:rsidRDefault="006A7EB0" w:rsidP="006A7EB0">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w:t>
      </w:r>
      <w:proofErr w:type="gramStart"/>
      <w:r w:rsidRPr="008D3236">
        <w:rPr>
          <w:rFonts w:eastAsia="Cambria"/>
          <w:sz w:val="8"/>
        </w:rPr>
        <w:t>instance</w:t>
      </w:r>
      <w:proofErr w:type="gramEnd"/>
      <w:r w:rsidRPr="008D3236">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8D3236">
        <w:rPr>
          <w:rFonts w:eastAsia="Cambria"/>
          <w:sz w:val="8"/>
        </w:rPr>
        <w:t>i.e.</w:t>
      </w:r>
      <w:proofErr w:type="gramEnd"/>
      <w:r w:rsidRPr="008D3236">
        <w:rPr>
          <w:rFonts w:eastAsia="Cambria"/>
          <w:sz w:val="8"/>
        </w:rPr>
        <w:t xml:space="preserv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8D3236">
        <w:rPr>
          <w:rFonts w:eastAsia="Cambria"/>
          <w:sz w:val="8"/>
        </w:rPr>
        <w:t>Loland</w:t>
      </w:r>
      <w:proofErr w:type="spellEnd"/>
      <w:r w:rsidRPr="008D3236">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8D3236">
        <w:rPr>
          <w:rFonts w:eastAsia="Cambria"/>
          <w:sz w:val="8"/>
        </w:rPr>
        <w:t>Loland</w:t>
      </w:r>
      <w:proofErr w:type="spellEnd"/>
      <w:r w:rsidRPr="008D3236">
        <w:rPr>
          <w:rFonts w:eastAsia="Cambria"/>
          <w:sz w:val="8"/>
        </w:rPr>
        <w:t xml:space="preserve"> further explains that “in sporting games, the predominant distributive norm is meritocratic. The norm on equal </w:t>
      </w:r>
      <w:proofErr w:type="spellStart"/>
      <w:r w:rsidRPr="008D3236">
        <w:rPr>
          <w:rFonts w:eastAsia="Cambria"/>
          <w:sz w:val="8"/>
        </w:rPr>
        <w:t>tratemnt</w:t>
      </w:r>
      <w:proofErr w:type="spellEnd"/>
      <w:r w:rsidRPr="008D3236">
        <w:rPr>
          <w:rFonts w:eastAsia="Cambria"/>
          <w:sz w:val="8"/>
        </w:rPr>
        <w:t xml:space="preserve">, then, becomes a necessary condition for a game to take place. To be able to evaluate the relevant inequalities satisfactorily, participants </w:t>
      </w:r>
      <w:proofErr w:type="gramStart"/>
      <w:r w:rsidRPr="008D3236">
        <w:rPr>
          <w:rFonts w:eastAsia="Cambria"/>
          <w:sz w:val="8"/>
        </w:rPr>
        <w:t>have to</w:t>
      </w:r>
      <w:proofErr w:type="gramEnd"/>
      <w:r w:rsidRPr="008D3236">
        <w:rPr>
          <w:rFonts w:eastAsia="Cambria"/>
          <w:sz w:val="8"/>
        </w:rPr>
        <w:t xml:space="preserve">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w:t>
      </w:r>
      <w:proofErr w:type="gramStart"/>
      <w:r w:rsidRPr="008D3236">
        <w:rPr>
          <w:rFonts w:eastAsia="Cambria"/>
          <w:sz w:val="8"/>
        </w:rPr>
        <w:t>i.e.</w:t>
      </w:r>
      <w:proofErr w:type="gramEnd"/>
      <w:r w:rsidRPr="008D3236">
        <w:rPr>
          <w:rFonts w:eastAsia="Cambria"/>
          <w:sz w:val="8"/>
        </w:rPr>
        <w:t xml:space="preserv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t>
      </w:r>
      <w:proofErr w:type="gramStart"/>
      <w:r w:rsidRPr="008D3236">
        <w:rPr>
          <w:rFonts w:eastAsia="Cambria"/>
          <w:sz w:val="8"/>
        </w:rPr>
        <w:t>way</w:t>
      </w:r>
      <w:proofErr w:type="gramEnd"/>
      <w:r w:rsidRPr="008D3236">
        <w:rPr>
          <w:rFonts w:eastAsia="Cambria"/>
          <w:sz w:val="8"/>
        </w:rPr>
        <w:t xml:space="preserve">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8D3236">
        <w:rPr>
          <w:rFonts w:eastAsia="Cambria"/>
          <w:sz w:val="8"/>
        </w:rPr>
        <w:t>whether or not</w:t>
      </w:r>
      <w:proofErr w:type="gramEnd"/>
      <w:r w:rsidRPr="008D3236">
        <w:rPr>
          <w:rFonts w:eastAsia="Cambria"/>
          <w:sz w:val="8"/>
        </w:rPr>
        <w:t xml:space="preserve">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w:t>
      </w:r>
      <w:proofErr w:type="spellStart"/>
      <w:r w:rsidRPr="008D3236">
        <w:rPr>
          <w:rFonts w:eastAsia="Cambria"/>
          <w:sz w:val="8"/>
        </w:rPr>
        <w:t>consequentalism</w:t>
      </w:r>
      <w:proofErr w:type="spellEnd"/>
      <w:r w:rsidRPr="008D3236">
        <w:rPr>
          <w:rFonts w:eastAsia="Cambria"/>
          <w:sz w:val="8"/>
        </w:rPr>
        <w:t xml:space="preserve">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 xml:space="preserve">is norm setting ever possible? 2) If an </w:t>
      </w:r>
      <w:proofErr w:type="gramStart"/>
      <w:r w:rsidRPr="008D3236">
        <w:rPr>
          <w:rFonts w:eastAsia="Cambria"/>
          <w:u w:val="single"/>
        </w:rPr>
        <w:t>intention based</w:t>
      </w:r>
      <w:proofErr w:type="gramEnd"/>
      <w:r w:rsidRPr="008D3236">
        <w:rPr>
          <w:rFonts w:eastAsia="Cambria"/>
          <w:u w:val="single"/>
        </w:rPr>
        <w:t xml:space="preserve">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proofErr w:type="gramStart"/>
      <w:r w:rsidRPr="008D3236">
        <w:rPr>
          <w:rFonts w:eastAsia="Cambria"/>
          <w:sz w:val="8"/>
        </w:rPr>
        <w:t>objectively/ absolutely</w:t>
      </w:r>
      <w:r w:rsidRPr="008D3236">
        <w:rPr>
          <w:rFonts w:eastAsia="Cambria"/>
          <w:highlight w:val="yellow"/>
          <w:u w:val="single"/>
        </w:rPr>
        <w:t xml:space="preserve"> true</w:t>
      </w:r>
      <w:proofErr w:type="gramEnd"/>
      <w:r w:rsidRPr="008D3236">
        <w:rPr>
          <w:rFonts w:eastAsia="Cambria"/>
          <w:highlight w:val="yellow"/>
          <w:u w:val="single"/>
        </w:rPr>
        <w:t>,</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proofErr w:type="spellStart"/>
      <w:r w:rsidRPr="008D3236">
        <w:rPr>
          <w:rFonts w:eastAsia="Cambria"/>
          <w:sz w:val="8"/>
        </w:rPr>
        <w:t>Massumi</w:t>
      </w:r>
      <w:proofErr w:type="spellEnd"/>
      <w:r w:rsidRPr="008D3236">
        <w:rPr>
          <w:rFonts w:eastAsia="Cambria"/>
          <w:sz w:val="8"/>
        </w:rPr>
        <w:t xml:space="preserve"> (a </w:t>
      </w:r>
      <w:proofErr w:type="spellStart"/>
      <w:r w:rsidRPr="008D3236">
        <w:rPr>
          <w:rFonts w:eastAsia="Cambria"/>
          <w:sz w:val="8"/>
        </w:rPr>
        <w:t>Deleuzian</w:t>
      </w:r>
      <w:proofErr w:type="spellEnd"/>
      <w:r w:rsidRPr="008D3236">
        <w:rPr>
          <w:rFonts w:eastAsia="Cambria"/>
          <w:sz w:val="8"/>
        </w:rPr>
        <w:t xml:space="preserve"> contemporary) would probably argue that the attempt to instill a certain worldview of the round is indicative of state philosophy, where “The </w:t>
      </w:r>
      <w:proofErr w:type="gramStart"/>
      <w:r w:rsidRPr="008D3236">
        <w:rPr>
          <w:rFonts w:eastAsia="Cambria"/>
          <w:sz w:val="8"/>
        </w:rPr>
        <w:t>end product</w:t>
      </w:r>
      <w:proofErr w:type="gramEnd"/>
      <w:r w:rsidRPr="008D3236">
        <w:rPr>
          <w:rFonts w:eastAsia="Cambria"/>
          <w:sz w:val="8"/>
        </w:rPr>
        <w:t xml:space="preserve"> would be ‘a fully legitimated subject of knowledge and society’ – each mind an analogously organized mini-State morally unified in the </w:t>
      </w:r>
      <w:proofErr w:type="spellStart"/>
      <w:r w:rsidRPr="008D3236">
        <w:rPr>
          <w:rFonts w:eastAsia="Cambria"/>
          <w:sz w:val="8"/>
        </w:rPr>
        <w:t>supermind</w:t>
      </w:r>
      <w:proofErr w:type="spellEnd"/>
      <w:r w:rsidRPr="008D3236">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 xml:space="preserve">to avoid annoying and assumptive debates about </w:t>
      </w:r>
      <w:proofErr w:type="gramStart"/>
      <w:r w:rsidRPr="008D3236">
        <w:rPr>
          <w:rFonts w:eastAsia="Cambria"/>
          <w:sz w:val="8"/>
        </w:rPr>
        <w:t>whether or not</w:t>
      </w:r>
      <w:proofErr w:type="gramEnd"/>
      <w:r w:rsidRPr="008D3236">
        <w:rPr>
          <w:rFonts w:eastAsia="Cambria"/>
          <w:sz w:val="8"/>
        </w:rPr>
        <w:t xml:space="preserve">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 xml:space="preserve">claim that fairness is </w:t>
      </w:r>
      <w:proofErr w:type="gramStart"/>
      <w:r w:rsidRPr="008D3236">
        <w:rPr>
          <w:rFonts w:eastAsia="Cambria"/>
          <w:u w:val="single"/>
        </w:rPr>
        <w:t>absolutely not</w:t>
      </w:r>
      <w:proofErr w:type="gramEnd"/>
      <w:r w:rsidRPr="008D3236">
        <w:rPr>
          <w:rFonts w:eastAsia="Cambria"/>
          <w:u w:val="single"/>
        </w:rPr>
        <w:t xml:space="preserve"> a voter.</w:t>
      </w:r>
      <w:r w:rsidRPr="008D3236">
        <w:rPr>
          <w:rFonts w:eastAsia="Cambria"/>
          <w:sz w:val="8"/>
        </w:rPr>
        <w:t xml:space="preserve"> This type of argument generally does not contest if theory itself is unfair or resolvable in a theoretical way, </w:t>
      </w:r>
      <w:proofErr w:type="gramStart"/>
      <w:r w:rsidRPr="008D3236">
        <w:rPr>
          <w:rFonts w:eastAsia="Cambria"/>
          <w:sz w:val="8"/>
        </w:rPr>
        <w:t>i.e.</w:t>
      </w:r>
      <w:proofErr w:type="gramEnd"/>
      <w:r w:rsidRPr="008D3236">
        <w:rPr>
          <w:rFonts w:eastAsia="Cambria"/>
          <w:sz w:val="8"/>
        </w:rPr>
        <w:t xml:space="preserv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 xml:space="preserve">analyze theory </w:t>
      </w:r>
      <w:proofErr w:type="gramStart"/>
      <w:r w:rsidRPr="008D3236">
        <w:rPr>
          <w:rFonts w:eastAsia="Cambria"/>
          <w:sz w:val="8"/>
        </w:rPr>
        <w:t>debates, or</w:t>
      </w:r>
      <w:proofErr w:type="gramEnd"/>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8D3236">
        <w:rPr>
          <w:rFonts w:eastAsia="Cambria"/>
          <w:sz w:val="8"/>
        </w:rPr>
        <w:t>real world</w:t>
      </w:r>
      <w:proofErr w:type="gramEnd"/>
      <w:r w:rsidRPr="008D3236">
        <w:rPr>
          <w:rFonts w:eastAsia="Cambria"/>
          <w:sz w:val="8"/>
        </w:rPr>
        <w:t xml:space="preserve"> concerns of fairness and education. Additionally, </w:t>
      </w:r>
      <w:r w:rsidRPr="008D3236">
        <w:rPr>
          <w:rFonts w:eastAsia="Cambria"/>
          <w:u w:val="single"/>
        </w:rPr>
        <w:t xml:space="preserve">most of the historical unwillingness is probably rooted in tendency for debaters to use this avenue of argumentation in a </w:t>
      </w:r>
      <w:proofErr w:type="spellStart"/>
      <w:r w:rsidRPr="008D3236">
        <w:rPr>
          <w:rFonts w:eastAsia="Cambria"/>
          <w:bCs/>
          <w:u w:val="single"/>
        </w:rPr>
        <w:t>blippy</w:t>
      </w:r>
      <w:proofErr w:type="spellEnd"/>
      <w:r w:rsidRPr="008D3236">
        <w:rPr>
          <w:rFonts w:eastAsia="Cambria"/>
          <w:bCs/>
          <w:u w:val="single"/>
        </w:rPr>
        <w:t xml:space="preserve"> fashion</w:t>
      </w:r>
      <w:r w:rsidRPr="008D3236">
        <w:rPr>
          <w:rFonts w:eastAsia="Cambria"/>
          <w:sz w:val="8"/>
        </w:rPr>
        <w:t xml:space="preserve">. </w:t>
      </w:r>
      <w:proofErr w:type="gramStart"/>
      <w:r w:rsidRPr="008D3236">
        <w:rPr>
          <w:rFonts w:eastAsia="Cambria"/>
          <w:sz w:val="8"/>
        </w:rPr>
        <w:t>However</w:t>
      </w:r>
      <w:proofErr w:type="gramEnd"/>
      <w:r w:rsidRPr="008D3236">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8D3236">
        <w:rPr>
          <w:rFonts w:eastAsia="Cambria"/>
          <w:sz w:val="8"/>
        </w:rPr>
        <w:t>really morally</w:t>
      </w:r>
      <w:proofErr w:type="gramEnd"/>
      <w:r w:rsidRPr="008D3236">
        <w:rPr>
          <w:rFonts w:eastAsia="Cambria"/>
          <w:sz w:val="8"/>
        </w:rPr>
        <w:t xml:space="preserve">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 xml:space="preserve">preposterous, </w:t>
      </w:r>
      <w:proofErr w:type="spellStart"/>
      <w:r w:rsidRPr="008D3236">
        <w:rPr>
          <w:rFonts w:eastAsia="Cambria"/>
          <w:sz w:val="8"/>
        </w:rPr>
        <w:t>uneducational</w:t>
      </w:r>
      <w:proofErr w:type="spellEnd"/>
      <w:r w:rsidRPr="008D3236">
        <w:rPr>
          <w:rFonts w:eastAsia="Cambria"/>
          <w:sz w:val="8"/>
        </w:rPr>
        <w:t>,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4EADEC7F" w14:textId="18927EEC"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w:t>
      </w:r>
      <w:r w:rsidR="00E16C77">
        <w:rPr>
          <w:rFonts w:eastAsia="MS Gothic"/>
          <w:b/>
          <w:iCs/>
          <w:sz w:val="26"/>
        </w:rPr>
        <w:t>3</w:t>
      </w:r>
      <w:r w:rsidRPr="008D3236">
        <w:rPr>
          <w:rFonts w:eastAsia="MS Gothic"/>
          <w:b/>
          <w:iCs/>
          <w:sz w:val="26"/>
        </w:rPr>
        <w:t xml:space="preserve">]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0156B489"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Prefer –</w:t>
      </w:r>
    </w:p>
    <w:p w14:paraId="76588A90"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3DC8A941" w14:textId="77777777" w:rsidR="006A7EB0" w:rsidRPr="008D3236" w:rsidRDefault="006A7EB0" w:rsidP="006A7EB0">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5611FA0E" w14:textId="77777777" w:rsidR="006A7EB0" w:rsidRPr="0087154C" w:rsidRDefault="006A7EB0" w:rsidP="006A7EB0">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6F40BE16" w14:textId="1471E964" w:rsidR="006A7EB0" w:rsidRPr="006A7EB0" w:rsidRDefault="006A7EB0" w:rsidP="006A7EB0">
      <w:pPr>
        <w:pStyle w:val="Heading4"/>
        <w:rPr>
          <w:sz w:val="12"/>
        </w:rPr>
      </w:pPr>
      <w:r>
        <w:rPr>
          <w:rFonts w:eastAsia="MS Gothic"/>
        </w:rPr>
        <w:t>[</w:t>
      </w:r>
      <w:r w:rsidR="00E16C77">
        <w:rPr>
          <w:rFonts w:eastAsia="MS Gothic"/>
        </w:rPr>
        <w:t>4</w:t>
      </w:r>
      <w:r>
        <w:rPr>
          <w:rFonts w:eastAsia="MS Gothic"/>
        </w:rPr>
        <w:t xml:space="preserve">] </w:t>
      </w:r>
      <w:r w:rsidRPr="006A7EB0">
        <w:t xml:space="preserve">The semiotic battle ground in which violence is constituted gives images of ethical deviation power by affirming their reality, something the K is entirely invested in. The alternative is assimilated to justify the moral superstructure they criticize by humanizing the system </w:t>
      </w:r>
    </w:p>
    <w:p w14:paraId="21C94BC1" w14:textId="77777777" w:rsidR="006A7EB0" w:rsidRPr="006A7EB0" w:rsidRDefault="006A7EB0" w:rsidP="006A7EB0">
      <w:r w:rsidRPr="006A7EB0">
        <w:rPr>
          <w:b/>
          <w:bCs/>
          <w:sz w:val="26"/>
          <w:u w:val="single"/>
        </w:rPr>
        <w:t xml:space="preserve">Robinson 12 - Andrew Robinson, Ceasefire, August 24th, 2012 </w:t>
      </w:r>
      <w:r w:rsidRPr="006A7EB0">
        <w:t>“An A to Z of Theory | Jean Baudrillard: From Revolution to Implosion” [https://ceasefiremagazine.co.uk/in-theory-baudrillard-10/] Accessed 3/9/20 SAO</w:t>
      </w:r>
    </w:p>
    <w:p w14:paraId="7EDB7306" w14:textId="7DFD3B1B" w:rsidR="00A95652" w:rsidRDefault="006A7EB0" w:rsidP="006A7EB0">
      <w:pPr>
        <w:rPr>
          <w:sz w:val="10"/>
        </w:rPr>
      </w:pPr>
      <w:r w:rsidRPr="006A7EB0">
        <w:rPr>
          <w:sz w:val="10"/>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6A7EB0">
        <w:rPr>
          <w:sz w:val="10"/>
        </w:rPr>
        <w:t>has to</w:t>
      </w:r>
      <w:proofErr w:type="gramEnd"/>
      <w:r w:rsidRPr="006A7EB0">
        <w:rPr>
          <w:sz w:val="10"/>
        </w:rPr>
        <w:t xml:space="preserve"> be, to avoid symbolic exchange. It cannot achieve the complete inclusion which comes about with </w:t>
      </w:r>
      <w:proofErr w:type="spellStart"/>
      <w:r w:rsidRPr="006A7EB0">
        <w:rPr>
          <w:sz w:val="10"/>
        </w:rPr>
        <w:t>generalised</w:t>
      </w:r>
      <w:proofErr w:type="spellEnd"/>
      <w:r w:rsidRPr="006A7EB0">
        <w:rPr>
          <w:sz w:val="10"/>
        </w:rPr>
        <w:t xml:space="preserve"> reversibility. Yet the code tends to take over </w:t>
      </w:r>
      <w:proofErr w:type="gramStart"/>
      <w:r w:rsidRPr="006A7EB0">
        <w:rPr>
          <w:sz w:val="10"/>
        </w:rPr>
        <w:t>all of</w:t>
      </w:r>
      <w:proofErr w:type="gramEnd"/>
      <w:r w:rsidRPr="006A7EB0">
        <w:rPr>
          <w:sz w:val="10"/>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6A7EB0">
        <w:rPr>
          <w:sz w:val="10"/>
        </w:rPr>
        <w:t>theorises</w:t>
      </w:r>
      <w:proofErr w:type="spellEnd"/>
      <w:r w:rsidRPr="006A7EB0">
        <w:rPr>
          <w:sz w:val="10"/>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w:t>
      </w:r>
      <w:r w:rsidRPr="006A7EB0">
        <w:rPr>
          <w:u w:val="single"/>
        </w:rPr>
        <w:t xml:space="preserve">Resistance arises when subjects come to see their own programmed death in </w:t>
      </w:r>
      <w:r w:rsidRPr="006A7EB0">
        <w:rPr>
          <w:sz w:val="10"/>
        </w:rPr>
        <w:t>the accumulation,</w:t>
      </w:r>
      <w:r w:rsidRPr="006A7EB0">
        <w:rPr>
          <w:u w:val="single"/>
        </w:rPr>
        <w:t xml:space="preserve"> </w:t>
      </w:r>
      <w:proofErr w:type="gramStart"/>
      <w:r w:rsidRPr="006A7EB0">
        <w:rPr>
          <w:u w:val="single"/>
        </w:rPr>
        <w:t>production</w:t>
      </w:r>
      <w:proofErr w:type="gramEnd"/>
      <w:r w:rsidRPr="006A7EB0">
        <w:rPr>
          <w:sz w:val="10"/>
        </w:rPr>
        <w:t xml:space="preserve"> and conservation of their subjectivity.</w:t>
      </w:r>
      <w:r w:rsidRPr="006A7EB0">
        <w:rPr>
          <w:u w:val="single"/>
        </w:rPr>
        <w:t xml:space="preserve"> They become fiercely opposed to their reduction to the regime of work-buy-consume-die.</w:t>
      </w:r>
      <w:r w:rsidRPr="006A7EB0">
        <w:rPr>
          <w:sz w:val="10"/>
        </w:rPr>
        <w:t xml:space="preserv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6A7EB0">
        <w:rPr>
          <w:highlight w:val="yellow"/>
          <w:u w:val="single"/>
        </w:rPr>
        <w:t>revolution is now impossible</w:t>
      </w:r>
      <w:r w:rsidRPr="006A7EB0">
        <w:rPr>
          <w:sz w:val="10"/>
        </w:rPr>
        <w:t xml:space="preserve">. Baudrillard makes this claim </w:t>
      </w:r>
      <w:r w:rsidRPr="006A7EB0">
        <w:rPr>
          <w:highlight w:val="yellow"/>
          <w:u w:val="single"/>
        </w:rPr>
        <w:t xml:space="preserve">because of the end of production. Revolution was historically seen as the liberation of the productive energy of humanity </w:t>
      </w:r>
      <w:r w:rsidRPr="006A7EB0">
        <w:rPr>
          <w:u w:val="single"/>
        </w:rPr>
        <w:t xml:space="preserve">from the confines of capitalism. But if production no longer exists, this kind of vision has no hold. </w:t>
      </w:r>
      <w:proofErr w:type="spellStart"/>
      <w:r w:rsidRPr="006A7EB0">
        <w:rPr>
          <w:b/>
          <w:bCs/>
          <w:u w:val="single"/>
        </w:rPr>
        <w:t>Labour</w:t>
      </w:r>
      <w:proofErr w:type="spellEnd"/>
      <w:r w:rsidRPr="006A7EB0">
        <w:rPr>
          <w:b/>
          <w:bCs/>
          <w:u w:val="single"/>
        </w:rPr>
        <w:t xml:space="preserve"> has become another sign</w:t>
      </w:r>
      <w:r w:rsidRPr="006A7EB0">
        <w:rPr>
          <w:u w:val="single"/>
        </w:rPr>
        <w:t xml:space="preserve">. </w:t>
      </w:r>
      <w:r w:rsidRPr="006A7EB0">
        <w:rPr>
          <w:sz w:val="10"/>
        </w:rPr>
        <w:t xml:space="preserve">There is no tendency for it to liberate itself by moving beyond capitalism. Baudrillard is deeply critical of standard leftist responses to neoliberalism. He </w:t>
      </w:r>
      <w:proofErr w:type="spellStart"/>
      <w:r w:rsidRPr="006A7EB0">
        <w:rPr>
          <w:sz w:val="10"/>
        </w:rPr>
        <w:t>criticises</w:t>
      </w:r>
      <w:proofErr w:type="spellEnd"/>
      <w:r w:rsidRPr="006A7EB0">
        <w:rPr>
          <w:sz w:val="10"/>
        </w:rPr>
        <w:t xml:space="preserve"> revolutionaries of his day for </w:t>
      </w:r>
      <w:r w:rsidRPr="006A7EB0">
        <w:rPr>
          <w:u w:val="single"/>
        </w:rPr>
        <w:t xml:space="preserve">seeking a return to the “real”. </w:t>
      </w:r>
      <w:r w:rsidRPr="006A7EB0">
        <w:rPr>
          <w:sz w:val="10"/>
        </w:rPr>
        <w:t>He sees th</w:t>
      </w:r>
      <w:r w:rsidRPr="006A7EB0">
        <w:rPr>
          <w:u w:val="single"/>
        </w:rPr>
        <w:t xml:space="preserve">is </w:t>
      </w:r>
      <w:r w:rsidRPr="006A7EB0">
        <w:rPr>
          <w:sz w:val="10"/>
        </w:rPr>
        <w:t xml:space="preserve">as </w:t>
      </w:r>
      <w:r w:rsidRPr="006A7EB0">
        <w:rPr>
          <w:u w:val="single"/>
        </w:rPr>
        <w:t>nostalgia</w:t>
      </w:r>
      <w:r w:rsidRPr="006A7EB0">
        <w:rPr>
          <w:sz w:val="10"/>
        </w:rPr>
        <w:t xml:space="preserve"> for the previous, Fordist period of capitalism. </w:t>
      </w:r>
      <w:r w:rsidRPr="006A7EB0">
        <w:rPr>
          <w:u w:val="single"/>
        </w:rPr>
        <w:t xml:space="preserve">People seek to get rid of the </w:t>
      </w:r>
      <w:proofErr w:type="gramStart"/>
      <w:r w:rsidRPr="006A7EB0">
        <w:rPr>
          <w:u w:val="single"/>
        </w:rPr>
        <w:t>code, and</w:t>
      </w:r>
      <w:proofErr w:type="gramEnd"/>
      <w:r w:rsidRPr="006A7EB0">
        <w:rPr>
          <w:u w:val="single"/>
        </w:rPr>
        <w:t xml:space="preserve"> go back to the earlier kind of simulation</w:t>
      </w:r>
      <w:r w:rsidRPr="006A7EB0">
        <w:rPr>
          <w:sz w:val="10"/>
        </w:rPr>
        <w:t xml:space="preserve">. Or they seek to identify something which is not yet signified in the </w:t>
      </w:r>
      <w:proofErr w:type="gramStart"/>
      <w:r w:rsidRPr="006A7EB0">
        <w:rPr>
          <w:sz w:val="10"/>
        </w:rPr>
        <w:t>system</w:t>
      </w:r>
      <w:proofErr w:type="gramEnd"/>
      <w:r w:rsidRPr="006A7EB0">
        <w:rPr>
          <w:sz w:val="10"/>
        </w:rPr>
        <w:t xml:space="preserve"> and which ought to be – for instance, excluded groups who should be included. This </w:t>
      </w:r>
      <w:proofErr w:type="gramStart"/>
      <w:r w:rsidRPr="006A7EB0">
        <w:rPr>
          <w:sz w:val="10"/>
        </w:rPr>
        <w:t>actually ties</w:t>
      </w:r>
      <w:proofErr w:type="gramEnd"/>
      <w:r w:rsidRPr="006A7EB0">
        <w:rPr>
          <w:sz w:val="10"/>
        </w:rPr>
        <w:t xml:space="preserve"> people to the prior forms of the dominant system. For Baudrillard, </w:t>
      </w:r>
      <w:r w:rsidRPr="006A7EB0">
        <w:rPr>
          <w:b/>
          <w:bCs/>
          <w:highlight w:val="yellow"/>
          <w:u w:val="single"/>
        </w:rPr>
        <w:t xml:space="preserve">the weapons of the previous period are already </w:t>
      </w:r>
      <w:proofErr w:type="spellStart"/>
      <w:r w:rsidRPr="006A7EB0">
        <w:rPr>
          <w:b/>
          <w:bCs/>
          <w:highlight w:val="yellow"/>
          <w:u w:val="single"/>
        </w:rPr>
        <w:t>neutralised</w:t>
      </w:r>
      <w:proofErr w:type="spellEnd"/>
      <w:r w:rsidRPr="006A7EB0">
        <w:rPr>
          <w:highlight w:val="yellow"/>
          <w:u w:val="single"/>
        </w:rPr>
        <w:t xml:space="preserve"> </w:t>
      </w:r>
      <w:r w:rsidRPr="006A7EB0">
        <w:rPr>
          <w:sz w:val="10"/>
        </w:rPr>
        <w:t>in the order of the code. Revolution is a casualty of the end of the period of system-expansion.</w:t>
      </w:r>
      <w:r w:rsidRPr="006A7EB0">
        <w:rPr>
          <w:u w:val="single"/>
        </w:rPr>
        <w:t xml:space="preserve"> Explosions and revolutions are effects of an expanding order</w:t>
      </w:r>
      <w:r w:rsidRPr="006A7EB0">
        <w:rPr>
          <w:sz w:val="10"/>
        </w:rPr>
        <w:t xml:space="preserve">. This expanding order is an effect of the regime of production. </w:t>
      </w:r>
      <w:r w:rsidRPr="006A7EB0">
        <w:rPr>
          <w:u w:val="single"/>
        </w:rPr>
        <w:t>But simulation is instead an inward-looking order</w:t>
      </w:r>
      <w:r w:rsidRPr="006A7EB0">
        <w:rPr>
          <w:sz w:val="10"/>
        </w:rPr>
        <w:t>. It is ‘saturated’ – it cannot expand any further. As a result, explosion will never again happen. It has been replaced by the ‘cold’ energy of the simulacrum. Instead</w:t>
      </w:r>
      <w:r w:rsidRPr="006A7EB0">
        <w:rPr>
          <w:u w:val="single"/>
        </w:rPr>
        <w:t>, there is constant implosion</w:t>
      </w:r>
      <w:r w:rsidRPr="006A7EB0">
        <w:rPr>
          <w:sz w:val="10"/>
        </w:rPr>
        <w:t xml:space="preserve">. The world is saturated. The system has reached its limits. It is socially constructed as dense and irreversible, as beyond the ‘liberating explosion’. Baudrillard believes that </w:t>
      </w:r>
      <w:r w:rsidRPr="006A7EB0">
        <w:rPr>
          <w:highlight w:val="yellow"/>
          <w:u w:val="single"/>
        </w:rPr>
        <w:t xml:space="preserve">we are past a point of no return: the system can’t be </w:t>
      </w:r>
      <w:r w:rsidRPr="006A7EB0">
        <w:rPr>
          <w:u w:val="single"/>
        </w:rPr>
        <w:t xml:space="preserve">slowed down or </w:t>
      </w:r>
      <w:r w:rsidRPr="006A7EB0">
        <w:rPr>
          <w:highlight w:val="yellow"/>
          <w:u w:val="single"/>
        </w:rPr>
        <w:t>redirected to a new end</w:t>
      </w:r>
      <w:r w:rsidRPr="006A7EB0">
        <w:rPr>
          <w:sz w:val="10"/>
        </w:rPr>
        <w:t xml:space="preserve">. We are in a ‘pure event’, beyond causality and without consequence, and every effort to exorcise hyperreality simply reinforces it. These are little fractal events and gradual processes of collapse which no longer create massive </w:t>
      </w:r>
      <w:proofErr w:type="gramStart"/>
      <w:r w:rsidRPr="006A7EB0">
        <w:rPr>
          <w:sz w:val="10"/>
        </w:rPr>
        <w:t>collapses, but</w:t>
      </w:r>
      <w:proofErr w:type="gramEnd"/>
      <w:r w:rsidRPr="006A7EB0">
        <w:rPr>
          <w:sz w:val="10"/>
        </w:rPr>
        <w:t xml:space="preserve"> exist horizontally. Events no longer resonate across spheres. It is as if the forces carrying the meaning of an event beyond itself have slowed to a standstill. The London ‘</w:t>
      </w:r>
      <w:proofErr w:type="gramStart"/>
      <w:r w:rsidRPr="006A7EB0">
        <w:rPr>
          <w:u w:val="single"/>
        </w:rPr>
        <w:t>riots’</w:t>
      </w:r>
      <w:proofErr w:type="gramEnd"/>
      <w:r w:rsidRPr="006A7EB0">
        <w:rPr>
          <w:sz w:val="10"/>
        </w:rPr>
        <w:t xml:space="preserve"> </w:t>
      </w:r>
      <w:r w:rsidRPr="006A7EB0">
        <w:rPr>
          <w:u w:val="single"/>
        </w:rPr>
        <w:t>or</w:t>
      </w:r>
      <w:r w:rsidRPr="006A7EB0">
        <w:rPr>
          <w:sz w:val="10"/>
        </w:rPr>
        <w:t xml:space="preserve"> the student fees </w:t>
      </w:r>
      <w:r w:rsidRPr="006A7EB0">
        <w:rPr>
          <w:highlight w:val="yellow"/>
          <w:u w:val="single"/>
        </w:rPr>
        <w:t>protests</w:t>
      </w:r>
      <w:r w:rsidRPr="006A7EB0">
        <w:rPr>
          <w:sz w:val="10"/>
        </w:rPr>
        <w:t xml:space="preserve">, for example, </w:t>
      </w:r>
      <w:r w:rsidRPr="006A7EB0">
        <w:rPr>
          <w:highlight w:val="yellow"/>
          <w:u w:val="single"/>
        </w:rPr>
        <w:t xml:space="preserve">do not turn into </w:t>
      </w:r>
      <w:proofErr w:type="spellStart"/>
      <w:r w:rsidRPr="006A7EB0">
        <w:rPr>
          <w:highlight w:val="yellow"/>
          <w:u w:val="single"/>
        </w:rPr>
        <w:t>generalised</w:t>
      </w:r>
      <w:proofErr w:type="spellEnd"/>
      <w:r w:rsidRPr="006A7EB0">
        <w:rPr>
          <w:highlight w:val="yellow"/>
          <w:u w:val="single"/>
        </w:rPr>
        <w:t xml:space="preserve"> rebellions</w:t>
      </w:r>
      <w:r w:rsidRPr="006A7EB0">
        <w:rPr>
          <w:sz w:val="10"/>
          <w:highlight w:val="yellow"/>
        </w:rPr>
        <w:t xml:space="preserve"> </w:t>
      </w:r>
      <w:r w:rsidRPr="006A7EB0">
        <w:rPr>
          <w:sz w:val="10"/>
        </w:rPr>
        <w:t xml:space="preserve">in Britain as perhaps they still might in Egypt or Greece. </w:t>
      </w:r>
      <w:r w:rsidRPr="006A7EB0">
        <w:rPr>
          <w:highlight w:val="yellow"/>
          <w:u w:val="single"/>
        </w:rPr>
        <w:t xml:space="preserve">We are in an era of ‘anomalies without </w:t>
      </w:r>
      <w:proofErr w:type="gramStart"/>
      <w:r w:rsidRPr="006A7EB0">
        <w:rPr>
          <w:highlight w:val="yellow"/>
          <w:u w:val="single"/>
        </w:rPr>
        <w:t>consequences’</w:t>
      </w:r>
      <w:proofErr w:type="gramEnd"/>
      <w:r w:rsidRPr="006A7EB0">
        <w:rPr>
          <w:sz w:val="10"/>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w:t>
      </w:r>
      <w:r w:rsidRPr="006A7EB0">
        <w:rPr>
          <w:u w:val="single"/>
        </w:rPr>
        <w:t>It is now in a phase of mourning, passing towards catastrophe</w:t>
      </w:r>
      <w:r w:rsidRPr="006A7EB0">
        <w:rPr>
          <w:sz w:val="10"/>
        </w:rPr>
        <w:t xml:space="preserve">. </w:t>
      </w:r>
      <w:r w:rsidRPr="006A7EB0">
        <w:rPr>
          <w:u w:val="single"/>
        </w:rPr>
        <w:t>Things don’t get transcended anymore</w:t>
      </w:r>
      <w:r w:rsidRPr="006A7EB0">
        <w:rPr>
          <w:sz w:val="10"/>
        </w:rPr>
        <w:t xml:space="preserv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6A7EB0">
        <w:rPr>
          <w:sz w:val="10"/>
        </w:rPr>
        <w:t>generalised</w:t>
      </w:r>
      <w:proofErr w:type="spellEnd"/>
      <w:r w:rsidRPr="006A7EB0">
        <w:rPr>
          <w:sz w:val="10"/>
        </w:rPr>
        <w:t xml:space="preserve"> responsibility, and saturation. Beyond saturation there is only implosion. Anti-consumerism is another target of critique. </w:t>
      </w:r>
      <w:proofErr w:type="spellStart"/>
      <w:r w:rsidRPr="006A7EB0">
        <w:rPr>
          <w:sz w:val="10"/>
        </w:rPr>
        <w:t>Criticising</w:t>
      </w:r>
      <w:proofErr w:type="spellEnd"/>
      <w:r w:rsidRPr="006A7EB0">
        <w:rPr>
          <w:sz w:val="10"/>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6A7EB0">
        <w:rPr>
          <w:sz w:val="10"/>
        </w:rPr>
        <w:t>criticises</w:t>
      </w:r>
      <w:proofErr w:type="spellEnd"/>
      <w:r w:rsidRPr="006A7EB0">
        <w:rPr>
          <w:sz w:val="10"/>
        </w:rPr>
        <w:t xml:space="preserve"> moral critique and scandal, such as Watergate. He argues that </w:t>
      </w:r>
      <w:r w:rsidRPr="006A7EB0">
        <w:rPr>
          <w:highlight w:val="yellow"/>
          <w:u w:val="single"/>
        </w:rPr>
        <w:t xml:space="preserve">the system requires a moral superstructure to operate, </w:t>
      </w:r>
      <w:r w:rsidRPr="006A7EB0">
        <w:rPr>
          <w:u w:val="single"/>
        </w:rPr>
        <w:t>and the revival of such a superstructure sustains the system</w:t>
      </w:r>
      <w:r w:rsidRPr="006A7EB0">
        <w:rPr>
          <w:sz w:val="10"/>
        </w:rPr>
        <w:t xml:space="preserve">. What is </w:t>
      </w:r>
      <w:proofErr w:type="gramStart"/>
      <w:r w:rsidRPr="006A7EB0">
        <w:rPr>
          <w:sz w:val="10"/>
        </w:rPr>
        <w:t>really scandalous</w:t>
      </w:r>
      <w:proofErr w:type="gramEnd"/>
      <w:r w:rsidRPr="006A7EB0">
        <w:rPr>
          <w:sz w:val="10"/>
        </w:rPr>
        <w:t xml:space="preserve"> is that capital is fundamentally immoral or amoral. Moral panics serve to avoid awareness of this repressed fact. Similarly, </w:t>
      </w:r>
      <w:r w:rsidRPr="006A7EB0">
        <w:rPr>
          <w:b/>
          <w:bCs/>
          <w:highlight w:val="yellow"/>
          <w:u w:val="single"/>
        </w:rPr>
        <w:t>critiques of ideology risk reaffirming the system’s maintenance of the illusion of truth</w:t>
      </w:r>
      <w:r w:rsidRPr="006A7EB0">
        <w:rPr>
          <w:sz w:val="10"/>
        </w:rPr>
        <w:t xml:space="preserve">.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6A7EB0">
        <w:rPr>
          <w:sz w:val="10"/>
        </w:rPr>
        <w:t>criticises</w:t>
      </w:r>
      <w:proofErr w:type="spellEnd"/>
      <w:r w:rsidRPr="006A7EB0">
        <w:rPr>
          <w:sz w:val="10"/>
        </w:rPr>
        <w:t xml:space="preserve"> theories such as </w:t>
      </w:r>
      <w:proofErr w:type="spellStart"/>
      <w:r w:rsidRPr="006A7EB0">
        <w:rPr>
          <w:sz w:val="10"/>
        </w:rPr>
        <w:t>Laclau’s</w:t>
      </w:r>
      <w:proofErr w:type="spellEnd"/>
      <w:r w:rsidRPr="006A7EB0">
        <w:rPr>
          <w:sz w:val="10"/>
        </w:rPr>
        <w:t xml:space="preserve">, which seek </w:t>
      </w:r>
      <w:r w:rsidRPr="006A7EB0">
        <w:rPr>
          <w:highlight w:val="yellow"/>
          <w:u w:val="single"/>
        </w:rPr>
        <w:t>to re-inject meaning and intensity into politics</w:t>
      </w:r>
      <w:r w:rsidRPr="006A7EB0">
        <w:rPr>
          <w:sz w:val="10"/>
        </w:rPr>
        <w:t xml:space="preserve">. For Baudrillard, this task </w:t>
      </w:r>
      <w:r w:rsidRPr="006A7EB0">
        <w:rPr>
          <w:highlight w:val="yellow"/>
          <w:u w:val="single"/>
        </w:rPr>
        <w:t xml:space="preserve">is both </w:t>
      </w:r>
      <w:r w:rsidRPr="006A7EB0">
        <w:rPr>
          <w:b/>
          <w:bCs/>
          <w:highlight w:val="yellow"/>
          <w:u w:val="single"/>
        </w:rPr>
        <w:t>impossible and reactionary</w:t>
      </w:r>
      <w:r w:rsidRPr="006A7EB0">
        <w:rPr>
          <w:sz w:val="10"/>
        </w:rPr>
        <w:t xml:space="preserve">. Baudrillard sees the system as creating the illusion of its continued power by drawing on or simulating antagonisms and critique. There is thus a danger that </w:t>
      </w:r>
      <w:r w:rsidRPr="006A7EB0">
        <w:rPr>
          <w:b/>
          <w:bCs/>
          <w:u w:val="single"/>
        </w:rPr>
        <w:t xml:space="preserve">critique </w:t>
      </w:r>
      <w:proofErr w:type="gramStart"/>
      <w:r w:rsidRPr="006A7EB0">
        <w:rPr>
          <w:b/>
          <w:bCs/>
          <w:u w:val="single"/>
        </w:rPr>
        <w:t>actually sustains</w:t>
      </w:r>
      <w:proofErr w:type="gramEnd"/>
      <w:r w:rsidRPr="006A7EB0">
        <w:rPr>
          <w:b/>
          <w:bCs/>
          <w:u w:val="single"/>
        </w:rPr>
        <w:t xml:space="preserve"> the system, by giving it a power it doesn’t have</w:t>
      </w:r>
      <w:r w:rsidRPr="006A7EB0">
        <w:rPr>
          <w:sz w:val="10"/>
        </w:rPr>
        <w:t xml:space="preserve">. </w:t>
      </w:r>
      <w:r w:rsidRPr="006A7EB0">
        <w:rPr>
          <w:b/>
          <w:bCs/>
          <w:u w:val="single"/>
        </w:rPr>
        <w:t>Trying to confront and destroy the system thus inadvertently revives it, giving it back a little bit of symbolic power.</w:t>
      </w:r>
      <w:r w:rsidRPr="006A7EB0">
        <w:rPr>
          <w:sz w:val="10"/>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6A7EB0">
        <w:rPr>
          <w:sz w:val="10"/>
        </w:rPr>
        <w:t>i.e.</w:t>
      </w:r>
      <w:proofErr w:type="gramEnd"/>
      <w:r w:rsidRPr="006A7EB0">
        <w:rPr>
          <w:sz w:val="10"/>
        </w:rPr>
        <w:t xml:space="preserve"> of symbolic exchange). Baudrillard thinks that societies </w:t>
      </w:r>
      <w:proofErr w:type="gramStart"/>
      <w:r w:rsidRPr="006A7EB0">
        <w:rPr>
          <w:sz w:val="10"/>
        </w:rPr>
        <w:t>actually come</w:t>
      </w:r>
      <w:proofErr w:type="gramEnd"/>
      <w:r w:rsidRPr="006A7EB0">
        <w:rPr>
          <w:sz w:val="10"/>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6A7EB0">
        <w:rPr>
          <w:sz w:val="10"/>
        </w:rPr>
        <w:t>dead, because</w:t>
      </w:r>
      <w:proofErr w:type="gramEnd"/>
      <w:r w:rsidRPr="006A7EB0">
        <w:rPr>
          <w:sz w:val="10"/>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6A7EB0">
        <w:rPr>
          <w:sz w:val="10"/>
        </w:rPr>
        <w:t>intensity</w:t>
      </w:r>
      <w:proofErr w:type="gramEnd"/>
      <w:r w:rsidRPr="006A7EB0">
        <w:rPr>
          <w:sz w:val="10"/>
        </w:rPr>
        <w:t xml:space="preserve"> and definite references, in order to ward off the collapse of the real. Fascist and authoritarian tendencies revive what Baudrillard terms ‘the violence necessary to life’ – they keep up </w:t>
      </w:r>
      <w:proofErr w:type="gramStart"/>
      <w:r w:rsidRPr="006A7EB0">
        <w:rPr>
          <w:sz w:val="10"/>
        </w:rPr>
        <w:t>some kind of symbolic</w:t>
      </w:r>
      <w:proofErr w:type="gramEnd"/>
      <w:r w:rsidRPr="006A7EB0">
        <w:rPr>
          <w:sz w:val="10"/>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6A7EB0">
        <w:rPr>
          <w:sz w:val="10"/>
        </w:rPr>
        <w:t>realities</w:t>
      </w:r>
      <w:proofErr w:type="gramEnd"/>
      <w:r w:rsidRPr="006A7EB0">
        <w:rPr>
          <w:sz w:val="10"/>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6A7EB0">
        <w:rPr>
          <w:sz w:val="10"/>
        </w:rPr>
        <w:t>recognised</w:t>
      </w:r>
      <w:proofErr w:type="spellEnd"/>
      <w:r w:rsidRPr="006A7EB0">
        <w:rPr>
          <w:sz w:val="10"/>
        </w:rPr>
        <w:t xml:space="preserve">. It is because it channels such resistance that it </w:t>
      </w:r>
      <w:proofErr w:type="gramStart"/>
      <w:r w:rsidRPr="006A7EB0">
        <w:rPr>
          <w:sz w:val="10"/>
        </w:rPr>
        <w:t>is able to</w:t>
      </w:r>
      <w:proofErr w:type="gramEnd"/>
      <w:r w:rsidRPr="006A7EB0">
        <w:rPr>
          <w:sz w:val="10"/>
        </w:rPr>
        <w:t xml:space="preserve"> </w:t>
      </w:r>
      <w:proofErr w:type="spellStart"/>
      <w:r w:rsidRPr="006A7EB0">
        <w:rPr>
          <w:sz w:val="10"/>
        </w:rPr>
        <w:t>mobilise</w:t>
      </w:r>
      <w:proofErr w:type="spellEnd"/>
      <w:r w:rsidRPr="006A7EB0">
        <w:rPr>
          <w:sz w:val="10"/>
        </w:rPr>
        <w:t xml:space="preserve"> affective forces. Baudrillard’s analysis is here </w:t>
      </w:r>
      <w:proofErr w:type="gramStart"/>
      <w:r w:rsidRPr="006A7EB0">
        <w:rPr>
          <w:sz w:val="10"/>
        </w:rPr>
        <w:t>similar to</w:t>
      </w:r>
      <w:proofErr w:type="gramEnd"/>
      <w:r w:rsidRPr="006A7EB0">
        <w:rPr>
          <w:sz w:val="10"/>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6A7EB0">
        <w:rPr>
          <w:highlight w:val="yellow"/>
          <w:u w:val="single"/>
        </w:rPr>
        <w:t xml:space="preserve">The strategy for change is now </w:t>
      </w:r>
      <w:proofErr w:type="spellStart"/>
      <w:r w:rsidRPr="006A7EB0">
        <w:rPr>
          <w:highlight w:val="yellow"/>
          <w:u w:val="single"/>
        </w:rPr>
        <w:t>exacberation</w:t>
      </w:r>
      <w:proofErr w:type="spellEnd"/>
      <w:r w:rsidRPr="006A7EB0">
        <w:rPr>
          <w:highlight w:val="yellow"/>
          <w:u w:val="single"/>
        </w:rPr>
        <w:t>, towards a catastrophic end of the system</w:t>
      </w:r>
      <w:r w:rsidRPr="006A7EB0">
        <w:rPr>
          <w:sz w:val="10"/>
        </w:rPr>
        <w:t xml:space="preserve">. Baudrillard believes that the resultant death of the social will paradoxically bring about socialism. </w:t>
      </w:r>
    </w:p>
    <w:p w14:paraId="0A9B5631" w14:textId="115DC9D5" w:rsidR="00E16C77" w:rsidRPr="00E16C77" w:rsidRDefault="00E16C77" w:rsidP="00E16C77">
      <w:pPr>
        <w:keepNext/>
        <w:keepLines/>
        <w:spacing w:before="40" w:after="0"/>
        <w:outlineLvl w:val="3"/>
        <w:rPr>
          <w:rFonts w:eastAsiaTheme="majorEastAsia" w:cstheme="majorBidi"/>
          <w:b/>
          <w:iCs/>
          <w:sz w:val="26"/>
        </w:rPr>
      </w:pPr>
      <w:r>
        <w:rPr>
          <w:rFonts w:eastAsiaTheme="majorEastAsia" w:cstheme="majorBidi"/>
          <w:b/>
          <w:iCs/>
          <w:sz w:val="26"/>
        </w:rPr>
        <w:t xml:space="preserve">[5] </w:t>
      </w:r>
      <w:r w:rsidRPr="00E16C77">
        <w:rPr>
          <w:rFonts w:eastAsiaTheme="majorEastAsia" w:cstheme="majorBidi"/>
          <w:b/>
          <w:iCs/>
          <w:sz w:val="26"/>
        </w:rPr>
        <w:t xml:space="preserve">Policymaking Skills: Policy making knowledge doesn’t change policy </w:t>
      </w:r>
    </w:p>
    <w:p w14:paraId="04464CA7" w14:textId="77777777" w:rsidR="00E16C77" w:rsidRPr="00E16C77" w:rsidRDefault="00E16C77" w:rsidP="00E16C77">
      <w:pPr>
        <w:rPr>
          <w:sz w:val="18"/>
          <w:szCs w:val="18"/>
        </w:rPr>
      </w:pPr>
      <w:proofErr w:type="spellStart"/>
      <w:r w:rsidRPr="00E16C77">
        <w:rPr>
          <w:b/>
          <w:bCs/>
          <w:sz w:val="26"/>
          <w:u w:val="single"/>
        </w:rPr>
        <w:t>Gilens</w:t>
      </w:r>
      <w:proofErr w:type="spellEnd"/>
      <w:r w:rsidRPr="00E16C77">
        <w:rPr>
          <w:b/>
          <w:bCs/>
          <w:sz w:val="26"/>
          <w:u w:val="single"/>
        </w:rPr>
        <w:t xml:space="preserve"> and Page 14 - Martin </w:t>
      </w:r>
      <w:proofErr w:type="spellStart"/>
      <w:r w:rsidRPr="00E16C77">
        <w:rPr>
          <w:b/>
          <w:bCs/>
          <w:sz w:val="26"/>
          <w:u w:val="single"/>
        </w:rPr>
        <w:t>Gilens</w:t>
      </w:r>
      <w:proofErr w:type="spellEnd"/>
      <w:r w:rsidRPr="00E16C77">
        <w:rPr>
          <w:b/>
          <w:bCs/>
          <w:sz w:val="26"/>
          <w:u w:val="single"/>
        </w:rPr>
        <w:t>, Professor of Politics at Princeton University, and Benjamin Page, Gordon S. Fulcher Professor of Decision Making at Northwestern University, Perspectives on Politics, Volume 12, Issue 3 , pp. 564 – 581, September 2014</w:t>
      </w:r>
      <w:r w:rsidRPr="00E16C77">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17F754A6" w14:textId="77777777" w:rsidR="00E16C77" w:rsidRPr="00E16C77" w:rsidRDefault="00E16C77" w:rsidP="00E16C77">
      <w:pPr>
        <w:rPr>
          <w:sz w:val="8"/>
        </w:rPr>
      </w:pPr>
      <w:r w:rsidRPr="00E16C77">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seems to show a particular set of actors to be highly influential. Yet nearly all the empirical evidence has been essentially bivariate. Until very recently it has not been possible to test these theories against each other in </w:t>
      </w:r>
      <w:r w:rsidRPr="00E16C77">
        <w:rPr>
          <w:highlight w:val="yellow"/>
          <w:u w:val="single"/>
        </w:rPr>
        <w:t>a systematic, quantitative</w:t>
      </w:r>
      <w:r w:rsidRPr="00E16C77">
        <w:rPr>
          <w:sz w:val="8"/>
          <w:highlight w:val="yellow"/>
        </w:rPr>
        <w:t xml:space="preserve"> </w:t>
      </w:r>
      <w:r w:rsidRPr="00E16C77">
        <w:rPr>
          <w:sz w:val="8"/>
        </w:rPr>
        <w:t xml:space="preserve">fashion. By directly pitting the predictions of ideal-type theories against each other within a single statistical </w:t>
      </w:r>
      <w:r w:rsidRPr="00E16C77">
        <w:rPr>
          <w:highlight w:val="yellow"/>
          <w:u w:val="single"/>
        </w:rPr>
        <w:t>model</w:t>
      </w:r>
      <w:r w:rsidRPr="00E16C77">
        <w:rPr>
          <w:sz w:val="8"/>
          <w:highlight w:val="yellow"/>
        </w:rPr>
        <w:t xml:space="preserve"> </w:t>
      </w:r>
      <w:r w:rsidRPr="00E16C77">
        <w:rPr>
          <w:sz w:val="8"/>
        </w:rPr>
        <w:t xml:space="preserve">(using a unique data set that includes imperfect but useful measures of the key independent variables </w:t>
      </w:r>
      <w:r w:rsidRPr="00E16C77">
        <w:rPr>
          <w:highlight w:val="yellow"/>
          <w:u w:val="single"/>
        </w:rPr>
        <w:t>for nearly two thousand policy issues</w:t>
      </w:r>
      <w:r w:rsidRPr="00E16C77">
        <w:rPr>
          <w:sz w:val="8"/>
        </w:rPr>
        <w:t xml:space="preserve">), we have been able to </w:t>
      </w:r>
      <w:r w:rsidRPr="00E16C77">
        <w:rPr>
          <w:highlight w:val="yellow"/>
          <w:u w:val="single"/>
        </w:rPr>
        <w:t>produce</w:t>
      </w:r>
      <w:r w:rsidRPr="00E16C77">
        <w:rPr>
          <w:sz w:val="8"/>
          <w:highlight w:val="yellow"/>
        </w:rPr>
        <w:t xml:space="preserve"> </w:t>
      </w:r>
      <w:r w:rsidRPr="00E16C77">
        <w:rPr>
          <w:sz w:val="8"/>
        </w:rPr>
        <w:t xml:space="preserve">some </w:t>
      </w:r>
      <w:r w:rsidRPr="00E16C77">
        <w:rPr>
          <w:highlight w:val="yellow"/>
          <w:u w:val="single"/>
        </w:rPr>
        <w:t>striking</w:t>
      </w:r>
      <w:r w:rsidRPr="00E16C77">
        <w:rPr>
          <w:sz w:val="8"/>
          <w:highlight w:val="yellow"/>
        </w:rPr>
        <w:t xml:space="preserve"> </w:t>
      </w:r>
      <w:r w:rsidRPr="00E16C77">
        <w:rPr>
          <w:highlight w:val="yellow"/>
          <w:u w:val="single"/>
        </w:rPr>
        <w:t>findings</w:t>
      </w:r>
      <w:r w:rsidRPr="00E16C77">
        <w:rPr>
          <w:sz w:val="8"/>
        </w:rPr>
        <w:t xml:space="preserve">. One is the nearly total failure of “median voter” and other Majoritarian Electoral Democracy theories. When the preferences of economic elites and the stands of organized interest groups are controlled for, </w:t>
      </w:r>
      <w:r w:rsidRPr="00E16C77">
        <w:rPr>
          <w:b/>
          <w:bCs/>
          <w:highlight w:val="yellow"/>
          <w:u w:val="single"/>
        </w:rPr>
        <w:t>the preferences of the average American appear to have only a minuscule, near-zero, statistically non-significant impact upon public policy.</w:t>
      </w:r>
      <w:r w:rsidRPr="00E16C77">
        <w:rPr>
          <w:sz w:val="8"/>
        </w:rPr>
        <w:t xml:space="preserve"> The failure of theories of Majoritarian Electoral Democracy is </w:t>
      </w:r>
      <w:proofErr w:type="gramStart"/>
      <w:r w:rsidRPr="00E16C77">
        <w:rPr>
          <w:sz w:val="8"/>
        </w:rPr>
        <w:t>all the more</w:t>
      </w:r>
      <w:proofErr w:type="gramEnd"/>
      <w:r w:rsidRPr="00E16C77">
        <w:rPr>
          <w:sz w:val="8"/>
        </w:rPr>
        <w:t xml:space="preserve"> striking because it goes against the likely effects of the limitations of our data. The preferences of ordinary citizens were measured more directly than our other independent variables, yet they are estimated to have the least effect. </w:t>
      </w:r>
      <w:r w:rsidRPr="00E16C77">
        <w:rPr>
          <w:highlight w:val="yellow"/>
          <w:u w:val="single"/>
        </w:rPr>
        <w:t xml:space="preserve">Nor do </w:t>
      </w:r>
      <w:proofErr w:type="gramStart"/>
      <w:r w:rsidRPr="00E16C77">
        <w:rPr>
          <w:highlight w:val="yellow"/>
          <w:u w:val="single"/>
        </w:rPr>
        <w:t>organized</w:t>
      </w:r>
      <w:proofErr w:type="gramEnd"/>
      <w:r w:rsidRPr="00E16C77">
        <w:rPr>
          <w:highlight w:val="yellow"/>
          <w:u w:val="single"/>
        </w:rPr>
        <w:t xml:space="preserve"> interest groups substitute </w:t>
      </w:r>
      <w:r w:rsidRPr="00E16C77">
        <w:rPr>
          <w:u w:val="single"/>
        </w:rPr>
        <w:t>for direct citizen influence</w:t>
      </w:r>
      <w:r w:rsidRPr="00E16C77">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reasonably well. But the interest-group system </w:t>
      </w:r>
      <w:proofErr w:type="gramStart"/>
      <w:r w:rsidRPr="00E16C77">
        <w:rPr>
          <w:sz w:val="8"/>
        </w:rPr>
        <w:t>as a whole does</w:t>
      </w:r>
      <w:proofErr w:type="gramEnd"/>
      <w:r w:rsidRPr="00E16C77">
        <w:rPr>
          <w:sz w:val="8"/>
        </w:rPr>
        <w:t xml:space="preserve">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w:t>
      </w:r>
      <w:proofErr w:type="gramStart"/>
      <w:r w:rsidRPr="00E16C77">
        <w:rPr>
          <w:sz w:val="8"/>
        </w:rPr>
        <w:t>populace as a whole</w:t>
      </w:r>
      <w:proofErr w:type="gramEnd"/>
      <w:r w:rsidRPr="00E16C77">
        <w:rPr>
          <w:sz w:val="8"/>
        </w:rPr>
        <w:t xml:space="preserve">. “Potential groups” do not take up the slack, either, since average citizens’ preferences have little or no independent impact on policy after existing groups’ stands are controlled for. Furthermore, </w:t>
      </w:r>
      <w:r w:rsidRPr="00E16C77">
        <w:rPr>
          <w:u w:val="single"/>
        </w:rPr>
        <w:t>the preferences of economic elites</w:t>
      </w:r>
      <w:r w:rsidRPr="00E16C77">
        <w:rPr>
          <w:sz w:val="8"/>
        </w:rPr>
        <w:t xml:space="preserve"> (as measured by our proxy, the preferences of “affluent” citizens) </w:t>
      </w:r>
      <w:r w:rsidRPr="00E16C77">
        <w:rPr>
          <w:u w:val="single"/>
        </w:rPr>
        <w:t>have far more independent impact</w:t>
      </w:r>
      <w:r w:rsidRPr="00E16C77">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w:t>
      </w:r>
      <w:proofErr w:type="gramStart"/>
      <w:r w:rsidRPr="00E16C77">
        <w:rPr>
          <w:sz w:val="8"/>
        </w:rPr>
        <w:t>economically-elite</w:t>
      </w:r>
      <w:proofErr w:type="gramEnd"/>
      <w:r w:rsidRPr="00E16C77">
        <w:rPr>
          <w:sz w:val="8"/>
        </w:rPr>
        <w:t xml:space="preserve"> citizens who wield the actual influence. </w:t>
      </w:r>
      <w:proofErr w:type="gramStart"/>
      <w:r w:rsidRPr="00E16C77">
        <w:rPr>
          <w:sz w:val="8"/>
        </w:rPr>
        <w:t>Of course</w:t>
      </w:r>
      <w:proofErr w:type="gramEnd"/>
      <w:r w:rsidRPr="00E16C77">
        <w:rPr>
          <w:sz w:val="8"/>
        </w:rPr>
        <w:t xml:space="preserve"> our findings speak most directly to the “first face” of power: the ability of actors to shape policy outcomes on contested issues. But they also reflect—to some degree, at least—the “second face” of power: the ability to shape the agenda of issues that policy makers consider. The set of policy alternatives that we analyze is considerably broader than the set discussed seriously by policy makers or brought to a vote in Congress, and our alternatives are (on average) more popular among the </w:t>
      </w:r>
      <w:proofErr w:type="gramStart"/>
      <w:r w:rsidRPr="00E16C77">
        <w:rPr>
          <w:sz w:val="8"/>
        </w:rPr>
        <w:t>general public</w:t>
      </w:r>
      <w:proofErr w:type="gramEnd"/>
      <w:r w:rsidRPr="00E16C77">
        <w:rPr>
          <w:sz w:val="8"/>
        </w:rPr>
        <w:t xml:space="preserve"> than among interest groups. </w:t>
      </w:r>
      <w:proofErr w:type="gramStart"/>
      <w:r w:rsidRPr="00E16C77">
        <w:rPr>
          <w:sz w:val="8"/>
        </w:rPr>
        <w:t>Thus</w:t>
      </w:r>
      <w:proofErr w:type="gramEnd"/>
      <w:r w:rsidRPr="00E16C77">
        <w:rPr>
          <w:sz w:val="8"/>
        </w:rPr>
        <w:t xml:space="preserve">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greatly inflated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E16C77">
        <w:rPr>
          <w:highlight w:val="yellow"/>
          <w:u w:val="single"/>
        </w:rPr>
        <w:t>the majority does not rule—</w:t>
      </w:r>
      <w:r w:rsidRPr="00E16C77">
        <w:rPr>
          <w:sz w:val="8"/>
        </w:rPr>
        <w:t>at least not</w:t>
      </w:r>
      <w:r w:rsidRPr="00E16C77">
        <w:rPr>
          <w:u w:val="single"/>
        </w:rPr>
        <w:t xml:space="preserve"> </w:t>
      </w:r>
      <w:r w:rsidRPr="00E16C77">
        <w:rPr>
          <w:highlight w:val="yellow"/>
          <w:u w:val="single"/>
        </w:rPr>
        <w:t xml:space="preserve">in the causal sense of </w:t>
      </w:r>
      <w:proofErr w:type="gramStart"/>
      <w:r w:rsidRPr="00E16C77">
        <w:rPr>
          <w:sz w:val="8"/>
        </w:rPr>
        <w:t>actually determining</w:t>
      </w:r>
      <w:proofErr w:type="gramEnd"/>
      <w:r w:rsidRPr="00E16C77">
        <w:rPr>
          <w:u w:val="single"/>
        </w:rPr>
        <w:t xml:space="preserve"> </w:t>
      </w:r>
      <w:r w:rsidRPr="00E16C77">
        <w:rPr>
          <w:highlight w:val="yellow"/>
          <w:u w:val="single"/>
        </w:rPr>
        <w:t>policy outcomes</w:t>
      </w:r>
      <w:r w:rsidRPr="00E16C77">
        <w:rPr>
          <w:sz w:val="8"/>
        </w:rPr>
        <w:t xml:space="preserve">. When </w:t>
      </w:r>
      <w:proofErr w:type="gramStart"/>
      <w:r w:rsidRPr="00E16C77">
        <w:rPr>
          <w:sz w:val="8"/>
        </w:rPr>
        <w:t>a majority of</w:t>
      </w:r>
      <w:proofErr w:type="gramEnd"/>
      <w:r w:rsidRPr="00E16C77">
        <w:rPr>
          <w:sz w:val="8"/>
        </w:rPr>
        <w:t xml:space="preserve"> citizens disagrees with economic elites or with organized interests, they generally lose. Moreover, </w:t>
      </w:r>
      <w:r w:rsidRPr="00E16C77">
        <w:rPr>
          <w:b/>
          <w:bCs/>
          <w:highlight w:val="yellow"/>
          <w:u w:val="single"/>
        </w:rPr>
        <w:t xml:space="preserve">because of the strong status quo bias </w:t>
      </w:r>
      <w:r w:rsidRPr="00E16C77">
        <w:rPr>
          <w:b/>
          <w:bCs/>
          <w:u w:val="single"/>
        </w:rPr>
        <w:t xml:space="preserve">built into the U.S. political system, even when </w:t>
      </w:r>
      <w:proofErr w:type="gramStart"/>
      <w:r w:rsidRPr="00E16C77">
        <w:rPr>
          <w:b/>
          <w:bCs/>
          <w:u w:val="single"/>
        </w:rPr>
        <w:t>fairly large</w:t>
      </w:r>
      <w:proofErr w:type="gramEnd"/>
      <w:r w:rsidRPr="00E16C77">
        <w:rPr>
          <w:b/>
          <w:bCs/>
          <w:u w:val="single"/>
        </w:rPr>
        <w:t xml:space="preserve"> majorities of Americans favor policy change, they generally do not get it</w:t>
      </w:r>
      <w:r w:rsidRPr="00E16C77">
        <w:rPr>
          <w:sz w:val="8"/>
        </w:rPr>
        <w:t xml:space="preserve">. A possible objection to populistic democracy is that average citizens are inattentive to politics and ignorant about public policy; why should we worry if their </w:t>
      </w:r>
      <w:proofErr w:type="gramStart"/>
      <w:r w:rsidRPr="00E16C77">
        <w:rPr>
          <w:sz w:val="8"/>
        </w:rPr>
        <w:t>poorly-informed</w:t>
      </w:r>
      <w:proofErr w:type="gramEnd"/>
      <w:r w:rsidRPr="00E16C77">
        <w:rPr>
          <w:sz w:val="8"/>
        </w:rPr>
        <w:t xml:space="preserve"> preferences do not influence policy making? Perhaps economic elites and interest-group leaders enjoy greater policy expertise than the average citizen does. Perhaps they know better which policies will benefit everyone, and perhaps they seek the common good, rather than selfish ends, when deciding which policies to support. But we tend to doubt it. We believe instead that—collectively—ordinary citizens generally know their own values and interests </w:t>
      </w:r>
      <w:proofErr w:type="gramStart"/>
      <w:r w:rsidRPr="00E16C77">
        <w:rPr>
          <w:sz w:val="8"/>
        </w:rPr>
        <w:t>pretty well</w:t>
      </w:r>
      <w:proofErr w:type="gramEnd"/>
      <w:r w:rsidRPr="00E16C77">
        <w:rPr>
          <w:sz w:val="8"/>
        </w:rPr>
        <w:t xml:space="preserve">, and that their expressed policy preferences are worthy of respect. 50 Moreover, we are not so sure about the informational advantages of elites. Yes, detailed policy knowledge tends to rise with income and status. Surely wealthy Americans and corporate executives tend to know a lot about tax and regulatory policies that directly affect them. But how much do they know about the human impact of Social Security, Medicare, food stamps, or unemployment insurance, none of which is likely to be crucial to their own well-being? Most important, </w:t>
      </w:r>
      <w:r w:rsidRPr="00E16C77">
        <w:rPr>
          <w:b/>
          <w:bCs/>
          <w:highlight w:val="yellow"/>
          <w:u w:val="single"/>
        </w:rPr>
        <w:t>we see no reason to think that informational expertise is always accompanied by an inclination to transcend one's own interests</w:t>
      </w:r>
      <w:r w:rsidRPr="00E16C77">
        <w:rPr>
          <w:b/>
          <w:bCs/>
          <w:sz w:val="8"/>
        </w:rPr>
        <w:t xml:space="preserve"> </w:t>
      </w:r>
      <w:r w:rsidRPr="00E16C77">
        <w:rPr>
          <w:sz w:val="8"/>
        </w:rPr>
        <w:t xml:space="preserve">or a determination to work for the common good. All in all, we believe that the public is likely to be a more certain guardian of its own interests than any feasible alternative. Leaving aside the difficult issue of divergent interests and motives, we would urge that the superior wisdom of economic elites or organized interest groups should not simply be assumed. It should be put to empirical test. New empirical research will be needed to pin down precisely who knows how much, and what, about which public policies. Our findings also point toward the need to learn more about exactly which economic elites (the “merely affluent”? the top 1 percent? the top one-tenth of 1 percent?) have how much impact upon public policy, and to what ends they wield their influence. Similar questions arise about the precise extent of influence of </w:t>
      </w:r>
      <w:proofErr w:type="gramStart"/>
      <w:r w:rsidRPr="00E16C77">
        <w:rPr>
          <w:sz w:val="8"/>
        </w:rPr>
        <w:t>particular sets</w:t>
      </w:r>
      <w:proofErr w:type="gramEnd"/>
      <w:r w:rsidRPr="00E16C77">
        <w:rPr>
          <w:sz w:val="8"/>
        </w:rPr>
        <w:t xml:space="preserve">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seemingly strong empirical support in previous studies for theories of majoritarian democracy, our analyses suggest that majorities of the American public </w:t>
      </w:r>
      <w:proofErr w:type="gramStart"/>
      <w:r w:rsidRPr="00E16C77">
        <w:rPr>
          <w:sz w:val="8"/>
        </w:rPr>
        <w:t>actually have</w:t>
      </w:r>
      <w:proofErr w:type="gramEnd"/>
      <w:r w:rsidRPr="00E16C77">
        <w:rPr>
          <w:sz w:val="8"/>
        </w:rPr>
        <w:t xml:space="preserve"> little influence over the policies our government adopts. Americans do enjoy many features central to democratic governance, such as regular elections, freedom of speech and association, and a widespread (if still contested) franchise. But we believe that if policymaking is dominated by powerful business organizations and a small number of affluent Americans, then </w:t>
      </w:r>
      <w:r w:rsidRPr="00E16C77">
        <w:rPr>
          <w:u w:val="single"/>
        </w:rPr>
        <w:t>America’s claims to being a democratic society are seriously threatened</w:t>
      </w:r>
      <w:r w:rsidRPr="00E16C77">
        <w:rPr>
          <w:sz w:val="8"/>
        </w:rPr>
        <w:t xml:space="preserve">. </w:t>
      </w:r>
    </w:p>
    <w:p w14:paraId="18433E05" w14:textId="048A23DF" w:rsidR="002A0FF8" w:rsidRPr="002A0FF8" w:rsidRDefault="002A0FF8" w:rsidP="002A0FF8">
      <w:pPr>
        <w:keepNext/>
        <w:keepLines/>
        <w:spacing w:before="40" w:after="0"/>
        <w:outlineLvl w:val="3"/>
        <w:rPr>
          <w:rFonts w:eastAsiaTheme="majorEastAsia" w:cstheme="majorBidi"/>
          <w:b/>
          <w:iCs/>
          <w:sz w:val="26"/>
        </w:rPr>
      </w:pPr>
      <w:r>
        <w:rPr>
          <w:rFonts w:eastAsiaTheme="majorEastAsia" w:cstheme="majorBidi"/>
          <w:b/>
          <w:iCs/>
          <w:sz w:val="26"/>
        </w:rPr>
        <w:t xml:space="preserve">[3] </w:t>
      </w:r>
      <w:r w:rsidRPr="002A0FF8">
        <w:rPr>
          <w:rFonts w:eastAsiaTheme="majorEastAsia" w:cstheme="majorBidi"/>
          <w:b/>
          <w:iCs/>
          <w:sz w:val="26"/>
        </w:rPr>
        <w:t xml:space="preserve">Notions of fairness in agonistic games are hopelessly vague and ideologically reinforce conquest  </w:t>
      </w:r>
    </w:p>
    <w:p w14:paraId="66AF07C0" w14:textId="77777777" w:rsidR="002A0FF8" w:rsidRPr="002A0FF8" w:rsidRDefault="002A0FF8" w:rsidP="002A0FF8">
      <w:r w:rsidRPr="002A0FF8">
        <w:rPr>
          <w:b/>
          <w:bCs/>
          <w:sz w:val="26"/>
          <w:u w:val="single"/>
        </w:rPr>
        <w:t xml:space="preserve">Lee 17 - Jonathan Rey Lee, Analog Game Studies, March 20th, 2017 </w:t>
      </w:r>
      <w:r w:rsidRPr="002A0FF8">
        <w:t>“CAPITALISM AND UNFAIRNESS IN CATAN: OIL SPRINGS” [http://analoggamestudies.org/2017/03/capitalism-and-unfairness-in-catan-oil-springs/] Accessed 9/14/20 SAO</w:t>
      </w:r>
    </w:p>
    <w:p w14:paraId="63C94AF5" w14:textId="77777777" w:rsidR="002A0FF8" w:rsidRPr="002A0FF8" w:rsidRDefault="002A0FF8" w:rsidP="002A0FF8">
      <w:pPr>
        <w:rPr>
          <w:sz w:val="10"/>
        </w:rPr>
      </w:pPr>
      <w:r w:rsidRPr="002A0FF8">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2A0FF8">
        <w:rPr>
          <w:u w:val="single"/>
        </w:rPr>
        <w:t xml:space="preserve">the myth of a ‘level playing field’ </w:t>
      </w:r>
      <w:r w:rsidRPr="002A0FF8">
        <w:rPr>
          <w:sz w:val="10"/>
        </w:rPr>
        <w:t>obscures and</w:t>
      </w:r>
      <w:r w:rsidRPr="002A0FF8">
        <w:rPr>
          <w:u w:val="single"/>
        </w:rPr>
        <w:t xml:space="preserve"> authorizes ongoing social inequalities, </w:t>
      </w:r>
      <w:r w:rsidRPr="002A0FF8">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2A0FF8">
        <w:rPr>
          <w:highlight w:val="yellow"/>
          <w:u w:val="single"/>
        </w:rPr>
        <w:t>the history of games is thoroughly intertwined with</w:t>
      </w:r>
      <w:r w:rsidRPr="002A0FF8">
        <w:rPr>
          <w:sz w:val="10"/>
          <w:highlight w:val="yellow"/>
        </w:rPr>
        <w:t xml:space="preserve"> </w:t>
      </w:r>
      <w:r w:rsidRPr="002A0FF8">
        <w:rPr>
          <w:sz w:val="10"/>
        </w:rPr>
        <w:t>agon (or ‘</w:t>
      </w:r>
      <w:r w:rsidRPr="002A0FF8">
        <w:rPr>
          <w:b/>
          <w:bCs/>
          <w:highlight w:val="yellow"/>
          <w:u w:val="single"/>
        </w:rPr>
        <w:t>contestation’</w:t>
      </w:r>
      <w:r w:rsidRPr="002A0FF8">
        <w:rPr>
          <w:b/>
          <w:bCs/>
          <w:sz w:val="10"/>
        </w:rPr>
        <w:t xml:space="preserve">) </w:t>
      </w:r>
      <w:r w:rsidRPr="002A0FF8">
        <w:rPr>
          <w:b/>
          <w:bCs/>
          <w:highlight w:val="yellow"/>
          <w:u w:val="single"/>
        </w:rPr>
        <w:t>as an organizing principle of Western culture</w:t>
      </w:r>
      <w:r w:rsidRPr="002A0FF8">
        <w:rPr>
          <w:sz w:val="10"/>
        </w:rPr>
        <w:t xml:space="preserve">. According to French sociologist Roger </w:t>
      </w:r>
      <w:proofErr w:type="spellStart"/>
      <w:r w:rsidRPr="002A0FF8">
        <w:rPr>
          <w:sz w:val="10"/>
        </w:rPr>
        <w:t>Caillois</w:t>
      </w:r>
      <w:proofErr w:type="spellEnd"/>
      <w:r w:rsidRPr="002A0FF8">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2A0FF8">
        <w:rPr>
          <w:sz w:val="10"/>
          <w:highlight w:val="yellow"/>
        </w:rPr>
        <w:t xml:space="preserve">, </w:t>
      </w:r>
      <w:r w:rsidRPr="002A0FF8">
        <w:rPr>
          <w:highlight w:val="yellow"/>
          <w:u w:val="single"/>
        </w:rPr>
        <w:t>agonistic games create balanced contests that reflect the ideal of agonistic culture</w:t>
      </w:r>
      <w:r w:rsidRPr="002A0FF8">
        <w:rPr>
          <w:u w:val="single"/>
        </w:rPr>
        <w:t>: a perfectly level playing field that produces a genuine meritocracy</w:t>
      </w:r>
      <w:r w:rsidRPr="002A0FF8">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2A0FF8">
        <w:rPr>
          <w:sz w:val="10"/>
        </w:rPr>
        <w:t>carefully-controlled</w:t>
      </w:r>
      <w:proofErr w:type="gramEnd"/>
      <w:r w:rsidRPr="002A0FF8">
        <w:rPr>
          <w:sz w:val="10"/>
        </w:rPr>
        <w:t xml:space="preserve"> medium of games should also call into question the very possibility of a level playing field in arenas as complex as global capitalism. </w:t>
      </w:r>
      <w:r w:rsidRPr="002A0FF8">
        <w:rPr>
          <w:highlight w:val="yellow"/>
          <w:u w:val="single"/>
        </w:rPr>
        <w:t>Fairness</w:t>
      </w:r>
      <w:r w:rsidRPr="002A0FF8">
        <w:rPr>
          <w:sz w:val="10"/>
        </w:rPr>
        <w:t xml:space="preserve">, like beauty, </w:t>
      </w:r>
      <w:r w:rsidRPr="002A0FF8">
        <w:rPr>
          <w:highlight w:val="yellow"/>
          <w:u w:val="single"/>
        </w:rPr>
        <w:t>is left to the eye of the beholder</w:t>
      </w:r>
      <w:r w:rsidRPr="002A0FF8">
        <w:rPr>
          <w:u w:val="single"/>
        </w:rPr>
        <w:t>. What standards determine which is most fair:</w:t>
      </w:r>
      <w:r w:rsidRPr="002A0FF8">
        <w:rPr>
          <w:sz w:val="10"/>
        </w:rPr>
        <w:t xml:space="preserve"> that everyone gets the same amount of pie (</w:t>
      </w:r>
      <w:r w:rsidRPr="002A0FF8">
        <w:rPr>
          <w:highlight w:val="yellow"/>
          <w:u w:val="single"/>
        </w:rPr>
        <w:t>equality</w:t>
      </w:r>
      <w:r w:rsidRPr="002A0FF8">
        <w:rPr>
          <w:sz w:val="10"/>
        </w:rPr>
        <w:t>), that everyone gets pie according to their need for pie (</w:t>
      </w:r>
      <w:r w:rsidRPr="002A0FF8">
        <w:rPr>
          <w:highlight w:val="yellow"/>
          <w:u w:val="single"/>
        </w:rPr>
        <w:t>equity</w:t>
      </w:r>
      <w:r w:rsidRPr="002A0FF8">
        <w:rPr>
          <w:sz w:val="10"/>
        </w:rPr>
        <w:t xml:space="preserve">),5 </w:t>
      </w:r>
      <w:r w:rsidRPr="002A0FF8">
        <w:rPr>
          <w:highlight w:val="yellow"/>
          <w:u w:val="single"/>
        </w:rPr>
        <w:t>or</w:t>
      </w:r>
      <w:r w:rsidRPr="002A0FF8">
        <w:rPr>
          <w:sz w:val="10"/>
          <w:highlight w:val="yellow"/>
        </w:rPr>
        <w:t xml:space="preserve"> </w:t>
      </w:r>
      <w:r w:rsidRPr="002A0FF8">
        <w:rPr>
          <w:sz w:val="10"/>
        </w:rPr>
        <w:t>that everyone gets pie in proportion to how much money or labor they invested in the pie (</w:t>
      </w:r>
      <w:r w:rsidRPr="002A0FF8">
        <w:rPr>
          <w:highlight w:val="yellow"/>
          <w:u w:val="single"/>
        </w:rPr>
        <w:t>meritocracy</w:t>
      </w:r>
      <w:r w:rsidRPr="002A0FF8">
        <w:rPr>
          <w:sz w:val="10"/>
        </w:rPr>
        <w:t xml:space="preserve">)? There are similarly divergent ways of considering fairness in games. </w:t>
      </w:r>
      <w:proofErr w:type="spellStart"/>
      <w:r w:rsidRPr="002A0FF8">
        <w:rPr>
          <w:sz w:val="10"/>
        </w:rPr>
        <w:t>Caillois</w:t>
      </w:r>
      <w:proofErr w:type="spellEnd"/>
      <w:r w:rsidRPr="002A0FF8">
        <w:rPr>
          <w:sz w:val="10"/>
        </w:rPr>
        <w:t xml:space="preserve"> is adamant about the fundamentality of fairness, arguing that games of both skill and chance (agon and </w:t>
      </w:r>
      <w:proofErr w:type="spellStart"/>
      <w:r w:rsidRPr="002A0FF8">
        <w:rPr>
          <w:sz w:val="10"/>
        </w:rPr>
        <w:t>alea</w:t>
      </w:r>
      <w:proofErr w:type="spellEnd"/>
      <w:r w:rsidRPr="002A0FF8">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2A0FF8">
        <w:rPr>
          <w:sz w:val="10"/>
        </w:rPr>
        <w:t>Caillois</w:t>
      </w:r>
      <w:proofErr w:type="spellEnd"/>
      <w:r w:rsidRPr="002A0FF8">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2A0FF8">
        <w:rPr>
          <w:highlight w:val="yellow"/>
          <w:u w:val="single"/>
        </w:rPr>
        <w:t xml:space="preserve">standards of fairness vary </w:t>
      </w:r>
      <w:r w:rsidRPr="002A0FF8">
        <w:rPr>
          <w:u w:val="single"/>
        </w:rPr>
        <w:t>not only according to individual preferences, but also by context</w:t>
      </w:r>
      <w:r w:rsidRPr="002A0FF8">
        <w:rPr>
          <w:sz w:val="10"/>
        </w:rPr>
        <w:t xml:space="preserve"> (casual gaming vs. tournaments), game genre (wargames vs. party games), </w:t>
      </w:r>
      <w:r w:rsidRPr="002A0FF8">
        <w:rPr>
          <w:u w:val="single"/>
        </w:rPr>
        <w:t>and</w:t>
      </w:r>
      <w:r w:rsidRPr="002A0FF8">
        <w:rPr>
          <w:sz w:val="10"/>
        </w:rPr>
        <w:t xml:space="preserve"> even </w:t>
      </w:r>
      <w:r w:rsidRPr="002A0FF8">
        <w:rPr>
          <w:u w:val="single"/>
        </w:rPr>
        <w:t>circumstance</w:t>
      </w:r>
      <w:r w:rsidRPr="002A0FF8">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2A0FF8">
        <w:rPr>
          <w:sz w:val="10"/>
        </w:rPr>
        <w:t>progresses, but</w:t>
      </w:r>
      <w:proofErr w:type="gramEnd"/>
      <w:r w:rsidRPr="002A0FF8">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2A0FF8">
        <w:rPr>
          <w:sz w:val="10"/>
        </w:rPr>
        <w:t>komi</w:t>
      </w:r>
      <w:proofErr w:type="spellEnd"/>
      <w:r w:rsidRPr="002A0FF8">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2A0FF8">
        <w:rPr>
          <w:sz w:val="10"/>
        </w:rPr>
        <w:t>more or less equal</w:t>
      </w:r>
      <w:proofErr w:type="gramEnd"/>
      <w:r w:rsidRPr="002A0FF8">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2A0FF8">
        <w:rPr>
          <w:u w:val="single"/>
        </w:rPr>
        <w:t xml:space="preserve">. </w:t>
      </w:r>
      <w:r w:rsidRPr="002A0FF8">
        <w:rPr>
          <w:b/>
          <w:bCs/>
          <w:highlight w:val="yellow"/>
          <w:u w:val="single"/>
        </w:rPr>
        <w:t xml:space="preserve">Insisting on perfectly balanced games is not just an impossible ideal; it </w:t>
      </w:r>
      <w:r w:rsidRPr="002A0FF8">
        <w:rPr>
          <w:sz w:val="10"/>
        </w:rPr>
        <w:t xml:space="preserve">is a problematic one. Balanced games imagine idealized worlds that </w:t>
      </w:r>
      <w:r w:rsidRPr="002A0FF8">
        <w:rPr>
          <w:b/>
          <w:bCs/>
          <w:highlight w:val="yellow"/>
          <w:u w:val="single"/>
        </w:rPr>
        <w:t xml:space="preserve">may reinforce the deep cultural assumption that contestation is a </w:t>
      </w:r>
      <w:r w:rsidRPr="002A0FF8">
        <w:rPr>
          <w:sz w:val="10"/>
        </w:rPr>
        <w:t>practical and</w:t>
      </w:r>
      <w:r w:rsidRPr="002A0FF8">
        <w:rPr>
          <w:b/>
          <w:bCs/>
          <w:highlight w:val="yellow"/>
          <w:u w:val="single"/>
        </w:rPr>
        <w:t xml:space="preserve"> ethical way of organizing society</w:t>
      </w:r>
      <w:r w:rsidRPr="002A0FF8">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2A0FF8">
        <w:rPr>
          <w:highlight w:val="yellow"/>
          <w:u w:val="single"/>
        </w:rPr>
        <w:t xml:space="preserve">games </w:t>
      </w:r>
      <w:r w:rsidRPr="002A0FF8">
        <w:rPr>
          <w:sz w:val="10"/>
        </w:rPr>
        <w:t>often entangles player agency with the logic of capitalism by</w:t>
      </w:r>
      <w:r w:rsidRPr="002A0FF8">
        <w:rPr>
          <w:highlight w:val="yellow"/>
          <w:u w:val="single"/>
        </w:rPr>
        <w:t xml:space="preserve"> promot</w:t>
      </w:r>
      <w:r w:rsidRPr="002A0FF8">
        <w:rPr>
          <w:sz w:val="10"/>
        </w:rPr>
        <w:t>ing</w:t>
      </w:r>
      <w:r w:rsidRPr="002A0FF8">
        <w:rPr>
          <w:u w:val="single"/>
        </w:rPr>
        <w:t xml:space="preserve"> a particularly capitalist model of agency—</w:t>
      </w:r>
      <w:r w:rsidRPr="002A0FF8">
        <w:rPr>
          <w:highlight w:val="yellow"/>
          <w:u w:val="single"/>
        </w:rPr>
        <w:t>a self-interested agonistic impulse that plays out within a quantifiable, rule-governed system of exchange</w:t>
      </w:r>
      <w:r w:rsidRPr="002A0FF8">
        <w:rPr>
          <w:sz w:val="10"/>
        </w:rPr>
        <w:t xml:space="preserve">. Monopoly board There is perhaps no clearer example of the intersection of games and capitalism than Monopoly, of which </w:t>
      </w:r>
      <w:proofErr w:type="spellStart"/>
      <w:r w:rsidRPr="002A0FF8">
        <w:rPr>
          <w:sz w:val="10"/>
        </w:rPr>
        <w:t>Caillois</w:t>
      </w:r>
      <w:proofErr w:type="spellEnd"/>
      <w:r w:rsidRPr="002A0FF8">
        <w:rPr>
          <w:sz w:val="10"/>
        </w:rPr>
        <w:t xml:space="preserve"> writes, “The game of Monopoly does not follow but rather reproduces the function of Capitalism.”[ref]</w:t>
      </w:r>
      <w:proofErr w:type="spellStart"/>
      <w:r w:rsidRPr="002A0FF8">
        <w:rPr>
          <w:sz w:val="10"/>
        </w:rPr>
        <w:t>Caillois</w:t>
      </w:r>
      <w:proofErr w:type="spellEnd"/>
      <w:r w:rsidRPr="002A0FF8">
        <w:rPr>
          <w:sz w:val="10"/>
        </w:rPr>
        <w:t xml:space="preserve">, p. 61.[/ref] Ironically, the game industry appropriated Monopoly from a game explicitly designed to demonstrate social inequality—The Landlord’s Game (patented 1904; this image from 1906) by Elizabeth </w:t>
      </w:r>
      <w:proofErr w:type="spellStart"/>
      <w:r w:rsidRPr="002A0FF8">
        <w:rPr>
          <w:sz w:val="10"/>
        </w:rPr>
        <w:t>Magie</w:t>
      </w:r>
      <w:proofErr w:type="spellEnd"/>
      <w:r w:rsidRPr="002A0FF8">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2A0FF8">
        <w:rPr>
          <w:sz w:val="10"/>
        </w:rPr>
        <w:t>Capitalism</w:t>
      </w:r>
      <w:proofErr w:type="spellEnd"/>
      <w:r w:rsidRPr="002A0FF8">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2A0FF8">
        <w:rPr>
          <w:sz w:val="10"/>
        </w:rPr>
        <w:t>more or less free</w:t>
      </w:r>
      <w:proofErr w:type="gramEnd"/>
      <w:r w:rsidRPr="002A0FF8">
        <w:rPr>
          <w:sz w:val="10"/>
        </w:rPr>
        <w:t xml:space="preserve"> market competition with each other. Certain game designs, therefore, are not only tied to the agonistic logic behind </w:t>
      </w:r>
      <w:proofErr w:type="gramStart"/>
      <w:r w:rsidRPr="002A0FF8">
        <w:rPr>
          <w:sz w:val="10"/>
        </w:rPr>
        <w:t>capitalism, but</w:t>
      </w:r>
      <w:proofErr w:type="gramEnd"/>
      <w:r w:rsidRPr="002A0FF8">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w:t>
      </w:r>
      <w:proofErr w:type="spellStart"/>
      <w:r w:rsidRPr="002A0FF8">
        <w:rPr>
          <w:sz w:val="10"/>
        </w:rPr>
        <w:t>refMarx</w:t>
      </w:r>
      <w:proofErr w:type="spellEnd"/>
      <w:r w:rsidRPr="002A0FF8">
        <w:rPr>
          <w:sz w:val="10"/>
        </w:rPr>
        <w:t xml:space="preserve"> defines capital thusly: “Capital consists of raw materials, instruments of </w:t>
      </w:r>
      <w:proofErr w:type="gramStart"/>
      <w:r w:rsidRPr="002A0FF8">
        <w:rPr>
          <w:sz w:val="10"/>
        </w:rPr>
        <w:t>labor</w:t>
      </w:r>
      <w:proofErr w:type="gramEnd"/>
      <w:r w:rsidRPr="002A0FF8">
        <w:rPr>
          <w:sz w:val="10"/>
        </w:rPr>
        <w:t xml:space="preserve">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2A0FF8">
        <w:rPr>
          <w:sz w:val="10"/>
        </w:rPr>
        <w:t>fairly resilient</w:t>
      </w:r>
      <w:proofErr w:type="gramEnd"/>
      <w:r w:rsidRPr="002A0FF8">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2A0FF8">
        <w:rPr>
          <w:sz w:val="10"/>
        </w:rPr>
        <w:t>The</w:t>
      </w:r>
      <w:proofErr w:type="gramEnd"/>
      <w:r w:rsidRPr="002A0FF8">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2A0FF8">
        <w:rPr>
          <w:sz w:val="10"/>
        </w:rPr>
        <w:t>ends</w:t>
      </w:r>
      <w:proofErr w:type="gramEnd"/>
      <w:r w:rsidRPr="002A0FF8">
        <w:rPr>
          <w:sz w:val="10"/>
        </w:rPr>
        <w:t xml:space="preserve"> and no one wins. Image used for purposes of critique. In all the </w:t>
      </w:r>
      <w:proofErr w:type="gramStart"/>
      <w:r w:rsidRPr="002A0FF8">
        <w:rPr>
          <w:sz w:val="10"/>
        </w:rPr>
        <w:t>aforementioned ways</w:t>
      </w:r>
      <w:proofErr w:type="gramEnd"/>
      <w:r w:rsidRPr="002A0FF8">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2A0FF8">
        <w:rPr>
          <w:sz w:val="10"/>
        </w:rPr>
        <w:t>alea</w:t>
      </w:r>
      <w:proofErr w:type="spellEnd"/>
      <w:r w:rsidRPr="002A0FF8">
        <w:rPr>
          <w:sz w:val="10"/>
        </w:rPr>
        <w:t xml:space="preserve">). There is a fundamental difference, however, in the role these two forms of emergent inequality play in the deep interpenetration of games and culture. For </w:t>
      </w:r>
      <w:proofErr w:type="spellStart"/>
      <w:r w:rsidRPr="002A0FF8">
        <w:rPr>
          <w:sz w:val="10"/>
        </w:rPr>
        <w:t>Caillois</w:t>
      </w:r>
      <w:proofErr w:type="spellEnd"/>
      <w:r w:rsidRPr="002A0FF8">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2A0FF8">
        <w:rPr>
          <w:sz w:val="10"/>
        </w:rPr>
        <w:t>Caillois</w:t>
      </w:r>
      <w:proofErr w:type="spellEnd"/>
      <w:r w:rsidRPr="002A0FF8">
        <w:rPr>
          <w:sz w:val="10"/>
        </w:rPr>
        <w:t xml:space="preserve">, how aleatory social institutions such as </w:t>
      </w:r>
      <w:proofErr w:type="gramStart"/>
      <w:r w:rsidRPr="002A0FF8">
        <w:rPr>
          <w:sz w:val="10"/>
        </w:rPr>
        <w:t>gambling</w:t>
      </w:r>
      <w:proofErr w:type="gramEnd"/>
      <w:r w:rsidRPr="002A0FF8">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2A0FF8">
        <w:rPr>
          <w:sz w:val="10"/>
        </w:rPr>
        <w:t>in order to</w:t>
      </w:r>
      <w:proofErr w:type="gramEnd"/>
      <w:r w:rsidRPr="002A0FF8">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2A0FF8">
        <w:rPr>
          <w:b/>
          <w:bCs/>
          <w:highlight w:val="yellow"/>
          <w:u w:val="single"/>
        </w:rPr>
        <w:t xml:space="preserve"> being able to focus exclusively on strategy and winning is itself </w:t>
      </w:r>
      <w:r w:rsidRPr="002A0FF8">
        <w:rPr>
          <w:sz w:val="10"/>
        </w:rPr>
        <w:t>a form of</w:t>
      </w:r>
      <w:r w:rsidRPr="002A0FF8">
        <w:rPr>
          <w:b/>
          <w:bCs/>
          <w:highlight w:val="yellow"/>
          <w:u w:val="single"/>
        </w:rPr>
        <w:t xml:space="preserve"> privilege</w:t>
      </w:r>
      <w:r w:rsidRPr="002A0FF8">
        <w:rPr>
          <w:sz w:val="10"/>
        </w:rPr>
        <w:t xml:space="preserve">. Games (even so-called </w:t>
      </w:r>
      <w:r w:rsidRPr="002A0FF8">
        <w:rPr>
          <w:highlight w:val="yellow"/>
          <w:u w:val="single"/>
        </w:rPr>
        <w:t>serious games</w:t>
      </w:r>
      <w:r w:rsidRPr="002A0FF8">
        <w:rPr>
          <w:sz w:val="10"/>
        </w:rPr>
        <w:t>) are not theories of social inequality—</w:t>
      </w:r>
      <w:r w:rsidRPr="002A0FF8">
        <w:rPr>
          <w:highlight w:val="yellow"/>
          <w:u w:val="single"/>
        </w:rPr>
        <w:t>as embodied, performative spaces</w:t>
      </w:r>
      <w:r w:rsidRPr="002A0FF8">
        <w:rPr>
          <w:sz w:val="10"/>
        </w:rPr>
        <w:t xml:space="preserve">, games </w:t>
      </w:r>
      <w:r w:rsidRPr="002A0FF8">
        <w:rPr>
          <w:highlight w:val="yellow"/>
          <w:u w:val="single"/>
        </w:rPr>
        <w:t>express a procedural rhetoric</w:t>
      </w:r>
      <w:r w:rsidRPr="002A0FF8">
        <w:rPr>
          <w:sz w:val="10"/>
        </w:rPr>
        <w:t xml:space="preserve">21 in which </w:t>
      </w:r>
      <w:r w:rsidRPr="002A0FF8">
        <w:rPr>
          <w:highlight w:val="yellow"/>
          <w:u w:val="single"/>
        </w:rPr>
        <w:t>players develop perspectives by exploring the consequences of their decisions and actions as they play</w:t>
      </w:r>
      <w:r w:rsidRPr="002A0FF8">
        <w:rPr>
          <w:sz w:val="10"/>
          <w:highlight w:val="yellow"/>
        </w:rPr>
        <w:t xml:space="preserve"> </w:t>
      </w:r>
      <w:r w:rsidRPr="002A0FF8">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2A0FF8">
        <w:rPr>
          <w:b/>
          <w:bCs/>
          <w:u w:val="single"/>
        </w:rPr>
        <w:t xml:space="preserve"> </w:t>
      </w:r>
      <w:r w:rsidRPr="002A0FF8">
        <w:rPr>
          <w:b/>
          <w:bCs/>
          <w:highlight w:val="yellow"/>
          <w:u w:val="single"/>
        </w:rPr>
        <w:t xml:space="preserve">playing to win may require performing actions that are </w:t>
      </w:r>
      <w:r w:rsidRPr="002A0FF8">
        <w:rPr>
          <w:sz w:val="10"/>
        </w:rPr>
        <w:t>thematically represented as</w:t>
      </w:r>
      <w:r w:rsidRPr="002A0FF8">
        <w:rPr>
          <w:b/>
          <w:bCs/>
          <w:u w:val="single"/>
        </w:rPr>
        <w:t xml:space="preserve"> </w:t>
      </w:r>
      <w:r w:rsidRPr="002A0FF8">
        <w:rPr>
          <w:b/>
          <w:bCs/>
          <w:highlight w:val="yellow"/>
          <w:u w:val="single"/>
        </w:rPr>
        <w:t>ethically problematic</w:t>
      </w:r>
      <w:r w:rsidRPr="002A0FF8">
        <w:rPr>
          <w:sz w:val="10"/>
        </w:rPr>
        <w:t>. Thus, the primary reason I received such advantageous placement in my case study is that I ruthlessly pursued Oil from the start, whereas several of my opponents hesitated to do so (possibly due to their ecological consciousness). Sometimes</w:t>
      </w:r>
      <w:r w:rsidRPr="002A0FF8">
        <w:rPr>
          <w:highlight w:val="yellow"/>
          <w:u w:val="single"/>
        </w:rPr>
        <w:t xml:space="preserve"> gamers </w:t>
      </w:r>
      <w:r w:rsidRPr="002A0FF8">
        <w:rPr>
          <w:sz w:val="10"/>
        </w:rPr>
        <w:t>attempt to</w:t>
      </w:r>
      <w:r w:rsidRPr="002A0FF8">
        <w:rPr>
          <w:highlight w:val="yellow"/>
          <w:u w:val="single"/>
        </w:rPr>
        <w:t xml:space="preserve"> justify a win-at-all-costs mentality by claiming they are </w:t>
      </w:r>
      <w:r w:rsidRPr="002A0FF8">
        <w:rPr>
          <w:sz w:val="10"/>
        </w:rPr>
        <w:t>merely</w:t>
      </w:r>
      <w:r w:rsidRPr="002A0FF8">
        <w:rPr>
          <w:highlight w:val="yellow"/>
          <w:u w:val="single"/>
        </w:rPr>
        <w:t xml:space="preserve"> following the dictates of the game </w:t>
      </w:r>
      <w:r w:rsidRPr="002A0FF8">
        <w:rPr>
          <w:sz w:val="10"/>
        </w:rPr>
        <w:t>(indirectly valorizing the cultural ideology of agon),</w:t>
      </w:r>
      <w:r w:rsidRPr="002A0FF8">
        <w:rPr>
          <w:u w:val="single"/>
        </w:rPr>
        <w:t xml:space="preserve"> or </w:t>
      </w:r>
      <w:r w:rsidRPr="002A0FF8">
        <w:rPr>
          <w:sz w:val="10"/>
        </w:rPr>
        <w:t xml:space="preserve">that they are merely </w:t>
      </w:r>
      <w:r w:rsidRPr="002A0FF8">
        <w:rPr>
          <w:u w:val="single"/>
        </w:rPr>
        <w:t xml:space="preserve">solving an abstract puzzle </w:t>
      </w:r>
      <w:r w:rsidRPr="002A0FF8">
        <w:rPr>
          <w:sz w:val="10"/>
        </w:rPr>
        <w:t>without regard to thematic considerations. While these are valid ways to play a game,</w:t>
      </w:r>
      <w:r w:rsidRPr="002A0FF8">
        <w:rPr>
          <w:highlight w:val="yellow"/>
          <w:u w:val="single"/>
        </w:rPr>
        <w:t xml:space="preserve"> </w:t>
      </w:r>
      <w:r w:rsidRPr="002A0FF8">
        <w:rPr>
          <w:b/>
          <w:bCs/>
          <w:highlight w:val="yellow"/>
          <w:u w:val="single"/>
        </w:rPr>
        <w:t xml:space="preserve">they </w:t>
      </w:r>
      <w:r w:rsidRPr="002A0FF8">
        <w:rPr>
          <w:sz w:val="10"/>
        </w:rPr>
        <w:t>nonetheless</w:t>
      </w:r>
      <w:r w:rsidRPr="002A0FF8">
        <w:rPr>
          <w:b/>
          <w:bCs/>
          <w:highlight w:val="yellow"/>
          <w:u w:val="single"/>
        </w:rPr>
        <w:t xml:space="preserve"> represent an active choice </w:t>
      </w:r>
      <w:r w:rsidRPr="002A0FF8">
        <w:rPr>
          <w:sz w:val="10"/>
        </w:rPr>
        <w:t xml:space="preserve">on the part of the player </w:t>
      </w:r>
      <w:r w:rsidRPr="002A0FF8">
        <w:rPr>
          <w:b/>
          <w:bCs/>
          <w:highlight w:val="yellow"/>
          <w:u w:val="single"/>
        </w:rPr>
        <w:t xml:space="preserve">rather than some </w:t>
      </w:r>
      <w:r w:rsidRPr="002A0FF8">
        <w:rPr>
          <w:sz w:val="10"/>
        </w:rPr>
        <w:t>‘objective’ or</w:t>
      </w:r>
      <w:r w:rsidRPr="002A0FF8">
        <w:rPr>
          <w:b/>
          <w:bCs/>
          <w:highlight w:val="yellow"/>
          <w:u w:val="single"/>
        </w:rPr>
        <w:t xml:space="preserve"> ‘default’ position.</w:t>
      </w:r>
      <w:r w:rsidRPr="002A0FF8">
        <w:rPr>
          <w:b/>
          <w:bCs/>
          <w:sz w:val="10"/>
        </w:rPr>
        <w:t xml:space="preserve"> </w:t>
      </w:r>
      <w:r w:rsidRPr="002A0FF8">
        <w:rPr>
          <w:sz w:val="10"/>
        </w:rPr>
        <w:t xml:space="preserve">Indeed, the phrase “win at all costs” itself admits that such play necessitates a cost. </w:t>
      </w:r>
      <w:r w:rsidRPr="002A0FF8">
        <w:rPr>
          <w:u w:val="single"/>
        </w:rPr>
        <w:t xml:space="preserve">While I can understand why some players would choose to play in this way, </w:t>
      </w:r>
      <w:r w:rsidRPr="002A0FF8">
        <w:rPr>
          <w:b/>
          <w:bCs/>
          <w:u w:val="single"/>
        </w:rPr>
        <w:t>this position is not viable for game scholarship</w:t>
      </w:r>
      <w:r w:rsidRPr="002A0FF8">
        <w:rPr>
          <w:u w:val="single"/>
        </w:rPr>
        <w:t>. To properly study a game, one must account for the interplay of its many facets</w:t>
      </w:r>
      <w:r w:rsidRPr="002A0FF8">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2A0FF8">
        <w:rPr>
          <w:sz w:val="10"/>
        </w:rPr>
        <w:t>particular game</w:t>
      </w:r>
      <w:proofErr w:type="gramEnd"/>
      <w:r w:rsidRPr="002A0FF8">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A0FF8">
        <w:rPr>
          <w:b/>
          <w:bCs/>
          <w:highlight w:val="yellow"/>
          <w:u w:val="single"/>
        </w:rPr>
        <w:t xml:space="preserve">the value of a game experience cannot be reduced to winning, </w:t>
      </w:r>
      <w:r w:rsidRPr="002A0FF8">
        <w:rPr>
          <w:sz w:val="10"/>
        </w:rPr>
        <w:t xml:space="preserve">which is why games—even agonistic ones—are distinct from non-playful tests or contests. This is surprisingly analogous to Marx’s argument that </w:t>
      </w:r>
      <w:r w:rsidRPr="002A0FF8">
        <w:rPr>
          <w:highlight w:val="yellow"/>
          <w:u w:val="single"/>
        </w:rPr>
        <w:t>capitalism</w:t>
      </w:r>
      <w:r w:rsidRPr="002A0FF8">
        <w:rPr>
          <w:sz w:val="10"/>
          <w:highlight w:val="yellow"/>
        </w:rPr>
        <w:t xml:space="preserve"> </w:t>
      </w:r>
      <w:r w:rsidRPr="002A0FF8">
        <w:rPr>
          <w:sz w:val="10"/>
        </w:rPr>
        <w:t xml:space="preserve">not only inequitably distributes resources, but also </w:t>
      </w:r>
      <w:r w:rsidRPr="002A0FF8">
        <w:rPr>
          <w:highlight w:val="yellow"/>
          <w:u w:val="single"/>
        </w:rPr>
        <w:t>reduces human experience to something instrumental and transactional.</w:t>
      </w:r>
      <w:r w:rsidRPr="002A0FF8">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2A0FF8">
        <w:rPr>
          <w:sz w:val="10"/>
        </w:rPr>
        <w:t>consequential</w:t>
      </w:r>
      <w:proofErr w:type="gramEnd"/>
      <w:r w:rsidRPr="002A0FF8">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2A0FF8">
        <w:rPr>
          <w:sz w:val="10"/>
        </w:rPr>
        <w:t>offset</w:t>
      </w:r>
      <w:proofErr w:type="gramEnd"/>
      <w:r w:rsidRPr="002A0FF8">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2A0FF8">
        <w:rPr>
          <w:sz w:val="10"/>
        </w:rPr>
        <w:t>one way</w:t>
      </w:r>
      <w:proofErr w:type="gramEnd"/>
      <w:r w:rsidRPr="002A0FF8">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2A0FF8">
        <w:rPr>
          <w:u w:val="single"/>
        </w:rPr>
        <w:t>, despite all claims to neutrality, economic hierarchies in capitalism are historically intertwined with other social hierarchies, such as race and gender.</w:t>
      </w:r>
      <w:r w:rsidRPr="002A0FF8">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76176680" w14:textId="77777777" w:rsidR="00A519C8" w:rsidRPr="00A519C8" w:rsidRDefault="00A519C8" w:rsidP="00A519C8">
      <w:pPr>
        <w:keepNext/>
        <w:keepLines/>
        <w:spacing w:before="40" w:after="0"/>
        <w:outlineLvl w:val="3"/>
        <w:rPr>
          <w:rFonts w:eastAsia="MS Gothic"/>
          <w:b/>
          <w:iCs/>
          <w:sz w:val="26"/>
        </w:rPr>
      </w:pPr>
    </w:p>
    <w:sectPr w:rsidR="00A519C8" w:rsidRPr="00A519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27176"/>
    <w:multiLevelType w:val="hybridMultilevel"/>
    <w:tmpl w:val="67A0EA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7EB0"/>
    <w:rsid w:val="000139A3"/>
    <w:rsid w:val="00100833"/>
    <w:rsid w:val="00104529"/>
    <w:rsid w:val="00105942"/>
    <w:rsid w:val="00107396"/>
    <w:rsid w:val="00144A4C"/>
    <w:rsid w:val="00176AB0"/>
    <w:rsid w:val="00177B7D"/>
    <w:rsid w:val="0018322D"/>
    <w:rsid w:val="001B5776"/>
    <w:rsid w:val="001E527A"/>
    <w:rsid w:val="001F78CE"/>
    <w:rsid w:val="00251FC7"/>
    <w:rsid w:val="00262F6E"/>
    <w:rsid w:val="002855A7"/>
    <w:rsid w:val="002A0FF8"/>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A6498"/>
    <w:rsid w:val="006A7EB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519C8"/>
    <w:rsid w:val="00A6749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16C7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02E2A"/>
  <w15:chartTrackingRefBased/>
  <w15:docId w15:val="{CAE37503-AF79-4154-9839-FB5CB1B3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2F6E"/>
    <w:rPr>
      <w:rFonts w:ascii="Calibri" w:hAnsi="Calibri" w:cs="Calibri"/>
    </w:rPr>
  </w:style>
  <w:style w:type="paragraph" w:styleId="Heading1">
    <w:name w:val="heading 1"/>
    <w:aliases w:val="Pocket"/>
    <w:basedOn w:val="Normal"/>
    <w:next w:val="Normal"/>
    <w:link w:val="Heading1Char"/>
    <w:qFormat/>
    <w:rsid w:val="006A7E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7E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7E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A7E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7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EB0"/>
  </w:style>
  <w:style w:type="character" w:customStyle="1" w:styleId="Heading1Char">
    <w:name w:val="Heading 1 Char"/>
    <w:aliases w:val="Pocket Char"/>
    <w:basedOn w:val="DefaultParagraphFont"/>
    <w:link w:val="Heading1"/>
    <w:rsid w:val="006A7E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7E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7EB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A7EB0"/>
    <w:rPr>
      <w:rFonts w:ascii="Calibri" w:eastAsiaTheme="majorEastAsia" w:hAnsi="Calibri" w:cstheme="majorBidi"/>
      <w:b/>
      <w:iCs/>
      <w:sz w:val="26"/>
    </w:rPr>
  </w:style>
  <w:style w:type="character" w:styleId="Emphasis">
    <w:name w:val="Emphasis"/>
    <w:basedOn w:val="DefaultParagraphFont"/>
    <w:uiPriority w:val="7"/>
    <w:qFormat/>
    <w:rsid w:val="006A7E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A7EB0"/>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6A7EB0"/>
    <w:rPr>
      <w:b w:val="0"/>
      <w:sz w:val="22"/>
      <w:u w:val="single"/>
    </w:rPr>
  </w:style>
  <w:style w:type="character" w:styleId="Hyperlink">
    <w:name w:val="Hyperlink"/>
    <w:basedOn w:val="DefaultParagraphFont"/>
    <w:uiPriority w:val="99"/>
    <w:semiHidden/>
    <w:unhideWhenUsed/>
    <w:rsid w:val="006A7EB0"/>
    <w:rPr>
      <w:color w:val="auto"/>
      <w:u w:val="none"/>
    </w:rPr>
  </w:style>
  <w:style w:type="character" w:styleId="FollowedHyperlink">
    <w:name w:val="FollowedHyperlink"/>
    <w:basedOn w:val="DefaultParagraphFont"/>
    <w:uiPriority w:val="99"/>
    <w:semiHidden/>
    <w:unhideWhenUsed/>
    <w:rsid w:val="006A7EB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governmen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96</TotalTime>
  <Pages>1</Pages>
  <Words>20368</Words>
  <Characters>116099</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2021-11-14T13:38:00Z</dcterms:created>
  <dcterms:modified xsi:type="dcterms:W3CDTF">2021-11-14T15:44:00Z</dcterms:modified>
</cp:coreProperties>
</file>