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76164" w14:textId="77777777" w:rsidR="00A55202" w:rsidRDefault="00A55202" w:rsidP="00A55202">
      <w:pPr>
        <w:pStyle w:val="Heading3"/>
        <w:rPr>
          <w:rFonts w:eastAsia="MS Gothic"/>
        </w:rPr>
      </w:pPr>
      <w:r>
        <w:rPr>
          <w:rFonts w:eastAsia="MS Gothic"/>
        </w:rPr>
        <w:t>Framing</w:t>
      </w:r>
    </w:p>
    <w:p w14:paraId="5271A950" w14:textId="77777777"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Subjectivity is constituted fundamentally by loss –</w:t>
      </w:r>
    </w:p>
    <w:p w14:paraId="6D794D0F" w14:textId="6B144FD4" w:rsid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[1] Alienation – our introduction into the world and the field of knowledge requires mediation through language. The submission to language pushes us into an indirect relationship. It deprives the subject of immediate contact with the object world, which creates a constitutive distinction between non-alienated and post-linguistic experience. </w:t>
      </w:r>
    </w:p>
    <w:p w14:paraId="05475B4D" w14:textId="77777777" w:rsidR="00EF05C1" w:rsidRPr="00A55202" w:rsidRDefault="00EF05C1" w:rsidP="00A55202">
      <w:pPr>
        <w:keepNext/>
        <w:keepLines/>
        <w:spacing w:before="40" w:after="0"/>
        <w:outlineLvl w:val="3"/>
        <w:rPr>
          <w:rFonts w:eastAsia="MS Gothic" w:cs="Times New Roman"/>
          <w:b/>
          <w:iCs/>
          <w:sz w:val="26"/>
        </w:rPr>
      </w:pPr>
    </w:p>
    <w:p w14:paraId="618E20F9" w14:textId="10EA5C1D" w:rsid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[2] The recognition of the knowledge gap is not active but rather unconscious – knowledge is infinite which means it can’t be acquired or processed by the subject which creates a fundamental lack between the real and the symbolic. And a search for knowledge is damaging to the self because the subject has a fetishization of the external paranoia- a simultaneous desire for it and rejection.</w:t>
      </w:r>
    </w:p>
    <w:p w14:paraId="09DC7F82" w14:textId="77777777" w:rsidR="00EF05C1" w:rsidRPr="00A55202" w:rsidRDefault="00EF05C1" w:rsidP="00A55202">
      <w:pPr>
        <w:keepNext/>
        <w:keepLines/>
        <w:spacing w:before="40" w:after="0"/>
        <w:outlineLvl w:val="3"/>
        <w:rPr>
          <w:rFonts w:eastAsia="MS Gothic" w:cs="Times New Roman"/>
          <w:b/>
          <w:iCs/>
          <w:sz w:val="26"/>
        </w:rPr>
      </w:pPr>
    </w:p>
    <w:p w14:paraId="3949C000" w14:textId="77777777" w:rsidR="00EF05C1"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[3] Fluidity- </w:t>
      </w:r>
    </w:p>
    <w:p w14:paraId="01A4E216" w14:textId="77777777" w:rsidR="00EF05C1" w:rsidRDefault="00EF05C1" w:rsidP="00A55202">
      <w:pPr>
        <w:keepNext/>
        <w:keepLines/>
        <w:spacing w:before="40" w:after="0"/>
        <w:outlineLvl w:val="3"/>
        <w:rPr>
          <w:rFonts w:eastAsia="MS Gothic" w:cs="Times New Roman"/>
          <w:b/>
          <w:iCs/>
          <w:sz w:val="26"/>
        </w:rPr>
      </w:pPr>
    </w:p>
    <w:p w14:paraId="74E6AD71" w14:textId="77777777" w:rsidR="00EF05C1"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A) Differentiation - signifiers refer to other signifiers without having a final signified to relate to which produces a constitutive lack from the inability to reach true meaning. This instability forces us to form a world in pursuit of the lost gaps to fulfill the subject’s desires.</w:t>
      </w:r>
    </w:p>
    <w:p w14:paraId="103D27C7" w14:textId="77777777" w:rsidR="00EF05C1" w:rsidRDefault="00EF05C1" w:rsidP="00A55202">
      <w:pPr>
        <w:keepNext/>
        <w:keepLines/>
        <w:spacing w:before="40" w:after="0"/>
        <w:outlineLvl w:val="3"/>
        <w:rPr>
          <w:rFonts w:eastAsia="MS Gothic" w:cs="Times New Roman"/>
          <w:b/>
          <w:iCs/>
          <w:sz w:val="26"/>
        </w:rPr>
      </w:pPr>
    </w:p>
    <w:p w14:paraId="2493D949" w14:textId="5098C7FD"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 B) Language is constantly changing- it’s contextually </w:t>
      </w:r>
      <w:proofErr w:type="spellStart"/>
      <w:r w:rsidRPr="00A55202">
        <w:rPr>
          <w:rFonts w:eastAsia="MS Gothic" w:cs="Times New Roman"/>
          <w:b/>
          <w:iCs/>
          <w:sz w:val="26"/>
        </w:rPr>
        <w:t>prduced</w:t>
      </w:r>
      <w:proofErr w:type="spellEnd"/>
      <w:r w:rsidRPr="00A55202">
        <w:rPr>
          <w:rFonts w:eastAsia="MS Gothic" w:cs="Times New Roman"/>
          <w:b/>
          <w:iCs/>
          <w:sz w:val="26"/>
        </w:rPr>
        <w:t xml:space="preserve"> with respect to temporality and cultures because every individual indexes to language differently.</w:t>
      </w:r>
    </w:p>
    <w:p w14:paraId="50F596B1" w14:textId="77777777" w:rsidR="00EF05C1" w:rsidRDefault="00EF05C1" w:rsidP="00A55202">
      <w:pPr>
        <w:keepNext/>
        <w:keepLines/>
        <w:spacing w:before="40" w:after="0"/>
        <w:outlineLvl w:val="3"/>
        <w:rPr>
          <w:rFonts w:eastAsia="MS Gothic" w:cs="Times New Roman"/>
          <w:b/>
          <w:iCs/>
          <w:sz w:val="26"/>
        </w:rPr>
      </w:pPr>
    </w:p>
    <w:p w14:paraId="1C982C96" w14:textId="77777777" w:rsidR="00EF05C1"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[4] Desires come first- </w:t>
      </w:r>
    </w:p>
    <w:p w14:paraId="52D9BB85" w14:textId="77777777" w:rsidR="00EF05C1" w:rsidRDefault="00EF05C1" w:rsidP="00A55202">
      <w:pPr>
        <w:keepNext/>
        <w:keepLines/>
        <w:spacing w:before="40" w:after="0"/>
        <w:outlineLvl w:val="3"/>
        <w:rPr>
          <w:rFonts w:eastAsia="MS Gothic" w:cs="Times New Roman"/>
          <w:b/>
          <w:iCs/>
          <w:sz w:val="26"/>
        </w:rPr>
      </w:pPr>
    </w:p>
    <w:p w14:paraId="24F907D8" w14:textId="77777777" w:rsidR="00EF05C1"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A) Only my framework answers the question “why act</w:t>
      </w:r>
      <w:proofErr w:type="gramStart"/>
      <w:r w:rsidRPr="00A55202">
        <w:rPr>
          <w:rFonts w:eastAsia="MS Gothic" w:cs="Times New Roman"/>
          <w:b/>
          <w:iCs/>
          <w:sz w:val="26"/>
        </w:rPr>
        <w:t>”, since</w:t>
      </w:r>
      <w:proofErr w:type="gramEnd"/>
      <w:r w:rsidRPr="00A55202">
        <w:rPr>
          <w:rFonts w:eastAsia="MS Gothic" w:cs="Times New Roman"/>
          <w:b/>
          <w:iCs/>
          <w:sz w:val="26"/>
        </w:rPr>
        <w:t xml:space="preserve"> agents have a reason to due to their own motivations rather than some non-existent transcendental principle. </w:t>
      </w:r>
    </w:p>
    <w:p w14:paraId="46E734A7" w14:textId="77777777" w:rsidR="00EF05C1" w:rsidRDefault="00EF05C1" w:rsidP="00A55202">
      <w:pPr>
        <w:keepNext/>
        <w:keepLines/>
        <w:spacing w:before="40" w:after="0"/>
        <w:outlineLvl w:val="3"/>
        <w:rPr>
          <w:rFonts w:eastAsia="MS Gothic" w:cs="Times New Roman"/>
          <w:b/>
          <w:iCs/>
          <w:sz w:val="26"/>
        </w:rPr>
      </w:pPr>
    </w:p>
    <w:p w14:paraId="4178BC11" w14:textId="77777777" w:rsidR="00EF05C1"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B) Identity –the creation of the subject determines what each subject considers intrinsic to its identity and what exists externally as </w:t>
      </w:r>
      <w:proofErr w:type="gramStart"/>
      <w:r w:rsidRPr="00A55202">
        <w:rPr>
          <w:rFonts w:eastAsia="MS Gothic" w:cs="Times New Roman"/>
          <w:b/>
          <w:iCs/>
          <w:sz w:val="26"/>
        </w:rPr>
        <w:t>an</w:t>
      </w:r>
      <w:proofErr w:type="gramEnd"/>
      <w:r w:rsidRPr="00A55202">
        <w:rPr>
          <w:rFonts w:eastAsia="MS Gothic" w:cs="Times New Roman"/>
          <w:b/>
          <w:iCs/>
          <w:sz w:val="26"/>
        </w:rPr>
        <w:t xml:space="preserve"> façade. </w:t>
      </w:r>
    </w:p>
    <w:p w14:paraId="08C864F7" w14:textId="77777777" w:rsidR="00EF05C1" w:rsidRDefault="00EF05C1" w:rsidP="00A55202">
      <w:pPr>
        <w:keepNext/>
        <w:keepLines/>
        <w:spacing w:before="40" w:after="0"/>
        <w:outlineLvl w:val="3"/>
        <w:rPr>
          <w:rFonts w:eastAsia="MS Gothic" w:cs="Times New Roman"/>
          <w:b/>
          <w:iCs/>
          <w:sz w:val="26"/>
        </w:rPr>
      </w:pPr>
    </w:p>
    <w:p w14:paraId="57037D6A" w14:textId="4FD3BB61"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C) Empirics – there is no factual account of the good since each agents’ motivations are unique and there has been no conversion of differing beliefs into a unified ethic.</w:t>
      </w:r>
    </w:p>
    <w:p w14:paraId="4DF1FF06" w14:textId="77777777" w:rsidR="00EF05C1" w:rsidRDefault="00EF05C1" w:rsidP="00A55202">
      <w:pPr>
        <w:keepNext/>
        <w:keepLines/>
        <w:spacing w:before="40" w:after="0"/>
        <w:outlineLvl w:val="3"/>
        <w:rPr>
          <w:rFonts w:eastAsia="MS Gothic" w:cs="Times New Roman"/>
          <w:b/>
          <w:iCs/>
          <w:sz w:val="26"/>
        </w:rPr>
      </w:pPr>
    </w:p>
    <w:p w14:paraId="06E47320" w14:textId="77777777" w:rsidR="00EF05C1"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[5] Ethics- individuals create ethics internally- </w:t>
      </w:r>
    </w:p>
    <w:p w14:paraId="69AD780E" w14:textId="77777777" w:rsidR="00EF05C1" w:rsidRDefault="00EF05C1" w:rsidP="00A55202">
      <w:pPr>
        <w:keepNext/>
        <w:keepLines/>
        <w:spacing w:before="40" w:after="0"/>
        <w:outlineLvl w:val="3"/>
        <w:rPr>
          <w:rFonts w:eastAsia="MS Gothic" w:cs="Times New Roman"/>
          <w:b/>
          <w:iCs/>
          <w:sz w:val="26"/>
        </w:rPr>
      </w:pPr>
    </w:p>
    <w:p w14:paraId="3B218E97" w14:textId="77777777" w:rsidR="00EF05C1"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a) Externalist ethics collapse to internal since the only reason agents follow external demands is those demands are consistent with their internal account of the good. </w:t>
      </w:r>
    </w:p>
    <w:p w14:paraId="5CA958A0" w14:textId="77777777" w:rsidR="00EF05C1" w:rsidRDefault="00EF05C1" w:rsidP="00A55202">
      <w:pPr>
        <w:keepNext/>
        <w:keepLines/>
        <w:spacing w:before="40" w:after="0"/>
        <w:outlineLvl w:val="3"/>
        <w:rPr>
          <w:rFonts w:eastAsia="MS Gothic" w:cs="Times New Roman"/>
          <w:b/>
          <w:iCs/>
          <w:sz w:val="26"/>
        </w:rPr>
      </w:pPr>
    </w:p>
    <w:p w14:paraId="3BEF38AE" w14:textId="67B9D062" w:rsid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B) Even the most objective description of another individuals’ experience cannot bridge the epistemic gap between my experience and others because of the lack, which means a universal understanding of experience is impossible. And under this, the impact to the aff comes first because it hurts the individual subject which </w:t>
      </w:r>
      <w:proofErr w:type="gramStart"/>
      <w:r w:rsidRPr="00A55202">
        <w:rPr>
          <w:rFonts w:eastAsia="MS Gothic" w:cs="Times New Roman"/>
          <w:b/>
          <w:iCs/>
          <w:sz w:val="26"/>
        </w:rPr>
        <w:t>makes</w:t>
      </w:r>
      <w:proofErr w:type="gramEnd"/>
      <w:r w:rsidRPr="00A55202">
        <w:rPr>
          <w:rFonts w:eastAsia="MS Gothic" w:cs="Times New Roman"/>
          <w:b/>
          <w:iCs/>
          <w:sz w:val="26"/>
        </w:rPr>
        <w:t xml:space="preserve"> it a procedural question.</w:t>
      </w:r>
    </w:p>
    <w:p w14:paraId="1469B74E" w14:textId="77777777" w:rsidR="00EF05C1" w:rsidRPr="00A55202" w:rsidRDefault="00EF05C1" w:rsidP="00A55202">
      <w:pPr>
        <w:keepNext/>
        <w:keepLines/>
        <w:spacing w:before="40" w:after="0"/>
        <w:outlineLvl w:val="3"/>
        <w:rPr>
          <w:rFonts w:eastAsia="MS Gothic" w:cs="Times New Roman"/>
          <w:b/>
          <w:iCs/>
          <w:sz w:val="26"/>
        </w:rPr>
      </w:pPr>
    </w:p>
    <w:p w14:paraId="635E37A3" w14:textId="77777777"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Thus, the standard is to embrace the lack. This is key to preventing psychological violence and coheres the nature of who you are. </w:t>
      </w:r>
    </w:p>
    <w:p w14:paraId="30894C8C" w14:textId="77777777" w:rsidR="00A55202" w:rsidRPr="00A55202" w:rsidRDefault="00A55202" w:rsidP="00A55202">
      <w:pPr>
        <w:rPr>
          <w:rFonts w:eastAsia="Cambria"/>
        </w:rPr>
      </w:pPr>
      <w:proofErr w:type="spellStart"/>
      <w:r w:rsidRPr="00A55202">
        <w:rPr>
          <w:rFonts w:eastAsia="Cambria"/>
          <w:b/>
          <w:bCs/>
          <w:color w:val="000000"/>
          <w:sz w:val="27"/>
          <w:szCs w:val="27"/>
          <w:shd w:val="clear" w:color="auto" w:fill="FFFFFF"/>
        </w:rPr>
        <w:t>Ruti</w:t>
      </w:r>
      <w:proofErr w:type="spellEnd"/>
      <w:r w:rsidRPr="00A55202">
        <w:rPr>
          <w:rFonts w:eastAsia="Cambria"/>
          <w:b/>
          <w:bCs/>
          <w:color w:val="000000"/>
          <w:sz w:val="27"/>
          <w:szCs w:val="27"/>
          <w:shd w:val="clear" w:color="auto" w:fill="FFFFFF"/>
        </w:rPr>
        <w:t xml:space="preserve"> 10</w:t>
      </w:r>
      <w:r w:rsidRPr="00A55202">
        <w:rPr>
          <w:rFonts w:eastAsia="Cambria"/>
          <w:color w:val="000000"/>
          <w:sz w:val="27"/>
          <w:szCs w:val="27"/>
          <w:shd w:val="clear" w:color="auto" w:fill="FFFFFF"/>
        </w:rPr>
        <w:t xml:space="preserve"> </w:t>
      </w:r>
      <w:r w:rsidRPr="00A55202">
        <w:rPr>
          <w:rFonts w:eastAsia="Cambria"/>
          <w:color w:val="000000"/>
          <w:sz w:val="20"/>
          <w:szCs w:val="20"/>
          <w:shd w:val="clear" w:color="auto" w:fill="FFFFFF"/>
        </w:rPr>
        <w:t xml:space="preserve">Mari </w:t>
      </w:r>
      <w:proofErr w:type="spellStart"/>
      <w:r w:rsidRPr="00A55202">
        <w:rPr>
          <w:rFonts w:eastAsia="Cambria"/>
          <w:color w:val="000000"/>
          <w:sz w:val="20"/>
          <w:szCs w:val="20"/>
          <w:shd w:val="clear" w:color="auto" w:fill="FFFFFF"/>
        </w:rPr>
        <w:t>Ruti</w:t>
      </w:r>
      <w:proofErr w:type="spellEnd"/>
      <w:r w:rsidRPr="00A55202">
        <w:rPr>
          <w:rFonts w:eastAsia="Cambria"/>
          <w:color w:val="000000"/>
          <w:sz w:val="20"/>
          <w:szCs w:val="20"/>
          <w:shd w:val="clear" w:color="auto" w:fill="FFFFFF"/>
        </w:rPr>
        <w:t>. (2010). </w:t>
      </w:r>
      <w:r w:rsidRPr="00A55202">
        <w:rPr>
          <w:rFonts w:eastAsia="Cambria"/>
          <w:i/>
          <w:iCs/>
          <w:color w:val="000000"/>
          <w:sz w:val="20"/>
          <w:szCs w:val="20"/>
          <w:shd w:val="clear" w:color="auto" w:fill="FFFFFF"/>
        </w:rPr>
        <w:t>Winnicott with Lacan: Living Creatively in a Postmodern World. American Imago, 67(3), 353–374.[</w:t>
      </w:r>
      <w:r w:rsidRPr="00A55202">
        <w:rPr>
          <w:rFonts w:eastAsia="Cambria"/>
          <w:color w:val="000000"/>
          <w:sz w:val="20"/>
          <w:szCs w:val="20"/>
          <w:shd w:val="clear" w:color="auto" w:fill="FFFFFF"/>
        </w:rPr>
        <w:t>doi:10.1353/aim.20</w:t>
      </w:r>
      <w:r w:rsidRPr="00A55202">
        <w:rPr>
          <w:rFonts w:eastAsia="Cambria"/>
          <w:color w:val="000000"/>
          <w:sz w:val="20"/>
          <w:szCs w:val="20"/>
        </w:rPr>
        <w:t xml:space="preserve"> </w:t>
      </w:r>
      <w:hyperlink r:id="rId6" w:history="1">
        <w:r w:rsidRPr="00A55202">
          <w:rPr>
            <w:rFonts w:eastAsia="MS Gothic"/>
            <w:color w:val="000000"/>
            <w:sz w:val="20"/>
            <w:szCs w:val="20"/>
            <w:shd w:val="clear" w:color="auto" w:fill="FFFFFF"/>
          </w:rPr>
          <w:t>sci-hub.tw/10.1353/aim.2010.0016</w:t>
        </w:r>
      </w:hyperlink>
      <w:r w:rsidRPr="00A55202">
        <w:rPr>
          <w:rFonts w:eastAsia="MS Gothic"/>
          <w:color w:val="000000"/>
          <w:sz w:val="20"/>
          <w:szCs w:val="20"/>
          <w:shd w:val="clear" w:color="auto" w:fill="FFFFFF"/>
        </w:rPr>
        <w:t>]</w:t>
      </w:r>
      <w:r w:rsidRPr="00A55202">
        <w:rPr>
          <w:rFonts w:eastAsia="Cambria"/>
          <w:color w:val="000000"/>
        </w:rPr>
        <w:t xml:space="preserve"> </w:t>
      </w:r>
      <w:r w:rsidRPr="00A55202">
        <w:rPr>
          <w:rFonts w:eastAsia="Cambria"/>
          <w:color w:val="000000"/>
          <w:sz w:val="18"/>
          <w:szCs w:val="18"/>
          <w:shd w:val="clear" w:color="auto" w:fill="FFFFFF"/>
        </w:rPr>
        <w:t>//</w:t>
      </w:r>
      <w:proofErr w:type="spellStart"/>
      <w:r w:rsidRPr="00A55202">
        <w:rPr>
          <w:rFonts w:eastAsia="Cambria"/>
          <w:color w:val="000000"/>
          <w:sz w:val="18"/>
          <w:szCs w:val="18"/>
          <w:shd w:val="clear" w:color="auto" w:fill="FFFFFF"/>
        </w:rPr>
        <w:t>ahs</w:t>
      </w:r>
      <w:proofErr w:type="spellEnd"/>
      <w:r w:rsidRPr="00A55202">
        <w:rPr>
          <w:rFonts w:eastAsia="Cambria"/>
          <w:color w:val="000000"/>
          <w:sz w:val="18"/>
          <w:szCs w:val="18"/>
          <w:shd w:val="clear" w:color="auto" w:fill="FFFFFF"/>
        </w:rPr>
        <w:t xml:space="preserve"> </w:t>
      </w:r>
      <w:proofErr w:type="spellStart"/>
      <w:r w:rsidRPr="00A55202">
        <w:rPr>
          <w:rFonts w:eastAsia="Cambria"/>
          <w:color w:val="000000"/>
          <w:sz w:val="18"/>
          <w:szCs w:val="18"/>
          <w:shd w:val="clear" w:color="auto" w:fill="FFFFFF"/>
        </w:rPr>
        <w:t>em</w:t>
      </w:r>
      <w:proofErr w:type="spellEnd"/>
    </w:p>
    <w:p w14:paraId="1E4A52A8" w14:textId="5CCE745B" w:rsidR="00A55202" w:rsidRDefault="00A55202" w:rsidP="00A55202">
      <w:pPr>
        <w:rPr>
          <w:rFonts w:eastAsia="Cambria"/>
          <w:sz w:val="16"/>
        </w:rPr>
      </w:pPr>
      <w:r w:rsidRPr="00A55202">
        <w:rPr>
          <w:rFonts w:eastAsia="Cambria"/>
          <w:sz w:val="16"/>
        </w:rPr>
        <w:t xml:space="preserve">It is worth noting right away that one of the things that drives a wedge between Lacan and Winnicott is that while Winnicott regards the ego as what allows the subject to </w:t>
      </w:r>
      <w:proofErr w:type="gramStart"/>
      <w:r w:rsidRPr="00A55202">
        <w:rPr>
          <w:rFonts w:eastAsia="Cambria"/>
          <w:sz w:val="16"/>
        </w:rPr>
        <w:t>enter into</w:t>
      </w:r>
      <w:proofErr w:type="gramEnd"/>
      <w:r w:rsidRPr="00A55202">
        <w:rPr>
          <w:rFonts w:eastAsia="Cambria"/>
          <w:sz w:val="16"/>
        </w:rPr>
        <w:t xml:space="preserve"> an increasingly complex relationship to the world, Lacan associates it primarily with narcissistic and overconfident fantasies that lend an illusory consistency to the subject’s psychic life. Lacan explains that </w:t>
      </w:r>
      <w:r w:rsidRPr="00A55202">
        <w:rPr>
          <w:rFonts w:eastAsia="Cambria"/>
          <w:highlight w:val="yellow"/>
          <w:u w:val="single"/>
        </w:rPr>
        <w:t>the</w:t>
      </w:r>
      <w:r w:rsidRPr="00A55202">
        <w:rPr>
          <w:rFonts w:eastAsia="Cambria"/>
          <w:sz w:val="16"/>
        </w:rPr>
        <w:t xml:space="preserve"> </w:t>
      </w:r>
      <w:r w:rsidRPr="00A55202">
        <w:rPr>
          <w:rFonts w:eastAsia="Cambria"/>
          <w:highlight w:val="yellow"/>
          <w:u w:val="single"/>
        </w:rPr>
        <w:t>subject</w:t>
      </w:r>
      <w:r w:rsidRPr="00A55202">
        <w:rPr>
          <w:rFonts w:eastAsia="Cambria"/>
          <w:sz w:val="16"/>
        </w:rPr>
        <w:t xml:space="preserve">’s realization that it </w:t>
      </w:r>
      <w:r w:rsidRPr="00A55202">
        <w:rPr>
          <w:rFonts w:eastAsia="Cambria"/>
          <w:highlight w:val="yellow"/>
          <w:u w:val="single"/>
        </w:rPr>
        <w:t>is not synonymous</w:t>
      </w:r>
      <w:r w:rsidRPr="00A55202">
        <w:rPr>
          <w:rFonts w:eastAsia="Cambria"/>
          <w:sz w:val="16"/>
        </w:rPr>
        <w:t xml:space="preserve"> with the world, </w:t>
      </w:r>
      <w:r w:rsidRPr="00A55202">
        <w:rPr>
          <w:rFonts w:eastAsia="Cambria"/>
          <w:highlight w:val="yellow"/>
          <w:u w:val="single"/>
        </w:rPr>
        <w:t>but rather a</w:t>
      </w:r>
      <w:r w:rsidRPr="00A55202">
        <w:rPr>
          <w:rFonts w:eastAsia="Cambria"/>
          <w:sz w:val="16"/>
        </w:rPr>
        <w:t xml:space="preserve"> frail and </w:t>
      </w:r>
      <w:r w:rsidRPr="00A55202">
        <w:rPr>
          <w:rFonts w:eastAsia="Cambria"/>
          <w:highlight w:val="yellow"/>
          <w:u w:val="single"/>
        </w:rPr>
        <w:t>faltering creature that needs continuously to negotiate its position in the world, introduces an apprehensive state of want</w:t>
      </w:r>
      <w:r w:rsidRPr="00A55202">
        <w:rPr>
          <w:rFonts w:eastAsia="Cambria"/>
          <w:sz w:val="16"/>
        </w:rPr>
        <w:t xml:space="preserve"> and restlessness that it finds difficult to tolerate </w:t>
      </w:r>
      <w:r w:rsidRPr="00A55202">
        <w:rPr>
          <w:rFonts w:eastAsia="Cambria"/>
          <w:highlight w:val="yellow"/>
          <w:u w:val="single"/>
        </w:rPr>
        <w:t>and</w:t>
      </w:r>
      <w:r w:rsidRPr="00A55202">
        <w:rPr>
          <w:rFonts w:eastAsia="Cambria"/>
          <w:sz w:val="16"/>
        </w:rPr>
        <w:t xml:space="preserve"> that it </w:t>
      </w:r>
      <w:r w:rsidRPr="00A55202">
        <w:rPr>
          <w:rFonts w:eastAsia="Cambria"/>
          <w:highlight w:val="yellow"/>
          <w:u w:val="single"/>
        </w:rPr>
        <w:t>consequently endeavors to cover over by fantasy formations.</w:t>
      </w:r>
      <w:r w:rsidRPr="00A55202">
        <w:rPr>
          <w:rFonts w:eastAsia="Cambria"/>
          <w:sz w:val="16"/>
        </w:rPr>
        <w:t xml:space="preserve"> In other words, because lack is devastating to admit to—because </w:t>
      </w:r>
      <w:r w:rsidRPr="00A55202">
        <w:rPr>
          <w:rFonts w:eastAsia="Cambria"/>
          <w:highlight w:val="yellow"/>
          <w:u w:val="single"/>
        </w:rPr>
        <w:t>the</w:t>
      </w:r>
      <w:r w:rsidRPr="00A55202">
        <w:rPr>
          <w:rFonts w:eastAsia="Cambria"/>
          <w:sz w:val="16"/>
        </w:rPr>
        <w:t xml:space="preserve"> </w:t>
      </w:r>
      <w:r w:rsidRPr="00A55202">
        <w:rPr>
          <w:rFonts w:eastAsia="Cambria"/>
          <w:highlight w:val="yellow"/>
          <w:u w:val="single"/>
        </w:rPr>
        <w:t>subject experiences [lack]</w:t>
      </w:r>
      <w:r w:rsidRPr="00A55202">
        <w:rPr>
          <w:rFonts w:eastAsia="Cambria"/>
          <w:sz w:val="16"/>
        </w:rPr>
        <w:t xml:space="preserve"> it </w:t>
      </w:r>
      <w:r w:rsidRPr="00A55202">
        <w:rPr>
          <w:rFonts w:eastAsia="Cambria"/>
          <w:highlight w:val="yellow"/>
          <w:u w:val="single"/>
        </w:rPr>
        <w:t>as a debilitating wound</w:t>
      </w:r>
      <w:r w:rsidRPr="00A55202">
        <w:rPr>
          <w:rFonts w:eastAsia="Cambria"/>
          <w:sz w:val="16"/>
        </w:rPr>
        <w:t xml:space="preserve">—it is disposed </w:t>
      </w:r>
      <w:r w:rsidRPr="00A55202">
        <w:rPr>
          <w:rFonts w:eastAsia="Cambria"/>
          <w:highlight w:val="yellow"/>
          <w:u w:val="single"/>
        </w:rPr>
        <w:t>to seek solace in fantasies that allow it to mask and ignore the reality of this lack.</w:t>
      </w:r>
      <w:r w:rsidRPr="00A55202">
        <w:rPr>
          <w:rFonts w:eastAsia="Cambria"/>
          <w:sz w:val="16"/>
        </w:rPr>
        <w:t xml:space="preserve"> Such fantasies alleviate anxiety and fend off the threat of fragmentation because they enable the subject to consider itself as more unified and complete than it </w:t>
      </w:r>
      <w:proofErr w:type="gramStart"/>
      <w:r w:rsidRPr="00A55202">
        <w:rPr>
          <w:rFonts w:eastAsia="Cambria"/>
          <w:sz w:val="16"/>
        </w:rPr>
        <w:t>actually is</w:t>
      </w:r>
      <w:proofErr w:type="gramEnd"/>
      <w:r w:rsidRPr="00A55202">
        <w:rPr>
          <w:rFonts w:eastAsia="Cambria"/>
          <w:sz w:val="16"/>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A55202">
        <w:rPr>
          <w:rFonts w:eastAsia="Cambria"/>
          <w:sz w:val="16"/>
        </w:rPr>
        <w:t>egogratifying</w:t>
      </w:r>
      <w:proofErr w:type="spellEnd"/>
      <w:r w:rsidRPr="00A55202">
        <w:rPr>
          <w:rFonts w:eastAsia="Cambria"/>
          <w:sz w:val="16"/>
        </w:rPr>
        <w:t xml:space="preserve"> fantasies is that they mislead it to seek self-fulfillment through the famous </w:t>
      </w:r>
      <w:proofErr w:type="spellStart"/>
      <w:r w:rsidRPr="00A55202">
        <w:rPr>
          <w:rFonts w:eastAsia="Cambria"/>
          <w:sz w:val="16"/>
        </w:rPr>
        <w:t>objet</w:t>
      </w:r>
      <w:proofErr w:type="spellEnd"/>
      <w:r w:rsidRPr="00A55202">
        <w:rPr>
          <w:rFonts w:eastAsia="Cambria"/>
          <w:sz w:val="16"/>
        </w:rPr>
        <w:t xml:space="preserve"> petit a—the object cause of desire that the subject believes will return to it the precious sense of wholeness that it imagines having lost.2 In this scenario, the subject searches for meaning outside of itself, in an object of desire that seems to contain the enigmatic </w:t>
      </w:r>
      <w:proofErr w:type="spellStart"/>
      <w:r w:rsidRPr="00A55202">
        <w:rPr>
          <w:rFonts w:eastAsia="Cambria"/>
          <w:sz w:val="16"/>
        </w:rPr>
        <w:t>objet</w:t>
      </w:r>
      <w:proofErr w:type="spellEnd"/>
      <w:r w:rsidRPr="00A55202">
        <w:rPr>
          <w:rFonts w:eastAsia="Cambria"/>
          <w:sz w:val="16"/>
        </w:rPr>
        <w:t xml:space="preserve"> a. Lacan’s goal, in this context, is to enable the subject to perceive that </w:t>
      </w:r>
      <w:r w:rsidRPr="00A55202">
        <w:rPr>
          <w:rFonts w:eastAsia="Cambria"/>
          <w:highlight w:val="yellow"/>
          <w:u w:val="single"/>
        </w:rPr>
        <w:t xml:space="preserve">this </w:t>
      </w:r>
      <w:proofErr w:type="spellStart"/>
      <w:r w:rsidRPr="00A55202">
        <w:rPr>
          <w:rFonts w:eastAsia="Cambria"/>
          <w:highlight w:val="yellow"/>
          <w:u w:val="single"/>
        </w:rPr>
        <w:t>fantasmatic</w:t>
      </w:r>
      <w:proofErr w:type="spellEnd"/>
      <w:r w:rsidRPr="00A55202">
        <w:rPr>
          <w:rFonts w:eastAsia="Cambria"/>
          <w:highlight w:val="yellow"/>
          <w:u w:val="single"/>
        </w:rPr>
        <w:t xml:space="preserve"> quest for secure foundations is a waste of its psychic energies.</w:t>
      </w:r>
      <w:r w:rsidRPr="00A55202">
        <w:rPr>
          <w:rFonts w:eastAsia="Cambria"/>
          <w:sz w:val="16"/>
        </w:rPr>
        <w:t xml:space="preserve"> His aim is to convince the subject that the </w:t>
      </w:r>
      <w:proofErr w:type="spellStart"/>
      <w:r w:rsidRPr="00A55202">
        <w:rPr>
          <w:rFonts w:eastAsia="Cambria"/>
          <w:sz w:val="16"/>
        </w:rPr>
        <w:t>objet</w:t>
      </w:r>
      <w:proofErr w:type="spellEnd"/>
      <w:r w:rsidRPr="00A55202">
        <w:rPr>
          <w:rFonts w:eastAsia="Cambria"/>
          <w:sz w:val="16"/>
        </w:rPr>
        <w:t xml:space="preserve"> a will never give it the meaning of its existence, but will, instead, lead it down an ever-</w:t>
      </w:r>
      <w:r w:rsidRPr="00A55202">
        <w:rPr>
          <w:rFonts w:eastAsia="Cambria"/>
          <w:b/>
          <w:bCs/>
          <w:u w:val="single"/>
        </w:rPr>
        <w:t xml:space="preserve">widening spiral of existential </w:t>
      </w:r>
      <w:proofErr w:type="spellStart"/>
      <w:r w:rsidRPr="00A55202">
        <w:rPr>
          <w:rFonts w:eastAsia="Cambria"/>
          <w:b/>
          <w:bCs/>
          <w:u w:val="single"/>
        </w:rPr>
        <w:t>deadends</w:t>
      </w:r>
      <w:proofErr w:type="spellEnd"/>
      <w:r w:rsidRPr="00A55202">
        <w:rPr>
          <w:rFonts w:eastAsia="Cambria"/>
          <w:b/>
          <w:bCs/>
          <w:u w:val="single"/>
        </w:rPr>
        <w:t>.</w:t>
      </w:r>
      <w:r w:rsidRPr="00A55202">
        <w:rPr>
          <w:rFonts w:eastAsia="Cambria"/>
          <w:sz w:val="16"/>
        </w:rPr>
        <w:t xml:space="preserve"> How, then, does </w:t>
      </w:r>
      <w:r w:rsidRPr="00A55202">
        <w:rPr>
          <w:rFonts w:eastAsia="Cambria"/>
          <w:highlight w:val="yellow"/>
          <w:u w:val="single"/>
        </w:rPr>
        <w:t>the Lacanian subject</w:t>
      </w:r>
      <w:r w:rsidRPr="00A55202">
        <w:rPr>
          <w:rFonts w:eastAsia="Cambria"/>
          <w:sz w:val="16"/>
        </w:rPr>
        <w:t xml:space="preserve"> </w:t>
      </w:r>
      <w:r w:rsidRPr="00A55202">
        <w:rPr>
          <w:rFonts w:eastAsia="Cambria"/>
          <w:highlight w:val="yellow"/>
          <w:u w:val="single"/>
        </w:rPr>
        <w:t>find meaning</w:t>
      </w:r>
      <w:r w:rsidRPr="00A55202">
        <w:rPr>
          <w:rFonts w:eastAsia="Cambria"/>
          <w:sz w:val="16"/>
        </w:rPr>
        <w:t xml:space="preserve"> in its life? Lacan’s answer is that it is only </w:t>
      </w:r>
      <w:r w:rsidRPr="00A55202">
        <w:rPr>
          <w:rFonts w:eastAsia="Cambria"/>
          <w:highlight w:val="yellow"/>
          <w:u w:val="single"/>
        </w:rPr>
        <w:t>by accepting lack as a precondition of its existence</w:t>
      </w:r>
      <w:r w:rsidRPr="00A55202">
        <w:rPr>
          <w:rFonts w:eastAsia="Cambria"/>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7752AB62" w14:textId="77777777" w:rsidR="00EF05C1" w:rsidRPr="00A55202" w:rsidRDefault="00EF05C1" w:rsidP="00A55202">
      <w:pPr>
        <w:rPr>
          <w:rFonts w:eastAsia="Cambria"/>
          <w:sz w:val="16"/>
        </w:rPr>
      </w:pPr>
    </w:p>
    <w:p w14:paraId="2451A890" w14:textId="77777777"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Impact calculus – </w:t>
      </w:r>
    </w:p>
    <w:p w14:paraId="5E9A984D" w14:textId="77777777" w:rsidR="00EF05C1" w:rsidRDefault="00EF05C1" w:rsidP="00A55202">
      <w:pPr>
        <w:keepNext/>
        <w:keepLines/>
        <w:spacing w:before="40" w:after="0"/>
        <w:outlineLvl w:val="3"/>
        <w:rPr>
          <w:rFonts w:eastAsia="MS Gothic" w:cs="Times New Roman"/>
          <w:b/>
          <w:iCs/>
          <w:sz w:val="26"/>
        </w:rPr>
      </w:pPr>
    </w:p>
    <w:p w14:paraId="6BBC5242" w14:textId="3985D71F"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[1] It’s a question of orientation towards the form of desire which is a prior question to the content of that practice and proves consequences are incoherent</w:t>
      </w:r>
    </w:p>
    <w:p w14:paraId="65C8CFE9" w14:textId="77777777" w:rsidR="00EF05C1" w:rsidRDefault="00EF05C1" w:rsidP="00A55202">
      <w:pPr>
        <w:keepNext/>
        <w:keepLines/>
        <w:spacing w:before="40" w:after="0"/>
        <w:outlineLvl w:val="3"/>
        <w:rPr>
          <w:rFonts w:eastAsia="MS Gothic" w:cs="Times New Roman"/>
          <w:b/>
          <w:iCs/>
          <w:sz w:val="26"/>
        </w:rPr>
      </w:pPr>
    </w:p>
    <w:p w14:paraId="32ACA5CA" w14:textId="6BD1AC38"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[2] Contradictions affirm since I spoke first which makes any contradictions their fault. demonstrating the emptiness of language is synonymous with embracing the lack. </w:t>
      </w:r>
    </w:p>
    <w:p w14:paraId="31BB42F1" w14:textId="77777777" w:rsidR="00EF05C1" w:rsidRDefault="00EF05C1" w:rsidP="00A55202">
      <w:pPr>
        <w:keepNext/>
        <w:keepLines/>
        <w:spacing w:before="40" w:after="0"/>
        <w:outlineLvl w:val="3"/>
        <w:rPr>
          <w:rFonts w:eastAsia="MS Gothic" w:cs="Times New Roman"/>
          <w:b/>
          <w:iCs/>
          <w:sz w:val="26"/>
        </w:rPr>
      </w:pPr>
    </w:p>
    <w:p w14:paraId="2460FAF2" w14:textId="63DD0951"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[3] The aff comes on the same layer as theory, offense is whether LAWS embrace or further the lack, and we only gain offense under the standard. This is reasonable clarification- check </w:t>
      </w:r>
      <w:proofErr w:type="spellStart"/>
      <w:r w:rsidRPr="00A55202">
        <w:rPr>
          <w:rFonts w:eastAsia="MS Gothic" w:cs="Times New Roman"/>
          <w:b/>
          <w:iCs/>
          <w:sz w:val="26"/>
        </w:rPr>
        <w:t>othr</w:t>
      </w:r>
      <w:proofErr w:type="spellEnd"/>
      <w:r w:rsidRPr="00A55202">
        <w:rPr>
          <w:rFonts w:eastAsia="MS Gothic" w:cs="Times New Roman"/>
          <w:b/>
          <w:iCs/>
          <w:sz w:val="26"/>
        </w:rPr>
        <w:t xml:space="preserve"> in cx.  </w:t>
      </w:r>
    </w:p>
    <w:p w14:paraId="3787D11C" w14:textId="77777777" w:rsidR="00A55202" w:rsidRPr="00A55202" w:rsidRDefault="00A55202" w:rsidP="00A55202">
      <w:pPr>
        <w:rPr>
          <w:rFonts w:eastAsia="Cambria"/>
        </w:rPr>
      </w:pPr>
    </w:p>
    <w:p w14:paraId="706DE5AD" w14:textId="77777777"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Prefer the framework – </w:t>
      </w:r>
    </w:p>
    <w:p w14:paraId="43111B21" w14:textId="77777777"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[1] Performativity – debate is a fundamentally a game. We desire wins and avoid losses – only psychoanalysis explains the constitutive drives of the activity which proves it outweighs. </w:t>
      </w:r>
    </w:p>
    <w:p w14:paraId="46FD8148" w14:textId="77777777" w:rsidR="00EF05C1" w:rsidRDefault="00EF05C1" w:rsidP="00A55202">
      <w:pPr>
        <w:keepNext/>
        <w:keepLines/>
        <w:spacing w:before="40" w:after="0"/>
        <w:outlineLvl w:val="3"/>
        <w:rPr>
          <w:rFonts w:eastAsia="MS Gothic" w:cs="Times New Roman"/>
          <w:b/>
          <w:iCs/>
          <w:sz w:val="26"/>
        </w:rPr>
      </w:pPr>
    </w:p>
    <w:p w14:paraId="024A8F71" w14:textId="7803DB35"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[2]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180C1647" w14:textId="77777777" w:rsidR="00EF05C1" w:rsidRDefault="00EF05C1" w:rsidP="00A55202">
      <w:pPr>
        <w:keepNext/>
        <w:keepLines/>
        <w:spacing w:before="40" w:after="0"/>
        <w:outlineLvl w:val="3"/>
        <w:rPr>
          <w:rFonts w:eastAsia="MS Gothic" w:cs="Times New Roman"/>
          <w:b/>
          <w:iCs/>
          <w:sz w:val="26"/>
        </w:rPr>
      </w:pPr>
    </w:p>
    <w:p w14:paraId="249B22AF" w14:textId="77777777" w:rsidR="00EF05C1"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[3] Lexicality – </w:t>
      </w:r>
    </w:p>
    <w:p w14:paraId="666D6B2E" w14:textId="77777777" w:rsidR="00EF05C1" w:rsidRDefault="00EF05C1" w:rsidP="00A55202">
      <w:pPr>
        <w:keepNext/>
        <w:keepLines/>
        <w:spacing w:before="40" w:after="0"/>
        <w:outlineLvl w:val="3"/>
        <w:rPr>
          <w:rFonts w:eastAsia="MS Gothic" w:cs="Times New Roman"/>
          <w:b/>
          <w:iCs/>
          <w:sz w:val="26"/>
        </w:rPr>
      </w:pPr>
    </w:p>
    <w:p w14:paraId="032A4260" w14:textId="77777777" w:rsidR="00EF05C1"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[A] Answering the AC proves it true since you had to first embrace to lack to access rational argumentation. </w:t>
      </w:r>
    </w:p>
    <w:p w14:paraId="670E9F00" w14:textId="77777777" w:rsidR="00EF05C1" w:rsidRDefault="00EF05C1" w:rsidP="00A55202">
      <w:pPr>
        <w:keepNext/>
        <w:keepLines/>
        <w:spacing w:before="40" w:after="0"/>
        <w:outlineLvl w:val="3"/>
        <w:rPr>
          <w:rFonts w:eastAsia="MS Gothic" w:cs="Times New Roman"/>
          <w:b/>
          <w:iCs/>
          <w:sz w:val="26"/>
        </w:rPr>
      </w:pPr>
    </w:p>
    <w:p w14:paraId="6DAB3F5E" w14:textId="074116A6" w:rsidR="00EF05C1"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[B] Answering the framework is self-defeating because you use language to answer arguments about language, which is tautological and proves everything devolves to signification since your arguments are inseparable from how you communicate them.  </w:t>
      </w:r>
    </w:p>
    <w:p w14:paraId="32379049" w14:textId="77777777" w:rsidR="00EF05C1" w:rsidRDefault="00EF05C1" w:rsidP="00A55202">
      <w:pPr>
        <w:keepNext/>
        <w:keepLines/>
        <w:spacing w:before="40" w:after="0"/>
        <w:outlineLvl w:val="3"/>
        <w:rPr>
          <w:rFonts w:eastAsia="MS Gothic" w:cs="Times New Roman"/>
          <w:b/>
          <w:iCs/>
          <w:sz w:val="26"/>
        </w:rPr>
      </w:pPr>
    </w:p>
    <w:p w14:paraId="6513C1F2" w14:textId="36F6B982" w:rsidR="00A55202" w:rsidRPr="00A55202"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[4] Denying the AC is impossible since any argument starts from the premise that language captures reality, but denying the AC denies any ability for language to have meaning in the first place. </w:t>
      </w:r>
    </w:p>
    <w:p w14:paraId="5CE1D625" w14:textId="77777777" w:rsidR="00EF05C1" w:rsidRDefault="00EF05C1" w:rsidP="00A55202">
      <w:pPr>
        <w:keepNext/>
        <w:keepLines/>
        <w:spacing w:before="40" w:after="0"/>
        <w:outlineLvl w:val="3"/>
        <w:rPr>
          <w:rFonts w:eastAsia="MS Gothic" w:cs="Times New Roman"/>
          <w:b/>
          <w:iCs/>
          <w:sz w:val="26"/>
        </w:rPr>
      </w:pPr>
    </w:p>
    <w:p w14:paraId="00FEB135" w14:textId="77777777" w:rsidR="00EF05C1" w:rsidRDefault="00A55202" w:rsidP="00A55202">
      <w:pPr>
        <w:keepNext/>
        <w:keepLines/>
        <w:spacing w:before="40" w:after="0"/>
        <w:outlineLvl w:val="3"/>
        <w:rPr>
          <w:rFonts w:eastAsia="MS Gothic" w:cs="Times New Roman"/>
          <w:b/>
          <w:iCs/>
          <w:sz w:val="26"/>
        </w:rPr>
      </w:pPr>
      <w:r w:rsidRPr="00A55202">
        <w:rPr>
          <w:rFonts w:eastAsia="MS Gothic" w:cs="Times New Roman"/>
          <w:b/>
          <w:iCs/>
          <w:sz w:val="26"/>
        </w:rPr>
        <w:t xml:space="preserve">[5] All communication is constrained by the lack, even the flow because of its linguistic content, which means the standard is a side constraint on the judge evaluating the round. </w:t>
      </w:r>
    </w:p>
    <w:p w14:paraId="141EDE96" w14:textId="3972FF89" w:rsidR="00EF05C1" w:rsidRPr="00A55202" w:rsidRDefault="00EF05C1" w:rsidP="00EF05C1">
      <w:pPr>
        <w:pStyle w:val="Heading4"/>
        <w:rPr>
          <w:rFonts w:eastAsia="MS Gothic"/>
        </w:rPr>
      </w:pPr>
    </w:p>
    <w:p w14:paraId="49B6FA97" w14:textId="77777777" w:rsidR="00A55202" w:rsidRDefault="00A55202" w:rsidP="00A55202">
      <w:pPr>
        <w:pStyle w:val="Heading3"/>
        <w:rPr>
          <w:rFonts w:eastAsia="MS Gothic"/>
        </w:rPr>
      </w:pPr>
      <w:r>
        <w:rPr>
          <w:rFonts w:eastAsia="MS Gothic"/>
        </w:rPr>
        <w:t>Contention</w:t>
      </w:r>
    </w:p>
    <w:p w14:paraId="0BB852FE" w14:textId="77777777" w:rsidR="00A55202" w:rsidRPr="00F531A5" w:rsidRDefault="00A55202" w:rsidP="00A55202">
      <w:pPr>
        <w:pStyle w:val="Heading4"/>
      </w:pPr>
      <w:r>
        <w:t>I defend the resolution as a general principle: the appropriation of outer space by private entities is unjust</w:t>
      </w:r>
    </w:p>
    <w:p w14:paraId="39548F79" w14:textId="77777777" w:rsidR="00A55202" w:rsidRPr="001321B6" w:rsidRDefault="00A55202" w:rsidP="00A55202">
      <w:pPr>
        <w:keepNext/>
        <w:keepLines/>
        <w:spacing w:before="40" w:after="0"/>
        <w:outlineLvl w:val="3"/>
        <w:rPr>
          <w:rFonts w:eastAsia="MS Gothic" w:cs="Times New Roman"/>
          <w:b/>
          <w:iCs/>
          <w:sz w:val="26"/>
        </w:rPr>
      </w:pPr>
      <w:r w:rsidRPr="001321B6">
        <w:rPr>
          <w:rFonts w:eastAsia="MS Gothic" w:cs="Times New Roman"/>
          <w:b/>
          <w:iCs/>
          <w:sz w:val="26"/>
        </w:rPr>
        <w:t>[1] Space exploration is fueled by the will to mastery – a dangerous illusion of control to dominate new “frontiers” and flee the impacts of destruction on Earth.</w:t>
      </w:r>
    </w:p>
    <w:p w14:paraId="7C10ED72" w14:textId="77777777" w:rsidR="00A55202" w:rsidRPr="001321B6" w:rsidRDefault="00A55202" w:rsidP="00A55202">
      <w:pPr>
        <w:rPr>
          <w:rFonts w:eastAsia="Times New Roman"/>
          <w:sz w:val="24"/>
        </w:rPr>
      </w:pPr>
      <w:proofErr w:type="spellStart"/>
      <w:r w:rsidRPr="001321B6">
        <w:rPr>
          <w:rFonts w:eastAsia="Times New Roman"/>
          <w:b/>
          <w:bCs/>
          <w:sz w:val="26"/>
          <w:szCs w:val="26"/>
        </w:rPr>
        <w:t>Rahder</w:t>
      </w:r>
      <w:proofErr w:type="spellEnd"/>
      <w:r w:rsidRPr="001321B6">
        <w:rPr>
          <w:rFonts w:eastAsia="Times New Roman"/>
          <w:b/>
          <w:bCs/>
          <w:sz w:val="26"/>
          <w:szCs w:val="26"/>
        </w:rPr>
        <w:t xml:space="preserve"> 19</w:t>
      </w:r>
      <w:r w:rsidRPr="001321B6">
        <w:rPr>
          <w:rFonts w:eastAsia="Times New Roman"/>
          <w:sz w:val="24"/>
        </w:rPr>
        <w:t xml:space="preserve"> - “Home and Away </w:t>
      </w:r>
      <w:proofErr w:type="gramStart"/>
      <w:r w:rsidRPr="001321B6">
        <w:rPr>
          <w:rFonts w:eastAsia="Times New Roman"/>
          <w:sz w:val="24"/>
        </w:rPr>
        <w:t>The</w:t>
      </w:r>
      <w:proofErr w:type="gramEnd"/>
      <w:r w:rsidRPr="001321B6">
        <w:rPr>
          <w:rFonts w:eastAsia="Times New Roman"/>
          <w:sz w:val="24"/>
        </w:rPr>
        <w:t xml:space="preserve"> Politics of Life after Earth” by Micha </w:t>
      </w:r>
      <w:proofErr w:type="spellStart"/>
      <w:r w:rsidRPr="001321B6">
        <w:rPr>
          <w:rFonts w:eastAsia="Times New Roman"/>
          <w:sz w:val="24"/>
        </w:rPr>
        <w:t>Rahder</w:t>
      </w:r>
      <w:proofErr w:type="spellEnd"/>
      <w:r w:rsidRPr="001321B6">
        <w:rPr>
          <w:rFonts w:eastAsia="Times New Roman"/>
          <w:sz w:val="24"/>
        </w:rPr>
        <w:t xml:space="preserve">. </w:t>
      </w:r>
      <w:proofErr w:type="spellStart"/>
      <w:r w:rsidRPr="001321B6">
        <w:rPr>
          <w:rFonts w:eastAsia="Times New Roman"/>
          <w:sz w:val="24"/>
        </w:rPr>
        <w:t>Rahder</w:t>
      </w:r>
      <w:proofErr w:type="spellEnd"/>
      <w:r w:rsidRPr="001321B6">
        <w:rPr>
          <w:rFonts w:eastAsia="Times New Roman"/>
          <w:sz w:val="24"/>
        </w:rPr>
        <w:t xml:space="preserve">, Micha (2019). Home and </w:t>
      </w:r>
      <w:proofErr w:type="gramStart"/>
      <w:r w:rsidRPr="001321B6">
        <w:rPr>
          <w:rFonts w:eastAsia="Times New Roman"/>
          <w:sz w:val="24"/>
        </w:rPr>
        <w:t>Away</w:t>
      </w:r>
      <w:proofErr w:type="gramEnd"/>
      <w:r w:rsidRPr="001321B6">
        <w:rPr>
          <w:rFonts w:eastAsia="Times New Roman"/>
          <w:sz w:val="24"/>
        </w:rPr>
        <w:t xml:space="preserve">. Environment and Society, 10(1), 158–177. doi:10.3167/ares.2019.100110  [https://sci-hubtw.hkvisa.net/] // </w:t>
      </w:r>
      <w:proofErr w:type="spellStart"/>
      <w:r w:rsidRPr="001321B6">
        <w:rPr>
          <w:rFonts w:eastAsia="Times New Roman"/>
          <w:sz w:val="24"/>
        </w:rPr>
        <w:t>ahs</w:t>
      </w:r>
      <w:proofErr w:type="spellEnd"/>
      <w:r w:rsidRPr="001321B6">
        <w:rPr>
          <w:rFonts w:eastAsia="Times New Roman"/>
          <w:sz w:val="24"/>
        </w:rPr>
        <w:t xml:space="preserve"> </w:t>
      </w:r>
      <w:proofErr w:type="spellStart"/>
      <w:r w:rsidRPr="001321B6">
        <w:rPr>
          <w:rFonts w:eastAsia="Times New Roman"/>
          <w:sz w:val="24"/>
        </w:rPr>
        <w:t>emi</w:t>
      </w:r>
      <w:proofErr w:type="spellEnd"/>
      <w:r w:rsidRPr="001321B6">
        <w:rPr>
          <w:rFonts w:eastAsia="Times New Roman"/>
          <w:sz w:val="24"/>
        </w:rPr>
        <w:t xml:space="preserve"> </w:t>
      </w:r>
    </w:p>
    <w:p w14:paraId="30721C1C" w14:textId="77777777" w:rsidR="00A55202" w:rsidRPr="001321B6" w:rsidRDefault="00A55202" w:rsidP="00A55202">
      <w:pPr>
        <w:rPr>
          <w:rFonts w:eastAsia="Times New Roman"/>
          <w:sz w:val="8"/>
        </w:rPr>
      </w:pPr>
      <w:r w:rsidRPr="001321B6">
        <w:rPr>
          <w:rFonts w:eastAsia="Times New Roman"/>
          <w:sz w:val="8"/>
        </w:rPr>
        <w:t xml:space="preserve">This article examines the reinvigoration of outer space imaginaries in the era of global environmental change, and the impacts of these imaginaries on Earth. </w:t>
      </w:r>
      <w:r w:rsidRPr="001321B6">
        <w:rPr>
          <w:rFonts w:eastAsia="Cambria"/>
          <w:b/>
          <w:bCs/>
          <w:highlight w:val="yellow"/>
          <w:u w:val="single"/>
        </w:rPr>
        <w:t>Privatized space</w:t>
      </w:r>
      <w:r w:rsidRPr="001321B6">
        <w:rPr>
          <w:rFonts w:eastAsia="Cambria"/>
          <w:b/>
          <w:bCs/>
          <w:u w:val="single"/>
        </w:rPr>
        <w:t xml:space="preserve"> research </w:t>
      </w:r>
      <w:r w:rsidRPr="001321B6">
        <w:rPr>
          <w:rFonts w:eastAsia="Cambria"/>
          <w:b/>
          <w:bCs/>
          <w:highlight w:val="yellow"/>
          <w:u w:val="single"/>
        </w:rPr>
        <w:t xml:space="preserve">mobilizes fears of ecological, political, or economic catastrophe to garner support for </w:t>
      </w:r>
      <w:r w:rsidRPr="001321B6">
        <w:rPr>
          <w:rFonts w:eastAsia="Cambria"/>
          <w:b/>
          <w:bCs/>
          <w:u w:val="single"/>
        </w:rPr>
        <w:t xml:space="preserve">new </w:t>
      </w:r>
      <w:r w:rsidRPr="001321B6">
        <w:rPr>
          <w:rFonts w:eastAsia="Cambria"/>
          <w:b/>
          <w:bCs/>
          <w:highlight w:val="yellow"/>
          <w:u w:val="single"/>
        </w:rPr>
        <w:t>utopian futures</w:t>
      </w:r>
      <w:r w:rsidRPr="001321B6">
        <w:rPr>
          <w:rFonts w:eastAsia="Cambria"/>
          <w:b/>
          <w:bCs/>
          <w:u w:val="single"/>
        </w:rPr>
        <w:t>,</w:t>
      </w:r>
      <w:r w:rsidRPr="001321B6">
        <w:rPr>
          <w:rFonts w:eastAsia="Times New Roman"/>
          <w:sz w:val="8"/>
        </w:rPr>
        <w:t xml:space="preserve"> or the search for Earth 2.0. </w:t>
      </w:r>
      <w:r w:rsidRPr="001321B6">
        <w:rPr>
          <w:rFonts w:eastAsia="Cambria"/>
          <w:b/>
          <w:bCs/>
          <w:highlight w:val="yellow"/>
          <w:u w:val="single"/>
        </w:rPr>
        <w:t>These imaginaries</w:t>
      </w:r>
      <w:r w:rsidRPr="001321B6">
        <w:rPr>
          <w:rFonts w:eastAsia="Cambria"/>
          <w:b/>
          <w:bCs/>
          <w:u w:val="single"/>
        </w:rPr>
        <w:t xml:space="preserve"> reflect dominant global discourses about environmental and social </w:t>
      </w:r>
      <w:proofErr w:type="gramStart"/>
      <w:r w:rsidRPr="001321B6">
        <w:rPr>
          <w:rFonts w:eastAsia="Cambria"/>
          <w:b/>
          <w:bCs/>
          <w:u w:val="single"/>
        </w:rPr>
        <w:t>issues, and</w:t>
      </w:r>
      <w:proofErr w:type="gramEnd"/>
      <w:r w:rsidRPr="001321B6">
        <w:rPr>
          <w:rFonts w:eastAsia="Cambria"/>
          <w:b/>
          <w:bCs/>
          <w:u w:val="single"/>
        </w:rPr>
        <w:t xml:space="preserve"> </w:t>
      </w:r>
      <w:r w:rsidRPr="001321B6">
        <w:rPr>
          <w:rFonts w:eastAsia="Cambria"/>
          <w:b/>
          <w:bCs/>
          <w:highlight w:val="yellow"/>
          <w:u w:val="single"/>
        </w:rPr>
        <w:t>enable the flow of earthly resources toward an extraterrestrial frontier.</w:t>
      </w:r>
      <w:r w:rsidRPr="001321B6">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1321B6">
        <w:rPr>
          <w:rFonts w:eastAsia="Cambria"/>
          <w:b/>
          <w:bCs/>
          <w:u w:val="single"/>
        </w:rPr>
        <w:t>Outer space imaginaries are booming</w:t>
      </w:r>
      <w:r w:rsidRPr="001321B6">
        <w:rPr>
          <w:rFonts w:eastAsia="Times New Roman"/>
          <w:sz w:val="8"/>
        </w:rPr>
        <w:t xml:space="preserve">. Reborn from Cold War projects into the post-9/11 </w:t>
      </w:r>
      <w:r w:rsidRPr="001321B6">
        <w:rPr>
          <w:rFonts w:eastAsia="Cambria"/>
          <w:b/>
          <w:bCs/>
          <w:u w:val="single"/>
        </w:rPr>
        <w:t>securitized era</w:t>
      </w:r>
      <w:r w:rsidRPr="001321B6">
        <w:rPr>
          <w:rFonts w:eastAsia="Times New Roman"/>
          <w:sz w:val="8"/>
        </w:rPr>
        <w:t xml:space="preserve">, imaginaries of expanding life—human and otherwise—beyond the surface of the planet Earth are </w:t>
      </w:r>
      <w:r w:rsidRPr="001321B6">
        <w:rPr>
          <w:rFonts w:eastAsia="Cambria"/>
          <w:b/>
          <w:bCs/>
          <w:u w:val="single"/>
        </w:rPr>
        <w:t xml:space="preserve">proliferating, </w:t>
      </w:r>
      <w:r w:rsidRPr="001321B6">
        <w:rPr>
          <w:rFonts w:eastAsia="Cambria"/>
          <w:b/>
          <w:bCs/>
          <w:highlight w:val="yellow"/>
          <w:u w:val="single"/>
        </w:rPr>
        <w:t>creating</w:t>
      </w:r>
      <w:r w:rsidRPr="001321B6">
        <w:rPr>
          <w:rFonts w:eastAsia="Cambria"/>
          <w:b/>
          <w:bCs/>
          <w:u w:val="single"/>
        </w:rPr>
        <w:t xml:space="preserve"> new material impacts and </w:t>
      </w:r>
      <w:r w:rsidRPr="001321B6">
        <w:rPr>
          <w:rFonts w:eastAsia="Cambria"/>
          <w:b/>
          <w:bCs/>
          <w:highlight w:val="yellow"/>
          <w:u w:val="single"/>
        </w:rPr>
        <w:t>new politics of expansion, exploration, and exclusion.</w:t>
      </w:r>
      <w:r w:rsidRPr="001321B6">
        <w:rPr>
          <w:rFonts w:eastAsia="Times New Roman"/>
          <w:sz w:val="8"/>
        </w:rPr>
        <w:t xml:space="preserve"> Motivated by fears of looming environmental or sociopolitical disaster, including the Anthropocene, many </w:t>
      </w:r>
      <w:r w:rsidRPr="001321B6">
        <w:rPr>
          <w:rFonts w:eastAsia="Cambria"/>
          <w:b/>
          <w:bCs/>
          <w:highlight w:val="yellow"/>
          <w:u w:val="single"/>
        </w:rPr>
        <w:t xml:space="preserve">extraterrestrial imaginaries rework earthly fantasies of technoscientific progress </w:t>
      </w:r>
      <w:r w:rsidRPr="001321B6">
        <w:rPr>
          <w:rFonts w:eastAsia="Cambria"/>
          <w:b/>
          <w:bCs/>
          <w:u w:val="single"/>
        </w:rPr>
        <w:t xml:space="preserve">and </w:t>
      </w:r>
      <w:r w:rsidRPr="001321B6">
        <w:rPr>
          <w:rFonts w:eastAsia="Cambria"/>
          <w:b/>
          <w:bCs/>
          <w:highlight w:val="yellow"/>
          <w:u w:val="single"/>
        </w:rPr>
        <w:t>human mastery over nature</w:t>
      </w:r>
      <w:r w:rsidRPr="001321B6">
        <w:rPr>
          <w:rFonts w:eastAsia="Cambria"/>
          <w:b/>
          <w:bCs/>
          <w:u w:val="single"/>
        </w:rPr>
        <w:t>.</w:t>
      </w:r>
      <w:r w:rsidRPr="001321B6">
        <w:rPr>
          <w:rFonts w:eastAsia="Times New Roman"/>
          <w:sz w:val="8"/>
        </w:rPr>
        <w:t xml:space="preserve"> Space programs are increasingly </w:t>
      </w:r>
      <w:r w:rsidRPr="001321B6">
        <w:rPr>
          <w:rFonts w:eastAsia="Cambria"/>
          <w:b/>
          <w:bCs/>
          <w:u w:val="single"/>
        </w:rPr>
        <w:t>privatized</w:t>
      </w:r>
      <w:r w:rsidRPr="001321B6">
        <w:rPr>
          <w:rFonts w:eastAsia="Times New Roman"/>
          <w:sz w:val="8"/>
        </w:rPr>
        <w:t xml:space="preserve">, with tech entrepreneurs leading the way to </w:t>
      </w:r>
      <w:r w:rsidRPr="001321B6">
        <w:rPr>
          <w:rFonts w:eastAsia="Cambria"/>
          <w:b/>
          <w:bCs/>
          <w:u w:val="single"/>
        </w:rPr>
        <w:t>extraterrestrial futures</w:t>
      </w:r>
      <w:r w:rsidRPr="001321B6">
        <w:rPr>
          <w:rFonts w:eastAsia="Times New Roman"/>
          <w:sz w:val="8"/>
        </w:rPr>
        <w:t xml:space="preserve">. I refer to these projects, oft </w:t>
      </w:r>
      <w:proofErr w:type="spellStart"/>
      <w:r w:rsidRPr="001321B6">
        <w:rPr>
          <w:rFonts w:eastAsia="Times New Roman"/>
          <w:sz w:val="8"/>
        </w:rPr>
        <w:t>en</w:t>
      </w:r>
      <w:proofErr w:type="spellEnd"/>
      <w:r w:rsidRPr="001321B6">
        <w:rPr>
          <w:rFonts w:eastAsia="Times New Roman"/>
          <w:sz w:val="8"/>
        </w:rPr>
        <w:t xml:space="preserve"> framed as a necessary step in human social and evolutionary history, as in search of Earth 2.0—a new and improved human future enabled by Silicon Valley innovation. Other narratives about extraterrestrial futures, which I call eco-centric</w:t>
      </w:r>
      <w:r w:rsidRPr="001321B6">
        <w:rPr>
          <w:rFonts w:eastAsia="Cambria"/>
          <w:sz w:val="8"/>
        </w:rPr>
        <w:t>, displace human uniqueness</w:t>
      </w:r>
      <w:r w:rsidRPr="001321B6">
        <w:rPr>
          <w:rFonts w:eastAsia="Times New Roman"/>
          <w:sz w:val="8"/>
        </w:rPr>
        <w:t xml:space="preserve">, stretching beyond human timescales to the longer evolutionary history of life on Earth. Th ese share with Earth 2.0 the assumption that our planet is defi </w:t>
      </w:r>
      <w:proofErr w:type="spellStart"/>
      <w:r w:rsidRPr="001321B6">
        <w:rPr>
          <w:rFonts w:eastAsia="Times New Roman"/>
          <w:sz w:val="8"/>
        </w:rPr>
        <w:t>ned</w:t>
      </w:r>
      <w:proofErr w:type="spellEnd"/>
      <w:r w:rsidRPr="001321B6">
        <w:rPr>
          <w:rFonts w:eastAsia="Times New Roman"/>
          <w:sz w:val="8"/>
        </w:rPr>
        <w:t xml:space="preserve"> by its living </w:t>
      </w:r>
      <w:proofErr w:type="gramStart"/>
      <w:r w:rsidRPr="001321B6">
        <w:rPr>
          <w:rFonts w:eastAsia="Times New Roman"/>
          <w:sz w:val="8"/>
        </w:rPr>
        <w:t>systems, but</w:t>
      </w:r>
      <w:proofErr w:type="gramEnd"/>
      <w:r w:rsidRPr="001321B6">
        <w:rPr>
          <w:rFonts w:eastAsia="Times New Roman"/>
          <w:sz w:val="8"/>
        </w:rPr>
        <w:t xml:space="preserve"> mark the Anthropocene as only the latest biological revolution to reshape Earth’s surface. In this frame, </w:t>
      </w:r>
      <w:r w:rsidRPr="001321B6">
        <w:rPr>
          <w:rFonts w:eastAsia="Cambria"/>
          <w:sz w:val="8"/>
        </w:rPr>
        <w:t>humans are not unique in our planetary impact; whether we are unique in our potential to take life beyond Earth’s surface is an open question. Eco-centric extraterrestrial imaginaries present alternatives based not on mastery,</w:t>
      </w:r>
      <w:r w:rsidRPr="001321B6">
        <w:rPr>
          <w:rFonts w:eastAsia="Cambria"/>
          <w:b/>
          <w:bCs/>
          <w:u w:val="single"/>
        </w:rPr>
        <w:t xml:space="preserve"> </w:t>
      </w:r>
      <w:r w:rsidRPr="001321B6">
        <w:rPr>
          <w:rFonts w:eastAsia="Cambria"/>
          <w:b/>
          <w:bCs/>
          <w:highlight w:val="yellow"/>
          <w:u w:val="single"/>
        </w:rPr>
        <w:t xml:space="preserve">innovation, </w:t>
      </w:r>
      <w:r w:rsidRPr="001321B6">
        <w:rPr>
          <w:rFonts w:eastAsia="Cambria"/>
          <w:b/>
          <w:bCs/>
          <w:u w:val="single"/>
        </w:rPr>
        <w:t xml:space="preserve">or </w:t>
      </w:r>
      <w:r w:rsidRPr="001321B6">
        <w:rPr>
          <w:rFonts w:eastAsia="Cambria"/>
          <w:b/>
          <w:bCs/>
          <w:highlight w:val="yellow"/>
          <w:u w:val="single"/>
        </w:rPr>
        <w:t>human exceptionalism</w:t>
      </w:r>
      <w:r w:rsidRPr="001321B6">
        <w:rPr>
          <w:rFonts w:eastAsia="Times New Roman"/>
          <w:sz w:val="8"/>
        </w:rPr>
        <w:t xml:space="preserve">, but on unruly evolutionary ecologies that displace intention from life’s expansion. Earth 2.0 and Home and Away 159 eco-centric imaginaries off er diff </w:t>
      </w:r>
      <w:proofErr w:type="spellStart"/>
      <w:r w:rsidRPr="001321B6">
        <w:rPr>
          <w:rFonts w:eastAsia="Times New Roman"/>
          <w:sz w:val="8"/>
        </w:rPr>
        <w:t>erent</w:t>
      </w:r>
      <w:proofErr w:type="spellEnd"/>
      <w:r w:rsidRPr="001321B6">
        <w:rPr>
          <w:rFonts w:eastAsia="Times New Roman"/>
          <w:sz w:val="8"/>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1321B6">
        <w:rPr>
          <w:rFonts w:eastAsia="Times New Roman"/>
          <w:sz w:val="8"/>
        </w:rPr>
        <w:t>Jasanoff</w:t>
      </w:r>
      <w:proofErr w:type="spellEnd"/>
      <w:r w:rsidRPr="001321B6">
        <w:rPr>
          <w:rFonts w:eastAsia="Times New Roman"/>
          <w:sz w:val="8"/>
        </w:rPr>
        <w:t xml:space="preserve"> and Kim 2015: 11)—and now beyond. I mobilize “imaginaries” to encompass the range of effects and entanglements between language, cultural production, </w:t>
      </w:r>
      <w:proofErr w:type="spellStart"/>
      <w:r w:rsidRPr="001321B6">
        <w:rPr>
          <w:rFonts w:eastAsia="Times New Roman"/>
          <w:sz w:val="8"/>
        </w:rPr>
        <w:t>scientifi</w:t>
      </w:r>
      <w:proofErr w:type="spellEnd"/>
      <w:r w:rsidRPr="001321B6">
        <w:rPr>
          <w:rFonts w:eastAsia="Times New Roman"/>
          <w:sz w:val="8"/>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1321B6">
        <w:rPr>
          <w:rFonts w:eastAsia="Cambria"/>
          <w:sz w:val="8"/>
        </w:rPr>
        <w:t>futures work to rearrange human/life relations in the earthly present. As multiple possible futures materialize in research programs, policy proposals, social movements, and</w:t>
      </w:r>
      <w:r w:rsidRPr="001321B6">
        <w:rPr>
          <w:rFonts w:eastAsia="Cambria"/>
          <w:b/>
          <w:bCs/>
          <w:u w:val="single"/>
        </w:rPr>
        <w:t xml:space="preserve"> </w:t>
      </w:r>
      <w:r w:rsidRPr="001321B6">
        <w:rPr>
          <w:rFonts w:eastAsia="Cambria"/>
          <w:b/>
          <w:bCs/>
          <w:highlight w:val="yellow"/>
          <w:u w:val="single"/>
        </w:rPr>
        <w:t>private investments,</w:t>
      </w:r>
      <w:r w:rsidRPr="001321B6">
        <w:rPr>
          <w:rFonts w:eastAsia="Cambria"/>
          <w:b/>
          <w:bCs/>
          <w:u w:val="single"/>
        </w:rPr>
        <w:t xml:space="preserve"> they bring </w:t>
      </w:r>
      <w:r w:rsidRPr="001321B6">
        <w:rPr>
          <w:rFonts w:eastAsia="Cambria"/>
          <w:b/>
          <w:bCs/>
          <w:highlight w:val="yellow"/>
          <w:u w:val="single"/>
        </w:rPr>
        <w:t>displace</w:t>
      </w:r>
      <w:r w:rsidRPr="001321B6">
        <w:rPr>
          <w:rFonts w:eastAsia="Cambria"/>
          <w:b/>
          <w:bCs/>
          <w:u w:val="single"/>
        </w:rPr>
        <w:t xml:space="preserve">ments </w:t>
      </w:r>
      <w:r w:rsidRPr="001321B6">
        <w:rPr>
          <w:rFonts w:eastAsia="Cambria"/>
          <w:b/>
          <w:bCs/>
          <w:highlight w:val="yellow"/>
          <w:u w:val="single"/>
        </w:rPr>
        <w:t>of ontological, epistemological, and temporal orders into the present</w:t>
      </w:r>
      <w:r w:rsidRPr="001321B6">
        <w:rPr>
          <w:rFonts w:eastAsia="Cambria"/>
          <w:b/>
          <w:bCs/>
          <w:u w:val="single"/>
        </w:rPr>
        <w:t>—with</w:t>
      </w:r>
      <w:r w:rsidRPr="001321B6">
        <w:rPr>
          <w:rFonts w:eastAsia="Times New Roman"/>
          <w:sz w:val="8"/>
        </w:rPr>
        <w:t xml:space="preserve"> both </w:t>
      </w:r>
      <w:r w:rsidRPr="001321B6">
        <w:rPr>
          <w:rFonts w:eastAsia="Cambria"/>
          <w:b/>
          <w:bCs/>
          <w:u w:val="single"/>
        </w:rPr>
        <w:t>oppressive</w:t>
      </w:r>
      <w:r w:rsidRPr="001321B6">
        <w:rPr>
          <w:rFonts w:eastAsia="Times New Roman"/>
          <w:sz w:val="8"/>
        </w:rPr>
        <w:t xml:space="preserve"> and liberatory </w:t>
      </w:r>
      <w:r w:rsidRPr="001321B6">
        <w:rPr>
          <w:rFonts w:eastAsia="Cambria"/>
          <w:b/>
          <w:bCs/>
          <w:u w:val="single"/>
        </w:rPr>
        <w:t>possibilities</w:t>
      </w:r>
      <w:r w:rsidRPr="001321B6">
        <w:rPr>
          <w:rFonts w:eastAsia="Times New Roman"/>
          <w:sz w:val="8"/>
        </w:rPr>
        <w:t xml:space="preserve"> (Valentine 2017). Displacements describe scalar </w:t>
      </w:r>
      <w:proofErr w:type="spellStart"/>
      <w:r w:rsidRPr="001321B6">
        <w:rPr>
          <w:rFonts w:eastAsia="Times New Roman"/>
          <w:sz w:val="8"/>
        </w:rPr>
        <w:t>reconfi</w:t>
      </w:r>
      <w:proofErr w:type="spellEnd"/>
      <w:r w:rsidRPr="001321B6">
        <w:rPr>
          <w:rFonts w:eastAsia="Times New Roman"/>
          <w:sz w:val="8"/>
        </w:rPr>
        <w:t xml:space="preserve"> </w:t>
      </w:r>
      <w:proofErr w:type="spellStart"/>
      <w:r w:rsidRPr="001321B6">
        <w:rPr>
          <w:rFonts w:eastAsia="Times New Roman"/>
          <w:sz w:val="8"/>
        </w:rPr>
        <w:t>gurations</w:t>
      </w:r>
      <w:proofErr w:type="spellEnd"/>
      <w:r w:rsidRPr="001321B6">
        <w:rPr>
          <w:rFonts w:eastAsia="Times New Roman"/>
          <w:sz w:val="8"/>
        </w:rPr>
        <w:t xml:space="preserve"> such that phenomena that might be incomprehensible or beyond human sensorial reach are brought into the scales of human experience (</w:t>
      </w:r>
      <w:proofErr w:type="spellStart"/>
      <w:r w:rsidRPr="001321B6">
        <w:rPr>
          <w:rFonts w:eastAsia="Times New Roman"/>
          <w:sz w:val="8"/>
        </w:rPr>
        <w:t>Messeri</w:t>
      </w:r>
      <w:proofErr w:type="spellEnd"/>
      <w:r w:rsidRPr="001321B6">
        <w:rPr>
          <w:rFonts w:eastAsia="Times New Roman"/>
          <w:sz w:val="8"/>
        </w:rPr>
        <w:t xml:space="preserve"> 2016). Extraterrestrial displacements work through analytical double movement: making extraterrestrial environments familiar by incorporating them into earthly epistemic and aesthetic </w:t>
      </w:r>
      <w:proofErr w:type="gramStart"/>
      <w:r w:rsidRPr="001321B6">
        <w:rPr>
          <w:rFonts w:eastAsia="Times New Roman"/>
          <w:sz w:val="8"/>
        </w:rPr>
        <w:t>frameworks, and</w:t>
      </w:r>
      <w:proofErr w:type="gramEnd"/>
      <w:r w:rsidRPr="001321B6">
        <w:rPr>
          <w:rFonts w:eastAsia="Times New Roman"/>
          <w:sz w:val="8"/>
        </w:rPr>
        <w:t xml:space="preserve"> making terrestrial environments strange by way of new perspectives (Markley 2005; </w:t>
      </w:r>
      <w:proofErr w:type="spellStart"/>
      <w:r w:rsidRPr="001321B6">
        <w:rPr>
          <w:rFonts w:eastAsia="Times New Roman"/>
          <w:sz w:val="8"/>
        </w:rPr>
        <w:t>Messeri</w:t>
      </w:r>
      <w:proofErr w:type="spellEnd"/>
      <w:r w:rsidRPr="001321B6">
        <w:rPr>
          <w:rFonts w:eastAsia="Times New Roman"/>
          <w:sz w:val="8"/>
        </w:rPr>
        <w:t xml:space="preserve"> 2017a, 2017b; Olson 2018; </w:t>
      </w:r>
      <w:proofErr w:type="spellStart"/>
      <w:r w:rsidRPr="001321B6">
        <w:rPr>
          <w:rFonts w:eastAsia="Times New Roman"/>
          <w:sz w:val="8"/>
        </w:rPr>
        <w:t>Praet</w:t>
      </w:r>
      <w:proofErr w:type="spellEnd"/>
      <w:r w:rsidRPr="001321B6">
        <w:rPr>
          <w:rFonts w:eastAsia="Times New Roman"/>
          <w:sz w:val="8"/>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1321B6">
        <w:rPr>
          <w:rFonts w:eastAsia="Times New Roman"/>
          <w:sz w:val="8"/>
        </w:rPr>
        <w:t>Lepselter</w:t>
      </w:r>
      <w:proofErr w:type="spellEnd"/>
      <w:r w:rsidRPr="001321B6">
        <w:rPr>
          <w:rFonts w:eastAsia="Times New Roman"/>
          <w:sz w:val="8"/>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eff </w:t>
      </w:r>
      <w:proofErr w:type="spellStart"/>
      <w:r w:rsidRPr="001321B6">
        <w:rPr>
          <w:rFonts w:eastAsia="Times New Roman"/>
          <w:sz w:val="8"/>
        </w:rPr>
        <w:t>ect</w:t>
      </w:r>
      <w:proofErr w:type="spellEnd"/>
      <w:r w:rsidRPr="001321B6">
        <w:rPr>
          <w:rFonts w:eastAsia="Times New Roman"/>
          <w:sz w:val="8"/>
        </w:rPr>
        <w:t>” proposed by Frank White (1987). Early space programs coproduced the emergence and coherence of the global scale, which has come to dominate political and environmental ideologies (</w:t>
      </w:r>
      <w:proofErr w:type="spellStart"/>
      <w:r w:rsidRPr="001321B6">
        <w:rPr>
          <w:rFonts w:eastAsia="Times New Roman"/>
          <w:sz w:val="8"/>
        </w:rPr>
        <w:t>Jasanoff</w:t>
      </w:r>
      <w:proofErr w:type="spellEnd"/>
      <w:r w:rsidRPr="001321B6">
        <w:rPr>
          <w:rFonts w:eastAsia="Times New Roman"/>
          <w:sz w:val="8"/>
        </w:rPr>
        <w:t xml:space="preserve"> 2004; Lazier 2011). </w:t>
      </w:r>
      <w:proofErr w:type="spellStart"/>
      <w:r w:rsidRPr="001321B6">
        <w:rPr>
          <w:rFonts w:eastAsia="Times New Roman"/>
          <w:sz w:val="8"/>
        </w:rPr>
        <w:t>Scientifi</w:t>
      </w:r>
      <w:proofErr w:type="spellEnd"/>
      <w:r w:rsidRPr="001321B6">
        <w:rPr>
          <w:rFonts w:eastAsia="Times New Roman"/>
          <w:sz w:val="8"/>
        </w:rPr>
        <w:t xml:space="preserve"> c understandings of life on Earth are increasingly framed with reference to the presence or absence of other life in the universe, and how we might recognize it if it is there (</w:t>
      </w:r>
      <w:proofErr w:type="spellStart"/>
      <w:r w:rsidRPr="001321B6">
        <w:rPr>
          <w:rFonts w:eastAsia="Times New Roman"/>
          <w:sz w:val="8"/>
        </w:rPr>
        <w:t>Helmreich</w:t>
      </w:r>
      <w:proofErr w:type="spellEnd"/>
      <w:r w:rsidRPr="001321B6">
        <w:rPr>
          <w:rFonts w:eastAsia="Times New Roman"/>
          <w:sz w:val="8"/>
        </w:rPr>
        <w:t xml:space="preserve"> et al. 2016). Extraterrestrial displacements are temporal as well as spatial. Imaginaries of futures displace linear time such that their potentialities can be materialized in the present (Denning 2013; Mathews and Barnes 2016). </w:t>
      </w:r>
      <w:r w:rsidRPr="001321B6">
        <w:rPr>
          <w:rFonts w:eastAsia="Cambria"/>
          <w:b/>
          <w:bCs/>
          <w:u w:val="single"/>
        </w:rPr>
        <w:t xml:space="preserve">Space expansion imaginaries </w:t>
      </w:r>
      <w:proofErr w:type="spellStart"/>
      <w:r w:rsidRPr="001321B6">
        <w:rPr>
          <w:rFonts w:eastAsia="Cambria"/>
          <w:b/>
          <w:bCs/>
          <w:u w:val="single"/>
        </w:rPr>
        <w:t>reinstantiate</w:t>
      </w:r>
      <w:proofErr w:type="spellEnd"/>
      <w:r w:rsidRPr="001321B6">
        <w:rPr>
          <w:rFonts w:eastAsia="Cambria"/>
          <w:b/>
          <w:bCs/>
          <w:u w:val="single"/>
        </w:rPr>
        <w:t xml:space="preserve"> what many argue is the dominant temporal framework of the early twenty-fi </w:t>
      </w:r>
      <w:proofErr w:type="spellStart"/>
      <w:r w:rsidRPr="001321B6">
        <w:rPr>
          <w:rFonts w:eastAsia="Cambria"/>
          <w:b/>
          <w:bCs/>
          <w:u w:val="single"/>
        </w:rPr>
        <w:t>rst</w:t>
      </w:r>
      <w:proofErr w:type="spellEnd"/>
      <w:r w:rsidRPr="001321B6">
        <w:rPr>
          <w:rFonts w:eastAsia="Cambria"/>
          <w:b/>
          <w:bCs/>
          <w:u w:val="single"/>
        </w:rPr>
        <w:t xml:space="preserve"> century, anticipation: “a moral economy in which the future sets the conditions of possibility for action in the present, in which the future is inhabited in the present</w:t>
      </w:r>
      <w:r w:rsidRPr="001321B6">
        <w:rPr>
          <w:rFonts w:eastAsia="Cambria"/>
          <w:b/>
          <w:bCs/>
          <w:sz w:val="6"/>
          <w:szCs w:val="6"/>
          <w:u w:val="single"/>
        </w:rPr>
        <w:t>”</w:t>
      </w:r>
      <w:r w:rsidRPr="001321B6">
        <w:rPr>
          <w:rFonts w:eastAsia="Times New Roman"/>
          <w:sz w:val="6"/>
          <w:szCs w:val="6"/>
        </w:rPr>
        <w:t xml:space="preserve"> (Adams et al. 2009: 249). Critical scholars can be fearful of the “dangers of prognostication” (Valentine et al. 2012) but increasingly attend to how prognostication fi </w:t>
      </w:r>
      <w:proofErr w:type="spellStart"/>
      <w:r w:rsidRPr="001321B6">
        <w:rPr>
          <w:rFonts w:eastAsia="Times New Roman"/>
          <w:sz w:val="6"/>
          <w:szCs w:val="6"/>
        </w:rPr>
        <w:t>gures</w:t>
      </w:r>
      <w:proofErr w:type="spellEnd"/>
      <w:r w:rsidRPr="001321B6">
        <w:rPr>
          <w:rFonts w:eastAsia="Times New Roman"/>
          <w:sz w:val="6"/>
          <w:szCs w:val="6"/>
        </w:rPr>
        <w:t xml:space="preserve"> as a key political and material practice for creating new worlds. In this case, these new worlds may be brought into existence on or off Earth. 160 Micha </w:t>
      </w:r>
      <w:proofErr w:type="spellStart"/>
      <w:r w:rsidRPr="001321B6">
        <w:rPr>
          <w:rFonts w:eastAsia="Times New Roman"/>
          <w:sz w:val="6"/>
          <w:szCs w:val="6"/>
        </w:rPr>
        <w:t>Rahder</w:t>
      </w:r>
      <w:proofErr w:type="spellEnd"/>
      <w:r w:rsidRPr="001321B6">
        <w:rPr>
          <w:rFonts w:eastAsia="Times New Roman"/>
          <w:sz w:val="6"/>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1321B6">
        <w:rPr>
          <w:rFonts w:eastAsia="Times New Roman"/>
          <w:sz w:val="6"/>
          <w:szCs w:val="6"/>
        </w:rPr>
        <w:t>Messeri</w:t>
      </w:r>
      <w:proofErr w:type="spellEnd"/>
      <w:r w:rsidRPr="001321B6">
        <w:rPr>
          <w:rFonts w:eastAsia="Times New Roman"/>
          <w:sz w:val="6"/>
          <w:szCs w:val="6"/>
        </w:rPr>
        <w:t xml:space="preserve"> 2017b; Wright and Oman-Reagan 2017). Th ese projects and imaginaries share </w:t>
      </w:r>
      <w:proofErr w:type="spellStart"/>
      <w:r w:rsidRPr="001321B6">
        <w:rPr>
          <w:rFonts w:eastAsia="Times New Roman"/>
          <w:sz w:val="6"/>
          <w:szCs w:val="6"/>
        </w:rPr>
        <w:t>signifi</w:t>
      </w:r>
      <w:proofErr w:type="spellEnd"/>
      <w:r w:rsidRPr="001321B6">
        <w:rPr>
          <w:rFonts w:eastAsia="Times New Roman"/>
          <w:sz w:val="6"/>
          <w:szCs w:val="6"/>
        </w:rPr>
        <w:t xml:space="preserve"> </w:t>
      </w:r>
      <w:proofErr w:type="gramStart"/>
      <w:r w:rsidRPr="001321B6">
        <w:rPr>
          <w:rFonts w:eastAsia="Times New Roman"/>
          <w:sz w:val="6"/>
          <w:szCs w:val="6"/>
        </w:rPr>
        <w:t>cant</w:t>
      </w:r>
      <w:proofErr w:type="gramEnd"/>
      <w:r w:rsidRPr="001321B6">
        <w:rPr>
          <w:rFonts w:eastAsia="Times New Roman"/>
          <w:sz w:val="6"/>
          <w:szCs w:val="6"/>
        </w:rPr>
        <w:t xml:space="preserve"> overlap with others, such as new capitalist resource frontiers (Genovese 2017a; Valentine 2012) or the search for extraterrestrial intelligence, known as SETI (Battaglia 2006; Denning 2001a, 2011b, 2011c; </w:t>
      </w:r>
      <w:proofErr w:type="spellStart"/>
      <w:r w:rsidRPr="001321B6">
        <w:rPr>
          <w:rFonts w:eastAsia="Times New Roman"/>
          <w:sz w:val="6"/>
          <w:szCs w:val="6"/>
        </w:rPr>
        <w:t>Vakoch</w:t>
      </w:r>
      <w:proofErr w:type="spellEnd"/>
      <w:r w:rsidRPr="001321B6">
        <w:rPr>
          <w:rFonts w:eastAsia="Times New Roman"/>
          <w:sz w:val="6"/>
          <w:szCs w:val="6"/>
        </w:rPr>
        <w:t xml:space="preserve"> 2013). More than 70 countries have national space programs, including many that train humans for </w:t>
      </w:r>
      <w:proofErr w:type="spellStart"/>
      <w:r w:rsidRPr="001321B6">
        <w:rPr>
          <w:rFonts w:eastAsia="Times New Roman"/>
          <w:sz w:val="6"/>
          <w:szCs w:val="6"/>
        </w:rPr>
        <w:t>spacefl</w:t>
      </w:r>
      <w:proofErr w:type="spellEnd"/>
      <w:r w:rsidRPr="001321B6">
        <w:rPr>
          <w:rFonts w:eastAsia="Times New Roman"/>
          <w:sz w:val="6"/>
          <w:szCs w:val="6"/>
        </w:rPr>
        <w:t xml:space="preserve"> </w:t>
      </w:r>
      <w:proofErr w:type="spellStart"/>
      <w:r w:rsidRPr="001321B6">
        <w:rPr>
          <w:rFonts w:eastAsia="Times New Roman"/>
          <w:sz w:val="6"/>
          <w:szCs w:val="6"/>
        </w:rPr>
        <w:t>ight</w:t>
      </w:r>
      <w:proofErr w:type="spellEnd"/>
      <w:r w:rsidRPr="001321B6">
        <w:rPr>
          <w:rFonts w:eastAsia="Times New Roman"/>
          <w:sz w:val="6"/>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1321B6">
        <w:rPr>
          <w:rFonts w:eastAsia="Times New Roman"/>
          <w:sz w:val="6"/>
          <w:szCs w:val="6"/>
        </w:rPr>
        <w:t>prolifi</w:t>
      </w:r>
      <w:proofErr w:type="spellEnd"/>
      <w:r w:rsidRPr="001321B6">
        <w:rPr>
          <w:rFonts w:eastAsia="Times New Roman"/>
          <w:sz w:val="6"/>
          <w:szCs w:val="6"/>
        </w:rPr>
        <w:t xml:space="preserve">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1321B6">
        <w:rPr>
          <w:rFonts w:eastAsia="Times New Roman"/>
          <w:sz w:val="6"/>
          <w:szCs w:val="6"/>
        </w:rPr>
        <w:t>Roscosmos</w:t>
      </w:r>
      <w:proofErr w:type="spellEnd"/>
      <w:r w:rsidRPr="001321B6">
        <w:rPr>
          <w:rFonts w:eastAsia="Times New Roman"/>
          <w:sz w:val="6"/>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1321B6">
        <w:rPr>
          <w:rFonts w:eastAsia="Times New Roman"/>
          <w:sz w:val="6"/>
          <w:szCs w:val="6"/>
        </w:rPr>
        <w:t>scientifi</w:t>
      </w:r>
      <w:proofErr w:type="spellEnd"/>
      <w:r w:rsidRPr="001321B6">
        <w:rPr>
          <w:rFonts w:eastAsia="Times New Roman"/>
          <w:sz w:val="6"/>
          <w:szCs w:val="6"/>
        </w:rPr>
        <w:t xml:space="preserve"> c institution but rather one focused on exploration—a strong contrast to the agency’s present and historical activities (</w:t>
      </w:r>
      <w:proofErr w:type="spellStart"/>
      <w:r w:rsidRPr="001321B6">
        <w:rPr>
          <w:rFonts w:eastAsia="Times New Roman"/>
          <w:sz w:val="6"/>
          <w:szCs w:val="6"/>
        </w:rPr>
        <w:t>Showstack</w:t>
      </w:r>
      <w:proofErr w:type="spellEnd"/>
      <w:r w:rsidRPr="001321B6">
        <w:rPr>
          <w:rFonts w:eastAsia="Times New Roman"/>
          <w:sz w:val="6"/>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w:t>
      </w:r>
      <w:proofErr w:type="gramStart"/>
      <w:r w:rsidRPr="001321B6">
        <w:rPr>
          <w:rFonts w:eastAsia="Times New Roman"/>
          <w:sz w:val="6"/>
          <w:szCs w:val="6"/>
        </w:rPr>
        <w:t>megaproject in itself, one</w:t>
      </w:r>
      <w:proofErr w:type="gramEnd"/>
      <w:r w:rsidRPr="001321B6">
        <w:rPr>
          <w:rFonts w:eastAsia="Times New Roman"/>
          <w:sz w:val="6"/>
          <w:szCs w:val="6"/>
        </w:rPr>
        <w:t xml:space="preserve"> that works to reshape the relations between humans, other life, and Earth itself. Outer space has long served as a canvas for sociopolitical imaginations, calling up the worlds of science fi </w:t>
      </w:r>
      <w:proofErr w:type="spellStart"/>
      <w:r w:rsidRPr="001321B6">
        <w:rPr>
          <w:rFonts w:eastAsia="Times New Roman"/>
          <w:sz w:val="6"/>
          <w:szCs w:val="6"/>
        </w:rPr>
        <w:t>ction</w:t>
      </w:r>
      <w:proofErr w:type="spellEnd"/>
      <w:r w:rsidRPr="001321B6">
        <w:rPr>
          <w:rFonts w:eastAsia="Times New Roman"/>
          <w:sz w:val="6"/>
          <w:szCs w:val="6"/>
        </w:rPr>
        <w:t xml:space="preserve"> and fantasy long relegated to the “genre” peripheries of literature and considered irrelevant to “serious” scholarly work (Dickens and Ormrod 2007; Haqq-</w:t>
      </w:r>
      <w:proofErr w:type="spellStart"/>
      <w:r w:rsidRPr="001321B6">
        <w:rPr>
          <w:rFonts w:eastAsia="Times New Roman"/>
          <w:sz w:val="6"/>
          <w:szCs w:val="6"/>
        </w:rPr>
        <w:t>Misra</w:t>
      </w:r>
      <w:proofErr w:type="spellEnd"/>
      <w:r w:rsidRPr="001321B6">
        <w:rPr>
          <w:rFonts w:eastAsia="Times New Roman"/>
          <w:sz w:val="6"/>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1321B6">
        <w:rPr>
          <w:rFonts w:eastAsia="Times New Roman"/>
          <w:sz w:val="6"/>
          <w:szCs w:val="6"/>
        </w:rPr>
        <w:t>ction</w:t>
      </w:r>
      <w:proofErr w:type="spellEnd"/>
      <w:r w:rsidRPr="001321B6">
        <w:rPr>
          <w:rFonts w:eastAsia="Times New Roman"/>
          <w:sz w:val="6"/>
          <w:szCs w:val="6"/>
        </w:rPr>
        <w:t xml:space="preserve"> imaginary (Swanson et al. 2015), and scholars across fi elds are drawing attention to how science fi </w:t>
      </w:r>
      <w:proofErr w:type="spellStart"/>
      <w:r w:rsidRPr="001321B6">
        <w:rPr>
          <w:rFonts w:eastAsia="Times New Roman"/>
          <w:sz w:val="6"/>
          <w:szCs w:val="6"/>
        </w:rPr>
        <w:t>ction</w:t>
      </w:r>
      <w:proofErr w:type="spellEnd"/>
      <w:r w:rsidRPr="001321B6">
        <w:rPr>
          <w:rFonts w:eastAsia="Times New Roman"/>
          <w:sz w:val="6"/>
          <w:szCs w:val="6"/>
        </w:rPr>
        <w:t xml:space="preserve"> has long </w:t>
      </w:r>
      <w:proofErr w:type="spellStart"/>
      <w:r w:rsidRPr="001321B6">
        <w:rPr>
          <w:rFonts w:eastAsia="Times New Roman"/>
          <w:sz w:val="6"/>
          <w:szCs w:val="6"/>
        </w:rPr>
        <w:t>infl</w:t>
      </w:r>
      <w:proofErr w:type="spellEnd"/>
      <w:r w:rsidRPr="001321B6">
        <w:rPr>
          <w:rFonts w:eastAsia="Times New Roman"/>
          <w:sz w:val="6"/>
          <w:szCs w:val="6"/>
        </w:rPr>
        <w:t xml:space="preserve"> </w:t>
      </w:r>
      <w:proofErr w:type="spellStart"/>
      <w:r w:rsidRPr="001321B6">
        <w:rPr>
          <w:rFonts w:eastAsia="Times New Roman"/>
          <w:sz w:val="6"/>
          <w:szCs w:val="6"/>
        </w:rPr>
        <w:t>uenced</w:t>
      </w:r>
      <w:proofErr w:type="spellEnd"/>
      <w:r w:rsidRPr="001321B6">
        <w:rPr>
          <w:rFonts w:eastAsia="Times New Roman"/>
          <w:sz w:val="6"/>
          <w:szCs w:val="6"/>
        </w:rPr>
        <w:t xml:space="preserve"> technological and </w:t>
      </w:r>
      <w:proofErr w:type="spellStart"/>
      <w:r w:rsidRPr="001321B6">
        <w:rPr>
          <w:rFonts w:eastAsia="Times New Roman"/>
          <w:sz w:val="6"/>
          <w:szCs w:val="6"/>
        </w:rPr>
        <w:t>scientifi</w:t>
      </w:r>
      <w:proofErr w:type="spellEnd"/>
      <w:r w:rsidRPr="001321B6">
        <w:rPr>
          <w:rFonts w:eastAsia="Times New Roman"/>
          <w:sz w:val="6"/>
          <w:szCs w:val="6"/>
        </w:rPr>
        <w:t xml:space="preserve"> c developments, particularly in extraterrestrial projects (Cheston 1986; Haraway 1991, 2016; McCurdy 2011; </w:t>
      </w:r>
      <w:proofErr w:type="spellStart"/>
      <w:r w:rsidRPr="001321B6">
        <w:rPr>
          <w:rFonts w:eastAsia="Times New Roman"/>
          <w:sz w:val="6"/>
          <w:szCs w:val="6"/>
        </w:rPr>
        <w:t>Praet</w:t>
      </w:r>
      <w:proofErr w:type="spellEnd"/>
      <w:r w:rsidRPr="001321B6">
        <w:rPr>
          <w:rFonts w:eastAsia="Times New Roman"/>
          <w:sz w:val="6"/>
          <w:szCs w:val="6"/>
        </w:rPr>
        <w:t xml:space="preserve"> and Salazar 2017). As Peter </w:t>
      </w:r>
      <w:proofErr w:type="spellStart"/>
      <w:r w:rsidRPr="001321B6">
        <w:rPr>
          <w:rFonts w:eastAsia="Times New Roman"/>
          <w:sz w:val="6"/>
          <w:szCs w:val="6"/>
        </w:rPr>
        <w:t>Redfi</w:t>
      </w:r>
      <w:proofErr w:type="spellEnd"/>
      <w:r w:rsidRPr="001321B6">
        <w:rPr>
          <w:rFonts w:eastAsia="Times New Roman"/>
          <w:sz w:val="6"/>
          <w:szCs w:val="6"/>
        </w:rPr>
        <w:t xml:space="preserve"> eld notes, “fi </w:t>
      </w:r>
      <w:proofErr w:type="spellStart"/>
      <w:r w:rsidRPr="001321B6">
        <w:rPr>
          <w:rFonts w:eastAsia="Times New Roman"/>
          <w:sz w:val="6"/>
          <w:szCs w:val="6"/>
        </w:rPr>
        <w:t>ctions</w:t>
      </w:r>
      <w:proofErr w:type="spellEnd"/>
      <w:r w:rsidRPr="001321B6">
        <w:rPr>
          <w:rFonts w:eastAsia="Times New Roman"/>
          <w:sz w:val="6"/>
          <w:szCs w:val="6"/>
        </w:rPr>
        <w:t xml:space="preserve"> provided space exploration with a recognizable future, and thus helped engender fantastic practices. Th ese dreams found engineers, eager to materialize them” (2002: 799). Dreams fi </w:t>
      </w:r>
      <w:proofErr w:type="spellStart"/>
      <w:r w:rsidRPr="001321B6">
        <w:rPr>
          <w:rFonts w:eastAsia="Times New Roman"/>
          <w:sz w:val="6"/>
          <w:szCs w:val="6"/>
        </w:rPr>
        <w:t>nding</w:t>
      </w:r>
      <w:proofErr w:type="spellEnd"/>
      <w:r w:rsidRPr="001321B6">
        <w:rPr>
          <w:rFonts w:eastAsia="Times New Roman"/>
          <w:sz w:val="6"/>
          <w:szCs w:val="6"/>
        </w:rPr>
        <w:t xml:space="preserve"> engineers (not the reverse) describes how imaginaries reshape sociotechnical worlds. Whether metaphor becomes material or vice versa, language is central to exchanges between fi </w:t>
      </w:r>
      <w:proofErr w:type="spellStart"/>
      <w:r w:rsidRPr="001321B6">
        <w:rPr>
          <w:rFonts w:eastAsia="Times New Roman"/>
          <w:sz w:val="6"/>
          <w:szCs w:val="6"/>
        </w:rPr>
        <w:t>ctional</w:t>
      </w:r>
      <w:proofErr w:type="spellEnd"/>
      <w:r w:rsidRPr="001321B6">
        <w:rPr>
          <w:rFonts w:eastAsia="Times New Roman"/>
          <w:sz w:val="6"/>
          <w:szCs w:val="6"/>
        </w:rPr>
        <w:t xml:space="preserve"> and factual extraterrestrial worlds. It matters whether Mars is to be “settled” or “colonized” (Wright and Oman-Reagan 2017), whether space is “discovered” or “conquered” by the Home and Away 161 </w:t>
      </w:r>
      <w:proofErr w:type="spellStart"/>
      <w:r w:rsidRPr="001321B6">
        <w:rPr>
          <w:rFonts w:eastAsia="Times New Roman"/>
          <w:sz w:val="6"/>
          <w:szCs w:val="6"/>
        </w:rPr>
        <w:t>scientifi</w:t>
      </w:r>
      <w:proofErr w:type="spellEnd"/>
      <w:r w:rsidRPr="001321B6">
        <w:rPr>
          <w:rFonts w:eastAsia="Times New Roman"/>
          <w:sz w:val="6"/>
          <w:szCs w:val="6"/>
        </w:rPr>
        <w:t xml:space="preserve"> c gaze (</w:t>
      </w:r>
      <w:proofErr w:type="spellStart"/>
      <w:r w:rsidRPr="001321B6">
        <w:rPr>
          <w:rFonts w:eastAsia="Times New Roman"/>
          <w:sz w:val="6"/>
          <w:szCs w:val="6"/>
        </w:rPr>
        <w:t>Redfi</w:t>
      </w:r>
      <w:proofErr w:type="spellEnd"/>
      <w:r w:rsidRPr="001321B6">
        <w:rPr>
          <w:rFonts w:eastAsia="Times New Roman"/>
          <w:sz w:val="6"/>
          <w:szCs w:val="6"/>
        </w:rPr>
        <w:t xml:space="preserve"> eld 2002). Language can shape the materiality of space projects and draw lines of exclusion around who might participate in them. </w:t>
      </w:r>
      <w:proofErr w:type="spellStart"/>
      <w:r w:rsidRPr="001321B6">
        <w:rPr>
          <w:rFonts w:eastAsia="Times New Roman"/>
          <w:sz w:val="6"/>
          <w:szCs w:val="6"/>
        </w:rPr>
        <w:t>Refl</w:t>
      </w:r>
      <w:proofErr w:type="spellEnd"/>
      <w:r w:rsidRPr="001321B6">
        <w:rPr>
          <w:rFonts w:eastAsia="Times New Roman"/>
          <w:sz w:val="6"/>
          <w:szCs w:val="6"/>
        </w:rPr>
        <w:t xml:space="preserve"> </w:t>
      </w:r>
      <w:proofErr w:type="spellStart"/>
      <w:r w:rsidRPr="001321B6">
        <w:rPr>
          <w:rFonts w:eastAsia="Times New Roman"/>
          <w:sz w:val="6"/>
          <w:szCs w:val="6"/>
        </w:rPr>
        <w:t>ecting</w:t>
      </w:r>
      <w:proofErr w:type="spellEnd"/>
      <w:r w:rsidRPr="001321B6">
        <w:rPr>
          <w:rFonts w:eastAsia="Times New Roman"/>
          <w:sz w:val="6"/>
          <w:szCs w:val="6"/>
        </w:rPr>
        <w:t xml:space="preserve"> this, I use “humans” instead of “humanity” to retain a sense of multiplicity and diff </w:t>
      </w:r>
      <w:proofErr w:type="spellStart"/>
      <w:r w:rsidRPr="001321B6">
        <w:rPr>
          <w:rFonts w:eastAsia="Times New Roman"/>
          <w:sz w:val="6"/>
          <w:szCs w:val="6"/>
        </w:rPr>
        <w:t>erence</w:t>
      </w:r>
      <w:proofErr w:type="spellEnd"/>
      <w:r w:rsidRPr="001321B6">
        <w:rPr>
          <w:rFonts w:eastAsia="Times New Roman"/>
          <w:sz w:val="6"/>
          <w:szCs w:val="6"/>
        </w:rPr>
        <w:t xml:space="preserve"> as opposed to a </w:t>
      </w:r>
      <w:proofErr w:type="spellStart"/>
      <w:r w:rsidRPr="001321B6">
        <w:rPr>
          <w:rFonts w:eastAsia="Times New Roman"/>
          <w:sz w:val="6"/>
          <w:szCs w:val="6"/>
        </w:rPr>
        <w:t>unifi</w:t>
      </w:r>
      <w:proofErr w:type="spellEnd"/>
      <w:r w:rsidRPr="001321B6">
        <w:rPr>
          <w:rFonts w:eastAsia="Times New Roman"/>
          <w:sz w:val="6"/>
          <w:szCs w:val="6"/>
        </w:rPr>
        <w:t xml:space="preserve"> ed singularity. Similarly, I use “expansion” to collect diverse extraterrestrial imaginaries that might elsewhere be described under terms like settlement, colonization, or </w:t>
      </w:r>
      <w:proofErr w:type="spellStart"/>
      <w:r w:rsidRPr="001321B6">
        <w:rPr>
          <w:rFonts w:eastAsia="Times New Roman"/>
          <w:sz w:val="6"/>
          <w:szCs w:val="6"/>
        </w:rPr>
        <w:t>terraformation</w:t>
      </w:r>
      <w:proofErr w:type="spellEnd"/>
      <w:r w:rsidRPr="001321B6">
        <w:rPr>
          <w:rFonts w:eastAsia="Times New Roman"/>
          <w:sz w:val="6"/>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1321B6">
        <w:rPr>
          <w:rFonts w:eastAsia="Times New Roman"/>
          <w:sz w:val="6"/>
          <w:szCs w:val="6"/>
        </w:rPr>
        <w:t>nition</w:t>
      </w:r>
      <w:proofErr w:type="spellEnd"/>
      <w:r w:rsidRPr="001321B6">
        <w:rPr>
          <w:rFonts w:eastAsia="Times New Roman"/>
          <w:sz w:val="6"/>
          <w:szCs w:val="6"/>
        </w:rPr>
        <w:t xml:space="preserve"> of the category are as lively as ever (</w:t>
      </w:r>
      <w:proofErr w:type="spellStart"/>
      <w:r w:rsidRPr="001321B6">
        <w:rPr>
          <w:rFonts w:eastAsia="Times New Roman"/>
          <w:sz w:val="6"/>
          <w:szCs w:val="6"/>
        </w:rPr>
        <w:t>Helmreich</w:t>
      </w:r>
      <w:proofErr w:type="spellEnd"/>
      <w:r w:rsidRPr="001321B6">
        <w:rPr>
          <w:rFonts w:eastAsia="Times New Roman"/>
          <w:sz w:val="6"/>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1321B6">
        <w:rPr>
          <w:rFonts w:eastAsia="Times New Roman"/>
          <w:sz w:val="6"/>
          <w:szCs w:val="6"/>
        </w:rPr>
        <w:t>reconfi</w:t>
      </w:r>
      <w:proofErr w:type="spellEnd"/>
      <w:r w:rsidRPr="001321B6">
        <w:rPr>
          <w:rFonts w:eastAsia="Times New Roman"/>
          <w:sz w:val="6"/>
          <w:szCs w:val="6"/>
        </w:rPr>
        <w:t xml:space="preserve"> </w:t>
      </w:r>
      <w:proofErr w:type="spellStart"/>
      <w:r w:rsidRPr="001321B6">
        <w:rPr>
          <w:rFonts w:eastAsia="Times New Roman"/>
          <w:sz w:val="6"/>
          <w:szCs w:val="6"/>
        </w:rPr>
        <w:t>guring</w:t>
      </w:r>
      <w:proofErr w:type="spellEnd"/>
      <w:r w:rsidRPr="001321B6">
        <w:rPr>
          <w:rFonts w:eastAsia="Times New Roman"/>
          <w:sz w:val="6"/>
          <w:szCs w:val="6"/>
        </w:rPr>
        <w:t xml:space="preserve"> environmental and political worlds here and now. Space and Environment: From Cold War to Anthropocene</w:t>
      </w:r>
      <w:r w:rsidRPr="001321B6">
        <w:rPr>
          <w:rFonts w:eastAsia="Times New Roman"/>
          <w:sz w:val="8"/>
        </w:rPr>
        <w:t xml:space="preserve"> “ Th </w:t>
      </w:r>
      <w:proofErr w:type="spellStart"/>
      <w:r w:rsidRPr="001321B6">
        <w:rPr>
          <w:rFonts w:eastAsia="Times New Roman"/>
          <w:sz w:val="8"/>
        </w:rPr>
        <w:t>ings</w:t>
      </w:r>
      <w:proofErr w:type="spellEnd"/>
      <w:r w:rsidRPr="001321B6">
        <w:rPr>
          <w:rFonts w:eastAsia="Times New Roman"/>
          <w:sz w:val="8"/>
        </w:rPr>
        <w:t xml:space="preserve"> that happen in Silicon Valley and also the Soviet Union: . . . promises of colonizing the solar system while you toil in drudgery day in, day out” —Anton </w:t>
      </w:r>
      <w:proofErr w:type="spellStart"/>
      <w:r w:rsidRPr="001321B6">
        <w:rPr>
          <w:rFonts w:eastAsia="Times New Roman"/>
          <w:sz w:val="8"/>
        </w:rPr>
        <w:t>Troynikov</w:t>
      </w:r>
      <w:proofErr w:type="spellEnd"/>
      <w:r w:rsidRPr="001321B6">
        <w:rPr>
          <w:rFonts w:eastAsia="Times New Roman"/>
          <w:sz w:val="8"/>
        </w:rPr>
        <w:t xml:space="preserve"> (@atroyn), Twitter, 5 July 2018 Narratives projecting </w:t>
      </w:r>
      <w:r w:rsidRPr="001321B6">
        <w:rPr>
          <w:rFonts w:eastAsia="Cambria"/>
          <w:b/>
          <w:bCs/>
          <w:highlight w:val="yellow"/>
          <w:u w:val="single"/>
        </w:rPr>
        <w:t>human expansion</w:t>
      </w:r>
      <w:r w:rsidRPr="001321B6">
        <w:rPr>
          <w:rFonts w:eastAsia="Cambria"/>
          <w:b/>
          <w:bCs/>
          <w:u w:val="single"/>
        </w:rPr>
        <w:t xml:space="preserve"> into space</w:t>
      </w:r>
      <w:r w:rsidRPr="001321B6">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1321B6">
        <w:rPr>
          <w:rFonts w:eastAsia="Times New Roman"/>
          <w:sz w:val="8"/>
        </w:rPr>
        <w:t>scientifi</w:t>
      </w:r>
      <w:proofErr w:type="spellEnd"/>
      <w:r w:rsidRPr="001321B6">
        <w:rPr>
          <w:rFonts w:eastAsia="Times New Roman"/>
          <w:sz w:val="8"/>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1321B6">
        <w:rPr>
          <w:rFonts w:eastAsia="Times New Roman"/>
          <w:sz w:val="8"/>
        </w:rPr>
        <w:t>DeLoughrey</w:t>
      </w:r>
      <w:proofErr w:type="spellEnd"/>
      <w:r w:rsidRPr="001321B6">
        <w:rPr>
          <w:rFonts w:eastAsia="Times New Roman"/>
          <w:sz w:val="8"/>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1321B6">
        <w:rPr>
          <w:rFonts w:eastAsia="Cambria"/>
          <w:b/>
          <w:bCs/>
          <w:highlight w:val="yellow"/>
          <w:u w:val="single"/>
        </w:rPr>
        <w:t>reinforci</w:t>
      </w:r>
      <w:r w:rsidRPr="001321B6">
        <w:rPr>
          <w:rFonts w:eastAsia="Cambria"/>
          <w:b/>
          <w:bCs/>
          <w:u w:val="single"/>
        </w:rPr>
        <w:t xml:space="preserve">ng </w:t>
      </w:r>
      <w:r w:rsidRPr="001321B6">
        <w:rPr>
          <w:rFonts w:eastAsia="Cambria"/>
          <w:b/>
          <w:bCs/>
          <w:highlight w:val="yellow"/>
          <w:u w:val="single"/>
        </w:rPr>
        <w:t>ideologies of militarized surveillance and rational management</w:t>
      </w:r>
      <w:r w:rsidRPr="001321B6">
        <w:rPr>
          <w:rFonts w:eastAsia="Cambria"/>
          <w:b/>
          <w:bCs/>
          <w:u w:val="single"/>
        </w:rPr>
        <w:t xml:space="preserve"> of more-than-human worlds </w:t>
      </w:r>
      <w:r w:rsidRPr="001321B6">
        <w:rPr>
          <w:rFonts w:eastAsia="Times New Roman"/>
          <w:sz w:val="8"/>
        </w:rPr>
        <w:t>(</w:t>
      </w:r>
      <w:proofErr w:type="spellStart"/>
      <w:r w:rsidRPr="001321B6">
        <w:rPr>
          <w:rFonts w:eastAsia="Times New Roman"/>
          <w:sz w:val="8"/>
        </w:rPr>
        <w:t>DeLoughrey</w:t>
      </w:r>
      <w:proofErr w:type="spellEnd"/>
      <w:r w:rsidRPr="001321B6">
        <w:rPr>
          <w:rFonts w:eastAsia="Times New Roman"/>
          <w:sz w:val="8"/>
        </w:rPr>
        <w:t xml:space="preserve"> 2014). Through linked terrestrial and extraterrestrial </w:t>
      </w:r>
      <w:proofErr w:type="spellStart"/>
      <w:r w:rsidRPr="001321B6">
        <w:rPr>
          <w:rFonts w:eastAsia="Times New Roman"/>
          <w:sz w:val="8"/>
        </w:rPr>
        <w:t>technosciences</w:t>
      </w:r>
      <w:proofErr w:type="spellEnd"/>
      <w:r w:rsidRPr="001321B6">
        <w:rPr>
          <w:rFonts w:eastAsia="Times New Roman"/>
          <w:sz w:val="8"/>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1321B6">
        <w:rPr>
          <w:rFonts w:eastAsia="Times New Roman"/>
          <w:sz w:val="8"/>
        </w:rPr>
        <w:t>en</w:t>
      </w:r>
      <w:proofErr w:type="spellEnd"/>
      <w:r w:rsidRPr="001321B6">
        <w:rPr>
          <w:rFonts w:eastAsia="Times New Roman"/>
          <w:sz w:val="8"/>
        </w:rPr>
        <w:t xml:space="preserve"> been opposed to space expansion programs. Opponents argue that </w:t>
      </w:r>
      <w:r w:rsidRPr="001321B6">
        <w:rPr>
          <w:rFonts w:eastAsia="Cambria"/>
          <w:b/>
          <w:bCs/>
          <w:u w:val="single"/>
        </w:rPr>
        <w:t>resources would be better spent attending to Earth’s problems rather than imagining others we might one day escape to</w:t>
      </w:r>
      <w:r w:rsidRPr="001321B6">
        <w:rPr>
          <w:rFonts w:eastAsia="Times New Roman"/>
          <w:sz w:val="8"/>
        </w:rPr>
        <w:t xml:space="preserve"> (Cockell 2006). Narratives of </w:t>
      </w:r>
      <w:r w:rsidRPr="001321B6">
        <w:rPr>
          <w:rFonts w:eastAsia="Cambria"/>
          <w:b/>
          <w:bCs/>
          <w:highlight w:val="yellow"/>
          <w:u w:val="single"/>
        </w:rPr>
        <w:t>new capitalist frontiers</w:t>
      </w:r>
      <w:r w:rsidRPr="001321B6">
        <w:rPr>
          <w:rFonts w:eastAsia="Times New Roman"/>
          <w:sz w:val="8"/>
        </w:rPr>
        <w:t xml:space="preserve"> led many environmentalists to view space exploration as a “jingoistic boondoggle</w:t>
      </w:r>
      <w:r w:rsidRPr="001321B6">
        <w:rPr>
          <w:rFonts w:eastAsia="Times New Roman"/>
          <w:b/>
          <w:bCs/>
          <w:sz w:val="8"/>
        </w:rPr>
        <w:t xml:space="preserve">,” </w:t>
      </w:r>
      <w:r w:rsidRPr="001321B6">
        <w:rPr>
          <w:rFonts w:eastAsia="Cambria"/>
          <w:b/>
          <w:bCs/>
          <w:u w:val="single"/>
        </w:rPr>
        <w:t xml:space="preserve">fearing it will </w:t>
      </w:r>
      <w:r w:rsidRPr="001321B6">
        <w:rPr>
          <w:rFonts w:eastAsia="Cambria"/>
          <w:b/>
          <w:bCs/>
          <w:highlight w:val="yellow"/>
          <w:u w:val="single"/>
        </w:rPr>
        <w:t>lead to ideologies of a disposable planet</w:t>
      </w:r>
      <w:r w:rsidRPr="001321B6">
        <w:rPr>
          <w:rFonts w:eastAsia="Times New Roman"/>
          <w:sz w:val="8"/>
          <w:highlight w:val="yellow"/>
        </w:rPr>
        <w:t xml:space="preserve"> (</w:t>
      </w:r>
      <w:r w:rsidRPr="001321B6">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1321B6">
        <w:rPr>
          <w:rFonts w:eastAsia="Cambria"/>
          <w:b/>
          <w:bCs/>
          <w:highlight w:val="yellow"/>
          <w:u w:val="single"/>
        </w:rPr>
        <w:t>entrepreneurial</w:t>
      </w:r>
      <w:r w:rsidRPr="001321B6">
        <w:rPr>
          <w:rFonts w:eastAsia="Cambria"/>
          <w:b/>
          <w:bCs/>
          <w:u w:val="single"/>
        </w:rPr>
        <w:t xml:space="preserve"> </w:t>
      </w:r>
      <w:r w:rsidRPr="001321B6">
        <w:rPr>
          <w:rFonts w:eastAsia="Cambria"/>
          <w:b/>
          <w:bCs/>
          <w:highlight w:val="yellow"/>
          <w:u w:val="single"/>
        </w:rPr>
        <w:t>capitalists</w:t>
      </w:r>
      <w:r w:rsidRPr="001321B6">
        <w:rPr>
          <w:rFonts w:eastAsia="Times New Roman"/>
          <w:sz w:val="8"/>
        </w:rPr>
        <w:t xml:space="preserve">—or </w:t>
      </w:r>
      <w:proofErr w:type="spellStart"/>
      <w:r w:rsidRPr="001321B6">
        <w:rPr>
          <w:rFonts w:eastAsia="Times New Roman"/>
          <w:sz w:val="8"/>
        </w:rPr>
        <w:t>NewSpace</w:t>
      </w:r>
      <w:proofErr w:type="spellEnd"/>
      <w:r w:rsidRPr="001321B6">
        <w:rPr>
          <w:rFonts w:eastAsia="Times New Roman"/>
          <w:sz w:val="8"/>
        </w:rPr>
        <w:t xml:space="preserve">—have now stepped in to fi </w:t>
      </w:r>
      <w:proofErr w:type="spellStart"/>
      <w:r w:rsidRPr="001321B6">
        <w:rPr>
          <w:rFonts w:eastAsia="Times New Roman"/>
          <w:sz w:val="8"/>
        </w:rPr>
        <w:t>ll</w:t>
      </w:r>
      <w:proofErr w:type="spellEnd"/>
      <w:r w:rsidRPr="001321B6">
        <w:rPr>
          <w:rFonts w:eastAsia="Times New Roman"/>
          <w:sz w:val="8"/>
        </w:rPr>
        <w:t xml:space="preserve"> this gap, collectively investing billions of dollars into extraterrestrial technologies, projects, and futures. Anton </w:t>
      </w:r>
      <w:proofErr w:type="spellStart"/>
      <w:r w:rsidRPr="001321B6">
        <w:rPr>
          <w:rFonts w:eastAsia="Times New Roman"/>
          <w:sz w:val="8"/>
        </w:rPr>
        <w:t>Troynikov</w:t>
      </w:r>
      <w:proofErr w:type="spellEnd"/>
      <w:r w:rsidRPr="001321B6">
        <w:rPr>
          <w:rFonts w:eastAsia="Times New Roman"/>
          <w:sz w:val="8"/>
        </w:rPr>
        <w:t xml:space="preserve">, a </w:t>
      </w:r>
      <w:proofErr w:type="gramStart"/>
      <w:r w:rsidRPr="001321B6">
        <w:rPr>
          <w:rFonts w:eastAsia="Times New Roman"/>
          <w:sz w:val="8"/>
        </w:rPr>
        <w:t>writer</w:t>
      </w:r>
      <w:proofErr w:type="gramEnd"/>
      <w:r w:rsidRPr="001321B6">
        <w:rPr>
          <w:rFonts w:eastAsia="Times New Roman"/>
          <w:sz w:val="8"/>
        </w:rPr>
        <w:t xml:space="preserve"> and robotics researcher, noted the displacement of this techno-fantasy in his humorous series of tweets from 2018 comparing life in Silicon Valley to the Soviet Union. </w:t>
      </w:r>
      <w:proofErr w:type="spellStart"/>
      <w:r w:rsidRPr="001321B6">
        <w:rPr>
          <w:rFonts w:eastAsia="Times New Roman"/>
          <w:sz w:val="8"/>
        </w:rPr>
        <w:t>NewSpace</w:t>
      </w:r>
      <w:proofErr w:type="spellEnd"/>
      <w:r w:rsidRPr="001321B6">
        <w:rPr>
          <w:rFonts w:eastAsia="Times New Roman"/>
          <w:sz w:val="8"/>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1321B6">
        <w:rPr>
          <w:rFonts w:eastAsia="Times New Roman"/>
          <w:sz w:val="8"/>
        </w:rPr>
        <w:t>oft</w:t>
      </w:r>
      <w:proofErr w:type="spellEnd"/>
      <w:r w:rsidRPr="001321B6">
        <w:rPr>
          <w:rFonts w:eastAsia="Times New Roman"/>
          <w:sz w:val="8"/>
        </w:rPr>
        <w:t xml:space="preserve"> </w:t>
      </w:r>
      <w:proofErr w:type="spellStart"/>
      <w:r w:rsidRPr="001321B6">
        <w:rPr>
          <w:rFonts w:eastAsia="Times New Roman"/>
          <w:sz w:val="8"/>
        </w:rPr>
        <w:t>en</w:t>
      </w:r>
      <w:proofErr w:type="spellEnd"/>
      <w:r w:rsidRPr="001321B6">
        <w:rPr>
          <w:rFonts w:eastAsia="Times New Roman"/>
          <w:sz w:val="8"/>
        </w:rPr>
        <w:t xml:space="preserve"> articulated in connection to global environmental change. Before his death in 2018, Steven Hawking projected that the human species will last no more than one hundred years unless we expand into space. In the </w:t>
      </w:r>
      <w:proofErr w:type="spellStart"/>
      <w:r w:rsidRPr="001321B6">
        <w:rPr>
          <w:rFonts w:eastAsia="Times New Roman"/>
          <w:sz w:val="8"/>
        </w:rPr>
        <w:t>NewSpace</w:t>
      </w:r>
      <w:proofErr w:type="spellEnd"/>
      <w:r w:rsidRPr="001321B6">
        <w:rPr>
          <w:rFonts w:eastAsia="Times New Roman"/>
          <w:sz w:val="8"/>
        </w:rPr>
        <w:t xml:space="preserve"> era, the push for expansion beyond Earth is no longer defi </w:t>
      </w:r>
      <w:proofErr w:type="spellStart"/>
      <w:r w:rsidRPr="001321B6">
        <w:rPr>
          <w:rFonts w:eastAsia="Times New Roman"/>
          <w:sz w:val="8"/>
        </w:rPr>
        <w:t>ned</w:t>
      </w:r>
      <w:proofErr w:type="spellEnd"/>
      <w:r w:rsidRPr="001321B6">
        <w:rPr>
          <w:rFonts w:eastAsia="Times New Roman"/>
          <w:sz w:val="8"/>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1321B6">
        <w:rPr>
          <w:rFonts w:eastAsia="Times New Roman"/>
          <w:sz w:val="8"/>
        </w:rPr>
        <w:t>Ahmann</w:t>
      </w:r>
      <w:proofErr w:type="spellEnd"/>
      <w:r w:rsidRPr="001321B6">
        <w:rPr>
          <w:rFonts w:eastAsia="Times New Roman"/>
          <w:sz w:val="8"/>
        </w:rPr>
        <w:t xml:space="preserve"> 2018; Nixon 2011). Th </w:t>
      </w:r>
      <w:proofErr w:type="spellStart"/>
      <w:r w:rsidRPr="001321B6">
        <w:rPr>
          <w:rFonts w:eastAsia="Times New Roman"/>
          <w:sz w:val="8"/>
        </w:rPr>
        <w:t>ough</w:t>
      </w:r>
      <w:proofErr w:type="spellEnd"/>
      <w:r w:rsidRPr="001321B6">
        <w:rPr>
          <w:rFonts w:eastAsia="Times New Roman"/>
          <w:sz w:val="8"/>
        </w:rPr>
        <w:t xml:space="preserve"> understood as new or diff </w:t>
      </w:r>
      <w:proofErr w:type="spellStart"/>
      <w:r w:rsidRPr="001321B6">
        <w:rPr>
          <w:rFonts w:eastAsia="Times New Roman"/>
          <w:sz w:val="8"/>
        </w:rPr>
        <w:t>erent</w:t>
      </w:r>
      <w:proofErr w:type="spellEnd"/>
      <w:r w:rsidRPr="001321B6">
        <w:rPr>
          <w:rFonts w:eastAsia="Times New Roman"/>
          <w:sz w:val="8"/>
        </w:rPr>
        <w:t>, Cold War space science was instrumental in transforming the “threat” of nuclear annihilation into that of climate crisis (</w:t>
      </w:r>
      <w:proofErr w:type="spellStart"/>
      <w:r w:rsidRPr="001321B6">
        <w:rPr>
          <w:rFonts w:eastAsia="Times New Roman"/>
          <w:sz w:val="8"/>
        </w:rPr>
        <w:t>DeLoughrey</w:t>
      </w:r>
      <w:proofErr w:type="spellEnd"/>
      <w:r w:rsidRPr="001321B6">
        <w:rPr>
          <w:rFonts w:eastAsia="Times New Roman"/>
          <w:sz w:val="8"/>
        </w:rPr>
        <w:t xml:space="preserve"> 2014; Masco 2010, 2012). Space infrastructures enabled not only new futures but also the possibility that there might be an “end of ends” negating futurities altogether (Masco 2012). </w:t>
      </w:r>
      <w:r w:rsidRPr="001321B6">
        <w:rPr>
          <w:rFonts w:eastAsia="Cambria"/>
          <w:b/>
          <w:bCs/>
          <w:u w:val="single"/>
        </w:rPr>
        <w:t>These contradictory possibilities are co-</w:t>
      </w:r>
      <w:proofErr w:type="gramStart"/>
      <w:r w:rsidRPr="001321B6">
        <w:rPr>
          <w:rFonts w:eastAsia="Cambria"/>
          <w:b/>
          <w:bCs/>
          <w:u w:val="single"/>
        </w:rPr>
        <w:t>constituted</w:t>
      </w:r>
      <w:proofErr w:type="gramEnd"/>
      <w:r w:rsidRPr="001321B6">
        <w:rPr>
          <w:rFonts w:eastAsia="Cambria"/>
          <w:b/>
          <w:bCs/>
          <w:u w:val="single"/>
        </w:rPr>
        <w:t xml:space="preserve"> such that the end of Earth becomes the inevitability of extraterrestrial expansion, and vice versa.</w:t>
      </w:r>
      <w:r w:rsidRPr="001321B6">
        <w:rPr>
          <w:rFonts w:eastAsia="Times New Roman"/>
          <w:sz w:val="8"/>
        </w:rPr>
        <w:t xml:space="preserve"> As Anthropocene discourses mix with </w:t>
      </w:r>
      <w:proofErr w:type="spellStart"/>
      <w:r w:rsidRPr="001321B6">
        <w:rPr>
          <w:rFonts w:eastAsia="Times New Roman"/>
          <w:sz w:val="8"/>
        </w:rPr>
        <w:t>NewSpace</w:t>
      </w:r>
      <w:proofErr w:type="spellEnd"/>
      <w:r w:rsidRPr="001321B6">
        <w:rPr>
          <w:rFonts w:eastAsia="Times New Roman"/>
          <w:sz w:val="8"/>
        </w:rPr>
        <w:t xml:space="preserve"> futures, human ecological relations with other living matter are entering extraterrestrial imaginaries in a new way. </w:t>
      </w:r>
      <w:r w:rsidRPr="001321B6">
        <w:rPr>
          <w:rFonts w:eastAsia="Cambria"/>
          <w:b/>
          <w:bCs/>
          <w:u w:val="single"/>
        </w:rPr>
        <w:t xml:space="preserve">These sometimes </w:t>
      </w:r>
      <w:r w:rsidRPr="001321B6">
        <w:rPr>
          <w:rFonts w:eastAsia="Cambria"/>
          <w:b/>
          <w:bCs/>
          <w:highlight w:val="yellow"/>
          <w:u w:val="single"/>
        </w:rPr>
        <w:t>amplify urgency and reinscribe humans as “saviors” of Earth,</w:t>
      </w:r>
      <w:r w:rsidRPr="001321B6">
        <w:rPr>
          <w:rFonts w:eastAsia="Cambria"/>
          <w:b/>
          <w:bCs/>
          <w:u w:val="single"/>
        </w:rPr>
        <w:t xml:space="preserve"> and other times challenge conventional thinking about managerial control.</w:t>
      </w:r>
      <w:r w:rsidRPr="001321B6">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w:t>
      </w:r>
      <w:proofErr w:type="spellStart"/>
      <w:r w:rsidRPr="001321B6">
        <w:rPr>
          <w:rFonts w:eastAsia="Times New Roman"/>
          <w:sz w:val="8"/>
        </w:rPr>
        <w:t>NewSpace</w:t>
      </w:r>
      <w:proofErr w:type="spellEnd"/>
      <w:r w:rsidRPr="001321B6">
        <w:rPr>
          <w:rFonts w:eastAsia="Times New Roman"/>
          <w:sz w:val="8"/>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1321B6">
        <w:rPr>
          <w:rFonts w:eastAsia="Times New Roman"/>
          <w:sz w:val="8"/>
        </w:rPr>
        <w:t>profi</w:t>
      </w:r>
      <w:proofErr w:type="spellEnd"/>
      <w:r w:rsidRPr="001321B6">
        <w:rPr>
          <w:rFonts w:eastAsia="Times New Roman"/>
          <w:sz w:val="8"/>
        </w:rPr>
        <w:t xml:space="preserve"> </w:t>
      </w:r>
      <w:proofErr w:type="spellStart"/>
      <w:r w:rsidRPr="001321B6">
        <w:rPr>
          <w:rFonts w:eastAsia="Times New Roman"/>
          <w:sz w:val="8"/>
        </w:rPr>
        <w:t>ts</w:t>
      </w:r>
      <w:proofErr w:type="spellEnd"/>
      <w:r w:rsidRPr="001321B6">
        <w:rPr>
          <w:rFonts w:eastAsia="Times New Roman"/>
          <w:sz w:val="8"/>
        </w:rPr>
        <w:t xml:space="preserve"> to new utopian Home and Away 163 social orders, oft </w:t>
      </w:r>
      <w:proofErr w:type="spellStart"/>
      <w:r w:rsidRPr="001321B6">
        <w:rPr>
          <w:rFonts w:eastAsia="Times New Roman"/>
          <w:sz w:val="8"/>
        </w:rPr>
        <w:t>en</w:t>
      </w:r>
      <w:proofErr w:type="spellEnd"/>
      <w:r w:rsidRPr="001321B6">
        <w:rPr>
          <w:rFonts w:eastAsia="Times New Roman"/>
          <w:sz w:val="8"/>
        </w:rPr>
        <w:t xml:space="preserve"> </w:t>
      </w:r>
      <w:proofErr w:type="gramStart"/>
      <w:r w:rsidRPr="001321B6">
        <w:rPr>
          <w:rFonts w:eastAsia="Times New Roman"/>
          <w:sz w:val="8"/>
        </w:rPr>
        <w:t>mixed together</w:t>
      </w:r>
      <w:proofErr w:type="gramEnd"/>
      <w:r w:rsidRPr="001321B6">
        <w:rPr>
          <w:rFonts w:eastAsia="Times New Roman"/>
          <w:sz w:val="8"/>
        </w:rPr>
        <w:t xml:space="preserve"> in unexpected </w:t>
      </w:r>
      <w:proofErr w:type="spellStart"/>
      <w:r w:rsidRPr="001321B6">
        <w:rPr>
          <w:rFonts w:eastAsia="Times New Roman"/>
          <w:sz w:val="8"/>
        </w:rPr>
        <w:t>confi</w:t>
      </w:r>
      <w:proofErr w:type="spellEnd"/>
      <w:r w:rsidRPr="001321B6">
        <w:rPr>
          <w:rFonts w:eastAsia="Times New Roman"/>
          <w:sz w:val="8"/>
        </w:rPr>
        <w:t xml:space="preserve"> </w:t>
      </w:r>
      <w:proofErr w:type="spellStart"/>
      <w:r w:rsidRPr="001321B6">
        <w:rPr>
          <w:rFonts w:eastAsia="Times New Roman"/>
          <w:sz w:val="8"/>
        </w:rPr>
        <w:t>gurations</w:t>
      </w:r>
      <w:proofErr w:type="spellEnd"/>
      <w:r w:rsidRPr="001321B6">
        <w:rPr>
          <w:rFonts w:eastAsia="Times New Roman"/>
          <w:sz w:val="8"/>
        </w:rPr>
        <w:t xml:space="preserve">. Yet these </w:t>
      </w:r>
      <w:r w:rsidRPr="001321B6">
        <w:rPr>
          <w:rFonts w:eastAsia="Cambria"/>
          <w:b/>
          <w:bCs/>
          <w:u w:val="single"/>
        </w:rPr>
        <w:t>Earth 2.0 visions are resolutely united by one thing: the centering of the human species as the ontological basis and scale for extraterrestrial futures.</w:t>
      </w:r>
    </w:p>
    <w:p w14:paraId="24AD3504" w14:textId="77777777" w:rsidR="00A55202" w:rsidRPr="001321B6" w:rsidRDefault="00A55202" w:rsidP="00A55202">
      <w:pPr>
        <w:keepNext/>
        <w:keepLines/>
        <w:spacing w:before="40" w:after="0"/>
        <w:outlineLvl w:val="3"/>
        <w:rPr>
          <w:rFonts w:eastAsia="MS Gothic" w:cs="Times New Roman"/>
          <w:b/>
          <w:iCs/>
          <w:sz w:val="26"/>
        </w:rPr>
      </w:pPr>
      <w:r w:rsidRPr="001321B6">
        <w:rPr>
          <w:rFonts w:eastAsia="MS Gothic" w:cs="Times New Roman"/>
          <w:b/>
          <w:iCs/>
          <w:sz w:val="26"/>
        </w:rPr>
        <w:t xml:space="preserve">[2] Extraterrestrial imaginaries scapegoat culpability of environmental destruction and are unobtainable utopias. </w:t>
      </w:r>
    </w:p>
    <w:p w14:paraId="23D7A1F0" w14:textId="77777777" w:rsidR="00A55202" w:rsidRPr="001321B6" w:rsidRDefault="00A55202" w:rsidP="00A55202">
      <w:pPr>
        <w:rPr>
          <w:rFonts w:eastAsia="Times New Roman"/>
          <w:sz w:val="24"/>
        </w:rPr>
      </w:pPr>
      <w:proofErr w:type="spellStart"/>
      <w:r w:rsidRPr="001321B6">
        <w:rPr>
          <w:rFonts w:eastAsia="Times New Roman"/>
          <w:b/>
          <w:bCs/>
          <w:sz w:val="26"/>
          <w:szCs w:val="26"/>
        </w:rPr>
        <w:t>Rahder</w:t>
      </w:r>
      <w:proofErr w:type="spellEnd"/>
      <w:r w:rsidRPr="001321B6">
        <w:rPr>
          <w:rFonts w:eastAsia="Times New Roman"/>
          <w:b/>
          <w:bCs/>
          <w:sz w:val="26"/>
          <w:szCs w:val="26"/>
        </w:rPr>
        <w:t xml:space="preserve"> 2</w:t>
      </w:r>
      <w:r w:rsidRPr="001321B6">
        <w:rPr>
          <w:rFonts w:eastAsia="Times New Roman"/>
          <w:sz w:val="24"/>
        </w:rPr>
        <w:t xml:space="preserve"> - “Home and Away </w:t>
      </w:r>
      <w:proofErr w:type="gramStart"/>
      <w:r w:rsidRPr="001321B6">
        <w:rPr>
          <w:rFonts w:eastAsia="Times New Roman"/>
          <w:sz w:val="24"/>
        </w:rPr>
        <w:t>The</w:t>
      </w:r>
      <w:proofErr w:type="gramEnd"/>
      <w:r w:rsidRPr="001321B6">
        <w:rPr>
          <w:rFonts w:eastAsia="Times New Roman"/>
          <w:sz w:val="24"/>
        </w:rPr>
        <w:t xml:space="preserve"> Politics of Life after Earth” by Micha </w:t>
      </w:r>
      <w:proofErr w:type="spellStart"/>
      <w:r w:rsidRPr="001321B6">
        <w:rPr>
          <w:rFonts w:eastAsia="Times New Roman"/>
          <w:sz w:val="24"/>
        </w:rPr>
        <w:t>Rahder</w:t>
      </w:r>
      <w:proofErr w:type="spellEnd"/>
      <w:r w:rsidRPr="001321B6">
        <w:rPr>
          <w:rFonts w:eastAsia="Times New Roman"/>
          <w:sz w:val="24"/>
        </w:rPr>
        <w:t xml:space="preserve">. </w:t>
      </w:r>
      <w:proofErr w:type="spellStart"/>
      <w:r w:rsidRPr="001321B6">
        <w:rPr>
          <w:rFonts w:eastAsia="Times New Roman"/>
          <w:sz w:val="24"/>
        </w:rPr>
        <w:t>Rahder</w:t>
      </w:r>
      <w:proofErr w:type="spellEnd"/>
      <w:r w:rsidRPr="001321B6">
        <w:rPr>
          <w:rFonts w:eastAsia="Times New Roman"/>
          <w:sz w:val="24"/>
        </w:rPr>
        <w:t xml:space="preserve">, Micha (2019). Home and </w:t>
      </w:r>
      <w:proofErr w:type="gramStart"/>
      <w:r w:rsidRPr="001321B6">
        <w:rPr>
          <w:rFonts w:eastAsia="Times New Roman"/>
          <w:sz w:val="24"/>
        </w:rPr>
        <w:t>Away</w:t>
      </w:r>
      <w:proofErr w:type="gramEnd"/>
      <w:r w:rsidRPr="001321B6">
        <w:rPr>
          <w:rFonts w:eastAsia="Times New Roman"/>
          <w:sz w:val="24"/>
        </w:rPr>
        <w:t xml:space="preserve">. Environment and Society, 10(1), 158–177. doi:10.3167/ares.2019.100110  [https://sci-hubtw.hkvisa.net/] // </w:t>
      </w:r>
      <w:proofErr w:type="spellStart"/>
      <w:r w:rsidRPr="001321B6">
        <w:rPr>
          <w:rFonts w:eastAsia="Times New Roman"/>
          <w:sz w:val="24"/>
        </w:rPr>
        <w:t>ahs</w:t>
      </w:r>
      <w:proofErr w:type="spellEnd"/>
      <w:r w:rsidRPr="001321B6">
        <w:rPr>
          <w:rFonts w:eastAsia="Times New Roman"/>
          <w:sz w:val="24"/>
        </w:rPr>
        <w:t xml:space="preserve"> </w:t>
      </w:r>
      <w:proofErr w:type="spellStart"/>
      <w:r w:rsidRPr="001321B6">
        <w:rPr>
          <w:rFonts w:eastAsia="Times New Roman"/>
          <w:sz w:val="24"/>
        </w:rPr>
        <w:t>emi</w:t>
      </w:r>
      <w:proofErr w:type="spellEnd"/>
      <w:r w:rsidRPr="001321B6">
        <w:rPr>
          <w:rFonts w:eastAsia="Times New Roman"/>
          <w:sz w:val="24"/>
        </w:rPr>
        <w:t xml:space="preserve"> </w:t>
      </w:r>
    </w:p>
    <w:p w14:paraId="226C329B" w14:textId="77777777" w:rsidR="00A55202" w:rsidRPr="001321B6" w:rsidRDefault="00A55202" w:rsidP="00A55202">
      <w:pPr>
        <w:rPr>
          <w:rFonts w:eastAsia="Cambria"/>
          <w:b/>
          <w:bCs/>
          <w:u w:val="single"/>
        </w:rPr>
      </w:pPr>
      <w:r w:rsidRPr="001321B6">
        <w:rPr>
          <w:rFonts w:eastAsia="Times New Roman"/>
          <w:sz w:val="12"/>
        </w:rPr>
        <w:t>These utopian visions are still grounded by earthly concerns. Jacob Haqq-</w:t>
      </w:r>
      <w:proofErr w:type="spellStart"/>
      <w:r w:rsidRPr="001321B6">
        <w:rPr>
          <w:rFonts w:eastAsia="Times New Roman"/>
          <w:sz w:val="12"/>
        </w:rPr>
        <w:t>Misra</w:t>
      </w:r>
      <w:proofErr w:type="spellEnd"/>
      <w:r w:rsidRPr="001321B6">
        <w:rPr>
          <w:rFonts w:eastAsia="Times New Roman"/>
          <w:sz w:val="12"/>
        </w:rPr>
        <w:t xml:space="preserve"> argues for “liberating Mars,” basing future settlement not on an extension of earthly </w:t>
      </w:r>
      <w:proofErr w:type="spellStart"/>
      <w:r w:rsidRPr="001321B6">
        <w:rPr>
          <w:rFonts w:eastAsia="Times New Roman"/>
          <w:sz w:val="12"/>
        </w:rPr>
        <w:t>sociopolitics</w:t>
      </w:r>
      <w:proofErr w:type="spellEnd"/>
      <w:r w:rsidRPr="001321B6">
        <w:rPr>
          <w:rFonts w:eastAsia="Times New Roman"/>
          <w:sz w:val="12"/>
        </w:rPr>
        <w:t xml:space="preserve">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w:t>
      </w:r>
      <w:proofErr w:type="spellStart"/>
      <w:r w:rsidRPr="001321B6">
        <w:rPr>
          <w:rFonts w:eastAsia="Times New Roman"/>
          <w:sz w:val="12"/>
        </w:rPr>
        <w:t>Defl</w:t>
      </w:r>
      <w:proofErr w:type="spellEnd"/>
      <w:r w:rsidRPr="001321B6">
        <w:rPr>
          <w:rFonts w:eastAsia="Times New Roman"/>
          <w:sz w:val="12"/>
        </w:rPr>
        <w:t xml:space="preserve"> </w:t>
      </w:r>
      <w:proofErr w:type="spellStart"/>
      <w:r w:rsidRPr="001321B6">
        <w:rPr>
          <w:rFonts w:eastAsia="Times New Roman"/>
          <w:sz w:val="12"/>
        </w:rPr>
        <w:t>ecting</w:t>
      </w:r>
      <w:proofErr w:type="spellEnd"/>
      <w:r w:rsidRPr="001321B6">
        <w:rPr>
          <w:rFonts w:eastAsia="Times New Roman"/>
          <w:sz w:val="12"/>
        </w:rPr>
        <w:t xml:space="preserve"> critiques that space programs divert too many resources from earthly problems, Cameron </w:t>
      </w:r>
      <w:proofErr w:type="gramStart"/>
      <w:r w:rsidRPr="001321B6">
        <w:rPr>
          <w:rFonts w:eastAsia="Times New Roman"/>
          <w:sz w:val="12"/>
        </w:rPr>
        <w:t>Smith</w:t>
      </w:r>
      <w:proofErr w:type="gramEnd"/>
      <w:r w:rsidRPr="001321B6">
        <w:rPr>
          <w:rFonts w:eastAsia="Times New Roman"/>
          <w:sz w:val="12"/>
        </w:rPr>
        <w:t xml:space="preserve"> and Evan Davies (2012) claim that “all worthwhile things” (among which they list boats and wedding rings) are worth large expense. </w:t>
      </w:r>
      <w:r w:rsidRPr="001321B6">
        <w:rPr>
          <w:rFonts w:eastAsia="Cambria"/>
          <w:b/>
          <w:bCs/>
          <w:u w:val="single"/>
        </w:rPr>
        <w:t xml:space="preserve">Space expansion, framed as a form of long-term insurance for the human species, is moved from the question “Can we aff </w:t>
      </w:r>
      <w:proofErr w:type="spellStart"/>
      <w:r w:rsidRPr="001321B6">
        <w:rPr>
          <w:rFonts w:eastAsia="Cambria"/>
          <w:b/>
          <w:bCs/>
          <w:u w:val="single"/>
        </w:rPr>
        <w:t>ord</w:t>
      </w:r>
      <w:proofErr w:type="spellEnd"/>
      <w:r w:rsidRPr="001321B6">
        <w:rPr>
          <w:rFonts w:eastAsia="Cambria"/>
          <w:b/>
          <w:bCs/>
          <w:u w:val="single"/>
        </w:rPr>
        <w:t xml:space="preserve"> to go?” to “Can we aff </w:t>
      </w:r>
      <w:proofErr w:type="spellStart"/>
      <w:r w:rsidRPr="001321B6">
        <w:rPr>
          <w:rFonts w:eastAsia="Cambria"/>
          <w:b/>
          <w:bCs/>
          <w:u w:val="single"/>
        </w:rPr>
        <w:t>ord</w:t>
      </w:r>
      <w:proofErr w:type="spellEnd"/>
      <w:r w:rsidRPr="001321B6">
        <w:rPr>
          <w:rFonts w:eastAsia="Cambria"/>
          <w:b/>
          <w:bCs/>
          <w:u w:val="single"/>
        </w:rPr>
        <w:t xml:space="preserve"> not to?” (Hartmann 1986). This powerful mixture of </w:t>
      </w:r>
      <w:r w:rsidRPr="001321B6">
        <w:rPr>
          <w:rFonts w:eastAsia="Cambria"/>
          <w:b/>
          <w:bCs/>
          <w:highlight w:val="yellow"/>
          <w:u w:val="single"/>
        </w:rPr>
        <w:t>apocalyptic narratives, new resource frontiers, and utopian schemes</w:t>
      </w:r>
      <w:r w:rsidRPr="001321B6">
        <w:rPr>
          <w:rFonts w:eastAsia="Cambria"/>
          <w:b/>
          <w:bCs/>
          <w:u w:val="single"/>
        </w:rPr>
        <w:t xml:space="preserve"> combine to </w:t>
      </w:r>
      <w:r w:rsidRPr="001321B6">
        <w:rPr>
          <w:rFonts w:eastAsia="Cambria"/>
          <w:b/>
          <w:bCs/>
          <w:highlight w:val="yellow"/>
          <w:u w:val="single"/>
        </w:rPr>
        <w:t>create a sense of space expansion</w:t>
      </w:r>
      <w:r w:rsidRPr="001321B6">
        <w:rPr>
          <w:rFonts w:eastAsia="Cambria"/>
          <w:b/>
          <w:bCs/>
          <w:u w:val="single"/>
        </w:rPr>
        <w:t xml:space="preserve"> as not just inevitable, but a present </w:t>
      </w:r>
      <w:r w:rsidRPr="001321B6">
        <w:rPr>
          <w:rFonts w:eastAsia="Cambria"/>
          <w:b/>
          <w:bCs/>
          <w:highlight w:val="yellow"/>
          <w:u w:val="single"/>
        </w:rPr>
        <w:t>in which we are behind</w:t>
      </w:r>
      <w:r w:rsidRPr="001321B6">
        <w:rPr>
          <w:rFonts w:eastAsia="Cambria"/>
          <w:b/>
          <w:bCs/>
          <w:u w:val="single"/>
        </w:rPr>
        <w:t xml:space="preserve"> rather than working toward something yet to come.</w:t>
      </w:r>
      <w:r w:rsidRPr="001321B6">
        <w:rPr>
          <w:rFonts w:eastAsia="Times New Roman"/>
          <w:sz w:val="12"/>
        </w:rPr>
        <w:t xml:space="preserve"> As Musk argued in a speech at the International Astronautical Congress: “It’s 2017 . . . We should have a lunar base by now.” Th is present, beholden to the future, makes strange work of history. </w:t>
      </w:r>
      <w:r w:rsidRPr="001321B6">
        <w:rPr>
          <w:rFonts w:eastAsia="Cambria"/>
          <w:b/>
          <w:bCs/>
          <w:highlight w:val="yellow"/>
          <w:u w:val="single"/>
        </w:rPr>
        <w:t>Earth 2.0 imaginaries</w:t>
      </w:r>
      <w:r w:rsidRPr="001321B6">
        <w:rPr>
          <w:rFonts w:eastAsia="Cambria"/>
          <w:b/>
          <w:bCs/>
          <w:u w:val="single"/>
        </w:rPr>
        <w:t xml:space="preserve"> offer the opportunity to start anew; these narratives </w:t>
      </w:r>
      <w:r w:rsidRPr="001321B6">
        <w:rPr>
          <w:rFonts w:eastAsia="Cambria"/>
          <w:b/>
          <w:bCs/>
          <w:highlight w:val="yellow"/>
          <w:u w:val="single"/>
        </w:rPr>
        <w:t>erase collective responsibility for harms done by colonial projects and</w:t>
      </w:r>
      <w:r w:rsidRPr="001321B6">
        <w:rPr>
          <w:rFonts w:eastAsia="Cambria"/>
          <w:b/>
          <w:bCs/>
          <w:u w:val="single"/>
        </w:rPr>
        <w:t xml:space="preserve"> seem to </w:t>
      </w:r>
      <w:r w:rsidRPr="001321B6">
        <w:rPr>
          <w:rFonts w:eastAsia="Cambria"/>
          <w:b/>
          <w:bCs/>
          <w:highlight w:val="yellow"/>
          <w:u w:val="single"/>
        </w:rPr>
        <w:t>“cleanse” history</w:t>
      </w:r>
      <w:r w:rsidRPr="001321B6">
        <w:rPr>
          <w:rFonts w:eastAsia="Times New Roman"/>
          <w:sz w:val="12"/>
        </w:rPr>
        <w:t xml:space="preserve"> (</w:t>
      </w:r>
      <w:proofErr w:type="spellStart"/>
      <w:r w:rsidRPr="001321B6">
        <w:rPr>
          <w:rFonts w:eastAsia="Times New Roman"/>
          <w:sz w:val="12"/>
        </w:rPr>
        <w:t>Redfi</w:t>
      </w:r>
      <w:proofErr w:type="spellEnd"/>
      <w:r w:rsidRPr="001321B6">
        <w:rPr>
          <w:rFonts w:eastAsia="Times New Roman"/>
          <w:sz w:val="12"/>
        </w:rPr>
        <w:t xml:space="preserve"> eld 2002: 797). Alternately, </w:t>
      </w:r>
      <w:r w:rsidRPr="001321B6">
        <w:rPr>
          <w:rFonts w:eastAsia="Cambria"/>
          <w:b/>
          <w:bCs/>
          <w:u w:val="single"/>
        </w:rPr>
        <w:t>history is turned into an “objective” knowledge resource for avoiding repeated mistakes (</w:t>
      </w:r>
      <w:r w:rsidRPr="001321B6">
        <w:rPr>
          <w:rFonts w:eastAsia="Times New Roman"/>
          <w:sz w:val="12"/>
        </w:rPr>
        <w:t xml:space="preserve">e.g., </w:t>
      </w:r>
      <w:proofErr w:type="spellStart"/>
      <w:r w:rsidRPr="001321B6">
        <w:rPr>
          <w:rFonts w:eastAsia="Times New Roman"/>
          <w:sz w:val="12"/>
        </w:rPr>
        <w:t>HaqqMisra</w:t>
      </w:r>
      <w:proofErr w:type="spellEnd"/>
      <w:r w:rsidRPr="001321B6">
        <w:rPr>
          <w:rFonts w:eastAsia="Times New Roman"/>
          <w:sz w:val="12"/>
        </w:rPr>
        <w:t xml:space="preserve"> 2016). Most striking is the frequent collapse of timescales, with recent historical and deep evolutionary time brought into new resonances (</w:t>
      </w:r>
      <w:proofErr w:type="spellStart"/>
      <w:r w:rsidRPr="001321B6">
        <w:rPr>
          <w:rFonts w:eastAsia="Times New Roman"/>
          <w:sz w:val="12"/>
        </w:rPr>
        <w:t>Codignola</w:t>
      </w:r>
      <w:proofErr w:type="spellEnd"/>
      <w:r w:rsidRPr="001321B6">
        <w:rPr>
          <w:rFonts w:eastAsia="Times New Roman"/>
          <w:sz w:val="12"/>
        </w:rPr>
        <w:t xml:space="preserve"> et al. 2009). Space expansion is commonly fi </w:t>
      </w:r>
      <w:proofErr w:type="spellStart"/>
      <w:r w:rsidRPr="001321B6">
        <w:rPr>
          <w:rFonts w:eastAsia="Times New Roman"/>
          <w:sz w:val="12"/>
        </w:rPr>
        <w:t>gured</w:t>
      </w:r>
      <w:proofErr w:type="spellEnd"/>
      <w:r w:rsidRPr="001321B6">
        <w:rPr>
          <w:rFonts w:eastAsia="Times New Roman"/>
          <w:sz w:val="12"/>
        </w:rPr>
        <w:t xml:space="preserve">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1321B6">
        <w:rPr>
          <w:rFonts w:eastAsia="Cambria"/>
          <w:sz w:val="12"/>
        </w:rPr>
        <w:t xml:space="preserve"> </w:t>
      </w:r>
      <w:r w:rsidRPr="001321B6">
        <w:rPr>
          <w:rFonts w:eastAsia="Times New Roman"/>
          <w:sz w:val="12"/>
        </w:rPr>
        <w:t xml:space="preserve">Th e future Earth left behind in Earth 2.0 imaginaries tends to fall into two categories. By far, the most common are </w:t>
      </w:r>
      <w:r w:rsidRPr="001321B6">
        <w:rPr>
          <w:rFonts w:eastAsia="Cambria"/>
          <w:b/>
          <w:bCs/>
          <w:u w:val="single"/>
        </w:rPr>
        <w:t>visions of an Earth destroyed, uninhabitable to humans if not to all carbon-based life</w:t>
      </w:r>
      <w:r w:rsidRPr="001321B6">
        <w:rPr>
          <w:rFonts w:eastAsia="Times New Roman"/>
          <w:sz w:val="12"/>
        </w:rPr>
        <w:t xml:space="preserve">. Other narratives project that we might get off Earth in time to “save” it from ourselves, leaving behind a global park of </w:t>
      </w:r>
      <w:proofErr w:type="spellStart"/>
      <w:r w:rsidRPr="001321B6">
        <w:rPr>
          <w:rFonts w:eastAsia="Times New Roman"/>
          <w:sz w:val="12"/>
        </w:rPr>
        <w:t>purifi</w:t>
      </w:r>
      <w:proofErr w:type="spellEnd"/>
      <w:r w:rsidRPr="001321B6">
        <w:rPr>
          <w:rFonts w:eastAsia="Times New Roman"/>
          <w:sz w:val="12"/>
        </w:rPr>
        <w:t xml:space="preserve"> ed nature (Austen 2011). Both versions resonate with environmentalisms that take an anti-humanist turn, as in visions of humanity as a global pollution or disease, out of balance, or otherwise in need of reduction or eradication (Anker 2005; </w:t>
      </w:r>
      <w:proofErr w:type="spellStart"/>
      <w:r w:rsidRPr="001321B6">
        <w:rPr>
          <w:rFonts w:eastAsia="Times New Roman"/>
          <w:sz w:val="12"/>
        </w:rPr>
        <w:t>Dumit</w:t>
      </w:r>
      <w:proofErr w:type="spellEnd"/>
      <w:r w:rsidRPr="001321B6">
        <w:rPr>
          <w:rFonts w:eastAsia="Times New Roman"/>
          <w:sz w:val="12"/>
        </w:rPr>
        <w:t xml:space="preserve"> 2005). Projections of natural purity resonate in multiple directions, into pasts and futures, and both on and away from Earth. Lisa </w:t>
      </w:r>
      <w:proofErr w:type="spellStart"/>
      <w:r w:rsidRPr="001321B6">
        <w:rPr>
          <w:rFonts w:eastAsia="Times New Roman"/>
          <w:sz w:val="12"/>
        </w:rPr>
        <w:t>Messeri</w:t>
      </w:r>
      <w:proofErr w:type="spellEnd"/>
      <w:r w:rsidRPr="001321B6">
        <w:rPr>
          <w:rFonts w:eastAsia="Times New Roman"/>
          <w:sz w:val="12"/>
        </w:rPr>
        <w:t xml:space="preserve"> (2017a), working with scientists </w:t>
      </w:r>
      <w:r w:rsidRPr="001321B6">
        <w:rPr>
          <w:rFonts w:eastAsia="Cambria"/>
          <w:b/>
          <w:bCs/>
          <w:u w:val="single"/>
        </w:rPr>
        <w:t xml:space="preserve">searching for potentially </w:t>
      </w:r>
      <w:r w:rsidRPr="001321B6">
        <w:rPr>
          <w:rFonts w:eastAsia="Cambria"/>
          <w:b/>
          <w:bCs/>
          <w:highlight w:val="yellow"/>
          <w:u w:val="single"/>
        </w:rPr>
        <w:t>habitable exoplanets,</w:t>
      </w:r>
      <w:r w:rsidRPr="001321B6">
        <w:rPr>
          <w:rFonts w:eastAsia="Cambria"/>
          <w:b/>
          <w:bCs/>
          <w:u w:val="single"/>
        </w:rPr>
        <w:t xml:space="preserve"> notes that “earthlike” planets </w:t>
      </w:r>
      <w:r w:rsidRPr="001321B6">
        <w:rPr>
          <w:rFonts w:eastAsia="Cambria"/>
          <w:b/>
          <w:bCs/>
          <w:highlight w:val="yellow"/>
          <w:u w:val="single"/>
        </w:rPr>
        <w:t>are imagined as</w:t>
      </w:r>
      <w:r w:rsidRPr="001321B6">
        <w:rPr>
          <w:rFonts w:eastAsia="Cambria"/>
          <w:b/>
          <w:bCs/>
          <w:u w:val="single"/>
        </w:rPr>
        <w:t xml:space="preserve"> a kind of </w:t>
      </w:r>
      <w:r w:rsidRPr="001321B6">
        <w:rPr>
          <w:rFonts w:eastAsia="Cambria"/>
          <w:b/>
          <w:bCs/>
          <w:highlight w:val="yellow"/>
          <w:u w:val="single"/>
        </w:rPr>
        <w:t>new Eden, representing a purification of human industrial histories</w:t>
      </w:r>
      <w:r w:rsidRPr="001321B6">
        <w:rPr>
          <w:rFonts w:eastAsia="Cambria"/>
          <w:b/>
          <w:bCs/>
          <w:u w:val="single"/>
        </w:rPr>
        <w:t xml:space="preserve"> by way of long-term futures. These futures of Earth 2.0 proliferate both at home and away—a rebooted humanity off </w:t>
      </w:r>
      <w:proofErr w:type="spellStart"/>
      <w:r w:rsidRPr="001321B6">
        <w:rPr>
          <w:rFonts w:eastAsia="Cambria"/>
          <w:b/>
          <w:bCs/>
          <w:u w:val="single"/>
        </w:rPr>
        <w:t>ered</w:t>
      </w:r>
      <w:proofErr w:type="spellEnd"/>
      <w:r w:rsidRPr="001321B6">
        <w:rPr>
          <w:rFonts w:eastAsia="Cambria"/>
          <w:b/>
          <w:bCs/>
          <w:u w:val="single"/>
        </w:rPr>
        <w:t xml:space="preserve"> a chance to “do nature better,” to recapture Eden.</w:t>
      </w:r>
    </w:p>
    <w:p w14:paraId="2BDE238D" w14:textId="77777777" w:rsidR="00A55202" w:rsidRPr="001321B6" w:rsidRDefault="00A55202" w:rsidP="00A55202">
      <w:pPr>
        <w:keepNext/>
        <w:keepLines/>
        <w:spacing w:before="40" w:after="0"/>
        <w:outlineLvl w:val="3"/>
        <w:rPr>
          <w:rFonts w:eastAsia="MS Gothic" w:cs="Times New Roman"/>
          <w:b/>
          <w:iCs/>
          <w:sz w:val="26"/>
        </w:rPr>
      </w:pPr>
      <w:r w:rsidRPr="001321B6">
        <w:rPr>
          <w:rFonts w:eastAsia="MS Gothic" w:cs="Times New Roman"/>
          <w:b/>
          <w:iCs/>
          <w:sz w:val="26"/>
        </w:rPr>
        <w:t xml:space="preserve">Envisioning utopias will always fail and causes psychic violence. </w:t>
      </w:r>
    </w:p>
    <w:p w14:paraId="04069764" w14:textId="77777777" w:rsidR="00A55202" w:rsidRPr="001321B6" w:rsidRDefault="00A55202" w:rsidP="00A55202">
      <w:pPr>
        <w:rPr>
          <w:rFonts w:eastAsia="Cambria" w:cs="Arial"/>
          <w:b/>
          <w:sz w:val="26"/>
        </w:rPr>
      </w:pPr>
      <w:proofErr w:type="spellStart"/>
      <w:r w:rsidRPr="001321B6">
        <w:rPr>
          <w:rFonts w:eastAsia="Cambria" w:cs="Arial"/>
          <w:b/>
          <w:bCs/>
          <w:sz w:val="26"/>
          <w:u w:val="single"/>
        </w:rPr>
        <w:t>Stavrakakis</w:t>
      </w:r>
      <w:proofErr w:type="spellEnd"/>
      <w:r w:rsidRPr="001321B6">
        <w:rPr>
          <w:rFonts w:eastAsia="Cambria" w:cs="Arial"/>
          <w:b/>
          <w:bCs/>
          <w:sz w:val="26"/>
          <w:u w:val="single"/>
        </w:rPr>
        <w:t xml:space="preserve">, 99 </w:t>
      </w:r>
      <w:r w:rsidRPr="001321B6">
        <w:rPr>
          <w:rFonts w:eastAsia="Cambria" w:cs="Arial"/>
        </w:rPr>
        <w:t xml:space="preserve">Yannis </w:t>
      </w:r>
      <w:proofErr w:type="spellStart"/>
      <w:r w:rsidRPr="001321B6">
        <w:rPr>
          <w:rFonts w:eastAsia="Cambria" w:cs="Arial"/>
        </w:rPr>
        <w:t>Stavrakakis</w:t>
      </w:r>
      <w:proofErr w:type="spellEnd"/>
      <w:r w:rsidRPr="001321B6">
        <w:rPr>
          <w:rFonts w:eastAsia="Cambria" w:cs="Arial"/>
        </w:rPr>
        <w:t xml:space="preserve">, Visiting Professor, Department of Government @ University of Essex; </w:t>
      </w:r>
      <w:r w:rsidRPr="001321B6">
        <w:rPr>
          <w:rFonts w:eastAsia="Cambria" w:cs="Arial"/>
          <w:i/>
        </w:rPr>
        <w:t>Lacan and the Political</w:t>
      </w:r>
      <w:r w:rsidRPr="001321B6">
        <w:rPr>
          <w:rFonts w:eastAsia="Cambria" w:cs="Arial"/>
        </w:rPr>
        <w:t xml:space="preserve">, pg. 99-100 // </w:t>
      </w:r>
      <w:proofErr w:type="spellStart"/>
      <w:r w:rsidRPr="001321B6">
        <w:rPr>
          <w:rFonts w:eastAsia="Cambria" w:cs="Arial"/>
        </w:rPr>
        <w:t>ahs</w:t>
      </w:r>
      <w:proofErr w:type="spellEnd"/>
      <w:r w:rsidRPr="001321B6">
        <w:rPr>
          <w:rFonts w:eastAsia="Cambria" w:cs="Arial"/>
        </w:rPr>
        <w:t xml:space="preserve"> </w:t>
      </w:r>
      <w:proofErr w:type="spellStart"/>
      <w:r w:rsidRPr="001321B6">
        <w:rPr>
          <w:rFonts w:eastAsia="Cambria" w:cs="Arial"/>
        </w:rPr>
        <w:t>emi</w:t>
      </w:r>
      <w:proofErr w:type="spellEnd"/>
      <w:r w:rsidRPr="001321B6">
        <w:rPr>
          <w:rFonts w:eastAsia="Cambria" w:cs="Arial"/>
        </w:rPr>
        <w:t xml:space="preserve"> </w:t>
      </w:r>
    </w:p>
    <w:p w14:paraId="0BEA8F87" w14:textId="77777777" w:rsidR="00A55202" w:rsidRDefault="00A55202" w:rsidP="00A55202">
      <w:pPr>
        <w:rPr>
          <w:rFonts w:eastAsia="Cambria"/>
          <w:sz w:val="8"/>
        </w:rPr>
      </w:pPr>
      <w:r w:rsidRPr="001321B6">
        <w:rPr>
          <w:rFonts w:eastAsia="Cambria"/>
          <w:sz w:val="8"/>
        </w:rPr>
        <w:t xml:space="preserve">Our age is clearly an age of social fragmentation, political disenchantment and open cynicism </w:t>
      </w:r>
      <w:proofErr w:type="spellStart"/>
      <w:r w:rsidRPr="001321B6">
        <w:rPr>
          <w:rFonts w:eastAsia="Cambria"/>
          <w:sz w:val="8"/>
        </w:rPr>
        <w:t>characterised</w:t>
      </w:r>
      <w:proofErr w:type="spellEnd"/>
      <w:r w:rsidRPr="001321B6">
        <w:rPr>
          <w:rFonts w:eastAsia="Cambria"/>
          <w:sz w:val="8"/>
        </w:rPr>
        <w:t xml:space="preserve">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w:t>
      </w:r>
      <w:proofErr w:type="spellStart"/>
      <w:r w:rsidRPr="001321B6">
        <w:rPr>
          <w:rFonts w:eastAsia="Cambria"/>
          <w:sz w:val="8"/>
        </w:rPr>
        <w:t>characterised</w:t>
      </w:r>
      <w:proofErr w:type="spellEnd"/>
      <w:r w:rsidRPr="001321B6">
        <w:rPr>
          <w:rFonts w:eastAsia="Cambria"/>
          <w:sz w:val="8"/>
        </w:rPr>
        <w:t xml:space="preserve"> by a certain ambiguity. For some, of course, utopian constructions are still seen as positive results of human creativity in the socio-political sphere: utopia is the expression of a desire for a better way of being (</w:t>
      </w:r>
      <w:proofErr w:type="spellStart"/>
      <w:r w:rsidRPr="001321B6">
        <w:rPr>
          <w:rFonts w:eastAsia="Cambria"/>
          <w:sz w:val="8"/>
        </w:rPr>
        <w:t>Levitas</w:t>
      </w:r>
      <w:proofErr w:type="spellEnd"/>
      <w:r w:rsidRPr="001321B6">
        <w:rPr>
          <w:rFonts w:eastAsia="Cambria"/>
          <w:sz w:val="8"/>
        </w:rPr>
        <w:t xml:space="preserve">, 1990:8). Other, more suspicious views, such as the one expressed in Marie </w:t>
      </w:r>
      <w:proofErr w:type="spellStart"/>
      <w:r w:rsidRPr="001321B6">
        <w:rPr>
          <w:rFonts w:eastAsia="Cambria"/>
          <w:sz w:val="8"/>
        </w:rPr>
        <w:t>Berneriís</w:t>
      </w:r>
      <w:proofErr w:type="spellEnd"/>
      <w:r w:rsidRPr="001321B6">
        <w:rPr>
          <w:rFonts w:eastAsia="Cambria"/>
          <w:sz w:val="8"/>
        </w:rPr>
        <w:t xml:space="preserve"> book Journey through Utopia, warn of </w:t>
      </w:r>
      <w:proofErr w:type="gramStart"/>
      <w:r w:rsidRPr="001321B6">
        <w:rPr>
          <w:rFonts w:eastAsia="Cambria"/>
          <w:sz w:val="8"/>
        </w:rPr>
        <w:t>taking into account</w:t>
      </w:r>
      <w:proofErr w:type="gramEnd"/>
      <w:r w:rsidRPr="001321B6">
        <w:rPr>
          <w:rFonts w:eastAsia="Cambria"/>
          <w:sz w:val="8"/>
        </w:rPr>
        <w:t xml:space="preserve"> experiences like the Second World War of the dangers entailed in trusting the idea of a perfect, ordered and regimented world. For some, instead of being how can we </w:t>
      </w:r>
      <w:proofErr w:type="spellStart"/>
      <w:r w:rsidRPr="001321B6">
        <w:rPr>
          <w:rFonts w:eastAsia="Cambria"/>
          <w:sz w:val="8"/>
        </w:rPr>
        <w:t>realise</w:t>
      </w:r>
      <w:proofErr w:type="spellEnd"/>
      <w:r w:rsidRPr="001321B6">
        <w:rPr>
          <w:rFonts w:eastAsia="Cambria"/>
          <w:sz w:val="8"/>
        </w:rPr>
        <w:t xml:space="preserve"> our utopias? í, the crucial question has become how can we prevent their final </w:t>
      </w:r>
      <w:proofErr w:type="spellStart"/>
      <w:r w:rsidRPr="001321B6">
        <w:rPr>
          <w:rFonts w:eastAsia="Cambria"/>
          <w:sz w:val="8"/>
        </w:rPr>
        <w:t>realisation?Ö</w:t>
      </w:r>
      <w:proofErr w:type="spellEnd"/>
      <w:r w:rsidRPr="001321B6">
        <w:rPr>
          <w:rFonts w:eastAsia="Cambria"/>
          <w:sz w:val="8"/>
        </w:rPr>
        <w:t xml:space="preserve">. [How can] we return to a non-utopian society, less perfect and </w:t>
      </w:r>
      <w:proofErr w:type="gramStart"/>
      <w:r w:rsidRPr="001321B6">
        <w:rPr>
          <w:rFonts w:eastAsia="Cambria"/>
          <w:sz w:val="8"/>
        </w:rPr>
        <w:t>more free</w:t>
      </w:r>
      <w:proofErr w:type="gramEnd"/>
      <w:r w:rsidRPr="001321B6">
        <w:rPr>
          <w:rFonts w:eastAsia="Cambria"/>
          <w:sz w:val="8"/>
        </w:rPr>
        <w:t xml:space="preserve"> (</w:t>
      </w:r>
      <w:proofErr w:type="spellStart"/>
      <w:r w:rsidRPr="001321B6">
        <w:rPr>
          <w:rFonts w:eastAsia="Cambria"/>
          <w:sz w:val="8"/>
        </w:rPr>
        <w:t>Berdiaev</w:t>
      </w:r>
      <w:proofErr w:type="spellEnd"/>
      <w:r w:rsidRPr="001321B6">
        <w:rPr>
          <w:rFonts w:eastAsia="Cambria"/>
          <w:sz w:val="8"/>
        </w:rPr>
        <w:t xml:space="preserve"> in </w:t>
      </w:r>
      <w:proofErr w:type="spellStart"/>
      <w:r w:rsidRPr="001321B6">
        <w:rPr>
          <w:rFonts w:eastAsia="Cambria"/>
          <w:sz w:val="8"/>
        </w:rPr>
        <w:t>Berneri</w:t>
      </w:r>
      <w:proofErr w:type="spellEnd"/>
      <w:r w:rsidRPr="001321B6">
        <w:rPr>
          <w:rFonts w:eastAsia="Cambria"/>
          <w:sz w:val="8"/>
        </w:rPr>
        <w:t>,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t>
      </w:r>
      <w:proofErr w:type="spellStart"/>
      <w:r w:rsidRPr="001321B6">
        <w:rPr>
          <w:rFonts w:eastAsia="Cambria"/>
          <w:sz w:val="8"/>
        </w:rPr>
        <w:t>Whitebook</w:t>
      </w:r>
      <w:proofErr w:type="spellEnd"/>
      <w:r w:rsidRPr="001321B6">
        <w:rPr>
          <w:rFonts w:eastAsia="Cambria"/>
          <w:sz w:val="8"/>
        </w:rPr>
        <w:t xml:space="preserve">, 1995:75). All these developments, </w:t>
      </w:r>
      <w:proofErr w:type="gramStart"/>
      <w:r w:rsidRPr="001321B6">
        <w:rPr>
          <w:rFonts w:eastAsia="Cambria"/>
          <w:sz w:val="8"/>
        </w:rPr>
        <w:t>that is to say the</w:t>
      </w:r>
      <w:proofErr w:type="gramEnd"/>
      <w:r w:rsidRPr="001321B6">
        <w:rPr>
          <w:rFonts w:eastAsia="Cambria"/>
          <w:sz w:val="8"/>
        </w:rPr>
        <w:t xml:space="preserv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w:t>
      </w:r>
      <w:proofErr w:type="gramStart"/>
      <w:r w:rsidRPr="001321B6">
        <w:rPr>
          <w:rFonts w:eastAsia="Cambria"/>
          <w:sz w:val="8"/>
        </w:rPr>
        <w:t>strait-jacket</w:t>
      </w:r>
      <w:proofErr w:type="gramEnd"/>
      <w:r w:rsidRPr="001321B6">
        <w:rPr>
          <w:rFonts w:eastAsia="Cambria"/>
          <w:sz w:val="8"/>
        </w:rPr>
        <w:t xml:space="preserve">. </w:t>
      </w:r>
      <w:proofErr w:type="spellStart"/>
      <w:r w:rsidRPr="001321B6">
        <w:rPr>
          <w:rFonts w:eastAsia="Cambria"/>
          <w:sz w:val="8"/>
        </w:rPr>
        <w:t>Letís</w:t>
      </w:r>
      <w:proofErr w:type="spellEnd"/>
      <w:r w:rsidRPr="001321B6">
        <w:rPr>
          <w:rFonts w:eastAsia="Cambria"/>
          <w:sz w:val="8"/>
        </w:rPr>
        <w:t xml:space="preserve"> start our exploration with the most elementary of questions: what is the meaning of the current crisis of utopia? And is this crisis a development to be regretted or cherished? In order to answer these </w:t>
      </w:r>
      <w:proofErr w:type="gramStart"/>
      <w:r w:rsidRPr="001321B6">
        <w:rPr>
          <w:rFonts w:eastAsia="Cambria"/>
          <w:sz w:val="8"/>
        </w:rPr>
        <w:t>questions</w:t>
      </w:r>
      <w:proofErr w:type="gramEnd"/>
      <w:r w:rsidRPr="001321B6">
        <w:rPr>
          <w:rFonts w:eastAsia="Cambria"/>
          <w:sz w:val="8"/>
        </w:rPr>
        <w:t xml:space="preserve"> it is crucial to enumerate the conditions of possibility and the basic characteristics of utopian thinking. First of </w:t>
      </w:r>
      <w:proofErr w:type="gramStart"/>
      <w:r w:rsidRPr="001321B6">
        <w:rPr>
          <w:rFonts w:eastAsia="Cambria"/>
          <w:sz w:val="8"/>
        </w:rPr>
        <w:t>all</w:t>
      </w:r>
      <w:proofErr w:type="gramEnd"/>
      <w:r w:rsidRPr="001321B6">
        <w:rPr>
          <w:rFonts w:eastAsia="Cambria"/>
          <w:sz w:val="8"/>
        </w:rPr>
        <w:t xml:space="preserve"> it seems that </w:t>
      </w:r>
      <w:r w:rsidRPr="001321B6">
        <w:rPr>
          <w:rFonts w:eastAsia="Cambria"/>
          <w:b/>
          <w:bCs/>
          <w:highlight w:val="yellow"/>
          <w:u w:val="single"/>
        </w:rPr>
        <w:t>the need for utopia</w:t>
      </w:r>
      <w:r w:rsidRPr="001321B6">
        <w:rPr>
          <w:rFonts w:eastAsia="Cambria"/>
          <w:sz w:val="8"/>
        </w:rPr>
        <w:t>n meaning</w:t>
      </w:r>
      <w:r w:rsidRPr="001321B6">
        <w:rPr>
          <w:rFonts w:eastAsia="Cambria"/>
          <w:b/>
          <w:bCs/>
          <w:highlight w:val="yellow"/>
          <w:u w:val="single"/>
        </w:rPr>
        <w:t xml:space="preserve"> arises in periods of increased uncertainty, social instability and conflict, </w:t>
      </w:r>
      <w:r w:rsidRPr="001321B6">
        <w:rPr>
          <w:rFonts w:eastAsia="Cambria"/>
          <w:b/>
          <w:bCs/>
          <w:u w:val="single"/>
        </w:rPr>
        <w:t xml:space="preserve">when the element of the political subverts the </w:t>
      </w:r>
      <w:proofErr w:type="spellStart"/>
      <w:r w:rsidRPr="001321B6">
        <w:rPr>
          <w:rFonts w:eastAsia="Cambria"/>
          <w:b/>
          <w:bCs/>
          <w:u w:val="single"/>
        </w:rPr>
        <w:t>fantasmatic</w:t>
      </w:r>
      <w:proofErr w:type="spellEnd"/>
      <w:r w:rsidRPr="001321B6">
        <w:rPr>
          <w:rFonts w:eastAsia="Cambria"/>
          <w:b/>
          <w:bCs/>
          <w:u w:val="single"/>
        </w:rPr>
        <w:t xml:space="preserve"> stability of our political reality. </w:t>
      </w:r>
      <w:r w:rsidRPr="001321B6">
        <w:rPr>
          <w:rFonts w:eastAsia="Cambria"/>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w:t>
      </w:r>
      <w:proofErr w:type="spellStart"/>
      <w:r w:rsidRPr="001321B6">
        <w:rPr>
          <w:rFonts w:eastAsia="Cambria"/>
          <w:sz w:val="8"/>
        </w:rPr>
        <w:t>Levitas</w:t>
      </w:r>
      <w:proofErr w:type="spellEnd"/>
      <w:r w:rsidRPr="001321B6">
        <w:rPr>
          <w:rFonts w:eastAsia="Cambria"/>
          <w:sz w:val="8"/>
        </w:rPr>
        <w:t xml:space="preserve">, 1990:103). </w:t>
      </w:r>
      <w:r w:rsidRPr="001321B6">
        <w:rPr>
          <w:rFonts w:eastAsia="Cambria"/>
          <w:b/>
          <w:bCs/>
          <w:u w:val="single"/>
        </w:rPr>
        <w:t xml:space="preserve">Utopia then is one of the possible responses to the ever-present negativity, to the real antagonism which is constitutive of human experience. </w:t>
      </w:r>
      <w:r w:rsidRPr="001321B6">
        <w:rPr>
          <w:rFonts w:eastAsia="Cambria"/>
          <w:sz w:val="8"/>
        </w:rPr>
        <w:t xml:space="preserve">Furthermore, from the time of More’s Utopia (1516) it is conceived as an answer to the negativity inherent in concrete political antagonism. What is, however, the exact nature of this response? </w:t>
      </w:r>
      <w:r w:rsidRPr="001321B6">
        <w:rPr>
          <w:rFonts w:eastAsia="Cambria"/>
          <w:b/>
          <w:bCs/>
          <w:u w:val="single"/>
        </w:rPr>
        <w:t xml:space="preserve">Utopias are images of future human communities in which these antagonisms and the dislocations </w:t>
      </w:r>
      <w:proofErr w:type="spellStart"/>
      <w:r w:rsidRPr="001321B6">
        <w:rPr>
          <w:rFonts w:eastAsia="Cambria"/>
          <w:b/>
          <w:bCs/>
          <w:u w:val="single"/>
        </w:rPr>
        <w:t>fuelling</w:t>
      </w:r>
      <w:proofErr w:type="spellEnd"/>
      <w:r w:rsidRPr="001321B6">
        <w:rPr>
          <w:rFonts w:eastAsia="Cambria"/>
          <w:b/>
          <w:bCs/>
          <w:u w:val="single"/>
        </w:rPr>
        <w:t xml:space="preserve"> them </w:t>
      </w:r>
      <w:r w:rsidRPr="001321B6">
        <w:rPr>
          <w:rFonts w:eastAsia="Cambria"/>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1321B6">
        <w:rPr>
          <w:rFonts w:eastAsia="Cambria"/>
          <w:b/>
          <w:bCs/>
          <w:u w:val="single"/>
        </w:rPr>
        <w:t>utopia sets in view an imaginary resolution to social contradiction; it is a simulacrum of synthesis which dissimulates social antagonism by projecting it onto a screen representing a harmonious and immobile equilibrium</w:t>
      </w:r>
      <w:r w:rsidRPr="001321B6">
        <w:rPr>
          <w:rFonts w:eastAsia="Cambria"/>
          <w:sz w:val="8"/>
        </w:rPr>
        <w:t xml:space="preserve"> (Marin, 1984:61). This final resolution is the essence of the utopian promise. What I will try to do in this chapter is, </w:t>
      </w:r>
      <w:proofErr w:type="gramStart"/>
      <w:r w:rsidRPr="001321B6">
        <w:rPr>
          <w:rFonts w:eastAsia="Cambria"/>
          <w:sz w:val="8"/>
        </w:rPr>
        <w:t>first of all</w:t>
      </w:r>
      <w:proofErr w:type="gramEnd"/>
      <w:r w:rsidRPr="001321B6">
        <w:rPr>
          <w:rFonts w:eastAsia="Cambria"/>
          <w:sz w:val="8"/>
        </w:rPr>
        <w:t xml:space="preserve">, to demonstrate the deeply problematic nature of utopian politics. Simply put, my argument will be that every utopian fantasy construction needs a ‘scapegoat’ </w:t>
      </w:r>
      <w:proofErr w:type="gramStart"/>
      <w:r w:rsidRPr="001321B6">
        <w:rPr>
          <w:rFonts w:eastAsia="Cambria"/>
          <w:sz w:val="8"/>
        </w:rPr>
        <w:t>in order to</w:t>
      </w:r>
      <w:proofErr w:type="gramEnd"/>
      <w:r w:rsidRPr="001321B6">
        <w:rPr>
          <w:rFonts w:eastAsia="Cambria"/>
          <w:sz w:val="8"/>
        </w:rPr>
        <w:t xml:space="preserve"> constitute itself—the Nazi utopian fantasy and the production of the ‘Jew’ is a good example, especially as pointed out in </w:t>
      </w:r>
      <w:proofErr w:type="spellStart"/>
      <w:r w:rsidRPr="001321B6">
        <w:rPr>
          <w:rFonts w:eastAsia="Cambria"/>
          <w:sz w:val="8"/>
        </w:rPr>
        <w:t>Žižek’s</w:t>
      </w:r>
      <w:proofErr w:type="spellEnd"/>
      <w:r w:rsidRPr="001321B6">
        <w:rPr>
          <w:rFonts w:eastAsia="Cambria"/>
          <w:sz w:val="8"/>
        </w:rPr>
        <w:t xml:space="preserve"> analysis.4 </w:t>
      </w:r>
      <w:r w:rsidRPr="001321B6">
        <w:rPr>
          <w:rFonts w:eastAsia="Cambria"/>
          <w:b/>
          <w:bCs/>
          <w:u w:val="single"/>
        </w:rPr>
        <w:t xml:space="preserve">Every utopian fantasy produces its reverse and calls for its elimination. </w:t>
      </w:r>
      <w:r w:rsidRPr="001321B6">
        <w:rPr>
          <w:rFonts w:eastAsia="Cambria"/>
          <w:sz w:val="8"/>
        </w:rPr>
        <w:t xml:space="preserve">Put another way, </w:t>
      </w:r>
      <w:r w:rsidRPr="001321B6">
        <w:rPr>
          <w:rFonts w:eastAsia="Cambria"/>
          <w:b/>
          <w:bCs/>
          <w:highlight w:val="yellow"/>
          <w:u w:val="single"/>
        </w:rPr>
        <w:t xml:space="preserve">the </w:t>
      </w:r>
      <w:r w:rsidRPr="001321B6">
        <w:rPr>
          <w:rFonts w:eastAsia="Cambria"/>
          <w:b/>
          <w:bCs/>
          <w:u w:val="single"/>
        </w:rPr>
        <w:t xml:space="preserve">beatific side of </w:t>
      </w:r>
      <w:r w:rsidRPr="001321B6">
        <w:rPr>
          <w:rFonts w:eastAsia="Cambria"/>
          <w:b/>
          <w:bCs/>
          <w:highlight w:val="yellow"/>
          <w:u w:val="single"/>
        </w:rPr>
        <w:t>fantasy is coupled</w:t>
      </w:r>
      <w:r w:rsidRPr="001321B6">
        <w:rPr>
          <w:rFonts w:eastAsia="Cambria"/>
          <w:b/>
          <w:bCs/>
          <w:u w:val="single"/>
        </w:rPr>
        <w:t xml:space="preserve"> in utopian constructions </w:t>
      </w:r>
      <w:r w:rsidRPr="001321B6">
        <w:rPr>
          <w:rFonts w:eastAsia="Cambria"/>
          <w:b/>
          <w:bCs/>
          <w:highlight w:val="yellow"/>
          <w:u w:val="single"/>
        </w:rPr>
        <w:t xml:space="preserve">with a horrific side, a paranoid need for a </w:t>
      </w:r>
      <w:proofErr w:type="spellStart"/>
      <w:r w:rsidRPr="001321B6">
        <w:rPr>
          <w:rFonts w:eastAsia="Cambria"/>
          <w:b/>
          <w:bCs/>
          <w:highlight w:val="yellow"/>
          <w:u w:val="single"/>
        </w:rPr>
        <w:t>stigmatised</w:t>
      </w:r>
      <w:proofErr w:type="spellEnd"/>
      <w:r w:rsidRPr="001321B6">
        <w:rPr>
          <w:rFonts w:eastAsia="Cambria"/>
          <w:b/>
          <w:bCs/>
          <w:highlight w:val="yellow"/>
          <w:u w:val="single"/>
        </w:rPr>
        <w:t xml:space="preserve"> scapegoat.</w:t>
      </w:r>
      <w:r w:rsidRPr="001321B6">
        <w:rPr>
          <w:rFonts w:eastAsia="Cambria"/>
          <w:sz w:val="8"/>
        </w:rPr>
        <w:t xml:space="preserve"> </w:t>
      </w:r>
      <w:r w:rsidRPr="001321B6">
        <w:rPr>
          <w:rFonts w:eastAsia="Cambria"/>
          <w:b/>
          <w:bCs/>
          <w:highlight w:val="yellow"/>
          <w:u w:val="single"/>
        </w:rPr>
        <w:t>The</w:t>
      </w:r>
      <w:r w:rsidRPr="001321B6">
        <w:rPr>
          <w:rFonts w:eastAsia="Cambria"/>
          <w:sz w:val="8"/>
        </w:rPr>
        <w:t xml:space="preserve"> naivety—</w:t>
      </w:r>
      <w:proofErr w:type="gramStart"/>
      <w:r w:rsidRPr="001321B6">
        <w:rPr>
          <w:rFonts w:eastAsia="Cambria"/>
          <w:sz w:val="8"/>
        </w:rPr>
        <w:t>and also</w:t>
      </w:r>
      <w:proofErr w:type="gramEnd"/>
      <w:r w:rsidRPr="001321B6">
        <w:rPr>
          <w:rFonts w:eastAsia="Cambria"/>
          <w:sz w:val="8"/>
        </w:rPr>
        <w:t xml:space="preserve"> the </w:t>
      </w:r>
      <w:r w:rsidRPr="001321B6">
        <w:rPr>
          <w:rFonts w:eastAsia="Cambria"/>
          <w:b/>
          <w:bCs/>
          <w:highlight w:val="yellow"/>
          <w:u w:val="single"/>
        </w:rPr>
        <w:t>danger</w:t>
      </w:r>
      <w:r w:rsidRPr="001321B6">
        <w:rPr>
          <w:rFonts w:eastAsia="Cambria"/>
          <w:sz w:val="8"/>
        </w:rPr>
        <w:t xml:space="preserve">—of utopian </w:t>
      </w:r>
      <w:r w:rsidRPr="001321B6">
        <w:rPr>
          <w:rFonts w:eastAsia="Cambria"/>
          <w:b/>
          <w:bCs/>
          <w:highlight w:val="yellow"/>
          <w:u w:val="single"/>
        </w:rPr>
        <w:t xml:space="preserve">structures is revealed when the </w:t>
      </w:r>
      <w:proofErr w:type="spellStart"/>
      <w:r w:rsidRPr="001321B6">
        <w:rPr>
          <w:rFonts w:eastAsia="Cambria"/>
          <w:b/>
          <w:bCs/>
          <w:highlight w:val="yellow"/>
          <w:u w:val="single"/>
        </w:rPr>
        <w:t>realisation</w:t>
      </w:r>
      <w:proofErr w:type="spellEnd"/>
      <w:r w:rsidRPr="001321B6">
        <w:rPr>
          <w:rFonts w:eastAsia="Cambria"/>
          <w:b/>
          <w:bCs/>
          <w:highlight w:val="yellow"/>
          <w:u w:val="single"/>
        </w:rPr>
        <w:t xml:space="preserve"> of this fantasy</w:t>
      </w:r>
      <w:r w:rsidRPr="001321B6">
        <w:rPr>
          <w:rFonts w:eastAsia="Cambria"/>
          <w:sz w:val="8"/>
        </w:rPr>
        <w:t xml:space="preserve"> is attempted. It is then that we are brought close to the frightening kernel of the real: </w:t>
      </w:r>
      <w:proofErr w:type="spellStart"/>
      <w:r w:rsidRPr="001321B6">
        <w:rPr>
          <w:rFonts w:eastAsia="Cambria"/>
          <w:b/>
          <w:bCs/>
          <w:u w:val="single"/>
        </w:rPr>
        <w:t>stigmatisation</w:t>
      </w:r>
      <w:proofErr w:type="spellEnd"/>
      <w:r w:rsidRPr="001321B6">
        <w:rPr>
          <w:rFonts w:eastAsia="Cambria"/>
          <w:b/>
          <w:bCs/>
          <w:u w:val="single"/>
        </w:rPr>
        <w:t xml:space="preserve"> is followed by extermination.</w:t>
      </w:r>
      <w:r w:rsidRPr="001321B6">
        <w:rPr>
          <w:rFonts w:eastAsia="Cambria"/>
          <w:sz w:val="8"/>
        </w:rPr>
        <w:t xml:space="preserve"> This is not an accident. It is inscribed in the structure of utopian constructions; it seems to be the way all fantasy constructions work. </w:t>
      </w:r>
      <w:r w:rsidRPr="001321B6">
        <w:rPr>
          <w:rFonts w:eastAsia="Cambria"/>
          <w:b/>
          <w:bCs/>
          <w:u w:val="single"/>
        </w:rPr>
        <w:t xml:space="preserve">If in almost all utopian visions, violence and antagonism are eliminated, if </w:t>
      </w:r>
      <w:r w:rsidRPr="001321B6">
        <w:rPr>
          <w:rFonts w:eastAsia="Cambria"/>
          <w:sz w:val="8"/>
        </w:rPr>
        <w:t>utopia</w:t>
      </w:r>
      <w:r w:rsidRPr="001321B6">
        <w:rPr>
          <w:rFonts w:eastAsia="Cambria"/>
          <w:b/>
          <w:bCs/>
          <w:highlight w:val="yellow"/>
          <w:u w:val="single"/>
        </w:rPr>
        <w:t xml:space="preserve"> is based on</w:t>
      </w:r>
      <w:r w:rsidRPr="001321B6">
        <w:rPr>
          <w:rFonts w:eastAsia="Cambria"/>
          <w:b/>
          <w:bCs/>
          <w:u w:val="single"/>
        </w:rPr>
        <w:t xml:space="preserve"> the expulsion and repression of violence</w:t>
      </w:r>
      <w:r w:rsidRPr="001321B6">
        <w:rPr>
          <w:rFonts w:eastAsia="Cambria"/>
          <w:sz w:val="8"/>
        </w:rPr>
        <w:t xml:space="preserve"> (this is its beatific side) </w:t>
      </w:r>
      <w:r w:rsidRPr="001321B6">
        <w:rPr>
          <w:rFonts w:eastAsia="Cambria"/>
          <w:b/>
          <w:bCs/>
          <w:u w:val="single"/>
        </w:rPr>
        <w:t xml:space="preserve">this is only because it owes its own creation to </w:t>
      </w:r>
      <w:r w:rsidRPr="001321B6">
        <w:rPr>
          <w:rFonts w:eastAsia="Cambria"/>
          <w:b/>
          <w:bCs/>
          <w:highlight w:val="yellow"/>
          <w:u w:val="single"/>
        </w:rPr>
        <w:t>violence</w:t>
      </w:r>
      <w:r w:rsidRPr="001321B6">
        <w:rPr>
          <w:rFonts w:eastAsia="Cambria"/>
          <w:b/>
          <w:bCs/>
          <w:u w:val="single"/>
        </w:rPr>
        <w:t>; it is sustained and fed by violence (this is its horrific side).</w:t>
      </w:r>
      <w:r w:rsidRPr="001321B6">
        <w:rPr>
          <w:rFonts w:eastAsia="Cambria"/>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w:t>
      </w:r>
      <w:proofErr w:type="spellStart"/>
      <w:r w:rsidRPr="001321B6">
        <w:rPr>
          <w:rFonts w:eastAsia="Cambria"/>
          <w:sz w:val="8"/>
        </w:rPr>
        <w:t>utopianist</w:t>
      </w:r>
      <w:proofErr w:type="spellEnd"/>
      <w:r w:rsidRPr="001321B6">
        <w:rPr>
          <w:rFonts w:eastAsia="Cambria"/>
          <w:sz w:val="8"/>
        </w:rPr>
        <w:t xml:space="preserve"> Fourier, what is ‘driven out through the door comes back through the window’ (is not this a ‘precursor’ of Lacan’s dictum that ‘what is foreclosed in the symbolic reappears in the real’?—VII:131).5 The work of Norman Cohn and other historians permits the articulation of a genealogy of this </w:t>
      </w:r>
      <w:proofErr w:type="spellStart"/>
      <w:r w:rsidRPr="001321B6">
        <w:rPr>
          <w:rFonts w:eastAsia="Cambria"/>
          <w:sz w:val="8"/>
        </w:rPr>
        <w:t>manichean</w:t>
      </w:r>
      <w:proofErr w:type="spellEnd"/>
      <w:r w:rsidRPr="001321B6">
        <w:rPr>
          <w:rFonts w:eastAsia="Cambria"/>
          <w:sz w:val="8"/>
        </w:rPr>
        <w:t xml:space="preserve">, </w:t>
      </w:r>
      <w:proofErr w:type="spellStart"/>
      <w:r w:rsidRPr="001321B6">
        <w:rPr>
          <w:rFonts w:eastAsia="Cambria"/>
          <w:sz w:val="8"/>
        </w:rPr>
        <w:t>equivalential</w:t>
      </w:r>
      <w:proofErr w:type="spellEnd"/>
      <w:r w:rsidRPr="001321B6">
        <w:rPr>
          <w:rFonts w:eastAsia="Cambria"/>
          <w:sz w:val="8"/>
        </w:rPr>
        <w:t xml:space="preserve">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w:t>
      </w:r>
      <w:proofErr w:type="spellStart"/>
      <w:r w:rsidRPr="001321B6">
        <w:rPr>
          <w:rFonts w:eastAsia="Cambria"/>
          <w:sz w:val="8"/>
        </w:rPr>
        <w:t>analysing</w:t>
      </w:r>
      <w:proofErr w:type="spellEnd"/>
      <w:r w:rsidRPr="001321B6">
        <w:rPr>
          <w:rFonts w:eastAsia="Cambria"/>
          <w:sz w:val="8"/>
        </w:rPr>
        <w:t xml:space="preserve"> our political experience. In fact, from the time of his unpublished seminar on The Formations of the Unconscious, </w:t>
      </w:r>
      <w:r w:rsidRPr="001321B6">
        <w:rPr>
          <w:rFonts w:eastAsia="Cambria"/>
          <w:b/>
          <w:bCs/>
          <w:u w:val="single"/>
        </w:rPr>
        <w:t>Lacan identified the utopian dream of a perfectly functioning society as a highly problematic area</w:t>
      </w:r>
      <w:r w:rsidRPr="001321B6">
        <w:rPr>
          <w:rFonts w:eastAsia="Cambria"/>
          <w:sz w:val="8"/>
        </w:rPr>
        <w:t xml:space="preserve"> (seminar of 18 June 1958). </w:t>
      </w:r>
      <w:proofErr w:type="gramStart"/>
      <w:r w:rsidRPr="001321B6">
        <w:rPr>
          <w:rFonts w:eastAsia="Cambria"/>
          <w:sz w:val="8"/>
        </w:rPr>
        <w:t>In order to</w:t>
      </w:r>
      <w:proofErr w:type="gramEnd"/>
      <w:r w:rsidRPr="001321B6">
        <w:rPr>
          <w:rFonts w:eastAsia="Cambria"/>
          <w:sz w:val="8"/>
        </w:rPr>
        <w:t xml:space="preserve"> </w:t>
      </w:r>
      <w:proofErr w:type="spellStart"/>
      <w:r w:rsidRPr="001321B6">
        <w:rPr>
          <w:rFonts w:eastAsia="Cambria"/>
          <w:sz w:val="8"/>
        </w:rPr>
        <w:t>realise</w:t>
      </w:r>
      <w:proofErr w:type="spellEnd"/>
      <w:r w:rsidRPr="001321B6">
        <w:rPr>
          <w:rFonts w:eastAsia="Cambria"/>
          <w:sz w:val="8"/>
        </w:rPr>
        <w:t xml:space="preserv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1321B6">
        <w:rPr>
          <w:rFonts w:eastAsia="Cambria"/>
          <w:b/>
          <w:bCs/>
          <w:highlight w:val="yellow"/>
          <w:u w:val="single"/>
        </w:rPr>
        <w:t>this representation is</w:t>
      </w:r>
      <w:r w:rsidRPr="001321B6">
        <w:rPr>
          <w:rFonts w:eastAsia="Cambria"/>
          <w:b/>
          <w:bCs/>
          <w:u w:val="single"/>
        </w:rPr>
        <w:t xml:space="preserve"> usually articulated as a total and universal representation, </w:t>
      </w:r>
      <w:r w:rsidRPr="001321B6">
        <w:rPr>
          <w:rFonts w:eastAsia="Cambria"/>
          <w:b/>
          <w:bCs/>
          <w:highlight w:val="yellow"/>
          <w:u w:val="single"/>
        </w:rPr>
        <w:t>a promise of absolute mastery of the totality of the real</w:t>
      </w:r>
      <w:r w:rsidRPr="001321B6">
        <w:rPr>
          <w:rFonts w:eastAsia="Cambria"/>
          <w:b/>
          <w:bCs/>
          <w:u w:val="single"/>
        </w:rPr>
        <w:t xml:space="preserve">, a vision of the end of history. </w:t>
      </w:r>
      <w:r w:rsidRPr="001321B6">
        <w:rPr>
          <w:rFonts w:eastAsia="Cambria"/>
          <w:sz w:val="8"/>
        </w:rPr>
        <w:t xml:space="preserve">A future utopian state is envisaged in which disorder will be </w:t>
      </w:r>
      <w:proofErr w:type="gramStart"/>
      <w:r w:rsidRPr="001321B6">
        <w:rPr>
          <w:rFonts w:eastAsia="Cambria"/>
          <w:sz w:val="8"/>
        </w:rPr>
        <w:t>totally eliminated</w:t>
      </w:r>
      <w:proofErr w:type="gramEnd"/>
      <w:r w:rsidRPr="001321B6">
        <w:rPr>
          <w:rFonts w:eastAsia="Cambria"/>
          <w:sz w:val="8"/>
        </w:rPr>
        <w:t xml:space="preserve">. Third, </w:t>
      </w:r>
      <w:r w:rsidRPr="001321B6">
        <w:rPr>
          <w:rFonts w:eastAsia="Cambria"/>
          <w:b/>
          <w:bCs/>
          <w:u w:val="single"/>
        </w:rPr>
        <w:t xml:space="preserve">this </w:t>
      </w:r>
      <w:proofErr w:type="spellStart"/>
      <w:r w:rsidRPr="001321B6">
        <w:rPr>
          <w:rFonts w:eastAsia="Cambria"/>
          <w:b/>
          <w:bCs/>
          <w:u w:val="single"/>
        </w:rPr>
        <w:t>symbolisation</w:t>
      </w:r>
      <w:proofErr w:type="spellEnd"/>
      <w:r w:rsidRPr="001321B6">
        <w:rPr>
          <w:rFonts w:eastAsia="Cambria"/>
          <w:b/>
          <w:bCs/>
          <w:u w:val="single"/>
        </w:rPr>
        <w:t xml:space="preserve"> produces its own remainder; there is always a certain particularity remaining outside the universal schema. </w:t>
      </w:r>
      <w:r w:rsidRPr="001321B6">
        <w:rPr>
          <w:rFonts w:eastAsia="Cambria"/>
          <w:sz w:val="8"/>
        </w:rPr>
        <w:t xml:space="preserve">It is to the existence of this evil agent, which can be easily </w:t>
      </w:r>
      <w:proofErr w:type="spellStart"/>
      <w:r w:rsidRPr="001321B6">
        <w:rPr>
          <w:rFonts w:eastAsia="Cambria"/>
          <w:sz w:val="8"/>
        </w:rPr>
        <w:t>localised</w:t>
      </w:r>
      <w:proofErr w:type="spellEnd"/>
      <w:r w:rsidRPr="001321B6">
        <w:rPr>
          <w:rFonts w:eastAsia="Cambria"/>
          <w:sz w:val="8"/>
        </w:rPr>
        <w:t xml:space="preserve">, that all persisting disorder is attributed. The elimination of disorder depends then on the elimination of this group. The result is always horrible: persecution, massacres, holocausts. </w:t>
      </w:r>
      <w:proofErr w:type="gramStart"/>
      <w:r w:rsidRPr="001321B6">
        <w:rPr>
          <w:rFonts w:eastAsia="Cambria"/>
          <w:sz w:val="8"/>
        </w:rPr>
        <w:t>Needless to say, no</w:t>
      </w:r>
      <w:proofErr w:type="gramEnd"/>
      <w:r w:rsidRPr="001321B6">
        <w:rPr>
          <w:rFonts w:eastAsia="Cambria"/>
          <w:sz w:val="8"/>
        </w:rPr>
        <w:t xml:space="preserve"> utopian fantasy is ever </w:t>
      </w:r>
      <w:proofErr w:type="spellStart"/>
      <w:r w:rsidRPr="001321B6">
        <w:rPr>
          <w:rFonts w:eastAsia="Cambria"/>
          <w:sz w:val="8"/>
        </w:rPr>
        <w:t>realised</w:t>
      </w:r>
      <w:proofErr w:type="spellEnd"/>
      <w:r w:rsidRPr="001321B6">
        <w:rPr>
          <w:rFonts w:eastAsia="Cambria"/>
          <w:sz w:val="8"/>
        </w:rPr>
        <w:t xml:space="preserve"> as a result of all these ‘crimes’—as mentioned in Chapter 2, </w:t>
      </w:r>
      <w:r w:rsidRPr="001321B6">
        <w:rPr>
          <w:rFonts w:eastAsia="Cambria"/>
          <w:b/>
          <w:bCs/>
          <w:u w:val="single"/>
        </w:rPr>
        <w:t>the purpose of fantasy is not to satisfy an (impossible) desire but to constitute it as such.</w:t>
      </w:r>
      <w:r w:rsidRPr="001321B6">
        <w:rPr>
          <w:rFonts w:eastAsia="Cambria"/>
          <w:sz w:val="8"/>
        </w:rPr>
        <w:t xml:space="preserve"> What is of great interest for our approach is the way in which Cohn himself articulates a genealogy of the pair utopia/</w:t>
      </w:r>
      <w:proofErr w:type="spellStart"/>
      <w:r w:rsidRPr="001321B6">
        <w:rPr>
          <w:rFonts w:eastAsia="Cambria"/>
          <w:sz w:val="8"/>
        </w:rPr>
        <w:t>demonisation</w:t>
      </w:r>
      <w:proofErr w:type="spellEnd"/>
      <w:r w:rsidRPr="001321B6">
        <w:rPr>
          <w:rFonts w:eastAsia="Cambria"/>
          <w:sz w:val="8"/>
        </w:rPr>
        <w:t xml:space="preserve">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1993b:xi). All these works then, at least according to my reading, are concerned with the production of an archenemy which goes together with the utopian mentality. It could be argued that the roots of both </w:t>
      </w:r>
      <w:proofErr w:type="spellStart"/>
      <w:r w:rsidRPr="001321B6">
        <w:rPr>
          <w:rFonts w:eastAsia="Cambria"/>
          <w:sz w:val="8"/>
        </w:rPr>
        <w:t>demonisation</w:t>
      </w:r>
      <w:proofErr w:type="spellEnd"/>
      <w:r w:rsidRPr="001321B6">
        <w:rPr>
          <w:rFonts w:eastAsia="Cambria"/>
          <w:sz w:val="8"/>
        </w:rPr>
        <w:t xml:space="preserve"> and utopian thinking can be traced back to the shift from a cyclical to a unilinear representation of history (Cohn, 1993a:227).6 However, we will start our reading of Cohn’s work by going back to Roman </w:t>
      </w:r>
      <w:proofErr w:type="spellStart"/>
      <w:r w:rsidRPr="001321B6">
        <w:rPr>
          <w:rFonts w:eastAsia="Cambria"/>
          <w:sz w:val="8"/>
        </w:rPr>
        <w:t>civilisation</w:t>
      </w:r>
      <w:proofErr w:type="spellEnd"/>
      <w:r w:rsidRPr="001321B6">
        <w:rPr>
          <w:rFonts w:eastAsia="Cambria"/>
          <w:sz w:val="8"/>
        </w:rPr>
        <w:t xml:space="preserve">. As Cohn claims, a profound </w:t>
      </w:r>
      <w:proofErr w:type="spellStart"/>
      <w:r w:rsidRPr="001321B6">
        <w:rPr>
          <w:rFonts w:eastAsia="Cambria"/>
          <w:sz w:val="8"/>
        </w:rPr>
        <w:t>demonising</w:t>
      </w:r>
      <w:proofErr w:type="spellEnd"/>
      <w:r w:rsidRPr="001321B6">
        <w:rPr>
          <w:rFonts w:eastAsia="Cambria"/>
          <w:sz w:val="8"/>
        </w:rPr>
        <w:t xml:space="preserve"> tendency is discernible in Ancient Rome: within the imperium, the Romans accused the Christians of </w:t>
      </w:r>
      <w:proofErr w:type="gramStart"/>
      <w:r w:rsidRPr="001321B6">
        <w:rPr>
          <w:rFonts w:eastAsia="Cambria"/>
          <w:sz w:val="8"/>
        </w:rPr>
        <w:t>cannibalism</w:t>
      </w:r>
      <w:proofErr w:type="gramEnd"/>
      <w:r w:rsidRPr="001321B6">
        <w:rPr>
          <w:rFonts w:eastAsia="Cambria"/>
          <w:sz w:val="8"/>
        </w:rPr>
        <w:t xml:space="preserve"> and the Jews were accused by Greeks of ritual murder and cannibalism. Yet in the ancient Roman world, although Judaism was regarded as a bizarre religion, it was nevertheless a </w:t>
      </w:r>
      <w:proofErr w:type="spellStart"/>
      <w:r w:rsidRPr="001321B6">
        <w:rPr>
          <w:rFonts w:eastAsia="Cambria"/>
          <w:sz w:val="8"/>
        </w:rPr>
        <w:t>religio</w:t>
      </w:r>
      <w:proofErr w:type="spellEnd"/>
      <w:r w:rsidRPr="001321B6">
        <w:rPr>
          <w:rFonts w:eastAsia="Cambria"/>
          <w:sz w:val="8"/>
        </w:rPr>
        <w:t xml:space="preserve"> </w:t>
      </w:r>
      <w:proofErr w:type="spellStart"/>
      <w:r w:rsidRPr="001321B6">
        <w:rPr>
          <w:rFonts w:eastAsia="Cambria"/>
          <w:sz w:val="8"/>
        </w:rPr>
        <w:t>licita</w:t>
      </w:r>
      <w:proofErr w:type="spellEnd"/>
      <w:r w:rsidRPr="001321B6">
        <w:rPr>
          <w:rFonts w:eastAsia="Cambria"/>
          <w:sz w:val="8"/>
        </w:rPr>
        <w:t xml:space="preserve">, a religion that was officially </w:t>
      </w:r>
      <w:proofErr w:type="spellStart"/>
      <w:r w:rsidRPr="001321B6">
        <w:rPr>
          <w:rFonts w:eastAsia="Cambria"/>
          <w:sz w:val="8"/>
        </w:rPr>
        <w:t>recognised</w:t>
      </w:r>
      <w:proofErr w:type="spellEnd"/>
      <w:r w:rsidRPr="001321B6">
        <w:rPr>
          <w:rFonts w:eastAsia="Cambria"/>
          <w:sz w:val="8"/>
        </w:rPr>
        <w:t xml:space="preserve">. Things were different with the newly formed Christian sect. In </w:t>
      </w:r>
      <w:proofErr w:type="gramStart"/>
      <w:r w:rsidRPr="001321B6">
        <w:rPr>
          <w:rFonts w:eastAsia="Cambria"/>
          <w:sz w:val="8"/>
        </w:rPr>
        <w:t>fact</w:t>
      </w:r>
      <w:proofErr w:type="gramEnd"/>
      <w:r w:rsidRPr="001321B6">
        <w:rPr>
          <w:rFonts w:eastAsia="Cambria"/>
          <w:sz w:val="8"/>
        </w:rPr>
        <w:t xml:space="preserve">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w:t>
      </w:r>
      <w:proofErr w:type="spellStart"/>
      <w:r w:rsidRPr="001321B6">
        <w:rPr>
          <w:rFonts w:eastAsia="Cambria"/>
          <w:sz w:val="8"/>
        </w:rPr>
        <w:t>Bogomiles</w:t>
      </w:r>
      <w:proofErr w:type="spellEnd"/>
      <w:r w:rsidRPr="001321B6">
        <w:rPr>
          <w:rFonts w:eastAsia="Cambria"/>
          <w:sz w:val="8"/>
        </w:rPr>
        <w:t xml:space="preserve">, Waldensians, the Fraticelli movement and the Cathars—all the groups appearing in Umberto Eco’s fascinating books, especially in The Name of the Rose—were </w:t>
      </w:r>
      <w:proofErr w:type="gramStart"/>
      <w:r w:rsidRPr="001321B6">
        <w:rPr>
          <w:rFonts w:eastAsia="Cambria"/>
          <w:sz w:val="8"/>
        </w:rPr>
        <w:t>later on</w:t>
      </w:r>
      <w:proofErr w:type="gramEnd"/>
      <w:r w:rsidRPr="001321B6">
        <w:rPr>
          <w:rFonts w:eastAsia="Cambria"/>
          <w:sz w:val="8"/>
        </w:rPr>
        <w:t xml:space="preserve"> persecuted within a similar discursive context. The same happened with the </w:t>
      </w:r>
      <w:proofErr w:type="spellStart"/>
      <w:r w:rsidRPr="001321B6">
        <w:rPr>
          <w:rFonts w:eastAsia="Cambria"/>
          <w:sz w:val="8"/>
        </w:rPr>
        <w:t>demonisation</w:t>
      </w:r>
      <w:proofErr w:type="spellEnd"/>
      <w:r w:rsidRPr="001321B6">
        <w:rPr>
          <w:rFonts w:eastAsia="Cambria"/>
          <w:sz w:val="8"/>
        </w:rPr>
        <w:t xml:space="preserve"> of Christians, the fantasy that led to the great witch-hunt. Again, the conditions of possibility for this </w:t>
      </w:r>
      <w:proofErr w:type="spellStart"/>
      <w:r w:rsidRPr="001321B6">
        <w:rPr>
          <w:rFonts w:eastAsia="Cambria"/>
          <w:sz w:val="8"/>
        </w:rPr>
        <w:t>demonisation</w:t>
      </w:r>
      <w:proofErr w:type="spellEnd"/>
      <w:r w:rsidRPr="001321B6">
        <w:rPr>
          <w:rFonts w:eastAsia="Cambria"/>
          <w:sz w:val="8"/>
        </w:rPr>
        <w:t xml:space="preserve"> can be accurately defined. First, </w:t>
      </w:r>
      <w:proofErr w:type="gramStart"/>
      <w:r w:rsidRPr="001321B6">
        <w:rPr>
          <w:rFonts w:eastAsia="Cambria"/>
          <w:sz w:val="8"/>
        </w:rPr>
        <w:t>some kind of misfortune</w:t>
      </w:r>
      <w:proofErr w:type="gramEnd"/>
      <w:r w:rsidRPr="001321B6">
        <w:rPr>
          <w:rFonts w:eastAsia="Cambria"/>
          <w:sz w:val="8"/>
        </w:rPr>
        <w:t xml:space="preserv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w:t>
      </w:r>
      <w:proofErr w:type="spellStart"/>
      <w:r w:rsidRPr="001321B6">
        <w:rPr>
          <w:rFonts w:eastAsia="Cambria"/>
          <w:sz w:val="8"/>
        </w:rPr>
        <w:t>mesmerised</w:t>
      </w:r>
      <w:proofErr w:type="spellEnd"/>
      <w:r w:rsidRPr="001321B6">
        <w:rPr>
          <w:rFonts w:eastAsia="Cambria"/>
          <w:sz w:val="8"/>
        </w:rPr>
        <w:t xml:space="preserve">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w:t>
      </w:r>
      <w:proofErr w:type="gramStart"/>
      <w:r w:rsidRPr="001321B6">
        <w:rPr>
          <w:rFonts w:eastAsia="Cambria"/>
          <w:sz w:val="8"/>
        </w:rPr>
        <w:t>i.e.</w:t>
      </w:r>
      <w:proofErr w:type="gramEnd"/>
      <w:r w:rsidRPr="001321B6">
        <w:rPr>
          <w:rFonts w:eastAsia="Cambria"/>
          <w:sz w:val="8"/>
        </w:rPr>
        <w:t xml:space="preserve"> the poor in question—would set up their kingdom, a realm without suffering or sin. (Cohn, 1993c:14–15) It was at times of acute dislocation and disorientation that this </w:t>
      </w:r>
      <w:proofErr w:type="spellStart"/>
      <w:r w:rsidRPr="001321B6">
        <w:rPr>
          <w:rFonts w:eastAsia="Cambria"/>
          <w:sz w:val="8"/>
        </w:rPr>
        <w:t>demonising</w:t>
      </w:r>
      <w:proofErr w:type="spellEnd"/>
      <w:r w:rsidRPr="001321B6">
        <w:rPr>
          <w:rFonts w:eastAsia="Cambria"/>
          <w:sz w:val="8"/>
        </w:rPr>
        <w:t xml:space="preserve">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w:t>
      </w:r>
      <w:proofErr w:type="gramStart"/>
      <w:r w:rsidRPr="001321B6">
        <w:rPr>
          <w:rFonts w:eastAsia="Cambria"/>
          <w:sz w:val="8"/>
        </w:rPr>
        <w:t>The vast majority of</w:t>
      </w:r>
      <w:proofErr w:type="gramEnd"/>
      <w:r w:rsidRPr="001321B6">
        <w:rPr>
          <w:rFonts w:eastAsia="Cambria"/>
          <w:sz w:val="8"/>
        </w:rPr>
        <w:t xml:space="preserve">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4090EA5C" w14:textId="77777777" w:rsidR="00A55202" w:rsidRPr="001321B6" w:rsidRDefault="00A55202" w:rsidP="00A55202">
      <w:pPr>
        <w:pStyle w:val="Heading3"/>
        <w:rPr>
          <w:rFonts w:eastAsia="Cambria"/>
        </w:rPr>
      </w:pPr>
      <w:r>
        <w:rPr>
          <w:rFonts w:eastAsia="Cambria"/>
        </w:rPr>
        <w:t>UV</w:t>
      </w:r>
    </w:p>
    <w:p w14:paraId="1488FB91" w14:textId="77777777" w:rsidR="00EF05C1" w:rsidRDefault="00A55202" w:rsidP="00A55202">
      <w:pPr>
        <w:pStyle w:val="Heading4"/>
        <w:rPr>
          <w:rFonts w:eastAsia="MS Gothic"/>
        </w:rPr>
      </w:pPr>
      <w:r w:rsidRPr="00A55202">
        <w:rPr>
          <w:rFonts w:eastAsia="MS Gothic"/>
        </w:rPr>
        <w:t xml:space="preserve">[1] Aff gets 1AR theory—they can be infinitely abusive in the NC because I will have no ability to call them out on it. 1AR theory is drop the debater and competing </w:t>
      </w:r>
      <w:proofErr w:type="spellStart"/>
      <w:r w:rsidRPr="00A55202">
        <w:rPr>
          <w:rFonts w:eastAsia="MS Gothic"/>
        </w:rPr>
        <w:t>interps</w:t>
      </w:r>
      <w:proofErr w:type="spellEnd"/>
      <w:r w:rsidRPr="00A55202">
        <w:rPr>
          <w:rFonts w:eastAsia="MS Gothic"/>
        </w:rPr>
        <w:t xml:space="preserve"> because the speech is too short to be able to win substance and theory. No neg RVI or new 2nr paradigm issues or theory because the </w:t>
      </w:r>
    </w:p>
    <w:p w14:paraId="190F6F7B" w14:textId="77777777" w:rsidR="00EF05C1" w:rsidRDefault="00EF05C1" w:rsidP="00A55202">
      <w:pPr>
        <w:pStyle w:val="Heading4"/>
        <w:rPr>
          <w:rFonts w:eastAsia="MS Gothic"/>
        </w:rPr>
      </w:pPr>
    </w:p>
    <w:p w14:paraId="789EEAA1" w14:textId="77777777" w:rsidR="00EF05C1" w:rsidRDefault="00A55202" w:rsidP="00A55202">
      <w:pPr>
        <w:pStyle w:val="Heading4"/>
        <w:rPr>
          <w:rFonts w:eastAsia="MS Gothic"/>
        </w:rPr>
      </w:pPr>
      <w:r w:rsidRPr="00A55202">
        <w:rPr>
          <w:rFonts w:eastAsia="MS Gothic"/>
        </w:rPr>
        <w:t xml:space="preserve">a) 6 min 2N could go all in on theory making short 2ar impossible </w:t>
      </w:r>
    </w:p>
    <w:p w14:paraId="1955F024" w14:textId="77777777" w:rsidR="00EF05C1" w:rsidRDefault="00EF05C1" w:rsidP="00A55202">
      <w:pPr>
        <w:pStyle w:val="Heading4"/>
        <w:rPr>
          <w:rFonts w:eastAsia="MS Gothic"/>
        </w:rPr>
      </w:pPr>
    </w:p>
    <w:p w14:paraId="059D2F07" w14:textId="039C2C23" w:rsidR="00A55202" w:rsidRPr="00A55202" w:rsidRDefault="00A55202" w:rsidP="00A55202">
      <w:pPr>
        <w:pStyle w:val="Heading4"/>
        <w:rPr>
          <w:rFonts w:eastAsia="MS Gothic"/>
        </w:rPr>
      </w:pPr>
      <w:r w:rsidRPr="00A55202">
        <w:rPr>
          <w:rFonts w:eastAsia="MS Gothic"/>
        </w:rPr>
        <w:t xml:space="preserve">b) all paradigm issues were in the aff so 1n should </w:t>
      </w:r>
      <w:proofErr w:type="spellStart"/>
      <w:r w:rsidRPr="00A55202">
        <w:rPr>
          <w:rFonts w:eastAsia="MS Gothic"/>
        </w:rPr>
        <w:t>hve</w:t>
      </w:r>
      <w:proofErr w:type="spellEnd"/>
      <w:r w:rsidRPr="00A55202">
        <w:rPr>
          <w:rFonts w:eastAsia="MS Gothic"/>
        </w:rPr>
        <w:t xml:space="preserve"> it. </w:t>
      </w:r>
    </w:p>
    <w:p w14:paraId="459595C9" w14:textId="77777777" w:rsidR="00EF05C1" w:rsidRDefault="00EF05C1" w:rsidP="00A55202">
      <w:pPr>
        <w:pStyle w:val="Heading4"/>
        <w:rPr>
          <w:rFonts w:eastAsia="MS Gothic"/>
        </w:rPr>
      </w:pPr>
    </w:p>
    <w:p w14:paraId="2AC62F7B" w14:textId="46264799" w:rsidR="00EF05C1" w:rsidRDefault="00A55202" w:rsidP="00A55202">
      <w:pPr>
        <w:pStyle w:val="Heading4"/>
        <w:rPr>
          <w:rFonts w:eastAsia="MS Gothic"/>
        </w:rPr>
      </w:pPr>
      <w:r w:rsidRPr="00A55202">
        <w:rPr>
          <w:rFonts w:eastAsia="MS Gothic"/>
        </w:rPr>
        <w:t xml:space="preserve">[2] </w:t>
      </w:r>
      <w:r>
        <w:rPr>
          <w:rFonts w:eastAsia="MS Gothic"/>
        </w:rPr>
        <w:t xml:space="preserve">Permissibility Affirms – </w:t>
      </w:r>
    </w:p>
    <w:p w14:paraId="0F5F8DAB" w14:textId="77777777" w:rsidR="00EF05C1" w:rsidRDefault="00EF05C1" w:rsidP="00A55202">
      <w:pPr>
        <w:pStyle w:val="Heading4"/>
        <w:rPr>
          <w:rFonts w:eastAsia="MS Gothic"/>
        </w:rPr>
      </w:pPr>
    </w:p>
    <w:p w14:paraId="798ECF18" w14:textId="77777777" w:rsidR="00EF05C1" w:rsidRDefault="00A55202" w:rsidP="00A55202">
      <w:pPr>
        <w:pStyle w:val="Heading4"/>
        <w:rPr>
          <w:rFonts w:eastAsia="MS Gothic"/>
        </w:rPr>
      </w:pPr>
      <w:r w:rsidRPr="00A55202">
        <w:rPr>
          <w:rFonts w:eastAsia="MS Gothic"/>
        </w:rPr>
        <w:t xml:space="preserve">[a] Permissibility is sufficient to prove an “ought” statement. If there are no moral reasons not to act, then there’s nothing prohibiting an agent from taking an action so all actions permissible means the aff is to. </w:t>
      </w:r>
    </w:p>
    <w:p w14:paraId="3719F5B9" w14:textId="77777777" w:rsidR="00EF05C1" w:rsidRDefault="00EF05C1" w:rsidP="00A55202">
      <w:pPr>
        <w:pStyle w:val="Heading4"/>
        <w:rPr>
          <w:rFonts w:eastAsia="MS Gothic"/>
        </w:rPr>
      </w:pPr>
    </w:p>
    <w:p w14:paraId="37F4559E" w14:textId="77777777" w:rsidR="00EF05C1" w:rsidRDefault="00A55202" w:rsidP="00A55202">
      <w:pPr>
        <w:pStyle w:val="Heading4"/>
        <w:rPr>
          <w:rFonts w:eastAsia="MS Gothic"/>
        </w:rPr>
      </w:pPr>
      <w:r w:rsidRPr="00A55202">
        <w:rPr>
          <w:rFonts w:eastAsia="MS Gothic"/>
        </w:rPr>
        <w:t>[b] Negation by contradiction – Both P and not P cannot be true simultaneously, which means proving not P is false proves P true, meaning lack of sufficient reason for not P justifies P.</w:t>
      </w:r>
      <w:r>
        <w:rPr>
          <w:rFonts w:eastAsia="MS Gothic"/>
        </w:rPr>
        <w:t xml:space="preserve"> </w:t>
      </w:r>
    </w:p>
    <w:p w14:paraId="3A9B8B8A" w14:textId="77777777" w:rsidR="00EF05C1" w:rsidRDefault="00EF05C1" w:rsidP="00A55202">
      <w:pPr>
        <w:pStyle w:val="Heading4"/>
        <w:rPr>
          <w:rFonts w:eastAsia="MS Gothic"/>
        </w:rPr>
      </w:pPr>
    </w:p>
    <w:p w14:paraId="029E1A6F" w14:textId="187CD4EA" w:rsidR="00EF05C1" w:rsidRDefault="00A55202" w:rsidP="00DE19A6">
      <w:pPr>
        <w:pStyle w:val="Heading4"/>
        <w:rPr>
          <w:rFonts w:eastAsia="MS Gothic"/>
        </w:rPr>
      </w:pPr>
      <w:r w:rsidRPr="00A55202">
        <w:rPr>
          <w:rFonts w:eastAsia="MS Gothic"/>
        </w:rPr>
        <w:t>[</w:t>
      </w:r>
      <w:r w:rsidR="00DE19A6">
        <w:rPr>
          <w:rFonts w:eastAsia="MS Gothic"/>
        </w:rPr>
        <w:t>3</w:t>
      </w:r>
      <w:r w:rsidRPr="00A55202">
        <w:rPr>
          <w:rFonts w:eastAsia="MS Gothic"/>
        </w:rPr>
        <w:t>] PICs are a voting issue since there are nearly thousands of different ways u can take the aff and we can’t prep against all of them also moots 6 mins of offense and recourse in 1ar.</w:t>
      </w:r>
    </w:p>
    <w:p w14:paraId="0800D4C7" w14:textId="77777777" w:rsidR="00DE19A6" w:rsidRPr="00DE19A6" w:rsidRDefault="00DE19A6" w:rsidP="00DE19A6"/>
    <w:p w14:paraId="71E706CF" w14:textId="5815584D" w:rsidR="00EF05C1" w:rsidRPr="00EF05C1" w:rsidRDefault="00EF05C1" w:rsidP="00EF05C1">
      <w:pPr>
        <w:rPr>
          <w:rStyle w:val="Style13ptBold"/>
          <w:u w:val="none"/>
        </w:rPr>
      </w:pPr>
      <w:r>
        <w:rPr>
          <w:rStyle w:val="Style13ptBold"/>
          <w:u w:val="none"/>
        </w:rPr>
        <w:t>[</w:t>
      </w:r>
      <w:r w:rsidR="00DE19A6">
        <w:rPr>
          <w:rStyle w:val="Style13ptBold"/>
          <w:u w:val="none"/>
        </w:rPr>
        <w:t>4</w:t>
      </w:r>
      <w:r>
        <w:rPr>
          <w:rStyle w:val="Style13ptBold"/>
          <w:u w:val="none"/>
        </w:rPr>
        <w:t xml:space="preserve">] </w:t>
      </w:r>
      <w:r w:rsidRPr="00EF05C1">
        <w:rPr>
          <w:rStyle w:val="Style13ptBold"/>
          <w:u w:val="none"/>
        </w:rPr>
        <w:t>Best studies prove our theory</w:t>
      </w:r>
    </w:p>
    <w:p w14:paraId="46FD2889" w14:textId="77777777" w:rsidR="00EF05C1" w:rsidRPr="007A2984" w:rsidRDefault="00EF05C1" w:rsidP="00EF05C1">
      <w:proofErr w:type="spellStart"/>
      <w:r w:rsidRPr="00EF05C1">
        <w:rPr>
          <w:b/>
          <w:bCs/>
          <w:sz w:val="26"/>
          <w:szCs w:val="26"/>
        </w:rPr>
        <w:t>Pizzato</w:t>
      </w:r>
      <w:proofErr w:type="spellEnd"/>
      <w:r w:rsidRPr="00EF05C1">
        <w:rPr>
          <w:b/>
          <w:bCs/>
          <w:sz w:val="26"/>
          <w:szCs w:val="26"/>
        </w:rPr>
        <w:t xml:space="preserve"> 10</w:t>
      </w:r>
      <w:r w:rsidRPr="007A2984">
        <w:rPr>
          <w:b/>
          <w:bCs/>
          <w:sz w:val="24"/>
        </w:rPr>
        <w:t xml:space="preserve"> </w:t>
      </w:r>
      <w:r w:rsidRPr="007A2984">
        <w:t xml:space="preserve">[Mark, </w:t>
      </w:r>
      <w:proofErr w:type="gramStart"/>
      <w:r w:rsidRPr="007A2984">
        <w:t>Researches</w:t>
      </w:r>
      <w:proofErr w:type="gramEnd"/>
      <w:r w:rsidRPr="007A2984">
        <w:t xml:space="preserve"> Affective Neuroscience and Lacanian psychoanalysis as professor @ UNC-Charlette Film Studies, published 4 studies of Lacan and neuroscience. 4“Inner Theatres of Good and Evil: The Mind's Staging of Gods, Angels and Devils,” 2010]</w:t>
      </w:r>
    </w:p>
    <w:p w14:paraId="0A67C34F" w14:textId="25111170" w:rsidR="008E74CB" w:rsidRPr="00FA3A24" w:rsidRDefault="00EF05C1" w:rsidP="008E74CB">
      <w:pPr>
        <w:rPr>
          <w:rFonts w:eastAsia="Cambria"/>
          <w:bCs/>
          <w:sz w:val="14"/>
          <w:u w:val="single"/>
        </w:rPr>
      </w:pPr>
      <w:r w:rsidRPr="007A2984">
        <w:rPr>
          <w:sz w:val="14"/>
        </w:rPr>
        <w:t xml:space="preserve">I argue that </w:t>
      </w:r>
      <w:r w:rsidRPr="007A2984">
        <w:rPr>
          <w:highlight w:val="cyan"/>
          <w:u w:val="single"/>
        </w:rPr>
        <w:t>these</w:t>
      </w:r>
      <w:r w:rsidRPr="007A2984">
        <w:rPr>
          <w:u w:val="single"/>
        </w:rPr>
        <w:t xml:space="preserve"> three </w:t>
      </w:r>
      <w:r w:rsidRPr="007A2984">
        <w:rPr>
          <w:highlight w:val="cyan"/>
          <w:u w:val="single"/>
        </w:rPr>
        <w:t>Lacanian orders relate to the basic areas of neural anatomy</w:t>
      </w:r>
      <w:r w:rsidRPr="007A2984">
        <w:rPr>
          <w:u w:val="single"/>
        </w:rPr>
        <w:t>: the left and right neocortex, plus the subcortical areas (from limbic system to brainstem).</w:t>
      </w:r>
      <w:r w:rsidRPr="007A2984">
        <w:rPr>
          <w:sz w:val="14"/>
        </w:rPr>
        <w:t xml:space="preserve">21 </w:t>
      </w:r>
      <w:r w:rsidRPr="007A2984">
        <w:rPr>
          <w:highlight w:val="cyan"/>
          <w:u w:val="single"/>
        </w:rPr>
        <w:t>Humans share with all pre-existing animals</w:t>
      </w:r>
      <w:r w:rsidRPr="007A2984">
        <w:rPr>
          <w:u w:val="single"/>
        </w:rPr>
        <w:t xml:space="preserve">, at least as far back as reptiles, </w:t>
      </w:r>
      <w:r w:rsidRPr="007A2984">
        <w:rPr>
          <w:highlight w:val="cyan"/>
          <w:u w:val="single"/>
        </w:rPr>
        <w:t>a core brainstem that regulates internal functions and processes instinctual responses to outside stimuli</w:t>
      </w:r>
      <w:r w:rsidRPr="007A2984">
        <w:rPr>
          <w:u w:val="single"/>
        </w:rPr>
        <w:t>, such as the body's instant, unconscious reaction to danger.</w:t>
      </w:r>
      <w:r w:rsidRPr="007A2984">
        <w:rPr>
          <w:sz w:val="14"/>
        </w:rPr>
        <w:t xml:space="preserve"> </w:t>
      </w:r>
      <w:r w:rsidRPr="007A2984">
        <w:rPr>
          <w:u w:val="single"/>
        </w:rPr>
        <w:t>We share with mammals a limbic system (including the temporal lobes at the sides of the head) that evolved around the brainstem to process more complex emotions and learned behaviors</w:t>
      </w:r>
      <w:r w:rsidRPr="007A2984">
        <w:rPr>
          <w:sz w:val="14"/>
        </w:rPr>
        <w:t xml:space="preserve">.22 Like other primates, </w:t>
      </w:r>
      <w:r w:rsidRPr="007A2984">
        <w:rPr>
          <w:u w:val="single"/>
        </w:rPr>
        <w:t>we also have an expanded neocortex as the outermost layer of our brain</w:t>
      </w:r>
      <w:r w:rsidRPr="007A2984">
        <w:rPr>
          <w:sz w:val="14"/>
        </w:rPr>
        <w:t xml:space="preserve"> (with occipital lobes in the back of the head, parietal lobes at the top rear, and frontal lobes).23 </w:t>
      </w:r>
      <w:r w:rsidRPr="007A2984">
        <w:rPr>
          <w:highlight w:val="cyan"/>
          <w:u w:val="single"/>
        </w:rPr>
        <w:t>However, humans evolved distinct functional areas on each side of the neocortex.</w:t>
      </w:r>
      <w:r w:rsidRPr="007A2984">
        <w:rPr>
          <w:sz w:val="14"/>
        </w:rPr>
        <w:t xml:space="preserve"> </w:t>
      </w:r>
      <w:r w:rsidRPr="007A2984">
        <w:rPr>
          <w:u w:val="single"/>
        </w:rPr>
        <w:t xml:space="preserve">The left neocortex has </w:t>
      </w:r>
      <w:proofErr w:type="spellStart"/>
      <w:r w:rsidRPr="007A2984">
        <w:rPr>
          <w:u w:val="single"/>
        </w:rPr>
        <w:t>audioverbal</w:t>
      </w:r>
      <w:proofErr w:type="spellEnd"/>
      <w:r w:rsidRPr="007A2984">
        <w:rPr>
          <w:u w:val="single"/>
        </w:rPr>
        <w:t>, linear, causal, executive, prosocial, routine functions, in contrast to the right hemisphere's visuospatial, holistic, intuitive, devil's advocate, anxiety- biased, novelty-detecting processes</w:t>
      </w:r>
      <w:r w:rsidRPr="007A2984">
        <w:rPr>
          <w:sz w:val="14"/>
        </w:rPr>
        <w:t xml:space="preserve">.25 </w:t>
      </w:r>
      <w:r w:rsidRPr="007A2984">
        <w:rPr>
          <w:highlight w:val="cyan"/>
          <w:u w:val="single"/>
        </w:rPr>
        <w:t>Distinctive language systems</w:t>
      </w:r>
      <w:r w:rsidRPr="007A2984">
        <w:rPr>
          <w:u w:val="single"/>
        </w:rPr>
        <w:t xml:space="preserve"> (syntax and semantics) </w:t>
      </w:r>
      <w:r w:rsidRPr="007A2984">
        <w:rPr>
          <w:highlight w:val="cyan"/>
          <w:u w:val="single"/>
        </w:rPr>
        <w:t>are in the left hemisphere</w:t>
      </w:r>
      <w:r w:rsidRPr="007A2984">
        <w:rPr>
          <w:u w:val="single"/>
        </w:rPr>
        <w:t>, in Broca's and Wernicke's areas</w:t>
      </w:r>
      <w:r w:rsidRPr="007A2984">
        <w:rPr>
          <w:sz w:val="14"/>
        </w:rPr>
        <w:t xml:space="preserve">,2' in nearly all right-handed people and most left-handed.2. </w:t>
      </w:r>
      <w:r w:rsidRPr="007A2984">
        <w:rPr>
          <w:u w:val="single"/>
        </w:rPr>
        <w:t xml:space="preserve">The right brain has further ties to the emotional limbic system and instinctual brainstem, but the left tends to operate separately </w:t>
      </w:r>
      <w:r w:rsidRPr="007A2984">
        <w:rPr>
          <w:sz w:val="14"/>
        </w:rPr>
        <w:t xml:space="preserve">(especially in men28), </w:t>
      </w:r>
      <w:r w:rsidRPr="007A2984">
        <w:rPr>
          <w:u w:val="single"/>
        </w:rPr>
        <w:t>expressing or inhibiting limbic emotions and right-cortical intuitions, through its rational language and executive controls</w:t>
      </w:r>
      <w:r w:rsidRPr="007A2984">
        <w:rPr>
          <w:sz w:val="14"/>
        </w:rPr>
        <w:t xml:space="preserve">. </w:t>
      </w:r>
      <w:proofErr w:type="gramStart"/>
      <w:r w:rsidRPr="007A2984">
        <w:rPr>
          <w:sz w:val="14"/>
        </w:rPr>
        <w:t>Specifically</w:t>
      </w:r>
      <w:proofErr w:type="gramEnd"/>
      <w:r w:rsidRPr="007A2984">
        <w:rPr>
          <w:sz w:val="14"/>
        </w:rPr>
        <w:t xml:space="preserve"> regarding theatrical mimesis, the left inferior parietal lobe (IPL) is used for recognizing "pantomimes executed by others" because it stores the "complex </w:t>
      </w:r>
      <w:proofErr w:type="spellStart"/>
      <w:r w:rsidRPr="007A2984">
        <w:rPr>
          <w:sz w:val="14"/>
        </w:rPr>
        <w:t>digrams</w:t>
      </w:r>
      <w:proofErr w:type="spellEnd"/>
      <w:r w:rsidRPr="007A2984">
        <w:rPr>
          <w:sz w:val="14"/>
        </w:rPr>
        <w:t xml:space="preserve">" or schemas used in the "higher level intentional planning" of actions, while the right IPL is used for interpreting spatial orientation (Jacob and </w:t>
      </w:r>
      <w:proofErr w:type="spellStart"/>
      <w:r w:rsidRPr="007A2984">
        <w:rPr>
          <w:sz w:val="14"/>
        </w:rPr>
        <w:t>Jeannerod</w:t>
      </w:r>
      <w:proofErr w:type="spellEnd"/>
      <w:r w:rsidRPr="007A2984">
        <w:rPr>
          <w:sz w:val="14"/>
        </w:rPr>
        <w:t xml:space="preserve"> 253). </w:t>
      </w:r>
      <w:r w:rsidRPr="007A2984">
        <w:rPr>
          <w:u w:val="single"/>
        </w:rPr>
        <w:t xml:space="preserve">Thus, certain left-cortical functions correlate with Lacan's Symbolic order of language, rules, and social codes, the right with the Imaginary, and the limbic system and brain- stem areas with the Real. </w:t>
      </w:r>
      <w:r w:rsidRPr="007A2984">
        <w:rPr>
          <w:sz w:val="14"/>
        </w:rPr>
        <w:t xml:space="preserve">Yet </w:t>
      </w:r>
      <w:r w:rsidRPr="007A2984">
        <w:rPr>
          <w:u w:val="single"/>
        </w:rPr>
        <w:t>these three orders arc "inmixed" dimensions</w:t>
      </w:r>
      <w:r w:rsidRPr="007A2984">
        <w:rPr>
          <w:sz w:val="14"/>
        </w:rPr>
        <w:t xml:space="preserve"> (Ragland-Sullivan 190), as are the corresponding areas of our brains. </w:t>
      </w:r>
      <w:r w:rsidRPr="007A2984">
        <w:rPr>
          <w:highlight w:val="cyan"/>
          <w:u w:val="single"/>
        </w:rPr>
        <w:t>The Symbolic order resides primarily, but not solely within and between left brains, like the Imaginary in and between right hemispheres, and the Real in limbic systems</w:t>
      </w:r>
      <w:r w:rsidRPr="007A2984">
        <w:rPr>
          <w:u w:val="single"/>
        </w:rPr>
        <w:t xml:space="preserve"> and brainstems</w:t>
      </w:r>
      <w:r w:rsidRPr="007A2984">
        <w:rPr>
          <w:sz w:val="14"/>
        </w:rPr>
        <w:t>.2- I say "primarily" because there are also aspects of Symbolic language, involving imagery and emotions, in certain right-brain functions: making and interpreting metaphors, contextual meanings, puns, prosody, and non- verbal gestures (</w:t>
      </w:r>
      <w:proofErr w:type="spellStart"/>
      <w:r w:rsidRPr="007A2984">
        <w:rPr>
          <w:sz w:val="14"/>
        </w:rPr>
        <w:t>Ornstcin</w:t>
      </w:r>
      <w:proofErr w:type="spellEnd"/>
      <w:r w:rsidRPr="007A2984">
        <w:rPr>
          <w:sz w:val="14"/>
        </w:rPr>
        <w:t xml:space="preserve"> 103-08; </w:t>
      </w:r>
      <w:proofErr w:type="spellStart"/>
      <w:r w:rsidRPr="007A2984">
        <w:rPr>
          <w:sz w:val="14"/>
        </w:rPr>
        <w:t>Cozolino</w:t>
      </w:r>
      <w:proofErr w:type="spellEnd"/>
      <w:r w:rsidRPr="007A2984">
        <w:rPr>
          <w:sz w:val="14"/>
        </w:rPr>
        <w:t xml:space="preserve">, Neuroscience of Psychotherapy 109). Thus, the right brain is used more for language, along with the left, by "expert" readers (Wolf 162). While the right brains Imaginary order is crucial for "sell-image" (Ornstein 132, 175-76), the spatial sense of ego also depends upon the left brain's "orientation area," as I will consider in the first chapter </w:t>
      </w:r>
      <w:r w:rsidRPr="007A2984">
        <w:rPr>
          <w:u w:val="single"/>
        </w:rPr>
        <w:t xml:space="preserve">The general correspondence of Real, Imaginary, and Symbolic orders to the brainstem/limbic system, right hemisphere, and left hemisphere is confirmed by research on developmental growth spurts in the neocortex during childhood. As in Lacan's theory of </w:t>
      </w:r>
      <w:r w:rsidRPr="007A2984">
        <w:rPr>
          <w:highlight w:val="cyan"/>
          <w:u w:val="single"/>
        </w:rPr>
        <w:t>the mirror stage, with the infant's Imaginary ego initially developing through preverbal communication with the</w:t>
      </w:r>
      <w:r w:rsidRPr="007A2984">
        <w:rPr>
          <w:u w:val="single"/>
        </w:rPr>
        <w:t xml:space="preserve"> (m)</w:t>
      </w:r>
      <w:r w:rsidRPr="007A2984">
        <w:rPr>
          <w:highlight w:val="cyan"/>
          <w:u w:val="single"/>
        </w:rPr>
        <w:t>Other</w:t>
      </w:r>
      <w:r w:rsidRPr="007A2984">
        <w:rPr>
          <w:u w:val="single"/>
        </w:rPr>
        <w:t xml:space="preserve">, neuroscience shows </w:t>
      </w:r>
      <w:r w:rsidRPr="007A2984">
        <w:rPr>
          <w:highlight w:val="cyan"/>
          <w:u w:val="single"/>
        </w:rPr>
        <w:t>that right-brain to right-brain "attunement" between the mother and child, during its first two years of life, profoundly shapes its emotional and perceptual pathways</w:t>
      </w:r>
      <w:r w:rsidRPr="007A2984">
        <w:rPr>
          <w:u w:val="single"/>
        </w:rPr>
        <w:t>, especially its sense of self in relation to others</w:t>
      </w:r>
      <w:r w:rsidRPr="007A2984">
        <w:rPr>
          <w:sz w:val="14"/>
        </w:rPr>
        <w:t xml:space="preserve"> (</w:t>
      </w:r>
      <w:proofErr w:type="spellStart"/>
      <w:r w:rsidRPr="007A2984">
        <w:rPr>
          <w:sz w:val="14"/>
        </w:rPr>
        <w:t>Cozolino</w:t>
      </w:r>
      <w:proofErr w:type="spellEnd"/>
      <w:r w:rsidRPr="007A2984">
        <w:rPr>
          <w:sz w:val="14"/>
        </w:rPr>
        <w:t xml:space="preserve">, Neuroscience of Human 38, 66-75, 84-85; Neuroscience of Psychotherapy 191-92). </w:t>
      </w:r>
      <w:r w:rsidRPr="007A2984">
        <w:rPr>
          <w:u w:val="single"/>
        </w:rPr>
        <w:t>The "prosocial self then shifts, through language development, into the left brain, with its growth in subsequent years</w:t>
      </w:r>
      <w:r w:rsidRPr="007A2984">
        <w:rPr>
          <w:sz w:val="14"/>
        </w:rPr>
        <w:t xml:space="preserve"> (118; Wolf 185-88). </w:t>
      </w:r>
      <w:r w:rsidRPr="007A2984">
        <w:rPr>
          <w:u w:val="single"/>
        </w:rPr>
        <w:t>This relates to the Lacanian Symbolic order of words and laws shaping the child more directly after the initial mirror stage, at 6-18 months.</w:t>
      </w:r>
      <w:r w:rsidRPr="007A2984">
        <w:rPr>
          <w:sz w:val="14"/>
        </w:rPr>
        <w:t xml:space="preserve"> </w:t>
      </w:r>
      <w:r w:rsidRPr="007A2984">
        <w:rPr>
          <w:u w:val="single"/>
        </w:rPr>
        <w:t>According to neuroscience, the self as a "distributed neural network that encompasses shared self-other representations" continues to be "right- hemisphere based</w:t>
      </w:r>
      <w:r w:rsidRPr="007A2984">
        <w:rPr>
          <w:sz w:val="14"/>
        </w:rPr>
        <w:t>" (</w:t>
      </w:r>
      <w:proofErr w:type="spellStart"/>
      <w:r w:rsidRPr="007A2984">
        <w:rPr>
          <w:sz w:val="14"/>
        </w:rPr>
        <w:t>Deccty</w:t>
      </w:r>
      <w:proofErr w:type="spellEnd"/>
      <w:r w:rsidRPr="007A2984">
        <w:rPr>
          <w:sz w:val="14"/>
        </w:rPr>
        <w:t xml:space="preserve"> and Sommerville 527). Recognition of one's own face can be lost when the right hemisphere is anesthetized (529)—demon- </w:t>
      </w:r>
      <w:proofErr w:type="spellStart"/>
      <w:r w:rsidRPr="007A2984">
        <w:rPr>
          <w:sz w:val="14"/>
        </w:rPr>
        <w:t>strating</w:t>
      </w:r>
      <w:proofErr w:type="spellEnd"/>
      <w:r w:rsidRPr="007A2984">
        <w:rPr>
          <w:sz w:val="14"/>
        </w:rPr>
        <w:t xml:space="preserve"> that the Imaginary perception of ego (or the Freudian "imago"), and its possible fading or Lacanian "</w:t>
      </w:r>
      <w:proofErr w:type="spellStart"/>
      <w:r w:rsidRPr="007A2984">
        <w:rPr>
          <w:sz w:val="14"/>
        </w:rPr>
        <w:t>aphanisis</w:t>
      </w:r>
      <w:proofErr w:type="spellEnd"/>
      <w:r w:rsidRPr="007A2984">
        <w:rPr>
          <w:sz w:val="14"/>
        </w:rPr>
        <w:t xml:space="preserve">," is based in the right cortex.31 Regarding our potential for therapeutic and theatrical catharsis, there appears to be a crucial filter between Symbolic/Imaginary and Real orders (or superego /ego and id) in the prefrontal area of the neocortex, at the edge of the limbic system.3 </w:t>
      </w:r>
      <w:r w:rsidRPr="007A2984">
        <w:rPr>
          <w:highlight w:val="cyan"/>
          <w:u w:val="single"/>
        </w:rPr>
        <w:t>Neurologists locate a "stimulus barrier" between the Freudian superego and id in the "</w:t>
      </w:r>
      <w:proofErr w:type="spellStart"/>
      <w:r w:rsidRPr="007A2984">
        <w:rPr>
          <w:highlight w:val="cyan"/>
          <w:u w:val="single"/>
        </w:rPr>
        <w:t>ventromesial</w:t>
      </w:r>
      <w:proofErr w:type="spellEnd"/>
      <w:r w:rsidRPr="007A2984">
        <w:rPr>
          <w:highlight w:val="cyan"/>
          <w:u w:val="single"/>
        </w:rPr>
        <w:t xml:space="preserve"> [or ventromedial regions of the prefrontal lobe</w:t>
      </w:r>
      <w:r w:rsidRPr="007A2984">
        <w:rPr>
          <w:u w:val="single"/>
        </w:rPr>
        <w:t xml:space="preserve"> [where it] merges into the limbic system" and protects the ego "from the incessant demands of instinctual life"</w:t>
      </w:r>
      <w:r w:rsidRPr="007A2984">
        <w:rPr>
          <w:sz w:val="14"/>
        </w:rPr>
        <w:t xml:space="preserve"> (Kaplan-</w:t>
      </w:r>
      <w:proofErr w:type="spellStart"/>
      <w:r w:rsidRPr="007A2984">
        <w:rPr>
          <w:sz w:val="14"/>
        </w:rPr>
        <w:t>Solms</w:t>
      </w:r>
      <w:proofErr w:type="spellEnd"/>
      <w:r w:rsidRPr="007A2984">
        <w:rPr>
          <w:sz w:val="14"/>
        </w:rPr>
        <w:t xml:space="preserve"> and </w:t>
      </w:r>
      <w:proofErr w:type="spellStart"/>
      <w:r w:rsidRPr="007A2984">
        <w:rPr>
          <w:sz w:val="14"/>
        </w:rPr>
        <w:t>Solms</w:t>
      </w:r>
      <w:proofErr w:type="spellEnd"/>
      <w:r w:rsidRPr="007A2984">
        <w:rPr>
          <w:sz w:val="14"/>
        </w:rPr>
        <w:t xml:space="preserve"> 275-76).34 </w:t>
      </w:r>
      <w:r w:rsidRPr="007A2984">
        <w:rPr>
          <w:u w:val="single"/>
        </w:rPr>
        <w:t xml:space="preserve">Here, cathartic changes may occur in how remnant natural instincts are expressed (or transformed through greater awareness), from mostly unconscious, limbic, Real emotions, through right-brain, Imaginary perceptions and fundamental fantasies, to the Symbolic order of language, rules, and </w:t>
      </w:r>
      <w:proofErr w:type="spellStart"/>
      <w:r w:rsidRPr="007A2984">
        <w:rPr>
          <w:u w:val="single"/>
        </w:rPr>
        <w:t>self identity</w:t>
      </w:r>
      <w:proofErr w:type="spellEnd"/>
      <w:r w:rsidRPr="007A2984">
        <w:rPr>
          <w:u w:val="single"/>
        </w:rPr>
        <w:t xml:space="preserve"> in relation to the social Other.</w:t>
      </w:r>
      <w:r w:rsidRPr="007A2984">
        <w:rPr>
          <w:sz w:val="14"/>
        </w:rPr>
        <w:t xml:space="preserve"> </w:t>
      </w:r>
      <w:r w:rsidRPr="007A2984">
        <w:rPr>
          <w:u w:val="single"/>
        </w:rPr>
        <w:t>Neurologists have also found four layers of the prefrontal cortex (PFC) with distinctive, nested, hierarchical functions</w:t>
      </w:r>
      <w:r w:rsidRPr="007A2984">
        <w:rPr>
          <w:sz w:val="14"/>
        </w:rPr>
        <w:t xml:space="preserve"> (Koechlin et al.; Murphy and Brown 133-35</w:t>
      </w:r>
      <w:r w:rsidRPr="007A2984">
        <w:rPr>
          <w:u w:val="single"/>
        </w:rPr>
        <w:t>). The premotor cortex, at the rear of the PFC, exerts sensory control, selecting specific motor</w:t>
      </w:r>
      <w:r w:rsidRPr="007A2984">
        <w:rPr>
          <w:sz w:val="14"/>
        </w:rPr>
        <w:t xml:space="preserve"> (bodily action) </w:t>
      </w:r>
      <w:r w:rsidRPr="007A2984">
        <w:rPr>
          <w:u w:val="single"/>
        </w:rPr>
        <w:t>responses to stimuli</w:t>
      </w:r>
      <w:r w:rsidRPr="007A2984">
        <w:rPr>
          <w:sz w:val="14"/>
        </w:rPr>
        <w:t xml:space="preserve">. The caudal lateral PFC, </w:t>
      </w:r>
      <w:r w:rsidRPr="007A2984">
        <w:rPr>
          <w:u w:val="single"/>
        </w:rPr>
        <w:t>the next layer</w:t>
      </w:r>
      <w:r w:rsidRPr="007A2984">
        <w:rPr>
          <w:sz w:val="14"/>
        </w:rPr>
        <w:t xml:space="preserve"> moving forward, </w:t>
      </w:r>
      <w:r w:rsidRPr="007A2984">
        <w:rPr>
          <w:u w:val="single"/>
        </w:rPr>
        <w:t>adds contextual control</w:t>
      </w:r>
      <w:r w:rsidRPr="007A2984">
        <w:rPr>
          <w:sz w:val="14"/>
        </w:rPr>
        <w:t xml:space="preserve"> regarding the current situation when stimuli are received. The rostral lateral PFC, </w:t>
      </w:r>
      <w:r w:rsidRPr="007A2984">
        <w:rPr>
          <w:u w:val="single"/>
        </w:rPr>
        <w:t>a further anterior layer, then exerts episodic control over the other two, by tracking present and past information regarding general behavior</w:t>
      </w:r>
      <w:r w:rsidRPr="007A2984">
        <w:rPr>
          <w:sz w:val="14"/>
        </w:rPr>
        <w:t xml:space="preserve">, thus allowing for changing contingencies. (Murphy and Brown give the examples of answering the phone when it rings, not answering it at a friend s house, or answering it there because the friend IS in the shower and asks you to, as illustrating these three levels of stimulus response.) A fourth area is posited in the frontopolar cortex, used for cognitive </w:t>
      </w:r>
      <w:proofErr w:type="gramStart"/>
      <w:r w:rsidRPr="007A2984">
        <w:rPr>
          <w:sz w:val="14"/>
        </w:rPr>
        <w:t>branching</w:t>
      </w:r>
      <w:proofErr w:type="gramEnd"/>
      <w:r w:rsidRPr="007A2984">
        <w:rPr>
          <w:sz w:val="14"/>
        </w:rPr>
        <w:t xml:space="preserve"> and controlling the shifts between different episodes of behavior, while exerting control over the other three layers. Likewise, the orbitofrontal cortex (OFC) determines "reward value" choices, including the selection of "stimuli </w:t>
      </w:r>
      <w:proofErr w:type="gramStart"/>
      <w:r w:rsidRPr="007A2984">
        <w:rPr>
          <w:sz w:val="14"/>
        </w:rPr>
        <w:t>on the basis of</w:t>
      </w:r>
      <w:proofErr w:type="gramEnd"/>
      <w:r w:rsidRPr="007A2984">
        <w:rPr>
          <w:sz w:val="14"/>
        </w:rPr>
        <w:t xml:space="preserve"> familiarity and [selection of] responses on the basis of a feeling of </w:t>
      </w:r>
      <w:proofErr w:type="spellStart"/>
      <w:r w:rsidRPr="007A2984">
        <w:rPr>
          <w:sz w:val="14"/>
        </w:rPr>
        <w:t>Vightness</w:t>
      </w:r>
      <w:proofErr w:type="spellEnd"/>
      <w:r w:rsidRPr="007A2984">
        <w:rPr>
          <w:sz w:val="14"/>
        </w:rPr>
        <w:t xml:space="preserve">" (Elliott et al. 308). The lateral regions of the OFC arc involved with "the suppression of previously rewarded responses." </w:t>
      </w:r>
      <w:r w:rsidRPr="007A2984">
        <w:rPr>
          <w:u w:val="single"/>
        </w:rPr>
        <w:t xml:space="preserve">Brain imaging studies find that </w:t>
      </w:r>
      <w:r w:rsidRPr="007A2984">
        <w:rPr>
          <w:highlight w:val="cyan"/>
          <w:u w:val="single"/>
        </w:rPr>
        <w:t>these areas are "fundamental" in behavioral choices, especially in "unpredictable situations."</w:t>
      </w:r>
      <w:r w:rsidRPr="007A2984">
        <w:rPr>
          <w:u w:val="single"/>
        </w:rPr>
        <w:t xml:space="preserve"> One might argue that the Lacanian Symbolic and Imaginary orders of cultural rules and personal perceptions connect with the Real of stimuli and actions through these areas of the PFC </w:t>
      </w:r>
      <w:r w:rsidRPr="007A2984">
        <w:rPr>
          <w:sz w:val="14"/>
        </w:rPr>
        <w:t xml:space="preserve">(just behind and above the </w:t>
      </w:r>
      <w:proofErr w:type="spellStart"/>
      <w:r w:rsidRPr="007A2984">
        <w:rPr>
          <w:sz w:val="14"/>
        </w:rPr>
        <w:t>ventrome</w:t>
      </w:r>
      <w:proofErr w:type="spellEnd"/>
      <w:r w:rsidRPr="007A2984">
        <w:rPr>
          <w:sz w:val="14"/>
        </w:rPr>
        <w:t xml:space="preserve">- dial). </w:t>
      </w:r>
      <w:r w:rsidRPr="007A2984">
        <w:rPr>
          <w:u w:val="single"/>
        </w:rPr>
        <w:t>The brain responds to familiar or unpredictable stimuli with inner</w:t>
      </w:r>
      <w:r w:rsidRPr="007A2984">
        <w:rPr>
          <w:sz w:val="14"/>
        </w:rPr>
        <w:t xml:space="preserve"> theatrical representations and outer performances, through shifting, time-bound, </w:t>
      </w:r>
      <w:r w:rsidRPr="007A2984">
        <w:rPr>
          <w:u w:val="single"/>
        </w:rPr>
        <w:t>contextual, sensory controls. Such controls are shaped in each human brain through learned cultural experiences of the social Other,</w:t>
      </w:r>
      <w:r w:rsidRPr="007A2984">
        <w:rPr>
          <w:sz w:val="14"/>
        </w:rPr>
        <w:t xml:space="preserve"> which create further top-down constraints utilized by the PFC's layered functions, in relation to bottom-up stimuli. And yet, theatrical performances are ways that the Other, as well as the individual, may change. A culture can explore extended possibilities of Symbolic and Imaginary shifts in situation, context, and sensation, using a collective dreamlike space. This may also involve divine and demonic characterizations of top-down or bottom-up forces, experienced in nature, in the body and brain, or in social networks. </w:t>
      </w:r>
      <w:r w:rsidRPr="007A2984">
        <w:rPr>
          <w:highlight w:val="cyan"/>
          <w:u w:val="single"/>
        </w:rPr>
        <w:t>Lacan's three orders relate not only to the brain's anatomy, but also to cognitive psychologist Merlin Donald's theory about the evolutionary stages of cultural development</w:t>
      </w:r>
    </w:p>
    <w:sectPr w:rsidR="008E74CB" w:rsidRPr="00FA3A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2CD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2CD7"/>
    <w:rsid w:val="00315690"/>
    <w:rsid w:val="00316B75"/>
    <w:rsid w:val="00325646"/>
    <w:rsid w:val="003460F2"/>
    <w:rsid w:val="0038158C"/>
    <w:rsid w:val="003902BA"/>
    <w:rsid w:val="003A09E2"/>
    <w:rsid w:val="003C0F28"/>
    <w:rsid w:val="00407037"/>
    <w:rsid w:val="004605D6"/>
    <w:rsid w:val="004C60E8"/>
    <w:rsid w:val="004E3579"/>
    <w:rsid w:val="004E728B"/>
    <w:rsid w:val="004F39E0"/>
    <w:rsid w:val="00537BD5"/>
    <w:rsid w:val="00552DD7"/>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74CB"/>
    <w:rsid w:val="0091627E"/>
    <w:rsid w:val="00931E66"/>
    <w:rsid w:val="0097032B"/>
    <w:rsid w:val="009D2EAD"/>
    <w:rsid w:val="009D54B2"/>
    <w:rsid w:val="009E1922"/>
    <w:rsid w:val="009F7ED2"/>
    <w:rsid w:val="00A55202"/>
    <w:rsid w:val="00A62B7E"/>
    <w:rsid w:val="00A93661"/>
    <w:rsid w:val="00A95652"/>
    <w:rsid w:val="00AC0AB8"/>
    <w:rsid w:val="00B26749"/>
    <w:rsid w:val="00B33C6D"/>
    <w:rsid w:val="00B4508F"/>
    <w:rsid w:val="00B55AD5"/>
    <w:rsid w:val="00B8057C"/>
    <w:rsid w:val="00BD6238"/>
    <w:rsid w:val="00BF593B"/>
    <w:rsid w:val="00BF773A"/>
    <w:rsid w:val="00BF7E81"/>
    <w:rsid w:val="00C13773"/>
    <w:rsid w:val="00C17CC8"/>
    <w:rsid w:val="00C429BB"/>
    <w:rsid w:val="00C76F9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19A6"/>
    <w:rsid w:val="00E04BAA"/>
    <w:rsid w:val="00E15E75"/>
    <w:rsid w:val="00E5262C"/>
    <w:rsid w:val="00EC7DC4"/>
    <w:rsid w:val="00ED30CF"/>
    <w:rsid w:val="00EF05C1"/>
    <w:rsid w:val="00F176EF"/>
    <w:rsid w:val="00F45E10"/>
    <w:rsid w:val="00F6364A"/>
    <w:rsid w:val="00F9113A"/>
    <w:rsid w:val="00FA3A2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FF299"/>
  <w15:chartTrackingRefBased/>
  <w15:docId w15:val="{D38203A4-FCEE-4536-A067-BAEB15286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5202"/>
    <w:rPr>
      <w:rFonts w:ascii="Calibri" w:hAnsi="Calibri" w:cs="Calibri"/>
    </w:rPr>
  </w:style>
  <w:style w:type="paragraph" w:styleId="Heading1">
    <w:name w:val="heading 1"/>
    <w:aliases w:val="Pocket"/>
    <w:basedOn w:val="Normal"/>
    <w:next w:val="Normal"/>
    <w:link w:val="Heading1Char"/>
    <w:qFormat/>
    <w:rsid w:val="002F2C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2C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F2C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2F2C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2C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2CD7"/>
  </w:style>
  <w:style w:type="character" w:customStyle="1" w:styleId="Heading1Char">
    <w:name w:val="Heading 1 Char"/>
    <w:aliases w:val="Pocket Char"/>
    <w:basedOn w:val="DefaultParagraphFont"/>
    <w:link w:val="Heading1"/>
    <w:rsid w:val="002F2C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2CD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F2CD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2F2CD7"/>
    <w:rPr>
      <w:rFonts w:ascii="Calibri" w:eastAsiaTheme="majorEastAsia" w:hAnsi="Calibri" w:cstheme="majorBidi"/>
      <w:b/>
      <w:iCs/>
      <w:sz w:val="26"/>
    </w:rPr>
  </w:style>
  <w:style w:type="character" w:styleId="Emphasis">
    <w:name w:val="Emphasis"/>
    <w:basedOn w:val="DefaultParagraphFont"/>
    <w:uiPriority w:val="7"/>
    <w:qFormat/>
    <w:rsid w:val="002F2CD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F2CD7"/>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2F2CD7"/>
    <w:rPr>
      <w:b w:val="0"/>
      <w:sz w:val="22"/>
      <w:u w:val="singl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TAG "/>
    <w:basedOn w:val="DefaultParagraphFont"/>
    <w:uiPriority w:val="99"/>
    <w:unhideWhenUsed/>
    <w:rsid w:val="002F2CD7"/>
    <w:rPr>
      <w:color w:val="auto"/>
      <w:u w:val="none"/>
    </w:rPr>
  </w:style>
  <w:style w:type="character" w:styleId="FollowedHyperlink">
    <w:name w:val="FollowedHyperlink"/>
    <w:basedOn w:val="DefaultParagraphFont"/>
    <w:uiPriority w:val="99"/>
    <w:semiHidden/>
    <w:unhideWhenUsed/>
    <w:rsid w:val="002F2CD7"/>
    <w:rPr>
      <w:color w:val="auto"/>
      <w:u w:val="none"/>
    </w:rPr>
  </w:style>
  <w:style w:type="paragraph" w:styleId="NormalWeb">
    <w:name w:val="Normal (Web)"/>
    <w:basedOn w:val="Normal"/>
    <w:uiPriority w:val="99"/>
    <w:semiHidden/>
    <w:unhideWhenUsed/>
    <w:rsid w:val="00B267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8098</Words>
  <Characters>46162</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2022-01-08T16:30:00Z</dcterms:created>
  <dcterms:modified xsi:type="dcterms:W3CDTF">2022-01-08T17:54:00Z</dcterms:modified>
</cp:coreProperties>
</file>