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FD1B7" w14:textId="0BBFFC66" w:rsidR="001321B6" w:rsidRDefault="001321B6" w:rsidP="001321B6">
      <w:pPr>
        <w:pStyle w:val="Heading3"/>
        <w:rPr>
          <w:rFonts w:eastAsia="MS Gothic"/>
        </w:rPr>
      </w:pPr>
      <w:r>
        <w:rPr>
          <w:rFonts w:eastAsia="MS Gothic"/>
        </w:rPr>
        <w:t>Framing</w:t>
      </w:r>
    </w:p>
    <w:p w14:paraId="32EB1F33" w14:textId="77777777"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Subjectivity is constituted fundamentally by loss –</w:t>
      </w:r>
    </w:p>
    <w:p w14:paraId="31092D99" w14:textId="77777777"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 xml:space="preserve">[1] Alienation – our introduction into the world and the field of knowledge requires mediation through language. The submission to language pushes us into an indirect relationship. It deprives the subject of immediate contact with the object world, which creates a constitutive distinction between non-alienated and post-linguistic experience. </w:t>
      </w:r>
    </w:p>
    <w:p w14:paraId="482714CF" w14:textId="77777777"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[2] The recognition of the knowledge gap is not active but rather unconscious – knowledge is infinite which means it can’t be acquired or processed by the subject which creates a fundamental lack between the real and the symbolic. And a search for knowledge is damaging to the self because the subject has a fetishization of the external paranoia- a simultaneous desire for it and rejection.</w:t>
      </w:r>
    </w:p>
    <w:p w14:paraId="1E5614F4" w14:textId="77777777"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[3] Fluidity- A) Differentiation - signifiers refer to other signifiers without having a final signified to relate to which produces a constitutive lack from the inability to reach true meaning. This instability forces us to form a world in pursuit of the lost gaps to fulfill the subject’s desires. B) Language is constantly changing- it’s contextually prduced with respect to temporality and cultures because every individual indexes to language differently.</w:t>
      </w:r>
    </w:p>
    <w:p w14:paraId="10D771FC" w14:textId="493F214C" w:rsidR="001321B6" w:rsidRPr="001321B6" w:rsidRDefault="001321B6" w:rsidP="006F5AF1">
      <w:pPr>
        <w:keepNext/>
        <w:keepLines/>
        <w:spacing w:before="40" w:after="0"/>
        <w:outlineLvl w:val="3"/>
        <w:rPr>
          <w:rFonts w:eastAsia="MS Gothic" w:cs="Times New Roman"/>
          <w:b/>
          <w:iCs/>
          <w:sz w:val="26"/>
        </w:rPr>
      </w:pPr>
      <w:r w:rsidRPr="001321B6">
        <w:rPr>
          <w:rFonts w:eastAsia="MS Gothic" w:cs="Times New Roman"/>
          <w:b/>
          <w:iCs/>
          <w:sz w:val="26"/>
        </w:rPr>
        <w:t>[4] Desires come first- A) Only my framework answers the question “why act”, since agents have a reason to due to their own motivations rather than some non-existent transcendental principle. B) Identity –the creation of the subject determines what each subject considers intrinsic to its identity and what exists externally as an façade. C) Empirics – there is no factual account of the good since each agents’ motivations are unique and there has been no conversion of differing beliefs into a unified ethic.</w:t>
      </w:r>
    </w:p>
    <w:p w14:paraId="343C7A9F" w14:textId="77777777"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 xml:space="preserve">Thus, the standard is to embrace the lack. This is key to preventing psychological violence and coheres the nature of who you are. </w:t>
      </w:r>
    </w:p>
    <w:p w14:paraId="0F38EC16" w14:textId="77777777" w:rsidR="001321B6" w:rsidRPr="001321B6" w:rsidRDefault="001321B6" w:rsidP="001321B6">
      <w:pPr>
        <w:rPr>
          <w:rFonts w:eastAsia="Cambria"/>
        </w:rPr>
      </w:pPr>
      <w:r w:rsidRPr="001321B6">
        <w:rPr>
          <w:rFonts w:eastAsia="Cambria"/>
          <w:b/>
          <w:bCs/>
          <w:color w:val="000000"/>
          <w:sz w:val="27"/>
          <w:szCs w:val="27"/>
          <w:shd w:val="clear" w:color="auto" w:fill="FFFFFF"/>
        </w:rPr>
        <w:t>Ruti 10</w:t>
      </w:r>
      <w:r w:rsidRPr="001321B6">
        <w:rPr>
          <w:rFonts w:eastAsia="Cambria"/>
          <w:color w:val="000000"/>
          <w:sz w:val="27"/>
          <w:szCs w:val="27"/>
          <w:shd w:val="clear" w:color="auto" w:fill="FFFFFF"/>
        </w:rPr>
        <w:t xml:space="preserve"> </w:t>
      </w:r>
      <w:r w:rsidRPr="001321B6">
        <w:rPr>
          <w:rFonts w:eastAsia="Cambria"/>
          <w:color w:val="000000"/>
          <w:sz w:val="20"/>
          <w:szCs w:val="20"/>
          <w:shd w:val="clear" w:color="auto" w:fill="FFFFFF"/>
        </w:rPr>
        <w:t>Mari Ruti. (2010). </w:t>
      </w:r>
      <w:r w:rsidRPr="001321B6">
        <w:rPr>
          <w:rFonts w:eastAsia="Cambria"/>
          <w:i/>
          <w:iCs/>
          <w:color w:val="000000"/>
          <w:sz w:val="20"/>
          <w:szCs w:val="20"/>
          <w:shd w:val="clear" w:color="auto" w:fill="FFFFFF"/>
        </w:rPr>
        <w:t>Winnicott with Lacan: Living Creatively in a Postmodern World. American Imago, 67(3), 353–374.[</w:t>
      </w:r>
      <w:r w:rsidRPr="001321B6">
        <w:rPr>
          <w:rFonts w:eastAsia="Cambria"/>
          <w:color w:val="000000"/>
          <w:sz w:val="20"/>
          <w:szCs w:val="20"/>
          <w:shd w:val="clear" w:color="auto" w:fill="FFFFFF"/>
        </w:rPr>
        <w:t>doi:10.1353/aim.20</w:t>
      </w:r>
      <w:r w:rsidRPr="001321B6">
        <w:rPr>
          <w:rFonts w:eastAsia="Cambria"/>
          <w:color w:val="000000"/>
          <w:sz w:val="20"/>
          <w:szCs w:val="20"/>
        </w:rPr>
        <w:t xml:space="preserve"> </w:t>
      </w:r>
      <w:hyperlink r:id="rId6" w:history="1">
        <w:r w:rsidRPr="001321B6">
          <w:rPr>
            <w:rFonts w:eastAsia="MS Gothic"/>
            <w:color w:val="000000"/>
            <w:sz w:val="20"/>
            <w:szCs w:val="20"/>
            <w:shd w:val="clear" w:color="auto" w:fill="FFFFFF"/>
          </w:rPr>
          <w:t>sci-hub.tw/10.1353/aim.2010.0016</w:t>
        </w:r>
      </w:hyperlink>
      <w:r w:rsidRPr="001321B6">
        <w:rPr>
          <w:rFonts w:eastAsia="MS Gothic"/>
          <w:color w:val="000000"/>
          <w:sz w:val="20"/>
          <w:szCs w:val="20"/>
          <w:shd w:val="clear" w:color="auto" w:fill="FFFFFF"/>
        </w:rPr>
        <w:t>]</w:t>
      </w:r>
      <w:r w:rsidRPr="001321B6">
        <w:rPr>
          <w:rFonts w:eastAsia="Cambria"/>
          <w:color w:val="000000"/>
        </w:rPr>
        <w:t xml:space="preserve"> </w:t>
      </w:r>
      <w:r w:rsidRPr="001321B6">
        <w:rPr>
          <w:rFonts w:eastAsia="Cambria"/>
          <w:color w:val="000000"/>
          <w:sz w:val="18"/>
          <w:szCs w:val="18"/>
          <w:shd w:val="clear" w:color="auto" w:fill="FFFFFF"/>
        </w:rPr>
        <w:t>//ahs em</w:t>
      </w:r>
    </w:p>
    <w:p w14:paraId="15C5BA4F" w14:textId="77777777" w:rsidR="001321B6" w:rsidRPr="001321B6" w:rsidRDefault="001321B6" w:rsidP="001321B6">
      <w:pPr>
        <w:rPr>
          <w:rFonts w:eastAsia="Cambria"/>
          <w:sz w:val="16"/>
        </w:rPr>
      </w:pPr>
      <w:r w:rsidRPr="001321B6">
        <w:rPr>
          <w:rFonts w:eastAsia="Cambria"/>
          <w:sz w:val="16"/>
        </w:rPr>
        <w:t xml:space="preserve">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1321B6">
        <w:rPr>
          <w:rFonts w:eastAsia="Cambria"/>
          <w:highlight w:val="yellow"/>
          <w:u w:val="single"/>
        </w:rPr>
        <w:t>the</w:t>
      </w:r>
      <w:r w:rsidRPr="001321B6">
        <w:rPr>
          <w:rFonts w:eastAsia="Cambria"/>
          <w:sz w:val="16"/>
        </w:rPr>
        <w:t xml:space="preserve"> </w:t>
      </w:r>
      <w:r w:rsidRPr="001321B6">
        <w:rPr>
          <w:rFonts w:eastAsia="Cambria"/>
          <w:highlight w:val="yellow"/>
          <w:u w:val="single"/>
        </w:rPr>
        <w:t>subject</w:t>
      </w:r>
      <w:r w:rsidRPr="001321B6">
        <w:rPr>
          <w:rFonts w:eastAsia="Cambria"/>
          <w:sz w:val="16"/>
        </w:rPr>
        <w:t xml:space="preserve">’s realization that it </w:t>
      </w:r>
      <w:r w:rsidRPr="001321B6">
        <w:rPr>
          <w:rFonts w:eastAsia="Cambria"/>
          <w:highlight w:val="yellow"/>
          <w:u w:val="single"/>
        </w:rPr>
        <w:t>is not synonymous</w:t>
      </w:r>
      <w:r w:rsidRPr="001321B6">
        <w:rPr>
          <w:rFonts w:eastAsia="Cambria"/>
          <w:sz w:val="16"/>
        </w:rPr>
        <w:t xml:space="preserve"> with the world, </w:t>
      </w:r>
      <w:r w:rsidRPr="001321B6">
        <w:rPr>
          <w:rFonts w:eastAsia="Cambria"/>
          <w:highlight w:val="yellow"/>
          <w:u w:val="single"/>
        </w:rPr>
        <w:t>but rather a</w:t>
      </w:r>
      <w:r w:rsidRPr="001321B6">
        <w:rPr>
          <w:rFonts w:eastAsia="Cambria"/>
          <w:sz w:val="16"/>
        </w:rPr>
        <w:t xml:space="preserve"> frail and </w:t>
      </w:r>
      <w:r w:rsidRPr="001321B6">
        <w:rPr>
          <w:rFonts w:eastAsia="Cambria"/>
          <w:highlight w:val="yellow"/>
          <w:u w:val="single"/>
        </w:rPr>
        <w:t>faltering creature that needs continuously to negotiate its position in the world, introduces an apprehensive state of want</w:t>
      </w:r>
      <w:r w:rsidRPr="001321B6">
        <w:rPr>
          <w:rFonts w:eastAsia="Cambria"/>
          <w:sz w:val="16"/>
        </w:rPr>
        <w:t xml:space="preserve"> and restlessness that it finds difficult to tolerate </w:t>
      </w:r>
      <w:r w:rsidRPr="001321B6">
        <w:rPr>
          <w:rFonts w:eastAsia="Cambria"/>
          <w:highlight w:val="yellow"/>
          <w:u w:val="single"/>
        </w:rPr>
        <w:t>and</w:t>
      </w:r>
      <w:r w:rsidRPr="001321B6">
        <w:rPr>
          <w:rFonts w:eastAsia="Cambria"/>
          <w:sz w:val="16"/>
        </w:rPr>
        <w:t xml:space="preserve"> that it </w:t>
      </w:r>
      <w:r w:rsidRPr="001321B6">
        <w:rPr>
          <w:rFonts w:eastAsia="Cambria"/>
          <w:highlight w:val="yellow"/>
          <w:u w:val="single"/>
        </w:rPr>
        <w:t>consequently endeavors to cover over by fantasy formations.</w:t>
      </w:r>
      <w:r w:rsidRPr="001321B6">
        <w:rPr>
          <w:rFonts w:eastAsia="Cambria"/>
          <w:sz w:val="16"/>
        </w:rPr>
        <w:t xml:space="preserve"> In other words, because lack is devastating to admit to—because </w:t>
      </w:r>
      <w:r w:rsidRPr="001321B6">
        <w:rPr>
          <w:rFonts w:eastAsia="Cambria"/>
          <w:highlight w:val="yellow"/>
          <w:u w:val="single"/>
        </w:rPr>
        <w:t>the</w:t>
      </w:r>
      <w:r w:rsidRPr="001321B6">
        <w:rPr>
          <w:rFonts w:eastAsia="Cambria"/>
          <w:sz w:val="16"/>
        </w:rPr>
        <w:t xml:space="preserve"> </w:t>
      </w:r>
      <w:r w:rsidRPr="001321B6">
        <w:rPr>
          <w:rFonts w:eastAsia="Cambria"/>
          <w:highlight w:val="yellow"/>
          <w:u w:val="single"/>
        </w:rPr>
        <w:t>subject experiences [lack]</w:t>
      </w:r>
      <w:r w:rsidRPr="001321B6">
        <w:rPr>
          <w:rFonts w:eastAsia="Cambria"/>
          <w:sz w:val="16"/>
        </w:rPr>
        <w:t xml:space="preserve"> it </w:t>
      </w:r>
      <w:r w:rsidRPr="001321B6">
        <w:rPr>
          <w:rFonts w:eastAsia="Cambria"/>
          <w:highlight w:val="yellow"/>
          <w:u w:val="single"/>
        </w:rPr>
        <w:t>as a debilitating wound</w:t>
      </w:r>
      <w:r w:rsidRPr="001321B6">
        <w:rPr>
          <w:rFonts w:eastAsia="Cambria"/>
          <w:sz w:val="16"/>
        </w:rPr>
        <w:t xml:space="preserve">—it is disposed </w:t>
      </w:r>
      <w:r w:rsidRPr="001321B6">
        <w:rPr>
          <w:rFonts w:eastAsia="Cambria"/>
          <w:highlight w:val="yellow"/>
          <w:u w:val="single"/>
        </w:rPr>
        <w:t>to seek solace in fantasies that allow it to mask and ignore the reality of this lack.</w:t>
      </w:r>
      <w:r w:rsidRPr="001321B6">
        <w:rPr>
          <w:rFonts w:eastAsia="Cambria"/>
          <w:sz w:val="16"/>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egogratifying fantasies is that they mislead it to seek self-fulfillment through the famous objet petit a—the object cause of desire that the subject believes will return to it the precious sense of wholeness that it imagines having lost.2 In this scenario, the subject searches for meaning outside of itself, in an object of desire that seems to contain the enigmatic objet a. Lacan’s goal, in this context, is to enable the subject to perceive that </w:t>
      </w:r>
      <w:r w:rsidRPr="001321B6">
        <w:rPr>
          <w:rFonts w:eastAsia="Cambria"/>
          <w:highlight w:val="yellow"/>
          <w:u w:val="single"/>
        </w:rPr>
        <w:t>this fantasmatic quest for secure foundations is a waste of its psychic energies.</w:t>
      </w:r>
      <w:r w:rsidRPr="001321B6">
        <w:rPr>
          <w:rFonts w:eastAsia="Cambria"/>
          <w:sz w:val="16"/>
        </w:rPr>
        <w:t xml:space="preserve"> His aim is to convince the subject that the objet a will never give it the meaning of its existence, but will, instead, lead it down an ever-</w:t>
      </w:r>
      <w:r w:rsidRPr="001321B6">
        <w:rPr>
          <w:rFonts w:eastAsia="Cambria"/>
          <w:b/>
          <w:bCs/>
          <w:u w:val="single"/>
        </w:rPr>
        <w:t>widening spiral of existential deadends.</w:t>
      </w:r>
      <w:r w:rsidRPr="001321B6">
        <w:rPr>
          <w:rFonts w:eastAsia="Cambria"/>
          <w:sz w:val="16"/>
        </w:rPr>
        <w:t xml:space="preserve"> How, then, does </w:t>
      </w:r>
      <w:r w:rsidRPr="001321B6">
        <w:rPr>
          <w:rFonts w:eastAsia="Cambria"/>
          <w:highlight w:val="yellow"/>
          <w:u w:val="single"/>
        </w:rPr>
        <w:t>the Lacanian subject</w:t>
      </w:r>
      <w:r w:rsidRPr="001321B6">
        <w:rPr>
          <w:rFonts w:eastAsia="Cambria"/>
          <w:sz w:val="16"/>
        </w:rPr>
        <w:t xml:space="preserve"> </w:t>
      </w:r>
      <w:r w:rsidRPr="001321B6">
        <w:rPr>
          <w:rFonts w:eastAsia="Cambria"/>
          <w:highlight w:val="yellow"/>
          <w:u w:val="single"/>
        </w:rPr>
        <w:t>find meaning</w:t>
      </w:r>
      <w:r w:rsidRPr="001321B6">
        <w:rPr>
          <w:rFonts w:eastAsia="Cambria"/>
          <w:sz w:val="16"/>
        </w:rPr>
        <w:t xml:space="preserve"> in its life? Lacan’s answer is that it is only </w:t>
      </w:r>
      <w:r w:rsidRPr="001321B6">
        <w:rPr>
          <w:rFonts w:eastAsia="Cambria"/>
          <w:highlight w:val="yellow"/>
          <w:u w:val="single"/>
        </w:rPr>
        <w:t>by accepting lack as a precondition of its existence</w:t>
      </w:r>
      <w:r w:rsidRPr="001321B6">
        <w:rPr>
          <w:rFonts w:eastAsia="Cambria"/>
          <w:sz w:val="16"/>
        </w:rPr>
        <w:t xml:space="preserve">—by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 </w:t>
      </w:r>
    </w:p>
    <w:p w14:paraId="5D892E45" w14:textId="77777777"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 xml:space="preserve">Impact calculus – </w:t>
      </w:r>
    </w:p>
    <w:p w14:paraId="72C0ECC9" w14:textId="77777777"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[1] It’s a question of orientation towards the form of desire which is a prior question to the content of that practice and proves consequences are incoherent</w:t>
      </w:r>
    </w:p>
    <w:p w14:paraId="6E48C9C3" w14:textId="77777777"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[2] Contradictions affirm – demonstrating the emptiness of language is synonymous with embracing the lack.</w:t>
      </w:r>
    </w:p>
    <w:p w14:paraId="797129A9" w14:textId="77777777" w:rsidR="001321B6" w:rsidRPr="001321B6" w:rsidRDefault="001321B6" w:rsidP="001321B6">
      <w:pPr>
        <w:spacing w:after="0" w:line="240" w:lineRule="auto"/>
        <w:rPr>
          <w:rFonts w:eastAsia="Cambria"/>
        </w:rPr>
      </w:pPr>
    </w:p>
    <w:p w14:paraId="055820EC" w14:textId="77777777"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 xml:space="preserve">Prefer the framework – </w:t>
      </w:r>
    </w:p>
    <w:p w14:paraId="20F3C033" w14:textId="77777777"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 xml:space="preserve">[1] Solves oppression- [a] Empowerment – overcoming the lack ensures agents view themselves as active which motivates agents to combat systems of oppression rather than viewing themselves as passive objects. [b] Explanatory power –oppression operates through the categorization and otherization from the lack. </w:t>
      </w:r>
    </w:p>
    <w:p w14:paraId="71FA8771" w14:textId="60C5F604" w:rsidR="001321B6" w:rsidRPr="001321B6" w:rsidRDefault="001321B6" w:rsidP="001321B6">
      <w:pPr>
        <w:keepNext/>
        <w:keepLines/>
        <w:spacing w:before="40" w:after="0"/>
        <w:outlineLvl w:val="3"/>
        <w:rPr>
          <w:rFonts w:eastAsia="MS Gothic" w:cs="Times New Roman"/>
          <w:b/>
          <w:iCs/>
          <w:sz w:val="26"/>
        </w:rPr>
      </w:pPr>
      <w:r>
        <w:rPr>
          <w:rFonts w:eastAsia="MS Gothic" w:cs="Times New Roman"/>
          <w:b/>
          <w:iCs/>
          <w:sz w:val="26"/>
        </w:rPr>
        <w:t>[2</w:t>
      </w:r>
      <w:r w:rsidRPr="001321B6">
        <w:rPr>
          <w:rFonts w:eastAsia="MS Gothic" w:cs="Times New Roman"/>
          <w:b/>
          <w:iCs/>
          <w:sz w:val="26"/>
        </w:rPr>
        <w:t xml:space="preserve">] Performativity – debate is a fundamentally a game. We desire wins and avoid losses – only psychoanalysis explains the constitutive drives of the activity which proves it outweighs. </w:t>
      </w:r>
    </w:p>
    <w:p w14:paraId="332AF7C8" w14:textId="1D82D49B"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w:t>
      </w:r>
      <w:r>
        <w:rPr>
          <w:rFonts w:eastAsia="MS Gothic" w:cs="Times New Roman"/>
          <w:b/>
          <w:iCs/>
          <w:sz w:val="26"/>
        </w:rPr>
        <w:t>3</w:t>
      </w:r>
      <w:r w:rsidRPr="001321B6">
        <w:rPr>
          <w:rFonts w:eastAsia="MS Gothic" w:cs="Times New Roman"/>
          <w:b/>
          <w:iCs/>
          <w:sz w:val="26"/>
        </w:rPr>
        <w:t xml:space="preserve">] Bindingness – the lack is constitutive to the structure of language and the nature of the subject. Any action a subject take is inevitably mediated through signification. We cannot escape our mediation through language which means an understanding of it comes first. </w:t>
      </w:r>
    </w:p>
    <w:p w14:paraId="127085B5" w14:textId="3C8B27B5"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w:t>
      </w:r>
      <w:r>
        <w:rPr>
          <w:rFonts w:eastAsia="MS Gothic" w:cs="Times New Roman"/>
          <w:b/>
          <w:iCs/>
          <w:sz w:val="26"/>
        </w:rPr>
        <w:t>4</w:t>
      </w:r>
      <w:r w:rsidRPr="001321B6">
        <w:rPr>
          <w:rFonts w:eastAsia="MS Gothic" w:cs="Times New Roman"/>
          <w:b/>
          <w:iCs/>
          <w:sz w:val="26"/>
        </w:rPr>
        <w:t xml:space="preserve">] Lexicality – [A] Answering the AC proves it true since you had to first embrace to lack to access rational argumentation. [B] Answering the framework is self-defeating because you use language to answer arguments about language, which is tautological and proves everything devolves to signification since your arguments are inseparable from how you communicate them.  </w:t>
      </w:r>
    </w:p>
    <w:p w14:paraId="01C62043" w14:textId="44193EFF"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w:t>
      </w:r>
      <w:r>
        <w:rPr>
          <w:rFonts w:eastAsia="MS Gothic" w:cs="Times New Roman"/>
          <w:b/>
          <w:iCs/>
          <w:sz w:val="26"/>
        </w:rPr>
        <w:t>5</w:t>
      </w:r>
      <w:r w:rsidRPr="001321B6">
        <w:rPr>
          <w:rFonts w:eastAsia="MS Gothic" w:cs="Times New Roman"/>
          <w:b/>
          <w:iCs/>
          <w:sz w:val="26"/>
        </w:rPr>
        <w:t xml:space="preserve">] Denying the AC is impossible since any argument starts from the premise that language captures reality, but denying the AC denies any ability for language to have meaning in the first place. </w:t>
      </w:r>
    </w:p>
    <w:p w14:paraId="30087BB9" w14:textId="6DCBD62E" w:rsid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w:t>
      </w:r>
      <w:r>
        <w:rPr>
          <w:rFonts w:eastAsia="MS Gothic" w:cs="Times New Roman"/>
          <w:b/>
          <w:iCs/>
          <w:sz w:val="26"/>
        </w:rPr>
        <w:t>6</w:t>
      </w:r>
      <w:r w:rsidRPr="001321B6">
        <w:rPr>
          <w:rFonts w:eastAsia="MS Gothic" w:cs="Times New Roman"/>
          <w:b/>
          <w:iCs/>
          <w:sz w:val="26"/>
        </w:rPr>
        <w:t>] All communication is constrained by the lack, even the flow because of its linguistic content, which means the standard is a side constraint on the judge evaluating the round. Use Evaluative modesty – whoever wins the strongest strength of link to their offense times the probability that each portion of the flow is the highest layer: A) Key to determining the better debater since some debaters are really skilled in one area, but the best debater is flexible and can do well on multiple layers B) Probability – we’re never 100% certain that one thing comes before another since there are arguments for each C) Clash – Incentivizes debaters to engage with arguments rather than going all in on one position.</w:t>
      </w:r>
    </w:p>
    <w:p w14:paraId="26DC7975" w14:textId="3E53DEE6" w:rsidR="001321B6" w:rsidRPr="001321B6" w:rsidRDefault="001321B6" w:rsidP="001321B6">
      <w:pPr>
        <w:keepNext/>
        <w:keepLines/>
        <w:spacing w:before="40" w:after="0" w:line="240" w:lineRule="auto"/>
        <w:outlineLvl w:val="3"/>
        <w:rPr>
          <w:rFonts w:eastAsia="MS Gothic" w:cs="Times New Roman"/>
          <w:b/>
          <w:iCs/>
          <w:sz w:val="26"/>
          <w:shd w:val="clear" w:color="auto" w:fill="FFFFFF"/>
        </w:rPr>
      </w:pPr>
      <w:r w:rsidRPr="001321B6">
        <w:rPr>
          <w:rFonts w:eastAsia="MS Gothic" w:cs="Times New Roman"/>
          <w:b/>
          <w:iCs/>
          <w:sz w:val="26"/>
          <w:shd w:val="clear" w:color="auto" w:fill="FFFFFF"/>
        </w:rPr>
        <w:t>[</w:t>
      </w:r>
      <w:r>
        <w:rPr>
          <w:rFonts w:eastAsia="MS Gothic" w:cs="Times New Roman"/>
          <w:b/>
          <w:iCs/>
          <w:sz w:val="26"/>
          <w:shd w:val="clear" w:color="auto" w:fill="FFFFFF"/>
        </w:rPr>
        <w:t>7</w:t>
      </w:r>
      <w:r w:rsidRPr="001321B6">
        <w:rPr>
          <w:rFonts w:eastAsia="MS Gothic" w:cs="Times New Roman"/>
          <w:b/>
          <w:iCs/>
          <w:sz w:val="26"/>
          <w:shd w:val="clear" w:color="auto" w:fill="FFFFFF"/>
        </w:rPr>
        <w:t>] Prefer the role of the ballot—critical pedagogy demands that students question their surroundings. Only the AC resolves the problem of ensuring challenges within the confines of recognizing social inequality.</w:t>
      </w:r>
    </w:p>
    <w:p w14:paraId="732C4EF3" w14:textId="77777777" w:rsidR="001321B6" w:rsidRPr="001321B6" w:rsidRDefault="001321B6" w:rsidP="001321B6">
      <w:pPr>
        <w:rPr>
          <w:rFonts w:eastAsia="Cambria"/>
          <w:color w:val="000000"/>
          <w:sz w:val="16"/>
          <w:szCs w:val="26"/>
        </w:rPr>
      </w:pPr>
      <w:r w:rsidRPr="001321B6">
        <w:rPr>
          <w:rFonts w:eastAsia="Cambria"/>
          <w:b/>
          <w:color w:val="000000"/>
          <w:sz w:val="26"/>
          <w:szCs w:val="26"/>
          <w:u w:val="single"/>
          <w:shd w:val="clear" w:color="auto" w:fill="FFFFFF"/>
        </w:rPr>
        <w:t>Roseboro ‘08</w:t>
      </w:r>
      <w:r w:rsidRPr="001321B6">
        <w:rPr>
          <w:rFonts w:eastAsia="Cambria"/>
          <w:color w:val="000000"/>
          <w:sz w:val="16"/>
          <w:szCs w:val="26"/>
          <w:shd w:val="clear" w:color="auto" w:fill="FFFFFF"/>
        </w:rPr>
        <w:t>, Donyell L. </w:t>
      </w:r>
      <w:r w:rsidRPr="001321B6">
        <w:rPr>
          <w:rFonts w:eastAsia="Cambria"/>
          <w:i/>
          <w:iCs/>
          <w:color w:val="000000"/>
          <w:sz w:val="16"/>
          <w:szCs w:val="26"/>
          <w:shd w:val="clear" w:color="auto" w:fill="FFFFFF"/>
        </w:rPr>
        <w:t>Jaques Lacan and Education: a Critical Introduction</w:t>
      </w:r>
      <w:r w:rsidRPr="001321B6">
        <w:rPr>
          <w:rFonts w:eastAsia="Cambria"/>
          <w:color w:val="000000"/>
          <w:sz w:val="16"/>
          <w:szCs w:val="26"/>
          <w:shd w:val="clear" w:color="auto" w:fill="FFFFFF"/>
        </w:rPr>
        <w:t>. Sense, 2008. // AHS RG</w:t>
      </w:r>
    </w:p>
    <w:p w14:paraId="05DDAB21" w14:textId="77777777" w:rsidR="001321B6" w:rsidRPr="001321B6" w:rsidRDefault="001321B6" w:rsidP="001321B6">
      <w:pPr>
        <w:widowControl w:val="0"/>
        <w:autoSpaceDE w:val="0"/>
        <w:autoSpaceDN w:val="0"/>
        <w:adjustRightInd w:val="0"/>
        <w:spacing w:after="240"/>
        <w:rPr>
          <w:rFonts w:eastAsia="Cambria"/>
          <w:color w:val="000000"/>
          <w:sz w:val="8"/>
        </w:rPr>
      </w:pPr>
      <w:r w:rsidRPr="001321B6">
        <w:rPr>
          <w:rFonts w:eastAsia="Cambria"/>
          <w:color w:val="000000"/>
          <w:sz w:val="8"/>
        </w:rPr>
        <w:t xml:space="preserve">I have often said that the way we do public education needs radical transformation. McLaren (2003) offers a critique of public education and an explanation of critical pedagogy. Critical pedagogy, in a very broad sense, encompasses the various theories I have briefly described above; it allows us to understand how spirituality and education is important, how caring is necessary, and how culturally relevant pedagogy improves student learning. </w:t>
      </w:r>
      <w:r w:rsidRPr="001321B6">
        <w:rPr>
          <w:rFonts w:eastAsia="Cambria"/>
          <w:b/>
          <w:color w:val="000000"/>
          <w:highlight w:val="yellow"/>
          <w:u w:val="single"/>
        </w:rPr>
        <w:t>Critical pedagogy</w:t>
      </w:r>
      <w:r w:rsidRPr="001321B6">
        <w:rPr>
          <w:rFonts w:eastAsia="Cambria"/>
          <w:b/>
          <w:color w:val="000000"/>
          <w:u w:val="single"/>
        </w:rPr>
        <w:t xml:space="preserve"> is a theoretical way of thinking and doing education that </w:t>
      </w:r>
      <w:r w:rsidRPr="001321B6">
        <w:rPr>
          <w:rFonts w:eastAsia="Cambria"/>
          <w:b/>
          <w:color w:val="000000"/>
          <w:highlight w:val="yellow"/>
          <w:u w:val="single"/>
        </w:rPr>
        <w:t>focuses on teaching students to question and</w:t>
      </w:r>
      <w:r w:rsidRPr="001321B6">
        <w:rPr>
          <w:rFonts w:eastAsia="Cambria"/>
          <w:b/>
          <w:color w:val="000000"/>
          <w:u w:val="single"/>
        </w:rPr>
        <w:t xml:space="preserve"> to </w:t>
      </w:r>
      <w:r w:rsidRPr="001321B6">
        <w:rPr>
          <w:rFonts w:eastAsia="Cambria"/>
          <w:b/>
          <w:color w:val="000000"/>
          <w:highlight w:val="yellow"/>
          <w:u w:val="single"/>
        </w:rPr>
        <w:t>challenge</w:t>
      </w:r>
      <w:r w:rsidRPr="001321B6">
        <w:rPr>
          <w:rFonts w:eastAsia="Cambria"/>
          <w:b/>
          <w:color w:val="000000"/>
          <w:u w:val="single"/>
        </w:rPr>
        <w:t xml:space="preserve"> social and political </w:t>
      </w:r>
      <w:r w:rsidRPr="001321B6">
        <w:rPr>
          <w:rFonts w:eastAsia="Cambria"/>
          <w:b/>
          <w:color w:val="000000"/>
          <w:highlight w:val="yellow"/>
          <w:u w:val="single"/>
        </w:rPr>
        <w:t>power structures.</w:t>
      </w:r>
      <w:r w:rsidRPr="001321B6">
        <w:rPr>
          <w:rFonts w:eastAsia="Cambria"/>
          <w:color w:val="000000"/>
          <w:sz w:val="8"/>
        </w:rPr>
        <w:t xml:space="preserve"> It, however, is not just about teaching students to question. In critical pedagogy, </w:t>
      </w:r>
      <w:r w:rsidRPr="001321B6">
        <w:rPr>
          <w:rFonts w:eastAsia="Cambria"/>
          <w:b/>
          <w:color w:val="000000"/>
          <w:u w:val="single"/>
        </w:rPr>
        <w:t>we hope to teach students to question processes which maintain racist, sexist, heterosexist, and classist institutions and to analyze how and why such attitudes/behaviors continue to shape the way we</w:t>
      </w:r>
      <w:r w:rsidRPr="001321B6">
        <w:rPr>
          <w:rFonts w:eastAsia="Cambria"/>
          <w:color w:val="000000"/>
          <w:sz w:val="8"/>
        </w:rPr>
        <w:t xml:space="preserve"> do public education, particularly the way we </w:t>
      </w:r>
      <w:r w:rsidRPr="001321B6">
        <w:rPr>
          <w:rFonts w:eastAsia="Cambria"/>
          <w:b/>
          <w:color w:val="000000"/>
          <w:u w:val="single"/>
        </w:rPr>
        <w:t>construct curricula.</w:t>
      </w:r>
      <w:r w:rsidRPr="001321B6">
        <w:rPr>
          <w:rFonts w:eastAsia="Cambria"/>
          <w:color w:val="000000"/>
          <w:sz w:val="8"/>
        </w:rPr>
        <w:t xml:space="preserve"> So while critical pedagogy is a way of teaching and learning that embraces student input, creates democratic classroom spaces, and encourages student questioning, it comes wrought with some obvious tensions. Specifically, McLaren says, Critical pedagogy directs educators toward a teaching process that . . . often enmeshes us in an ethical and pedagogical dilemma. Critical pedagogy is about power and empowerment. Although this assertion may seem straightforward, in the classroom, it often plays itself out in contradictory ways. On the one hand, the critical educator invites students to construct their own analysis of social phenomena and to appropriate for themselves the process of theory-building. But, on the other hand, the critical educator wants students to situate social phenomena in broader structural relationships and to ask questions, such as who benefits from these relationships, how are unequal relationships being reproduced, and how do individuals interpret their situatedness in a system of unequal economic, racial, and gendered relations? For some students, these kinds of questions support their own analysis of social phenomena; for others, they do not. In the latter case, </w:t>
      </w:r>
      <w:r w:rsidRPr="001321B6">
        <w:rPr>
          <w:rFonts w:eastAsia="Cambria"/>
          <w:b/>
          <w:color w:val="000000"/>
          <w:u w:val="single"/>
        </w:rPr>
        <w:t xml:space="preserve">the critical educator often finds himself or herself caught in a dilemma: </w:t>
      </w:r>
      <w:r w:rsidRPr="001321B6">
        <w:rPr>
          <w:rFonts w:eastAsia="Cambria"/>
          <w:b/>
          <w:color w:val="000000"/>
          <w:highlight w:val="yellow"/>
          <w:u w:val="single"/>
        </w:rPr>
        <w:t>how to support students' questioning</w:t>
      </w:r>
      <w:r w:rsidRPr="001321B6">
        <w:rPr>
          <w:rFonts w:eastAsia="Cambria"/>
          <w:b/>
          <w:color w:val="000000"/>
          <w:u w:val="single"/>
        </w:rPr>
        <w:t xml:space="preserve"> and meaning-making </w:t>
      </w:r>
      <w:r w:rsidRPr="001321B6">
        <w:rPr>
          <w:rFonts w:eastAsia="Cambria"/>
          <w:b/>
          <w:color w:val="000000"/>
          <w:highlight w:val="yellow"/>
          <w:u w:val="single"/>
        </w:rPr>
        <w:t>while</w:t>
      </w:r>
      <w:r w:rsidRPr="001321B6">
        <w:rPr>
          <w:rFonts w:eastAsia="Cambria"/>
          <w:b/>
          <w:color w:val="000000"/>
          <w:u w:val="single"/>
        </w:rPr>
        <w:t xml:space="preserve"> at the same time </w:t>
      </w:r>
      <w:r w:rsidRPr="001321B6">
        <w:rPr>
          <w:rFonts w:eastAsia="Cambria"/>
          <w:b/>
          <w:color w:val="000000"/>
          <w:highlight w:val="yellow"/>
          <w:u w:val="single"/>
        </w:rPr>
        <w:t>teaching students to critique power relations</w:t>
      </w:r>
      <w:r w:rsidRPr="001321B6">
        <w:rPr>
          <w:rFonts w:eastAsia="Cambria"/>
          <w:b/>
          <w:color w:val="000000"/>
          <w:u w:val="single"/>
        </w:rPr>
        <w:t xml:space="preserve"> that contextualize schools and place limits on lives</w:t>
      </w:r>
      <w:r w:rsidRPr="001321B6">
        <w:rPr>
          <w:rFonts w:eastAsia="Cambria"/>
          <w:color w:val="000000"/>
          <w:sz w:val="8"/>
        </w:rPr>
        <w:t xml:space="preserve"> (p. xxiii). So, while I teach my students to question and I embrace such questioning, I face one potential problem - </w:t>
      </w:r>
      <w:r w:rsidRPr="001321B6">
        <w:rPr>
          <w:rFonts w:eastAsia="Cambria"/>
          <w:sz w:val="8"/>
        </w:rPr>
        <w:t>what if my students, in coming to their own conclusions based on their questions, come away with the belief that social inequality does not exist, that all students are capable of achieving anything if they work hard enough, and that teachers' only responsibility is to set high standards and teach the content? And here is the problem. As a secondary social studies methods and foundations of education instructor, I do have an agenda. I am not just here to teach the "content" (however we might define that). I am here to also teach my students how to actively participate in social and political processes because they are connected to multiple communities</w:t>
      </w:r>
      <w:r w:rsidRPr="001321B6">
        <w:rPr>
          <w:rFonts w:eastAsia="Cambria"/>
          <w:b/>
          <w:color w:val="000000"/>
          <w:u w:val="single"/>
        </w:rPr>
        <w:t xml:space="preserve"> and affected by the political systems in place</w:t>
      </w:r>
      <w:r w:rsidRPr="001321B6">
        <w:rPr>
          <w:rFonts w:eastAsia="Cambria"/>
          <w:color w:val="000000"/>
          <w:sz w:val="8"/>
        </w:rPr>
        <w:t xml:space="preserve">; as future educators, I want them to be able to teach students how to engage in/with their communities and more formal political and social systems. </w:t>
      </w:r>
      <w:r w:rsidRPr="001321B6">
        <w:rPr>
          <w:rFonts w:eastAsia="Cambria"/>
          <w:b/>
          <w:color w:val="000000"/>
          <w:u w:val="single"/>
        </w:rPr>
        <w:t xml:space="preserve">To do so thus requires that we analyze those communities and social and political systems; </w:t>
      </w:r>
      <w:r w:rsidRPr="001321B6">
        <w:rPr>
          <w:rFonts w:eastAsia="Cambria"/>
          <w:b/>
          <w:color w:val="000000"/>
          <w:highlight w:val="yellow"/>
          <w:u w:val="single"/>
        </w:rPr>
        <w:t>we have to know what</w:t>
      </w:r>
      <w:r w:rsidRPr="001321B6">
        <w:rPr>
          <w:rFonts w:eastAsia="Cambria"/>
          <w:b/>
          <w:color w:val="000000"/>
          <w:u w:val="single"/>
        </w:rPr>
        <w:t xml:space="preserve"> it is </w:t>
      </w:r>
      <w:r w:rsidRPr="001321B6">
        <w:rPr>
          <w:rFonts w:eastAsia="Cambria"/>
          <w:b/>
          <w:color w:val="000000"/>
          <w:highlight w:val="yellow"/>
          <w:u w:val="single"/>
        </w:rPr>
        <w:t>we are</w:t>
      </w:r>
      <w:r w:rsidRPr="001321B6">
        <w:rPr>
          <w:rFonts w:eastAsia="Cambria"/>
          <w:b/>
          <w:color w:val="000000"/>
          <w:u w:val="single"/>
        </w:rPr>
        <w:t xml:space="preserve"> either </w:t>
      </w:r>
      <w:r w:rsidRPr="001321B6">
        <w:rPr>
          <w:rFonts w:eastAsia="Cambria"/>
          <w:b/>
          <w:color w:val="000000"/>
          <w:highlight w:val="yellow"/>
          <w:u w:val="single"/>
        </w:rPr>
        <w:t>enmeshed in or that we might encounter. A Lacanian</w:t>
      </w:r>
      <w:r w:rsidRPr="001321B6">
        <w:rPr>
          <w:rFonts w:eastAsia="Cambria"/>
          <w:b/>
          <w:color w:val="000000"/>
          <w:u w:val="single"/>
        </w:rPr>
        <w:t xml:space="preserve">, post-formal </w:t>
      </w:r>
      <w:r w:rsidRPr="001321B6">
        <w:rPr>
          <w:rFonts w:eastAsia="Cambria"/>
          <w:b/>
          <w:color w:val="000000"/>
          <w:highlight w:val="yellow"/>
          <w:u w:val="single"/>
        </w:rPr>
        <w:t>curriculum</w:t>
      </w:r>
      <w:r w:rsidRPr="001321B6">
        <w:rPr>
          <w:rFonts w:eastAsia="Cambria"/>
          <w:color w:val="000000"/>
          <w:sz w:val="8"/>
        </w:rPr>
        <w:t xml:space="preserve">, at its core, </w:t>
      </w:r>
      <w:r w:rsidRPr="001321B6">
        <w:rPr>
          <w:rFonts w:eastAsia="Cambria"/>
          <w:b/>
          <w:color w:val="000000"/>
          <w:highlight w:val="yellow"/>
          <w:u w:val="single"/>
        </w:rPr>
        <w:t>requires that we seek</w:t>
      </w:r>
      <w:r w:rsidRPr="001321B6">
        <w:rPr>
          <w:rFonts w:eastAsia="Cambria"/>
          <w:b/>
          <w:color w:val="000000"/>
          <w:u w:val="single"/>
        </w:rPr>
        <w:t xml:space="preserve"> and identify </w:t>
      </w:r>
      <w:r w:rsidRPr="001321B6">
        <w:rPr>
          <w:rFonts w:eastAsia="Cambria"/>
          <w:b/>
          <w:color w:val="000000"/>
          <w:highlight w:val="yellow"/>
          <w:u w:val="single"/>
        </w:rPr>
        <w:t>truths</w:t>
      </w:r>
      <w:r w:rsidRPr="001321B6">
        <w:rPr>
          <w:rFonts w:eastAsia="Cambria"/>
          <w:b/>
          <w:color w:val="000000"/>
          <w:u w:val="single"/>
        </w:rPr>
        <w:t xml:space="preserve">, we </w:t>
      </w:r>
      <w:r w:rsidRPr="001321B6">
        <w:rPr>
          <w:rFonts w:eastAsia="Cambria"/>
          <w:b/>
          <w:color w:val="000000"/>
          <w:highlight w:val="yellow"/>
          <w:u w:val="single"/>
        </w:rPr>
        <w:t>work to become integrated beings by hearing the unconscious</w:t>
      </w:r>
      <w:r w:rsidRPr="001321B6">
        <w:rPr>
          <w:rFonts w:eastAsia="Cambria"/>
          <w:color w:val="000000"/>
          <w:sz w:val="8"/>
        </w:rPr>
        <w:t xml:space="preserve"> (that which we do not want to or cannot face), </w:t>
      </w:r>
      <w:r w:rsidRPr="001321B6">
        <w:rPr>
          <w:rFonts w:eastAsia="Cambria"/>
          <w:b/>
          <w:color w:val="000000"/>
          <w:highlight w:val="yellow"/>
          <w:u w:val="single"/>
        </w:rPr>
        <w:t>and</w:t>
      </w:r>
      <w:r w:rsidRPr="001321B6">
        <w:rPr>
          <w:rFonts w:eastAsia="Cambria"/>
          <w:b/>
          <w:color w:val="000000"/>
          <w:u w:val="single"/>
        </w:rPr>
        <w:t xml:space="preserve"> that we </w:t>
      </w:r>
      <w:r w:rsidRPr="001321B6">
        <w:rPr>
          <w:rFonts w:eastAsia="Cambria"/>
          <w:b/>
          <w:color w:val="000000"/>
          <w:highlight w:val="yellow"/>
          <w:u w:val="single"/>
        </w:rPr>
        <w:t>understand the limitations on our constructions of</w:t>
      </w:r>
      <w:r w:rsidRPr="001321B6">
        <w:rPr>
          <w:rFonts w:eastAsia="Cambria"/>
          <w:b/>
          <w:color w:val="000000"/>
          <w:u w:val="single"/>
        </w:rPr>
        <w:t xml:space="preserve"> self/</w:t>
      </w:r>
      <w:r w:rsidRPr="001321B6">
        <w:rPr>
          <w:rFonts w:eastAsia="Cambria"/>
          <w:b/>
          <w:color w:val="000000"/>
          <w:highlight w:val="yellow"/>
          <w:u w:val="single"/>
        </w:rPr>
        <w:t>identity.</w:t>
      </w:r>
      <w:r w:rsidRPr="001321B6">
        <w:rPr>
          <w:rFonts w:eastAsia="Cambria"/>
          <w:color w:val="000000"/>
          <w:sz w:val="8"/>
        </w:rPr>
        <w:t xml:space="preserve"> If we apply these personal requirements to an analysis of the larger socio-political world, then we can translate their applicability to our collective identity building processes. As a collective, or a conglomeration of multiple collectives, what is it that we do not wish to face? How have we constructed a community identity that avoids particular truths? And how has this representation and avoidance </w:t>
      </w:r>
      <w:r w:rsidRPr="001321B6">
        <w:rPr>
          <w:rFonts w:eastAsia="Cambria"/>
          <w:sz w:val="8"/>
        </w:rPr>
        <w:t>marginalized some and made them believe that their truths do not matter? Ultimately, Lacan's work/theories and post-formalism share several key components-listening, hearing, and interpreting. Applied to public education this means that we should have, in addition to the seven expectations I listed at the beginning of the chapter: 1. Processes in place which allows the space for students and teachers to speak and listen, to build relationships, to discuss the organization of the school, to question the curriculum. 2. Heterarchic rather than hierarchic accountability (dare I say it?). Policy makers, politicians, administrators (all those who structure public education), must create such processes to allow students and teachers to speak and listen and they must be held accountable for doing so. Otherwise, we would have nicely worded democratic mission or vision statements and little to no real involvement of teachers and students in the construction of curriculum or organization of schools.</w:t>
      </w:r>
      <w:r w:rsidRPr="001321B6">
        <w:rPr>
          <w:rFonts w:eastAsia="Cambria"/>
          <w:color w:val="000000"/>
          <w:sz w:val="8"/>
        </w:rPr>
        <w:t xml:space="preserve"> </w:t>
      </w:r>
    </w:p>
    <w:p w14:paraId="23FAC55D" w14:textId="7B5CEE87"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w:t>
      </w:r>
      <w:r>
        <w:rPr>
          <w:rFonts w:eastAsia="MS Gothic" w:cs="Times New Roman"/>
          <w:b/>
          <w:iCs/>
          <w:sz w:val="26"/>
        </w:rPr>
        <w:t>8</w:t>
      </w:r>
      <w:r w:rsidRPr="001321B6">
        <w:rPr>
          <w:rFonts w:eastAsia="MS Gothic" w:cs="Times New Roman"/>
          <w:b/>
          <w:iCs/>
          <w:sz w:val="26"/>
        </w:rPr>
        <w:t xml:space="preserve">] Embracing the lack as a form of abjection is key to deconstructing dominant social order and allows for liberating empowerment of marginalized bodies. </w:t>
      </w:r>
    </w:p>
    <w:p w14:paraId="5F4295B7" w14:textId="4BDA9FFF" w:rsidR="001321B6" w:rsidRPr="001321B6" w:rsidRDefault="001321B6" w:rsidP="001321B6">
      <w:pPr>
        <w:rPr>
          <w:rFonts w:eastAsia="Times New Roman"/>
          <w:sz w:val="12"/>
        </w:rPr>
      </w:pPr>
      <w:r w:rsidRPr="001321B6">
        <w:rPr>
          <w:rFonts w:eastAsia="Times New Roman"/>
          <w:b/>
          <w:szCs w:val="26"/>
          <w:u w:val="single"/>
        </w:rPr>
        <w:t>Sandoval-Sanchez 05,</w:t>
      </w:r>
      <w:r w:rsidRPr="001321B6">
        <w:rPr>
          <w:rFonts w:eastAsia="Times New Roman"/>
          <w:b/>
          <w:sz w:val="24"/>
        </w:rPr>
        <w:t xml:space="preserve"> </w:t>
      </w:r>
      <w:r w:rsidRPr="001321B6">
        <w:rPr>
          <w:rFonts w:eastAsia="Times New Roman"/>
          <w:sz w:val="12"/>
          <w:szCs w:val="12"/>
        </w:rPr>
        <w:t xml:space="preserve">Alberto. “Politicizing Abjection: In the Manner of a Prologue for the Articulation of AIDS Latino Queer Identities.” American Literary History, Oxford University Press, www-jstor-org.proxy.lib.fsu.edu/stable/pdf/3567907.pdf?refreqid=search%3A65f310cecaaae277446c9633d2f17f6e.//Scopa </w:t>
      </w:r>
      <w:r w:rsidRPr="001321B6">
        <w:rPr>
          <w:rFonts w:eastAsia="Times New Roman"/>
          <w:sz w:val="12"/>
        </w:rPr>
        <w:t xml:space="preserve">Julia Kristeva defines </w:t>
      </w:r>
      <w:r w:rsidRPr="001321B6">
        <w:rPr>
          <w:rFonts w:eastAsia="Times New Roman"/>
          <w:b/>
          <w:sz w:val="24"/>
          <w:highlight w:val="cyan"/>
          <w:u w:val="single"/>
        </w:rPr>
        <w:t>abjection</w:t>
      </w:r>
      <w:r w:rsidRPr="001321B6">
        <w:rPr>
          <w:rFonts w:eastAsia="Times New Roman"/>
          <w:sz w:val="12"/>
        </w:rPr>
        <w:t xml:space="preserve"> in Powers of Horror in terms of "what disturbs identity, system, order. What does not respect borders, positions, rules" (4) </w:t>
      </w:r>
      <w:r w:rsidRPr="001321B6">
        <w:rPr>
          <w:rFonts w:eastAsia="Times New Roman"/>
          <w:b/>
          <w:sz w:val="24"/>
          <w:highlight w:val="cyan"/>
          <w:u w:val="single"/>
        </w:rPr>
        <w:t>allows for the examination of</w:t>
      </w:r>
      <w:r w:rsidRPr="001321B6">
        <w:rPr>
          <w:rFonts w:eastAsia="Times New Roman"/>
          <w:sz w:val="12"/>
        </w:rPr>
        <w:t xml:space="preserve"> the very special </w:t>
      </w:r>
      <w:r w:rsidRPr="001321B6">
        <w:rPr>
          <w:rFonts w:eastAsia="Times New Roman"/>
          <w:b/>
          <w:sz w:val="24"/>
          <w:u w:val="single"/>
        </w:rPr>
        <w:t xml:space="preserve">dynamics between self and other in queer male bodies in given </w:t>
      </w:r>
      <w:r w:rsidRPr="001321B6">
        <w:rPr>
          <w:rFonts w:eastAsia="Times New Roman"/>
          <w:b/>
          <w:sz w:val="24"/>
          <w:highlight w:val="cyan"/>
          <w:u w:val="single"/>
        </w:rPr>
        <w:t xml:space="preserve">relations of power </w:t>
      </w:r>
      <w:r w:rsidRPr="001321B6">
        <w:rPr>
          <w:rFonts w:eastAsia="Times New Roman"/>
          <w:b/>
          <w:sz w:val="24"/>
          <w:u w:val="single"/>
        </w:rPr>
        <w:t xml:space="preserve">that fuel the machinery of homophobia, racism, xenophobia, machismo, and AIDS phobia. </w:t>
      </w:r>
      <w:r w:rsidRPr="001321B6">
        <w:rPr>
          <w:rFonts w:eastAsia="Times New Roman"/>
          <w:b/>
          <w:sz w:val="24"/>
          <w:highlight w:val="cyan"/>
          <w:u w:val="single"/>
        </w:rPr>
        <w:t xml:space="preserve">Abject bodies </w:t>
      </w:r>
      <w:r w:rsidRPr="001321B6">
        <w:rPr>
          <w:rFonts w:eastAsia="Times New Roman"/>
          <w:b/>
          <w:sz w:val="24"/>
          <w:u w:val="single"/>
        </w:rPr>
        <w:t>are repulsive because they manifest and</w:t>
      </w:r>
      <w:r w:rsidRPr="001321B6">
        <w:rPr>
          <w:rFonts w:eastAsia="Times New Roman"/>
          <w:b/>
          <w:sz w:val="24"/>
          <w:highlight w:val="cyan"/>
          <w:u w:val="single"/>
        </w:rPr>
        <w:t xml:space="preserve"> inflict a confusion of boundaries which</w:t>
      </w:r>
      <w:r w:rsidRPr="001321B6">
        <w:rPr>
          <w:rFonts w:eastAsia="Times New Roman"/>
          <w:sz w:val="12"/>
        </w:rPr>
        <w:t xml:space="preserve"> punctures, fractures, and </w:t>
      </w:r>
      <w:r w:rsidRPr="001321B6">
        <w:rPr>
          <w:rFonts w:eastAsia="Times New Roman"/>
          <w:b/>
          <w:sz w:val="24"/>
          <w:highlight w:val="cyan"/>
          <w:u w:val="single"/>
        </w:rPr>
        <w:t>fragments</w:t>
      </w:r>
      <w:r w:rsidRPr="001321B6">
        <w:rPr>
          <w:rFonts w:eastAsia="Times New Roman"/>
          <w:sz w:val="12"/>
        </w:rPr>
        <w:t xml:space="preserve"> the assumed unity, </w:t>
      </w:r>
      <w:r w:rsidRPr="001321B6">
        <w:rPr>
          <w:rFonts w:eastAsia="Times New Roman"/>
          <w:b/>
          <w:sz w:val="24"/>
          <w:highlight w:val="cyan"/>
          <w:u w:val="single"/>
        </w:rPr>
        <w:t>stability</w:t>
      </w:r>
      <w:r w:rsidRPr="001321B6">
        <w:rPr>
          <w:rFonts w:eastAsia="Times New Roman"/>
          <w:sz w:val="12"/>
        </w:rPr>
        <w:t xml:space="preserve">, and closure </w:t>
      </w:r>
      <w:r w:rsidRPr="001321B6">
        <w:rPr>
          <w:rFonts w:eastAsia="Times New Roman"/>
          <w:b/>
          <w:sz w:val="24"/>
          <w:highlight w:val="cyan"/>
          <w:u w:val="single"/>
        </w:rPr>
        <w:t xml:space="preserve">of </w:t>
      </w:r>
      <w:r w:rsidRPr="001321B6">
        <w:rPr>
          <w:rFonts w:eastAsia="Times New Roman"/>
          <w:b/>
          <w:sz w:val="24"/>
          <w:u w:val="single"/>
        </w:rPr>
        <w:t xml:space="preserve">the identity of </w:t>
      </w:r>
      <w:r w:rsidRPr="001321B6">
        <w:rPr>
          <w:rFonts w:eastAsia="Times New Roman"/>
          <w:b/>
          <w:sz w:val="24"/>
          <w:highlight w:val="cyan"/>
          <w:u w:val="single"/>
        </w:rPr>
        <w:t>the hegemonic subject</w:t>
      </w:r>
      <w:r w:rsidRPr="001321B6">
        <w:rPr>
          <w:rFonts w:eastAsia="Times New Roman"/>
          <w:sz w:val="12"/>
        </w:rPr>
        <w:t xml:space="preserve"> and the body politic of the nation. Although abjection is "above all about ambiguity" (9), it still has the power to be felt somatically and symbolically; it infects/affects both the material body and the self. Elizabeth Grosz's theorization on the abject is applicable here to visualizing its existential dimension: "</w:t>
      </w:r>
      <w:r w:rsidRPr="001321B6">
        <w:rPr>
          <w:rFonts w:eastAsia="Times New Roman"/>
          <w:b/>
          <w:sz w:val="24"/>
          <w:u w:val="single"/>
        </w:rPr>
        <w:t>It is</w:t>
      </w:r>
      <w:r w:rsidRPr="001321B6">
        <w:rPr>
          <w:rFonts w:eastAsia="Times New Roman"/>
          <w:sz w:val="12"/>
        </w:rPr>
        <w:t xml:space="preserve"> the underside of a stable subject identity, </w:t>
      </w:r>
      <w:r w:rsidRPr="001321B6">
        <w:rPr>
          <w:rFonts w:eastAsia="Times New Roman"/>
          <w:b/>
          <w:sz w:val="24"/>
          <w:u w:val="single"/>
        </w:rPr>
        <w:t>an abyss at the borders of the subject's existence</w:t>
      </w:r>
      <w:r w:rsidRPr="001321B6">
        <w:rPr>
          <w:rFonts w:eastAsia="Times New Roman"/>
          <w:sz w:val="12"/>
        </w:rPr>
        <w:t xml:space="preserve">, a hole into which the subject may fall when its identity is put into question." (72). For this reason, </w:t>
      </w:r>
      <w:r w:rsidRPr="001321B6">
        <w:rPr>
          <w:rFonts w:eastAsia="Times New Roman"/>
          <w:b/>
          <w:sz w:val="24"/>
          <w:u w:val="single"/>
        </w:rPr>
        <w:t>it must be kept in check, out of sight,</w:t>
      </w:r>
      <w:r w:rsidRPr="001321B6">
        <w:rPr>
          <w:rFonts w:eastAsia="Times New Roman"/>
          <w:sz w:val="12"/>
        </w:rPr>
        <w:t xml:space="preserve"> always expurgated </w:t>
      </w:r>
      <w:r w:rsidRPr="001321B6">
        <w:rPr>
          <w:rFonts w:eastAsia="Times New Roman"/>
          <w:b/>
          <w:sz w:val="24"/>
          <w:u w:val="single"/>
        </w:rPr>
        <w:t>to avoid</w:t>
      </w:r>
      <w:r w:rsidRPr="001321B6">
        <w:rPr>
          <w:rFonts w:eastAsia="Times New Roman"/>
          <w:sz w:val="12"/>
        </w:rPr>
        <w:t xml:space="preserve"> any erosion and/or </w:t>
      </w:r>
      <w:r w:rsidRPr="001321B6">
        <w:rPr>
          <w:rFonts w:eastAsia="Times New Roman"/>
          <w:b/>
          <w:sz w:val="24"/>
          <w:u w:val="single"/>
        </w:rPr>
        <w:t xml:space="preserve">traversal of borders. </w:t>
      </w:r>
      <w:r w:rsidRPr="001321B6">
        <w:rPr>
          <w:rFonts w:eastAsia="Times New Roman"/>
          <w:b/>
          <w:sz w:val="24"/>
          <w:highlight w:val="cyan"/>
          <w:u w:val="single"/>
        </w:rPr>
        <w:t>Threatening to contaminate the symbolic order</w:t>
      </w:r>
      <w:r w:rsidRPr="001321B6">
        <w:rPr>
          <w:rFonts w:eastAsia="Times New Roman"/>
          <w:b/>
          <w:sz w:val="24"/>
          <w:u w:val="single"/>
        </w:rPr>
        <w:t>, undoing cultural taboos</w:t>
      </w:r>
      <w:r w:rsidRPr="001321B6">
        <w:rPr>
          <w:rFonts w:eastAsia="Times New Roman"/>
          <w:sz w:val="12"/>
        </w:rPr>
        <w:t xml:space="preserve"> around the body, </w:t>
      </w:r>
      <w:r w:rsidRPr="001321B6">
        <w:rPr>
          <w:rFonts w:eastAsia="Times New Roman"/>
          <w:b/>
          <w:sz w:val="24"/>
          <w:highlight w:val="cyan"/>
          <w:u w:val="single"/>
        </w:rPr>
        <w:t>and putting at risk all systems of cultural order</w:t>
      </w:r>
      <w:r w:rsidRPr="001321B6">
        <w:rPr>
          <w:rFonts w:eastAsia="Times New Roman"/>
          <w:sz w:val="12"/>
        </w:rPr>
        <w:t xml:space="preserve"> and logic, </w:t>
      </w:r>
      <w:r w:rsidRPr="001321B6">
        <w:rPr>
          <w:rFonts w:eastAsia="Times New Roman"/>
          <w:b/>
          <w:sz w:val="24"/>
          <w:highlight w:val="cyan"/>
          <w:u w:val="single"/>
        </w:rPr>
        <w:t xml:space="preserve">people </w:t>
      </w:r>
      <w:r w:rsidRPr="001321B6">
        <w:rPr>
          <w:rFonts w:eastAsia="Times New Roman"/>
          <w:b/>
          <w:sz w:val="24"/>
          <w:u w:val="single"/>
        </w:rPr>
        <w:t>of color, homosexuals, people living with AIDS, and migrants</w:t>
      </w:r>
      <w:r w:rsidRPr="001321B6">
        <w:rPr>
          <w:rFonts w:eastAsia="Times New Roman"/>
          <w:sz w:val="12"/>
        </w:rPr>
        <w:t xml:space="preserve"> in the US </w:t>
      </w:r>
      <w:r w:rsidRPr="001321B6">
        <w:rPr>
          <w:rFonts w:eastAsia="Times New Roman"/>
          <w:b/>
          <w:sz w:val="24"/>
          <w:highlight w:val="cyan"/>
          <w:u w:val="single"/>
        </w:rPr>
        <w:t xml:space="preserve">must be </w:t>
      </w:r>
      <w:r w:rsidRPr="001321B6">
        <w:rPr>
          <w:rFonts w:eastAsia="Times New Roman"/>
          <w:b/>
          <w:sz w:val="24"/>
          <w:u w:val="single"/>
        </w:rPr>
        <w:t>kept at bay and</w:t>
      </w:r>
      <w:r w:rsidRPr="001321B6">
        <w:rPr>
          <w:rFonts w:eastAsia="Times New Roman"/>
          <w:b/>
          <w:sz w:val="24"/>
          <w:highlight w:val="cyan"/>
          <w:u w:val="single"/>
        </w:rPr>
        <w:t xml:space="preserve"> relegated to the margins</w:t>
      </w:r>
      <w:r w:rsidRPr="001321B6">
        <w:rPr>
          <w:rFonts w:eastAsia="Times New Roman"/>
          <w:b/>
          <w:sz w:val="24"/>
          <w:u w:val="single"/>
        </w:rPr>
        <w:t>, just as bodily fluids, secretions, and waste are repelled</w:t>
      </w:r>
      <w:r w:rsidRPr="001321B6">
        <w:rPr>
          <w:rFonts w:eastAsia="Times New Roman"/>
          <w:sz w:val="12"/>
        </w:rPr>
        <w:t>. Once expelled from the national body politic</w:t>
      </w:r>
      <w:r w:rsidRPr="001321B6">
        <w:rPr>
          <w:rFonts w:eastAsia="Times New Roman"/>
          <w:sz w:val="12"/>
          <w:highlight w:val="cyan"/>
        </w:rPr>
        <w:t xml:space="preserve">, </w:t>
      </w:r>
      <w:r w:rsidRPr="001321B6">
        <w:rPr>
          <w:rFonts w:eastAsia="Times New Roman"/>
          <w:b/>
          <w:sz w:val="24"/>
          <w:highlight w:val="cyan"/>
          <w:u w:val="single"/>
        </w:rPr>
        <w:t>the unclean and improper Other is translated as</w:t>
      </w:r>
      <w:r w:rsidRPr="001321B6">
        <w:rPr>
          <w:rFonts w:eastAsia="Times New Roman"/>
          <w:sz w:val="12"/>
        </w:rPr>
        <w:t xml:space="preserve"> an alien, as a monster, </w:t>
      </w:r>
      <w:r w:rsidRPr="001321B6">
        <w:rPr>
          <w:rFonts w:eastAsia="Times New Roman"/>
          <w:b/>
          <w:sz w:val="24"/>
          <w:u w:val="single"/>
        </w:rPr>
        <w:t>an excess or lack that provokes disgust, anxiety, horror, and fear</w:t>
      </w:r>
      <w:r w:rsidRPr="001321B6">
        <w:rPr>
          <w:rFonts w:eastAsia="Times New Roman"/>
          <w:sz w:val="12"/>
        </w:rPr>
        <w:t>. I propose that the queer Latino abject subject located at the privileged site of boundaries can empower himself given his posi tionality between exclusion and incorporation</w:t>
      </w:r>
      <w:r w:rsidRPr="001321B6">
        <w:rPr>
          <w:rFonts w:eastAsia="Times New Roman"/>
          <w:b/>
          <w:sz w:val="24"/>
          <w:highlight w:val="cyan"/>
          <w:u w:val="single"/>
        </w:rPr>
        <w:t xml:space="preserve">. Abject </w:t>
      </w:r>
      <w:r w:rsidRPr="001321B6">
        <w:rPr>
          <w:rFonts w:eastAsia="Times New Roman"/>
          <w:b/>
          <w:sz w:val="24"/>
          <w:u w:val="single"/>
        </w:rPr>
        <w:t>Latino queer</w:t>
      </w:r>
      <w:r w:rsidRPr="001321B6">
        <w:rPr>
          <w:rFonts w:eastAsia="Times New Roman"/>
          <w:b/>
          <w:sz w:val="24"/>
          <w:highlight w:val="cyan"/>
          <w:u w:val="single"/>
        </w:rPr>
        <w:t xml:space="preserve"> bodies </w:t>
      </w:r>
      <w:r w:rsidRPr="001321B6">
        <w:rPr>
          <w:rFonts w:eastAsia="Times New Roman"/>
          <w:b/>
          <w:sz w:val="24"/>
          <w:u w:val="single"/>
        </w:rPr>
        <w:t xml:space="preserve">in liminal zones of abjection </w:t>
      </w:r>
      <w:r w:rsidRPr="001321B6">
        <w:rPr>
          <w:rFonts w:eastAsia="Times New Roman"/>
          <w:b/>
          <w:sz w:val="24"/>
          <w:highlight w:val="cyan"/>
          <w:u w:val="single"/>
        </w:rPr>
        <w:t xml:space="preserve">can transgress borders, allowing for </w:t>
      </w:r>
      <w:r w:rsidRPr="001321B6">
        <w:rPr>
          <w:rFonts w:eastAsia="Times New Roman"/>
          <w:b/>
          <w:sz w:val="24"/>
          <w:u w:val="single"/>
        </w:rPr>
        <w:t>the possibility of subversion and</w:t>
      </w:r>
      <w:r w:rsidRPr="001321B6">
        <w:rPr>
          <w:rFonts w:eastAsia="Times New Roman"/>
          <w:b/>
          <w:sz w:val="24"/>
          <w:highlight w:val="cyan"/>
          <w:u w:val="single"/>
        </w:rPr>
        <w:t xml:space="preserve"> emancipation</w:t>
      </w:r>
      <w:r w:rsidRPr="001321B6">
        <w:rPr>
          <w:rFonts w:eastAsia="Times New Roman"/>
          <w:sz w:val="12"/>
        </w:rPr>
        <w:t xml:space="preserve">. In this way, </w:t>
      </w:r>
      <w:r w:rsidRPr="001321B6">
        <w:rPr>
          <w:rFonts w:eastAsia="Times New Roman"/>
          <w:b/>
          <w:sz w:val="24"/>
          <w:u w:val="single"/>
        </w:rPr>
        <w:t>abject</w:t>
      </w:r>
      <w:r w:rsidRPr="001321B6">
        <w:rPr>
          <w:rFonts w:eastAsia="Times New Roman"/>
          <w:sz w:val="12"/>
        </w:rPr>
        <w:t xml:space="preserve"> Latino queer </w:t>
      </w:r>
      <w:r w:rsidRPr="001321B6">
        <w:rPr>
          <w:rFonts w:eastAsia="Times New Roman"/>
          <w:b/>
          <w:sz w:val="24"/>
          <w:u w:val="single"/>
        </w:rPr>
        <w:t>bodies are dangerous because they</w:t>
      </w:r>
      <w:r w:rsidRPr="001321B6">
        <w:rPr>
          <w:rFonts w:eastAsia="Times New Roman"/>
          <w:sz w:val="12"/>
        </w:rPr>
        <w:t xml:space="preserve"> do </w:t>
      </w:r>
      <w:r w:rsidRPr="001321B6">
        <w:rPr>
          <w:rFonts w:eastAsia="Times New Roman"/>
          <w:b/>
          <w:sz w:val="24"/>
          <w:u w:val="single"/>
        </w:rPr>
        <w:t>challenge and menace the fragile limits of the order of things and social</w:t>
      </w:r>
      <w:r w:rsidRPr="001321B6">
        <w:rPr>
          <w:rFonts w:eastAsia="Times New Roman"/>
          <w:sz w:val="12"/>
        </w:rPr>
        <w:t xml:space="preserve">. The </w:t>
      </w:r>
      <w:r w:rsidRPr="001321B6">
        <w:rPr>
          <w:rFonts w:eastAsia="Times New Roman"/>
          <w:b/>
          <w:sz w:val="24"/>
          <w:highlight w:val="cyan"/>
          <w:u w:val="single"/>
        </w:rPr>
        <w:t>politics of abjection</w:t>
      </w:r>
      <w:r w:rsidRPr="001321B6">
        <w:rPr>
          <w:rFonts w:eastAsia="Times New Roman"/>
          <w:sz w:val="12"/>
        </w:rPr>
        <w:t xml:space="preserve"> that I suggest is rooted in Latino queer bodies with AIDS-unos cuerpos marked by race, ethnicity, class, sexuality, AIDS, and migration, unoscuerpos that endanger and </w:t>
      </w:r>
      <w:r w:rsidRPr="001321B6">
        <w:rPr>
          <w:rFonts w:eastAsia="Times New Roman"/>
          <w:b/>
          <w:sz w:val="24"/>
          <w:highlight w:val="cyan"/>
          <w:u w:val="single"/>
        </w:rPr>
        <w:t xml:space="preserve">trouble the cohesion of the social order by destabilizing </w:t>
      </w:r>
      <w:r w:rsidRPr="001321B6">
        <w:rPr>
          <w:rFonts w:eastAsia="Times New Roman"/>
          <w:b/>
          <w:sz w:val="24"/>
          <w:u w:val="single"/>
        </w:rPr>
        <w:t xml:space="preserve">the borders between </w:t>
      </w:r>
      <w:r w:rsidRPr="001321B6">
        <w:rPr>
          <w:rFonts w:eastAsia="Times New Roman"/>
          <w:b/>
          <w:sz w:val="24"/>
          <w:highlight w:val="cyan"/>
          <w:u w:val="single"/>
        </w:rPr>
        <w:t xml:space="preserve">normal </w:t>
      </w:r>
      <w:r w:rsidRPr="001321B6">
        <w:rPr>
          <w:rFonts w:eastAsia="Times New Roman"/>
          <w:b/>
          <w:sz w:val="24"/>
          <w:u w:val="single"/>
        </w:rPr>
        <w:t>and deviant</w:t>
      </w:r>
      <w:r w:rsidRPr="001321B6">
        <w:rPr>
          <w:rFonts w:eastAsia="Times New Roman"/>
          <w:sz w:val="12"/>
        </w:rPr>
        <w:t xml:space="preserve">, insider and outsider, sameness and difference, health and illness, life and death. These bodies are the site where abjection operates to validate difference and alterity. </w:t>
      </w:r>
      <w:r w:rsidRPr="001321B6">
        <w:rPr>
          <w:rFonts w:eastAsia="Times New Roman"/>
          <w:b/>
          <w:sz w:val="24"/>
          <w:highlight w:val="cyan"/>
          <w:u w:val="single"/>
        </w:rPr>
        <w:t xml:space="preserve">It is through </w:t>
      </w:r>
      <w:r w:rsidRPr="001321B6">
        <w:rPr>
          <w:rFonts w:eastAsia="Times New Roman"/>
          <w:b/>
          <w:sz w:val="24"/>
          <w:u w:val="single"/>
        </w:rPr>
        <w:t xml:space="preserve">the condition </w:t>
      </w:r>
      <w:r w:rsidRPr="001321B6">
        <w:rPr>
          <w:rFonts w:eastAsia="Times New Roman"/>
          <w:b/>
          <w:sz w:val="24"/>
          <w:highlight w:val="cyan"/>
          <w:u w:val="single"/>
        </w:rPr>
        <w:t>of abjection</w:t>
      </w:r>
      <w:r w:rsidRPr="001321B6">
        <w:rPr>
          <w:rFonts w:eastAsia="Times New Roman"/>
          <w:sz w:val="12"/>
        </w:rPr>
        <w:t>-that continual struggle between the subject and the abject-</w:t>
      </w:r>
      <w:r w:rsidRPr="001321B6">
        <w:rPr>
          <w:rFonts w:eastAsia="Times New Roman"/>
          <w:b/>
          <w:sz w:val="24"/>
          <w:u w:val="single"/>
        </w:rPr>
        <w:t xml:space="preserve">that a </w:t>
      </w:r>
      <w:r w:rsidRPr="001321B6">
        <w:rPr>
          <w:rFonts w:eastAsia="Times New Roman"/>
          <w:b/>
          <w:sz w:val="24"/>
          <w:highlight w:val="cyan"/>
          <w:u w:val="single"/>
        </w:rPr>
        <w:t xml:space="preserve">subjectivity </w:t>
      </w:r>
      <w:r w:rsidRPr="001321B6">
        <w:rPr>
          <w:rFonts w:eastAsia="Times New Roman"/>
          <w:b/>
          <w:sz w:val="24"/>
          <w:u w:val="single"/>
        </w:rPr>
        <w:t xml:space="preserve">in process </w:t>
      </w:r>
      <w:r w:rsidRPr="001321B6">
        <w:rPr>
          <w:rFonts w:eastAsia="Times New Roman"/>
          <w:b/>
          <w:sz w:val="24"/>
          <w:highlight w:val="cyan"/>
          <w:u w:val="single"/>
        </w:rPr>
        <w:t>is articulated in all its performativity</w:t>
      </w:r>
      <w:r w:rsidRPr="001321B6">
        <w:rPr>
          <w:rFonts w:eastAsia="Times New Roman"/>
          <w:sz w:val="12"/>
        </w:rPr>
        <w:t xml:space="preserve">. By centering on how abjection is experienced en came y hueso, my approach allows for the notion of perceiving abjection as a performative act, "a doing and a thing done" (Diamond 1), </w:t>
      </w:r>
      <w:r w:rsidRPr="001321B6">
        <w:rPr>
          <w:rFonts w:eastAsia="Times New Roman"/>
          <w:b/>
          <w:sz w:val="24"/>
          <w:u w:val="single"/>
        </w:rPr>
        <w:t xml:space="preserve">always a becoming </w:t>
      </w:r>
      <w:r w:rsidRPr="001321B6">
        <w:rPr>
          <w:rFonts w:eastAsia="Times New Roman"/>
          <w:b/>
          <w:sz w:val="24"/>
          <w:highlight w:val="cyan"/>
          <w:u w:val="single"/>
        </w:rPr>
        <w:t>that has the potential to disrupt normality</w:t>
      </w:r>
      <w:r w:rsidRPr="001321B6">
        <w:rPr>
          <w:rFonts w:eastAsia="Times New Roman"/>
          <w:sz w:val="12"/>
        </w:rPr>
        <w:t xml:space="preserve">. It is </w:t>
      </w:r>
      <w:r w:rsidRPr="001321B6">
        <w:rPr>
          <w:rFonts w:eastAsia="Times New Roman"/>
          <w:b/>
          <w:sz w:val="24"/>
          <w:highlight w:val="cyan"/>
          <w:u w:val="single"/>
        </w:rPr>
        <w:t>through</w:t>
      </w:r>
      <w:r w:rsidRPr="001321B6">
        <w:rPr>
          <w:rFonts w:eastAsia="Times New Roman"/>
          <w:sz w:val="12"/>
        </w:rPr>
        <w:t xml:space="preserve"> unending acts of </w:t>
      </w:r>
      <w:r w:rsidRPr="001321B6">
        <w:rPr>
          <w:rFonts w:eastAsia="Times New Roman"/>
          <w:b/>
          <w:sz w:val="24"/>
          <w:highlight w:val="cyan"/>
          <w:u w:val="single"/>
        </w:rPr>
        <w:t>performative abjection</w:t>
      </w:r>
      <w:r w:rsidRPr="001321B6">
        <w:rPr>
          <w:rFonts w:eastAsia="Times New Roman"/>
          <w:sz w:val="12"/>
        </w:rPr>
        <w:t xml:space="preserve"> that </w:t>
      </w:r>
      <w:r w:rsidRPr="001321B6">
        <w:rPr>
          <w:rFonts w:eastAsia="Times New Roman"/>
          <w:b/>
          <w:sz w:val="24"/>
          <w:highlight w:val="cyan"/>
          <w:u w:val="single"/>
        </w:rPr>
        <w:t xml:space="preserve">the marginalized </w:t>
      </w:r>
      <w:r w:rsidRPr="001321B6">
        <w:rPr>
          <w:rFonts w:eastAsia="Times New Roman"/>
          <w:b/>
          <w:sz w:val="24"/>
          <w:u w:val="single"/>
        </w:rPr>
        <w:t xml:space="preserve">Other can </w:t>
      </w:r>
      <w:r w:rsidRPr="001321B6">
        <w:rPr>
          <w:rFonts w:eastAsia="Times New Roman"/>
          <w:b/>
          <w:sz w:val="24"/>
          <w:highlight w:val="cyan"/>
          <w:u w:val="single"/>
        </w:rPr>
        <w:t>gain agency</w:t>
      </w:r>
      <w:r w:rsidRPr="001321B6">
        <w:rPr>
          <w:rFonts w:eastAsia="Times New Roman"/>
          <w:sz w:val="12"/>
        </w:rPr>
        <w:t xml:space="preserve">, subvert, and resist. I want to inquire specifically how Latino queer bodies materialize and enact abjection as a strategic performance where identity is always in the making to manifest difference and display a new politics of identity in all its inconsistencies and paradoxes. I am interested in investigating what modalities of abjection operate in Latino/a queer cultural projects and how abjection molds new forms of cultural pro duction. Indeed, up to what point do Latino/a queer cultural performances materialize a discursive site of/for abjection that menaces the homogeneity and stability of official hegemonic culture and identity and its anxieties that keep the queer, the AIDS survivor, the Latino/a migrant, the racial and ethnic Other locked in place? Since abjection problematizes bodies and identities once boundaries are crossed, what is at stake is the dramatic construction of subjectivities in process and mutational identity formations always at risk of dis solution and further marginalization. By privileging and reclaiming abjection, the Other inhabits a liminal and interstitial space that rec ognizes the provisionality of identity and the processual nature of cultural practices, such as transculturation. In the words of Kristeva: "Where am I? instead of Who am I? For the space that engrosses the deject, the excluded, is never one, nor homogeneous, not totalizable, but essentially divisible, foldable, and catastrophic. A diviser of ter ritories, languages, works, the deject never stops demarcating his universe whose fluids confines.., constantly question his solidity and impel him to start afresh" (8). In doing so, </w:t>
      </w:r>
      <w:r w:rsidRPr="001321B6">
        <w:rPr>
          <w:rFonts w:eastAsia="Times New Roman"/>
          <w:b/>
          <w:sz w:val="24"/>
          <w:highlight w:val="cyan"/>
          <w:u w:val="single"/>
        </w:rPr>
        <w:t>to embrace abjection is to undo</w:t>
      </w:r>
      <w:r w:rsidRPr="001321B6">
        <w:rPr>
          <w:rFonts w:eastAsia="Times New Roman"/>
          <w:sz w:val="12"/>
        </w:rPr>
        <w:t xml:space="preserve">, in some part, </w:t>
      </w:r>
      <w:r w:rsidRPr="001321B6">
        <w:rPr>
          <w:rFonts w:eastAsia="Times New Roman"/>
          <w:b/>
          <w:sz w:val="24"/>
          <w:highlight w:val="cyan"/>
          <w:u w:val="single"/>
        </w:rPr>
        <w:t xml:space="preserve">racism, shame, homophobia, and the fear of death, allowing for a source of self-empowerment </w:t>
      </w:r>
      <w:r w:rsidRPr="001321B6">
        <w:rPr>
          <w:rFonts w:eastAsia="Times New Roman"/>
          <w:b/>
          <w:sz w:val="24"/>
          <w:u w:val="single"/>
        </w:rPr>
        <w:t>and a liberating counterhegemonic force</w:t>
      </w:r>
      <w:r w:rsidRPr="001321B6">
        <w:rPr>
          <w:rFonts w:eastAsia="Times New Roman"/>
          <w:sz w:val="12"/>
        </w:rPr>
        <w:t xml:space="preserve"> of bodies in revolt that corporalize difference and heterogeneity with the potential to never cease </w:t>
      </w:r>
      <w:r w:rsidRPr="001321B6">
        <w:rPr>
          <w:rFonts w:eastAsia="Times New Roman"/>
          <w:b/>
          <w:sz w:val="24"/>
          <w:highlight w:val="cyan"/>
          <w:u w:val="single"/>
        </w:rPr>
        <w:t>"challeng[ing their] master" with</w:t>
      </w:r>
      <w:r w:rsidRPr="001321B6">
        <w:rPr>
          <w:rFonts w:eastAsia="Times New Roman"/>
          <w:sz w:val="12"/>
        </w:rPr>
        <w:t xml:space="preserve"> a boundary crisis, the instability of meaning, and the </w:t>
      </w:r>
      <w:r w:rsidRPr="001321B6">
        <w:rPr>
          <w:rFonts w:eastAsia="Times New Roman"/>
          <w:b/>
          <w:sz w:val="24"/>
          <w:highlight w:val="cyan"/>
          <w:u w:val="single"/>
        </w:rPr>
        <w:t>disruption of order</w:t>
      </w:r>
      <w:r w:rsidRPr="001321B6">
        <w:rPr>
          <w:rFonts w:eastAsia="Times New Roman"/>
          <w:sz w:val="12"/>
        </w:rPr>
        <w:t>.</w:t>
      </w:r>
    </w:p>
    <w:p w14:paraId="3234B4FA" w14:textId="53449421" w:rsidR="001321B6" w:rsidRDefault="001321B6" w:rsidP="001321B6">
      <w:pPr>
        <w:pStyle w:val="Heading3"/>
        <w:rPr>
          <w:rFonts w:eastAsia="MS Gothic"/>
        </w:rPr>
      </w:pPr>
      <w:r>
        <w:rPr>
          <w:rFonts w:eastAsia="MS Gothic"/>
        </w:rPr>
        <w:t>Contention</w:t>
      </w:r>
    </w:p>
    <w:p w14:paraId="08F388CA" w14:textId="24A820D9" w:rsidR="00F531A5" w:rsidRPr="00F531A5" w:rsidRDefault="00F531A5" w:rsidP="00F531A5">
      <w:pPr>
        <w:pStyle w:val="Heading4"/>
      </w:pPr>
      <w:r>
        <w:t>I defend the resolution as a general principle: the appropriation of outer space by private entities is unjust</w:t>
      </w:r>
    </w:p>
    <w:p w14:paraId="00FF8E0F" w14:textId="6AC56807"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[1] Space exploration is fueled by the will to mastery – a dangerous illusion of control to dominate new “frontiers” and flee the impacts of destruction on Earth.</w:t>
      </w:r>
    </w:p>
    <w:p w14:paraId="66F97A50" w14:textId="77777777" w:rsidR="001321B6" w:rsidRPr="001321B6" w:rsidRDefault="001321B6" w:rsidP="001321B6">
      <w:pPr>
        <w:rPr>
          <w:rFonts w:eastAsia="Times New Roman"/>
          <w:sz w:val="24"/>
        </w:rPr>
      </w:pPr>
      <w:r w:rsidRPr="001321B6">
        <w:rPr>
          <w:rFonts w:eastAsia="Times New Roman"/>
          <w:b/>
          <w:bCs/>
          <w:sz w:val="26"/>
          <w:szCs w:val="26"/>
        </w:rPr>
        <w:t>Rahder 19</w:t>
      </w:r>
      <w:r w:rsidRPr="001321B6">
        <w:rPr>
          <w:rFonts w:eastAsia="Times New Roman"/>
          <w:sz w:val="24"/>
        </w:rPr>
        <w:t xml:space="preserve"> - “Home and Away The Politics of Life after Earth” by Micha Rahder. Rahder, Micha (2019). Home and Away. Environment and Society, 10(1), 158–177. doi:10.3167/ares.2019.100110  [https://sci-hubtw.hkvisa.net/] // ahs emi </w:t>
      </w:r>
    </w:p>
    <w:p w14:paraId="362FC7F8" w14:textId="4F6DFAE6" w:rsidR="001321B6" w:rsidRPr="001321B6" w:rsidRDefault="001321B6" w:rsidP="001321B6">
      <w:pPr>
        <w:rPr>
          <w:rFonts w:eastAsia="Times New Roman"/>
          <w:sz w:val="8"/>
        </w:rPr>
      </w:pPr>
      <w:r w:rsidRPr="001321B6">
        <w:rPr>
          <w:rFonts w:eastAsia="Times New Roman"/>
          <w:sz w:val="8"/>
        </w:rPr>
        <w:t xml:space="preserve">This article examines the reinvigoration of outer space imaginaries in the era of global environmental change, and the impacts of these imaginaries on Earth. </w:t>
      </w:r>
      <w:r w:rsidRPr="001321B6">
        <w:rPr>
          <w:rFonts w:eastAsia="Cambria"/>
          <w:b/>
          <w:bCs/>
          <w:highlight w:val="yellow"/>
          <w:u w:val="single"/>
        </w:rPr>
        <w:t>Privatized space</w:t>
      </w:r>
      <w:r w:rsidRPr="001321B6">
        <w:rPr>
          <w:rFonts w:eastAsia="Cambria"/>
          <w:b/>
          <w:bCs/>
          <w:u w:val="single"/>
        </w:rPr>
        <w:t xml:space="preserve"> research </w:t>
      </w:r>
      <w:r w:rsidRPr="001321B6">
        <w:rPr>
          <w:rFonts w:eastAsia="Cambria"/>
          <w:b/>
          <w:bCs/>
          <w:highlight w:val="yellow"/>
          <w:u w:val="single"/>
        </w:rPr>
        <w:t xml:space="preserve">mobilizes fears of ecological, political, or economic catastrophe to garner support for </w:t>
      </w:r>
      <w:r w:rsidRPr="001321B6">
        <w:rPr>
          <w:rFonts w:eastAsia="Cambria"/>
          <w:b/>
          <w:bCs/>
          <w:u w:val="single"/>
        </w:rPr>
        <w:t xml:space="preserve">new </w:t>
      </w:r>
      <w:r w:rsidRPr="001321B6">
        <w:rPr>
          <w:rFonts w:eastAsia="Cambria"/>
          <w:b/>
          <w:bCs/>
          <w:highlight w:val="yellow"/>
          <w:u w:val="single"/>
        </w:rPr>
        <w:t>utopian futures</w:t>
      </w:r>
      <w:r w:rsidRPr="001321B6">
        <w:rPr>
          <w:rFonts w:eastAsia="Cambria"/>
          <w:b/>
          <w:bCs/>
          <w:u w:val="single"/>
        </w:rPr>
        <w:t>,</w:t>
      </w:r>
      <w:r w:rsidRPr="001321B6">
        <w:rPr>
          <w:rFonts w:eastAsia="Times New Roman"/>
          <w:sz w:val="8"/>
        </w:rPr>
        <w:t xml:space="preserve"> or the search for Earth 2.0. </w:t>
      </w:r>
      <w:r w:rsidRPr="001321B6">
        <w:rPr>
          <w:rFonts w:eastAsia="Cambria"/>
          <w:b/>
          <w:bCs/>
          <w:highlight w:val="yellow"/>
          <w:u w:val="single"/>
        </w:rPr>
        <w:t>These imaginaries</w:t>
      </w:r>
      <w:r w:rsidRPr="001321B6">
        <w:rPr>
          <w:rFonts w:eastAsia="Cambria"/>
          <w:b/>
          <w:bCs/>
          <w:u w:val="single"/>
        </w:rPr>
        <w:t xml:space="preserve"> reflect dominant global discourses about environmental and social issues, and </w:t>
      </w:r>
      <w:r w:rsidRPr="001321B6">
        <w:rPr>
          <w:rFonts w:eastAsia="Cambria"/>
          <w:b/>
          <w:bCs/>
          <w:highlight w:val="yellow"/>
          <w:u w:val="single"/>
        </w:rPr>
        <w:t>enable the flow of earthly resources toward an extraterrestrial frontier.</w:t>
      </w:r>
      <w:r w:rsidRPr="001321B6">
        <w:rPr>
          <w:rFonts w:eastAsia="Times New Roman"/>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1321B6">
        <w:rPr>
          <w:rFonts w:eastAsia="Cambria"/>
          <w:b/>
          <w:bCs/>
          <w:u w:val="single"/>
        </w:rPr>
        <w:t>Outer space imaginaries are booming</w:t>
      </w:r>
      <w:r w:rsidRPr="001321B6">
        <w:rPr>
          <w:rFonts w:eastAsia="Times New Roman"/>
          <w:sz w:val="8"/>
        </w:rPr>
        <w:t xml:space="preserve">. Reborn from Cold War projects into the post-9/11 </w:t>
      </w:r>
      <w:r w:rsidRPr="001321B6">
        <w:rPr>
          <w:rFonts w:eastAsia="Cambria"/>
          <w:b/>
          <w:bCs/>
          <w:u w:val="single"/>
        </w:rPr>
        <w:t>securitized era</w:t>
      </w:r>
      <w:r w:rsidRPr="001321B6">
        <w:rPr>
          <w:rFonts w:eastAsia="Times New Roman"/>
          <w:sz w:val="8"/>
        </w:rPr>
        <w:t xml:space="preserve">, imaginaries of expanding life—human and otherwise—beyond the surface of the planet Earth are </w:t>
      </w:r>
      <w:r w:rsidRPr="001321B6">
        <w:rPr>
          <w:rFonts w:eastAsia="Cambria"/>
          <w:b/>
          <w:bCs/>
          <w:u w:val="single"/>
        </w:rPr>
        <w:t xml:space="preserve">proliferating, </w:t>
      </w:r>
      <w:r w:rsidRPr="001321B6">
        <w:rPr>
          <w:rFonts w:eastAsia="Cambria"/>
          <w:b/>
          <w:bCs/>
          <w:highlight w:val="yellow"/>
          <w:u w:val="single"/>
        </w:rPr>
        <w:t>creating</w:t>
      </w:r>
      <w:r w:rsidRPr="001321B6">
        <w:rPr>
          <w:rFonts w:eastAsia="Cambria"/>
          <w:b/>
          <w:bCs/>
          <w:u w:val="single"/>
        </w:rPr>
        <w:t xml:space="preserve"> new material impacts and </w:t>
      </w:r>
      <w:r w:rsidRPr="001321B6">
        <w:rPr>
          <w:rFonts w:eastAsia="Cambria"/>
          <w:b/>
          <w:bCs/>
          <w:highlight w:val="yellow"/>
          <w:u w:val="single"/>
        </w:rPr>
        <w:t>new politics of expansion, exploration, and exclusion.</w:t>
      </w:r>
      <w:r w:rsidRPr="001321B6">
        <w:rPr>
          <w:rFonts w:eastAsia="Times New Roman"/>
          <w:sz w:val="8"/>
        </w:rPr>
        <w:t xml:space="preserve"> Motivated by fears of looming environmental or sociopolitical disaster, including the Anthropocene, many </w:t>
      </w:r>
      <w:r w:rsidRPr="001321B6">
        <w:rPr>
          <w:rFonts w:eastAsia="Cambria"/>
          <w:b/>
          <w:bCs/>
          <w:highlight w:val="yellow"/>
          <w:u w:val="single"/>
        </w:rPr>
        <w:t xml:space="preserve">extraterrestrial imaginaries rework earthly fantasies of technoscientific progress </w:t>
      </w:r>
      <w:r w:rsidRPr="001321B6">
        <w:rPr>
          <w:rFonts w:eastAsia="Cambria"/>
          <w:b/>
          <w:bCs/>
          <w:u w:val="single"/>
        </w:rPr>
        <w:t xml:space="preserve">and </w:t>
      </w:r>
      <w:r w:rsidRPr="001321B6">
        <w:rPr>
          <w:rFonts w:eastAsia="Cambria"/>
          <w:b/>
          <w:bCs/>
          <w:highlight w:val="yellow"/>
          <w:u w:val="single"/>
        </w:rPr>
        <w:t>human mastery over nature</w:t>
      </w:r>
      <w:r w:rsidRPr="001321B6">
        <w:rPr>
          <w:rFonts w:eastAsia="Cambria"/>
          <w:b/>
          <w:bCs/>
          <w:u w:val="single"/>
        </w:rPr>
        <w:t>.</w:t>
      </w:r>
      <w:r w:rsidRPr="001321B6">
        <w:rPr>
          <w:rFonts w:eastAsia="Times New Roman"/>
          <w:sz w:val="8"/>
        </w:rPr>
        <w:t xml:space="preserve"> Space programs are increasingly </w:t>
      </w:r>
      <w:r w:rsidRPr="001321B6">
        <w:rPr>
          <w:rFonts w:eastAsia="Cambria"/>
          <w:b/>
          <w:bCs/>
          <w:u w:val="single"/>
        </w:rPr>
        <w:t>privatized</w:t>
      </w:r>
      <w:r w:rsidRPr="001321B6">
        <w:rPr>
          <w:rFonts w:eastAsia="Times New Roman"/>
          <w:sz w:val="8"/>
        </w:rPr>
        <w:t xml:space="preserve">, with tech entrepreneurs leading the way to </w:t>
      </w:r>
      <w:r w:rsidRPr="001321B6">
        <w:rPr>
          <w:rFonts w:eastAsia="Cambria"/>
          <w:b/>
          <w:bCs/>
          <w:u w:val="single"/>
        </w:rPr>
        <w:t>extraterrestrial futures</w:t>
      </w:r>
      <w:r w:rsidRPr="001321B6">
        <w:rPr>
          <w:rFonts w:eastAsia="Times New Roman"/>
          <w:sz w:val="8"/>
        </w:rPr>
        <w:t>. I refer to these projects, oft en framed as a necessary step in human social and evolutionary history, as in search of Earth 2.0—a new and improved human future enabled by Silicon Valley innovation. Other narratives about extraterrestrial futures, which I call eco-centric</w:t>
      </w:r>
      <w:r w:rsidRPr="001321B6">
        <w:rPr>
          <w:rFonts w:eastAsia="Cambria"/>
          <w:sz w:val="8"/>
        </w:rPr>
        <w:t>, displace human uniqueness</w:t>
      </w:r>
      <w:r w:rsidRPr="001321B6">
        <w:rPr>
          <w:rFonts w:eastAsia="Times New Roman"/>
          <w:sz w:val="8"/>
        </w:rPr>
        <w:t xml:space="preserve">, stretching beyond human timescales to the longer evolutionary history of life on Earth. Th ese share with Earth 2.0 the assumption that our planet is defi ned by its living systems, but mark the Anthropocene as only the latest biological revolution to reshape Earth’s surface. In this frame, </w:t>
      </w:r>
      <w:r w:rsidRPr="001321B6">
        <w:rPr>
          <w:rFonts w:eastAsia="Cambria"/>
          <w:sz w:val="8"/>
        </w:rPr>
        <w:t>humans are not unique in our planetary impact; whether we are unique in our potential to take life beyond Earth’s surface is an open question. Eco-centric extraterrestrial imaginaries present alternatives based not on mastery,</w:t>
      </w:r>
      <w:r w:rsidRPr="001321B6">
        <w:rPr>
          <w:rFonts w:eastAsia="Cambria"/>
          <w:b/>
          <w:bCs/>
          <w:u w:val="single"/>
        </w:rPr>
        <w:t xml:space="preserve"> </w:t>
      </w:r>
      <w:r w:rsidRPr="001321B6">
        <w:rPr>
          <w:rFonts w:eastAsia="Cambria"/>
          <w:b/>
          <w:bCs/>
          <w:highlight w:val="yellow"/>
          <w:u w:val="single"/>
        </w:rPr>
        <w:t xml:space="preserve">innovation, </w:t>
      </w:r>
      <w:r w:rsidRPr="001321B6">
        <w:rPr>
          <w:rFonts w:eastAsia="Cambria"/>
          <w:b/>
          <w:bCs/>
          <w:u w:val="single"/>
        </w:rPr>
        <w:t xml:space="preserve">or </w:t>
      </w:r>
      <w:r w:rsidRPr="001321B6">
        <w:rPr>
          <w:rFonts w:eastAsia="Cambria"/>
          <w:b/>
          <w:bCs/>
          <w:highlight w:val="yellow"/>
          <w:u w:val="single"/>
        </w:rPr>
        <w:t>human exceptionalism</w:t>
      </w:r>
      <w:r w:rsidRPr="001321B6">
        <w:rPr>
          <w:rFonts w:eastAsia="Times New Roman"/>
          <w:sz w:val="8"/>
        </w:rPr>
        <w:t xml:space="preserve">, but on unruly evolutionary ecologies that displace intention from life’s expansion. Earth 2.0 and Home and Away 159 eco-centric imaginaries off er diff erent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(Jasanoff and Kim 2015: 11)—and now beyond. I mobilize “imaginaries” to encompass the range of effects and entanglements between language, cultural production, scientifi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w:t>
      </w:r>
      <w:r w:rsidRPr="001321B6">
        <w:rPr>
          <w:rFonts w:eastAsia="Cambria"/>
          <w:sz w:val="8"/>
        </w:rPr>
        <w:t>futures work to rearrange human/life relations in the earthly present. As multiple possible futures materialize in research programs, policy proposals, social movements, and</w:t>
      </w:r>
      <w:r w:rsidRPr="001321B6">
        <w:rPr>
          <w:rFonts w:eastAsia="Cambria"/>
          <w:b/>
          <w:bCs/>
          <w:u w:val="single"/>
        </w:rPr>
        <w:t xml:space="preserve"> </w:t>
      </w:r>
      <w:r w:rsidRPr="001321B6">
        <w:rPr>
          <w:rFonts w:eastAsia="Cambria"/>
          <w:b/>
          <w:bCs/>
          <w:highlight w:val="yellow"/>
          <w:u w:val="single"/>
        </w:rPr>
        <w:t>private investments,</w:t>
      </w:r>
      <w:r w:rsidRPr="001321B6">
        <w:rPr>
          <w:rFonts w:eastAsia="Cambria"/>
          <w:b/>
          <w:bCs/>
          <w:u w:val="single"/>
        </w:rPr>
        <w:t xml:space="preserve"> they bring </w:t>
      </w:r>
      <w:r w:rsidRPr="001321B6">
        <w:rPr>
          <w:rFonts w:eastAsia="Cambria"/>
          <w:b/>
          <w:bCs/>
          <w:highlight w:val="yellow"/>
          <w:u w:val="single"/>
        </w:rPr>
        <w:t>displace</w:t>
      </w:r>
      <w:r w:rsidRPr="001321B6">
        <w:rPr>
          <w:rFonts w:eastAsia="Cambria"/>
          <w:b/>
          <w:bCs/>
          <w:u w:val="single"/>
        </w:rPr>
        <w:t xml:space="preserve">ments </w:t>
      </w:r>
      <w:r w:rsidRPr="001321B6">
        <w:rPr>
          <w:rFonts w:eastAsia="Cambria"/>
          <w:b/>
          <w:bCs/>
          <w:highlight w:val="yellow"/>
          <w:u w:val="single"/>
        </w:rPr>
        <w:t>of ontological, epistemological, and temporal orders into the present</w:t>
      </w:r>
      <w:r w:rsidRPr="001321B6">
        <w:rPr>
          <w:rFonts w:eastAsia="Cambria"/>
          <w:b/>
          <w:bCs/>
          <w:u w:val="single"/>
        </w:rPr>
        <w:t>—with</w:t>
      </w:r>
      <w:r w:rsidRPr="001321B6">
        <w:rPr>
          <w:rFonts w:eastAsia="Times New Roman"/>
          <w:sz w:val="8"/>
        </w:rPr>
        <w:t xml:space="preserve"> both </w:t>
      </w:r>
      <w:r w:rsidRPr="001321B6">
        <w:rPr>
          <w:rFonts w:eastAsia="Cambria"/>
          <w:b/>
          <w:bCs/>
          <w:u w:val="single"/>
        </w:rPr>
        <w:t>oppressive</w:t>
      </w:r>
      <w:r w:rsidRPr="001321B6">
        <w:rPr>
          <w:rFonts w:eastAsia="Times New Roman"/>
          <w:sz w:val="8"/>
        </w:rPr>
        <w:t xml:space="preserve"> and liberatory </w:t>
      </w:r>
      <w:r w:rsidRPr="001321B6">
        <w:rPr>
          <w:rFonts w:eastAsia="Cambria"/>
          <w:b/>
          <w:bCs/>
          <w:u w:val="single"/>
        </w:rPr>
        <w:t>possibilities</w:t>
      </w:r>
      <w:r w:rsidRPr="001321B6">
        <w:rPr>
          <w:rFonts w:eastAsia="Times New Roman"/>
          <w:sz w:val="8"/>
        </w:rPr>
        <w:t xml:space="preserve"> (Valentine 2017). Displacements describe scalar reconfi gurations such that phenomena that might be incomprehensible or beyond human sensorial reach are brought into the scales of human experience (Messeri 2016). Extraterrestrial displacements work through analytical double movement: making extraterrestrial environments familiar by incorporating them into earthly epistemic and aesthetic frameworks, and making terrestrial environments strange by way of new perspectives (Markley 2005; Messeri 2017a, 2017b; Olson 2018; Praet and Salazar 2017). These two directions work together to co-constitute terrestrial presents with extraterrestrial futures. Rather than a straightforward outward gaze, space expansion imaginaries always involve seeing Earth from a new perspective (Lepselter 1997). Th ese visions range from the widespread use of “Spaceship Earth” metaphors in twentieth-century US environmental movements (Fuller 1969), to Carl Sagan’s (1994) “pale blue dot” emphasizing Earth life’s uniqueness in the universe, to the politically unifying “overview eff ect” proposed by Frank White (1987). Early space programs coproduced the emergence and coherence of the global scale, which has come to dominate political and environmental ideologies (Jasanoff 2004; Lazier 2011). Scientifi c understandings of life on Earth are increasingly framed with reference to the presence or absence of other life in the universe, and how we might recognize it if it is there (Helmreich et al. 2016). Extraterrestrial displacements are temporal as well as spatial. Imaginaries of futures displace linear time such that their potentialities can be materialized in the present (Denning 2013; Mathews and Barnes 2016). </w:t>
      </w:r>
      <w:r w:rsidRPr="001321B6">
        <w:rPr>
          <w:rFonts w:eastAsia="Cambria"/>
          <w:b/>
          <w:bCs/>
          <w:u w:val="single"/>
        </w:rPr>
        <w:t>Space expansion imaginaries reinstantiate what many argue is the dominant temporal framework of the early twenty-fi rst century, anticipation: “a moral economy in which the future sets the conditions of possibility for action in the present, in which the future is inhabited in the present</w:t>
      </w:r>
      <w:r w:rsidRPr="001321B6">
        <w:rPr>
          <w:rFonts w:eastAsia="Cambria"/>
          <w:b/>
          <w:bCs/>
          <w:sz w:val="6"/>
          <w:szCs w:val="6"/>
          <w:u w:val="single"/>
        </w:rPr>
        <w:t>”</w:t>
      </w:r>
      <w:r w:rsidRPr="001321B6">
        <w:rPr>
          <w:rFonts w:eastAsia="Times New Roman"/>
          <w:sz w:val="6"/>
          <w:szCs w:val="6"/>
        </w:rPr>
        <w:t xml:space="preserve"> (Adams et al. 2009: 249). Critical scholars can be fearful of the “dangers of prognostication” (Valentine et al. 2012) but increasingly attend to how prognostication fi gures as a key political and material practice for creating new worlds. In this case, these new worlds may be brought into existence on or off Earth. 160 Micha Rahder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(Messeri 2017b; Wright and Oman-Reagan 2017). Th ese projects and imaginaries share signifi cant overlap with others, such as new capitalist resource frontiers (Genovese 2017a; Valentine 2012) or the search for extraterrestrial intelligence, known as SETI (Battaglia 2006; Denning 2001a, 2011b, 2011c; Vakoch 2013). More than 70 countries have national space programs, including many that train humans for spacefl ight, but only the United States, Russia (and the former Soviet Union), and China have successfully launched humans into space. Th is article has a bias toward US-based projects, both public and private, as these are most prolifi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Roscosmos,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scientifi c institution but rather one focused on exploration—a strong contrast to the agency’s present and historical activities (Showstack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megaproject in itself, one that works to reshape the relations between humans, other life, and Earth itself. Outer space has long served as a canvas for sociopolitical imaginations, calling up the worlds of science fi ction and fantasy long relegated to the “genre” peripheries of literature and considered irrelevant to “serious” scholarly work (Dickens and Ormrod 2007; Haqq-Misra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ction imaginary (Swanson et al. 2015), and scholars across fi elds are drawing attention to how science fi ction has long infl uenced technological and scientifi c developments, particularly in extraterrestrial projects (Cheston 1986; Haraway 1991, 2016; McCurdy 2011; Praet and Salazar 2017). As Peter Redfi eld notes, “fi ctions provided space exploration with a recognizable future, and thus helped engender fantastic practices. Th ese dreams found engineers, eager to materialize them” (2002: 799). Dreams fi nding engineers (not the reverse) describes how imaginaries reshape sociotechnical worlds. Whether metaphor becomes material or vice versa, language is central to exchanges between fi ctional and factual extraterrestrial worlds. It matters whether Mars is to be “settled” or “colonized” (Wright and Oman-Reagan 2017), whether space is “discovered” or “conquered” by the Home and Away 161 scientifi c gaze (Redfi eld 2002). Language can shape the materiality of space projects and draw lines of exclusion around who might participate in them. Refl ecting this, I use “humans” instead of “humanity” to retain a sense of multiplicity and diff erence as opposed to a unifi ed singularity. Similarly, I use “expansion” to collect diverse extraterrestrial imaginaries that might elsewhere be described under terms like settlement, colonization, or terraformation.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nition of the category are as lively as ever (Helmreich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reconfi guring environmental and political worlds here and now. Space and Environment: From Cold War to Anthropocene</w:t>
      </w:r>
      <w:r w:rsidRPr="001321B6">
        <w:rPr>
          <w:rFonts w:eastAsia="Times New Roman"/>
          <w:sz w:val="8"/>
        </w:rPr>
        <w:t xml:space="preserve"> “ Th ings that happen in Silicon Valley and also the Soviet Union: . . . promises of colonizing the solar system while you toil in drudgery day in, day out” —Anton Troynikov (@atroyn), Twitter, 5 July 2018 Narratives projecting </w:t>
      </w:r>
      <w:r w:rsidRPr="001321B6">
        <w:rPr>
          <w:rFonts w:eastAsia="Cambria"/>
          <w:b/>
          <w:bCs/>
          <w:highlight w:val="yellow"/>
          <w:u w:val="single"/>
        </w:rPr>
        <w:t>human expansion</w:t>
      </w:r>
      <w:r w:rsidRPr="001321B6">
        <w:rPr>
          <w:rFonts w:eastAsia="Cambria"/>
          <w:b/>
          <w:bCs/>
          <w:u w:val="single"/>
        </w:rPr>
        <w:t xml:space="preserve"> into space</w:t>
      </w:r>
      <w:r w:rsidRPr="001321B6">
        <w:rPr>
          <w:rFonts w:eastAsia="Times New Roman"/>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scientifi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(DeLoughrey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1321B6">
        <w:rPr>
          <w:rFonts w:eastAsia="Cambria"/>
          <w:b/>
          <w:bCs/>
          <w:highlight w:val="yellow"/>
          <w:u w:val="single"/>
        </w:rPr>
        <w:t>reinforci</w:t>
      </w:r>
      <w:r w:rsidRPr="001321B6">
        <w:rPr>
          <w:rFonts w:eastAsia="Cambria"/>
          <w:b/>
          <w:bCs/>
          <w:u w:val="single"/>
        </w:rPr>
        <w:t xml:space="preserve">ng </w:t>
      </w:r>
      <w:r w:rsidRPr="001321B6">
        <w:rPr>
          <w:rFonts w:eastAsia="Cambria"/>
          <w:b/>
          <w:bCs/>
          <w:highlight w:val="yellow"/>
          <w:u w:val="single"/>
        </w:rPr>
        <w:t>ideologies of militarized surveillance and rational management</w:t>
      </w:r>
      <w:r w:rsidRPr="001321B6">
        <w:rPr>
          <w:rFonts w:eastAsia="Cambria"/>
          <w:b/>
          <w:bCs/>
          <w:u w:val="single"/>
        </w:rPr>
        <w:t xml:space="preserve"> of more-than-human worlds </w:t>
      </w:r>
      <w:r w:rsidRPr="001321B6">
        <w:rPr>
          <w:rFonts w:eastAsia="Times New Roman"/>
          <w:sz w:val="8"/>
        </w:rPr>
        <w:t xml:space="preserve">(DeLoughrey 2014). Through linked terrestrial and extraterrestrial technosciences,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en been opposed to space expansion programs. Opponents argue that </w:t>
      </w:r>
      <w:r w:rsidRPr="001321B6">
        <w:rPr>
          <w:rFonts w:eastAsia="Cambria"/>
          <w:b/>
          <w:bCs/>
          <w:u w:val="single"/>
        </w:rPr>
        <w:t>resources would be better spent attending to Earth’s problems rather than imagining others we might one day escape to</w:t>
      </w:r>
      <w:r w:rsidRPr="001321B6">
        <w:rPr>
          <w:rFonts w:eastAsia="Times New Roman"/>
          <w:sz w:val="8"/>
        </w:rPr>
        <w:t xml:space="preserve"> (Cockell 2006). Narratives of </w:t>
      </w:r>
      <w:r w:rsidRPr="001321B6">
        <w:rPr>
          <w:rFonts w:eastAsia="Cambria"/>
          <w:b/>
          <w:bCs/>
          <w:highlight w:val="yellow"/>
          <w:u w:val="single"/>
        </w:rPr>
        <w:t>new capitalist frontiers</w:t>
      </w:r>
      <w:r w:rsidRPr="001321B6">
        <w:rPr>
          <w:rFonts w:eastAsia="Times New Roman"/>
          <w:sz w:val="8"/>
        </w:rPr>
        <w:t xml:space="preserve"> led many environmentalists to view space exploration as a “jingoistic boondoggle</w:t>
      </w:r>
      <w:r w:rsidRPr="001321B6">
        <w:rPr>
          <w:rFonts w:eastAsia="Times New Roman"/>
          <w:b/>
          <w:bCs/>
          <w:sz w:val="8"/>
        </w:rPr>
        <w:t xml:space="preserve">,” </w:t>
      </w:r>
      <w:r w:rsidRPr="001321B6">
        <w:rPr>
          <w:rFonts w:eastAsia="Cambria"/>
          <w:b/>
          <w:bCs/>
          <w:u w:val="single"/>
        </w:rPr>
        <w:t xml:space="preserve">fearing it will </w:t>
      </w:r>
      <w:r w:rsidRPr="001321B6">
        <w:rPr>
          <w:rFonts w:eastAsia="Cambria"/>
          <w:b/>
          <w:bCs/>
          <w:highlight w:val="yellow"/>
          <w:u w:val="single"/>
        </w:rPr>
        <w:t>lead to ideologies of a disposable planet</w:t>
      </w:r>
      <w:r w:rsidRPr="001321B6">
        <w:rPr>
          <w:rFonts w:eastAsia="Times New Roman"/>
          <w:sz w:val="8"/>
          <w:highlight w:val="yellow"/>
        </w:rPr>
        <w:t xml:space="preserve"> (</w:t>
      </w:r>
      <w:r w:rsidRPr="001321B6">
        <w:rPr>
          <w:rFonts w:eastAsia="Times New Roman"/>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1321B6">
        <w:rPr>
          <w:rFonts w:eastAsia="Cambria"/>
          <w:b/>
          <w:bCs/>
          <w:highlight w:val="yellow"/>
          <w:u w:val="single"/>
        </w:rPr>
        <w:t>entrepreneurial</w:t>
      </w:r>
      <w:r w:rsidRPr="001321B6">
        <w:rPr>
          <w:rFonts w:eastAsia="Cambria"/>
          <w:b/>
          <w:bCs/>
          <w:u w:val="single"/>
        </w:rPr>
        <w:t xml:space="preserve"> </w:t>
      </w:r>
      <w:r w:rsidRPr="001321B6">
        <w:rPr>
          <w:rFonts w:eastAsia="Cambria"/>
          <w:b/>
          <w:bCs/>
          <w:highlight w:val="yellow"/>
          <w:u w:val="single"/>
        </w:rPr>
        <w:t>capitalists</w:t>
      </w:r>
      <w:r w:rsidRPr="001321B6">
        <w:rPr>
          <w:rFonts w:eastAsia="Times New Roman"/>
          <w:sz w:val="8"/>
        </w:rPr>
        <w:t xml:space="preserve">—or NewSpace—have now stepped in to fi ll this gap, collectively investing billions of dollars into extraterrestrial technologies, projects, and futures. Anton Troynikov, a writer and robotics researcher, noted the displacement of this techno-fantasy in his humorous series of tweets from 2018 comparing life in Silicon Valley to the Soviet Union. NewSpace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oft en articulated in connection to global environmental change. Before his death in 2018, Steven Hawking projected that the human species will last no more than one hundred years unless we expand into space. In the NewSpace era, the push for expansion beyond Earth is no longer defi ned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(Ahmann 2018; Nixon 2011). Th ough understood as new or diff erent, Cold War space science was instrumental in transforming the “threat” of nuclear annihilation into that of climate crisis (DeLoughrey 2014; Masco 2010, 2012). Space infrastructures enabled not only new futures but also the possibility that there might be an “end of ends” negating futurities altogether (Masco 2012). </w:t>
      </w:r>
      <w:r w:rsidRPr="001321B6">
        <w:rPr>
          <w:rFonts w:eastAsia="Cambria"/>
          <w:b/>
          <w:bCs/>
          <w:u w:val="single"/>
        </w:rPr>
        <w:t>These contradictory possibilities are co-constituted such that the end of Earth becomes the inevitability of extraterrestrial expansion, and vice versa.</w:t>
      </w:r>
      <w:r w:rsidRPr="001321B6">
        <w:rPr>
          <w:rFonts w:eastAsia="Times New Roman"/>
          <w:sz w:val="8"/>
        </w:rPr>
        <w:t xml:space="preserve"> As Anthropocene discourses mix with NewSpace futures, human ecological relations with other living matter are entering extraterrestrial imaginaries in a new way. </w:t>
      </w:r>
      <w:r w:rsidRPr="001321B6">
        <w:rPr>
          <w:rFonts w:eastAsia="Cambria"/>
          <w:b/>
          <w:bCs/>
          <w:u w:val="single"/>
        </w:rPr>
        <w:t xml:space="preserve">These sometimes </w:t>
      </w:r>
      <w:r w:rsidRPr="001321B6">
        <w:rPr>
          <w:rFonts w:eastAsia="Cambria"/>
          <w:b/>
          <w:bCs/>
          <w:highlight w:val="yellow"/>
          <w:u w:val="single"/>
        </w:rPr>
        <w:t>amplify urgency and reinscribe humans as “saviors” of Earth,</w:t>
      </w:r>
      <w:r w:rsidRPr="001321B6">
        <w:rPr>
          <w:rFonts w:eastAsia="Cambria"/>
          <w:b/>
          <w:bCs/>
          <w:u w:val="single"/>
        </w:rPr>
        <w:t xml:space="preserve"> and other times challenge conventional thinking about managerial control.</w:t>
      </w:r>
      <w:r w:rsidRPr="001321B6">
        <w:rPr>
          <w:rFonts w:eastAsia="Times New Roman"/>
          <w:sz w:val="8"/>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NewSpace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profi ts to new utopian Home and Away 163 social orders, oft en mixed together in unexpected confi gurations. Yet these </w:t>
      </w:r>
      <w:r w:rsidRPr="001321B6">
        <w:rPr>
          <w:rFonts w:eastAsia="Cambria"/>
          <w:b/>
          <w:bCs/>
          <w:u w:val="single"/>
        </w:rPr>
        <w:t>Earth 2.0 visions are resolutely united by one thing: the centering of the human species as the ontological basis and scale for extraterrestrial futures.</w:t>
      </w:r>
    </w:p>
    <w:p w14:paraId="62173DFF" w14:textId="77777777"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 xml:space="preserve">[2] Extraterrestrial imaginaries scapegoat culpability of environmental destruction and are unobtainable utopias. </w:t>
      </w:r>
    </w:p>
    <w:p w14:paraId="30B255BA" w14:textId="77777777" w:rsidR="001321B6" w:rsidRPr="001321B6" w:rsidRDefault="001321B6" w:rsidP="001321B6">
      <w:pPr>
        <w:rPr>
          <w:rFonts w:eastAsia="Times New Roman"/>
          <w:sz w:val="24"/>
        </w:rPr>
      </w:pPr>
      <w:r w:rsidRPr="001321B6">
        <w:rPr>
          <w:rFonts w:eastAsia="Times New Roman"/>
          <w:b/>
          <w:bCs/>
          <w:sz w:val="26"/>
          <w:szCs w:val="26"/>
        </w:rPr>
        <w:t>Rahder 2</w:t>
      </w:r>
      <w:r w:rsidRPr="001321B6">
        <w:rPr>
          <w:rFonts w:eastAsia="Times New Roman"/>
          <w:sz w:val="24"/>
        </w:rPr>
        <w:t xml:space="preserve"> - “Home and Away The Politics of Life after Earth” by Micha Rahder. Rahder, Micha (2019). Home and Away. Environment and Society, 10(1), 158–177. doi:10.3167/ares.2019.100110  [https://sci-hubtw.hkvisa.net/] // ahs emi </w:t>
      </w:r>
    </w:p>
    <w:p w14:paraId="4FEAB071" w14:textId="05F2D1F9" w:rsidR="001321B6" w:rsidRPr="001321B6" w:rsidRDefault="001321B6" w:rsidP="001321B6">
      <w:pPr>
        <w:rPr>
          <w:rFonts w:eastAsia="Cambria"/>
          <w:b/>
          <w:bCs/>
          <w:u w:val="single"/>
        </w:rPr>
      </w:pPr>
      <w:r w:rsidRPr="001321B6">
        <w:rPr>
          <w:rFonts w:eastAsia="Times New Roman"/>
          <w:sz w:val="12"/>
        </w:rPr>
        <w:t xml:space="preserve">These utopian visions are still grounded by earthly concerns. Jacob Haqq-Misra argues for “liberating Mars,” basing future settlement not on an extension of earthly sociopolitics (whether organized in terms of nation-states or corporations) but instead by establishing a new Martian planetary citizenship to create a “test bed for new ideas that could lead to unforeseen epistemic transformations of our values and preferences” (2016: 66). Yet his argument compares this “transformative experience” to a “trust fund child” gaining new values from a wilderness trip (65). “Nature”—whether earthly wilderness or Martian extremity—is called upon as a resource for human cultural transformation, reimagining a modernist dichotomy as the basis for a planetary move beyond modernism. Th ese narratives frame the search for a new Earth 2.0 as a necessary project for collective human and environmental survival. Defl ecting critiques that space programs divert too many resources from earthly problems, Cameron Smith and Evan Davies (2012) claim that “all worthwhile things” (among which they list boats and wedding rings) are worth large expense. </w:t>
      </w:r>
      <w:r w:rsidRPr="001321B6">
        <w:rPr>
          <w:rFonts w:eastAsia="Cambria"/>
          <w:b/>
          <w:bCs/>
          <w:u w:val="single"/>
        </w:rPr>
        <w:t xml:space="preserve">Space expansion, framed as a form of long-term insurance for the human species, is moved from the question “Can we aff ord to go?” to “Can we aff ord not to?” (Hartmann 1986). This powerful mixture of </w:t>
      </w:r>
      <w:r w:rsidRPr="001321B6">
        <w:rPr>
          <w:rFonts w:eastAsia="Cambria"/>
          <w:b/>
          <w:bCs/>
          <w:highlight w:val="yellow"/>
          <w:u w:val="single"/>
        </w:rPr>
        <w:t>apocalyptic narratives, new resource frontiers, and utopian schemes</w:t>
      </w:r>
      <w:r w:rsidRPr="001321B6">
        <w:rPr>
          <w:rFonts w:eastAsia="Cambria"/>
          <w:b/>
          <w:bCs/>
          <w:u w:val="single"/>
        </w:rPr>
        <w:t xml:space="preserve"> combine to </w:t>
      </w:r>
      <w:r w:rsidRPr="001321B6">
        <w:rPr>
          <w:rFonts w:eastAsia="Cambria"/>
          <w:b/>
          <w:bCs/>
          <w:highlight w:val="yellow"/>
          <w:u w:val="single"/>
        </w:rPr>
        <w:t>create a sense of space expansion</w:t>
      </w:r>
      <w:r w:rsidRPr="001321B6">
        <w:rPr>
          <w:rFonts w:eastAsia="Cambria"/>
          <w:b/>
          <w:bCs/>
          <w:u w:val="single"/>
        </w:rPr>
        <w:t xml:space="preserve"> as not just inevitable, but a present </w:t>
      </w:r>
      <w:r w:rsidRPr="001321B6">
        <w:rPr>
          <w:rFonts w:eastAsia="Cambria"/>
          <w:b/>
          <w:bCs/>
          <w:highlight w:val="yellow"/>
          <w:u w:val="single"/>
        </w:rPr>
        <w:t>in which we are behind</w:t>
      </w:r>
      <w:r w:rsidRPr="001321B6">
        <w:rPr>
          <w:rFonts w:eastAsia="Cambria"/>
          <w:b/>
          <w:bCs/>
          <w:u w:val="single"/>
        </w:rPr>
        <w:t xml:space="preserve"> rather than working toward something yet to come.</w:t>
      </w:r>
      <w:r w:rsidRPr="001321B6">
        <w:rPr>
          <w:rFonts w:eastAsia="Times New Roman"/>
          <w:sz w:val="12"/>
        </w:rPr>
        <w:t xml:space="preserve"> As Musk argued in a speech at the International Astronautical Congress: “It’s 2017 . . . We should have a lunar base by now.” Th is present, beholden to the future, makes strange work of history. </w:t>
      </w:r>
      <w:r w:rsidRPr="001321B6">
        <w:rPr>
          <w:rFonts w:eastAsia="Cambria"/>
          <w:b/>
          <w:bCs/>
          <w:highlight w:val="yellow"/>
          <w:u w:val="single"/>
        </w:rPr>
        <w:t>Earth 2.0 imaginaries</w:t>
      </w:r>
      <w:r w:rsidRPr="001321B6">
        <w:rPr>
          <w:rFonts w:eastAsia="Cambria"/>
          <w:b/>
          <w:bCs/>
          <w:u w:val="single"/>
        </w:rPr>
        <w:t xml:space="preserve"> offer the opportunity to start anew; these narratives </w:t>
      </w:r>
      <w:r w:rsidRPr="001321B6">
        <w:rPr>
          <w:rFonts w:eastAsia="Cambria"/>
          <w:b/>
          <w:bCs/>
          <w:highlight w:val="yellow"/>
          <w:u w:val="single"/>
        </w:rPr>
        <w:t>erase collective responsibility for harms done by colonial projects and</w:t>
      </w:r>
      <w:r w:rsidRPr="001321B6">
        <w:rPr>
          <w:rFonts w:eastAsia="Cambria"/>
          <w:b/>
          <w:bCs/>
          <w:u w:val="single"/>
        </w:rPr>
        <w:t xml:space="preserve"> seem to </w:t>
      </w:r>
      <w:r w:rsidRPr="001321B6">
        <w:rPr>
          <w:rFonts w:eastAsia="Cambria"/>
          <w:b/>
          <w:bCs/>
          <w:highlight w:val="yellow"/>
          <w:u w:val="single"/>
        </w:rPr>
        <w:t>“cleanse” history</w:t>
      </w:r>
      <w:r w:rsidRPr="001321B6">
        <w:rPr>
          <w:rFonts w:eastAsia="Times New Roman"/>
          <w:sz w:val="12"/>
        </w:rPr>
        <w:t xml:space="preserve"> (Redfi eld 2002: 797). Alternately, </w:t>
      </w:r>
      <w:r w:rsidRPr="001321B6">
        <w:rPr>
          <w:rFonts w:eastAsia="Cambria"/>
          <w:b/>
          <w:bCs/>
          <w:u w:val="single"/>
        </w:rPr>
        <w:t>history is turned into an “objective” knowledge resource for avoiding repeated mistakes (</w:t>
      </w:r>
      <w:r w:rsidRPr="001321B6">
        <w:rPr>
          <w:rFonts w:eastAsia="Times New Roman"/>
          <w:sz w:val="12"/>
        </w:rPr>
        <w:t>e.g., HaqqMisra 2016). Most striking is the frequent collapse of timescales, with recent historical and deep evolutionary time brought into new resonances (Codignola et al. 2009). Space expansion is commonly fi gured as an inevitable step in a conjoined evolutionary-colonial history: “We wriggled onto dry land, ventured out of the African savannah as apes, set sail for new worlds—how Home and Away 165 could we not expect, someday, to live in colonies on Titan or starships cruising through deep space?” (Austen 2011). Th is vision places white, Western, masculine techno-capitalist humanity at the pinnacle of evolutionary scales.</w:t>
      </w:r>
      <w:r w:rsidRPr="001321B6">
        <w:rPr>
          <w:rFonts w:eastAsia="Cambria"/>
          <w:sz w:val="12"/>
        </w:rPr>
        <w:t xml:space="preserve"> </w:t>
      </w:r>
      <w:r w:rsidRPr="001321B6">
        <w:rPr>
          <w:rFonts w:eastAsia="Times New Roman"/>
          <w:sz w:val="12"/>
        </w:rPr>
        <w:t xml:space="preserve">Th e future Earth left behind in Earth 2.0 imaginaries tends to fall into two categories. By far, the most common are </w:t>
      </w:r>
      <w:r w:rsidRPr="001321B6">
        <w:rPr>
          <w:rFonts w:eastAsia="Cambria"/>
          <w:b/>
          <w:bCs/>
          <w:u w:val="single"/>
        </w:rPr>
        <w:t>visions of an Earth destroyed, uninhabitable to humans if not to all carbon-based life</w:t>
      </w:r>
      <w:r w:rsidRPr="001321B6">
        <w:rPr>
          <w:rFonts w:eastAsia="Times New Roman"/>
          <w:sz w:val="12"/>
        </w:rPr>
        <w:t xml:space="preserve">. Other narratives project that we might get off Earth in time to “save” it from ourselves, leaving behind a global park of purifi ed nature (Austen 2011). Both versions resonate with environmentalisms that take an anti-humanist turn, as in visions of humanity as a global pollution or disease, out of balance, or otherwise in need of reduction or eradication (Anker 2005; Dumit 2005). Projections of natural purity resonate in multiple directions, into pasts and futures, and both on and away from Earth. Lisa Messeri (2017a), working with scientists </w:t>
      </w:r>
      <w:r w:rsidRPr="001321B6">
        <w:rPr>
          <w:rFonts w:eastAsia="Cambria"/>
          <w:b/>
          <w:bCs/>
          <w:u w:val="single"/>
        </w:rPr>
        <w:t xml:space="preserve">searching for potentially </w:t>
      </w:r>
      <w:r w:rsidRPr="001321B6">
        <w:rPr>
          <w:rFonts w:eastAsia="Cambria"/>
          <w:b/>
          <w:bCs/>
          <w:highlight w:val="yellow"/>
          <w:u w:val="single"/>
        </w:rPr>
        <w:t>habitable exoplanets,</w:t>
      </w:r>
      <w:r w:rsidRPr="001321B6">
        <w:rPr>
          <w:rFonts w:eastAsia="Cambria"/>
          <w:b/>
          <w:bCs/>
          <w:u w:val="single"/>
        </w:rPr>
        <w:t xml:space="preserve"> notes that “earthlike” planets </w:t>
      </w:r>
      <w:r w:rsidRPr="001321B6">
        <w:rPr>
          <w:rFonts w:eastAsia="Cambria"/>
          <w:b/>
          <w:bCs/>
          <w:highlight w:val="yellow"/>
          <w:u w:val="single"/>
        </w:rPr>
        <w:t>are imagined as</w:t>
      </w:r>
      <w:r w:rsidRPr="001321B6">
        <w:rPr>
          <w:rFonts w:eastAsia="Cambria"/>
          <w:b/>
          <w:bCs/>
          <w:u w:val="single"/>
        </w:rPr>
        <w:t xml:space="preserve"> a kind of </w:t>
      </w:r>
      <w:r w:rsidRPr="001321B6">
        <w:rPr>
          <w:rFonts w:eastAsia="Cambria"/>
          <w:b/>
          <w:bCs/>
          <w:highlight w:val="yellow"/>
          <w:u w:val="single"/>
        </w:rPr>
        <w:t>new Eden, representing a purification of human industrial histories</w:t>
      </w:r>
      <w:r w:rsidRPr="001321B6">
        <w:rPr>
          <w:rFonts w:eastAsia="Cambria"/>
          <w:b/>
          <w:bCs/>
          <w:u w:val="single"/>
        </w:rPr>
        <w:t xml:space="preserve"> by way of long-term futures. These futures of Earth 2.0 proliferate both at home and away—a rebooted humanity off ered a chance to “do nature better,” to recapture Eden.</w:t>
      </w:r>
    </w:p>
    <w:p w14:paraId="797FC76C" w14:textId="77777777" w:rsidR="001321B6" w:rsidRPr="001321B6" w:rsidRDefault="001321B6" w:rsidP="001321B6">
      <w:pPr>
        <w:keepNext/>
        <w:keepLines/>
        <w:spacing w:before="40" w:after="0"/>
        <w:outlineLvl w:val="3"/>
        <w:rPr>
          <w:rFonts w:eastAsia="MS Gothic" w:cs="Times New Roman"/>
          <w:b/>
          <w:iCs/>
          <w:sz w:val="26"/>
        </w:rPr>
      </w:pPr>
      <w:r w:rsidRPr="001321B6">
        <w:rPr>
          <w:rFonts w:eastAsia="MS Gothic" w:cs="Times New Roman"/>
          <w:b/>
          <w:iCs/>
          <w:sz w:val="26"/>
        </w:rPr>
        <w:t xml:space="preserve">Envisioning utopias will always fail and causes psychic violence. </w:t>
      </w:r>
    </w:p>
    <w:p w14:paraId="36127B69" w14:textId="77777777" w:rsidR="001321B6" w:rsidRPr="001321B6" w:rsidRDefault="001321B6" w:rsidP="001321B6">
      <w:pPr>
        <w:rPr>
          <w:rFonts w:eastAsia="Cambria" w:cs="Arial"/>
          <w:b/>
          <w:sz w:val="26"/>
        </w:rPr>
      </w:pPr>
      <w:r w:rsidRPr="001321B6">
        <w:rPr>
          <w:rFonts w:eastAsia="Cambria" w:cs="Arial"/>
          <w:b/>
          <w:bCs/>
          <w:sz w:val="26"/>
          <w:u w:val="single"/>
        </w:rPr>
        <w:t xml:space="preserve">Stavrakakis, 99 </w:t>
      </w:r>
      <w:r w:rsidRPr="001321B6">
        <w:rPr>
          <w:rFonts w:eastAsia="Cambria" w:cs="Arial"/>
        </w:rPr>
        <w:t xml:space="preserve">Yannis Stavrakakis, Visiting Professor, Department of Government @ University of Essex; </w:t>
      </w:r>
      <w:r w:rsidRPr="001321B6">
        <w:rPr>
          <w:rFonts w:eastAsia="Cambria" w:cs="Arial"/>
          <w:i/>
        </w:rPr>
        <w:t>Lacan and the Political</w:t>
      </w:r>
      <w:r w:rsidRPr="001321B6">
        <w:rPr>
          <w:rFonts w:eastAsia="Cambria" w:cs="Arial"/>
        </w:rPr>
        <w:t xml:space="preserve">, pg. 99-100 // ahs emi </w:t>
      </w:r>
    </w:p>
    <w:p w14:paraId="7E154AAD" w14:textId="1F1A464A" w:rsidR="001321B6" w:rsidRDefault="001321B6" w:rsidP="001321B6">
      <w:pPr>
        <w:rPr>
          <w:rFonts w:eastAsia="Cambria"/>
          <w:sz w:val="8"/>
        </w:rPr>
      </w:pPr>
      <w:r w:rsidRPr="001321B6">
        <w:rPr>
          <w:rFonts w:eastAsia="Cambria"/>
          <w:sz w:val="8"/>
        </w:rPr>
        <w:t xml:space="preserve">Our age is clearly an age of social fragmentation, political disenchantment and open cynicism characterised by the decline of the political mutations of modern universalism that, by replacing God with Reason, reoccupied the ground of a pre-modern aspiration to fully represent and master the essence and the totality of the real. On the political level this universalist fantasy took the form of a series of utopian constructions of a reconciled future society. The fragmentation of our present social terrain and cultural milieu entails the collapse of such grandiose fantasies. 1 Today, talk about utopia is usually characterised by a certain ambiguity. For some, of course, utopian constructions are still seen as positive results of human creativity in the socio-political sphere: utopia is the expression of a desire for a better way of being (Levitas, 1990:8). Other, more suspicious views, such as the one expressed in Marie Berneriís book Journey through Utopia, warn of taking into account experiences like the Second World War of the dangers entailed in trusting the idea of a perfect, ordered and regimented world. For some, instead of being how can we realise our utopias? í, the crucial question has become how can we prevent their final realisation?Ö. [How can] we return to a non-utopian society, less perfect and more free (Berdiaev in Berneri, 1971:309). 2 It is particularly the political experience of these last decades that led to the dislocation of utopian sensibilities and brought to the fore a novel appreciation of human finitude, together with a growing suspicion of all grandiose political projects and the meta-narratives traditionally associated with them (Whitebook, 1995:75). All these developments, that is to say the crisis of the utopian imaginary, seem however to leave politics without its prime motivating force: the politics of today is a politics of aporia. In our current political terrain, hope seems to be replaced by pessimism or even resignation. This is a result of the crisis in the dominant modality of our political imagination (meaning utopianism in its various forms) and of our inability to resolve this crisis in a productive way. 3 In this chapter, I will try to show that Lacanian theory provides new angles through which we can reflect on our historical experience of utopia and reorient our political imagination beyond its suffocating strait-jacket. Letís start our exploration with the most elementary of questions: what is the meaning of the current crisis of utopia? And is this crisis a development to be regretted or cherished? In order to answer these questions it is crucial to enumerate the conditions of possibility and the basic characteristics of utopian thinking. First of all it seems that </w:t>
      </w:r>
      <w:r w:rsidRPr="001321B6">
        <w:rPr>
          <w:rFonts w:eastAsia="Cambria"/>
          <w:b/>
          <w:bCs/>
          <w:highlight w:val="yellow"/>
          <w:u w:val="single"/>
        </w:rPr>
        <w:t>the need for utopia</w:t>
      </w:r>
      <w:r w:rsidRPr="001321B6">
        <w:rPr>
          <w:rFonts w:eastAsia="Cambria"/>
          <w:sz w:val="8"/>
        </w:rPr>
        <w:t>n meaning</w:t>
      </w:r>
      <w:r w:rsidRPr="001321B6">
        <w:rPr>
          <w:rFonts w:eastAsia="Cambria"/>
          <w:b/>
          <w:bCs/>
          <w:highlight w:val="yellow"/>
          <w:u w:val="single"/>
        </w:rPr>
        <w:t xml:space="preserve"> arises in periods of increased uncertainty, social instability and conflict, </w:t>
      </w:r>
      <w:r w:rsidRPr="001321B6">
        <w:rPr>
          <w:rFonts w:eastAsia="Cambria"/>
          <w:b/>
          <w:bCs/>
          <w:u w:val="single"/>
        </w:rPr>
        <w:t xml:space="preserve">when the element of the political subverts the fantasmatic stability of our political reality. </w:t>
      </w:r>
      <w:r w:rsidRPr="001321B6">
        <w:rPr>
          <w:rFonts w:eastAsia="Cambria"/>
          <w:sz w:val="8"/>
        </w:rPr>
        <w:t xml:space="preserve">Utopias are generated by the surfacing of grave antagonisms and dislocations in the social field. As Tillich has put it ‘all utopias strive to negate the negative…in human existence; it is the negative in that existence which makes the idea of utopia necessary’ (Tillich in Levitas, 1990:103). </w:t>
      </w:r>
      <w:r w:rsidRPr="001321B6">
        <w:rPr>
          <w:rFonts w:eastAsia="Cambria"/>
          <w:b/>
          <w:bCs/>
          <w:u w:val="single"/>
        </w:rPr>
        <w:t xml:space="preserve">Utopia then is one of the possible responses to the ever-present negativity, to the real antagonism which is constitutive of human experience. </w:t>
      </w:r>
      <w:r w:rsidRPr="001321B6">
        <w:rPr>
          <w:rFonts w:eastAsia="Cambria"/>
          <w:sz w:val="8"/>
        </w:rPr>
        <w:t xml:space="preserve">Furthermore, from the time of More’s Utopia (1516) it is conceived as an answer to the negativity inherent in concrete political antagonism. What is, however, the exact nature of this response? </w:t>
      </w:r>
      <w:r w:rsidRPr="001321B6">
        <w:rPr>
          <w:rFonts w:eastAsia="Cambria"/>
          <w:b/>
          <w:bCs/>
          <w:u w:val="single"/>
        </w:rPr>
        <w:t xml:space="preserve">Utopias are images of future human communities in which these antagonisms and the dislocations fuelling them </w:t>
      </w:r>
      <w:r w:rsidRPr="001321B6">
        <w:rPr>
          <w:rFonts w:eastAsia="Cambria"/>
          <w:sz w:val="8"/>
        </w:rPr>
        <w:t xml:space="preserve">(the element of the political) will be forever resolved, leading to a reconciled and harmonious world—it is not a coincidence that, among others, Fourier names his utopian community ‘Harmony’ and that the name of the Owenite utopian community in the New World was ‘New Harmony’. As Marin has put it, </w:t>
      </w:r>
      <w:r w:rsidRPr="001321B6">
        <w:rPr>
          <w:rFonts w:eastAsia="Cambria"/>
          <w:b/>
          <w:bCs/>
          <w:u w:val="single"/>
        </w:rPr>
        <w:t>utopia sets in view an imaginary resolution to social contradiction; it is a simulacrum of synthesis which dissimulates social antagonism by projecting it onto a screen representing a harmonious and immobile equilibrium</w:t>
      </w:r>
      <w:r w:rsidRPr="001321B6">
        <w:rPr>
          <w:rFonts w:eastAsia="Cambria"/>
          <w:sz w:val="8"/>
        </w:rPr>
        <w:t xml:space="preserve"> (Marin, 1984:61). This final resolution is the essence of the utopian promise. What I will try to do in this chapter is, first of all, to demonstrate the deeply problematic nature of utopian politics. Simply put, my argument will be that every utopian fantasy construction needs a ‘scapegoat’ in order to constitute itself—the Nazi utopian fantasy and the production of the ‘Jew’ is a good example, especially as pointed out in Žižek’s analysis.4 </w:t>
      </w:r>
      <w:r w:rsidRPr="001321B6">
        <w:rPr>
          <w:rFonts w:eastAsia="Cambria"/>
          <w:b/>
          <w:bCs/>
          <w:u w:val="single"/>
        </w:rPr>
        <w:t xml:space="preserve">Every utopian fantasy produces its reverse and calls for its elimination. </w:t>
      </w:r>
      <w:r w:rsidRPr="001321B6">
        <w:rPr>
          <w:rFonts w:eastAsia="Cambria"/>
          <w:sz w:val="8"/>
        </w:rPr>
        <w:t xml:space="preserve">Put another way, </w:t>
      </w:r>
      <w:r w:rsidRPr="001321B6">
        <w:rPr>
          <w:rFonts w:eastAsia="Cambria"/>
          <w:b/>
          <w:bCs/>
          <w:highlight w:val="yellow"/>
          <w:u w:val="single"/>
        </w:rPr>
        <w:t xml:space="preserve">the </w:t>
      </w:r>
      <w:r w:rsidRPr="001321B6">
        <w:rPr>
          <w:rFonts w:eastAsia="Cambria"/>
          <w:b/>
          <w:bCs/>
          <w:u w:val="single"/>
        </w:rPr>
        <w:t xml:space="preserve">beatific side of </w:t>
      </w:r>
      <w:r w:rsidRPr="001321B6">
        <w:rPr>
          <w:rFonts w:eastAsia="Cambria"/>
          <w:b/>
          <w:bCs/>
          <w:highlight w:val="yellow"/>
          <w:u w:val="single"/>
        </w:rPr>
        <w:t>fantasy is coupled</w:t>
      </w:r>
      <w:r w:rsidRPr="001321B6">
        <w:rPr>
          <w:rFonts w:eastAsia="Cambria"/>
          <w:b/>
          <w:bCs/>
          <w:u w:val="single"/>
        </w:rPr>
        <w:t xml:space="preserve"> in utopian constructions </w:t>
      </w:r>
      <w:r w:rsidRPr="001321B6">
        <w:rPr>
          <w:rFonts w:eastAsia="Cambria"/>
          <w:b/>
          <w:bCs/>
          <w:highlight w:val="yellow"/>
          <w:u w:val="single"/>
        </w:rPr>
        <w:t>with a horrific side, a paranoid need for a stigmatised scapegoat.</w:t>
      </w:r>
      <w:r w:rsidRPr="001321B6">
        <w:rPr>
          <w:rFonts w:eastAsia="Cambria"/>
          <w:sz w:val="8"/>
        </w:rPr>
        <w:t xml:space="preserve"> </w:t>
      </w:r>
      <w:r w:rsidRPr="001321B6">
        <w:rPr>
          <w:rFonts w:eastAsia="Cambria"/>
          <w:b/>
          <w:bCs/>
          <w:highlight w:val="yellow"/>
          <w:u w:val="single"/>
        </w:rPr>
        <w:t>The</w:t>
      </w:r>
      <w:r w:rsidRPr="001321B6">
        <w:rPr>
          <w:rFonts w:eastAsia="Cambria"/>
          <w:sz w:val="8"/>
        </w:rPr>
        <w:t xml:space="preserve"> naivety—and also the </w:t>
      </w:r>
      <w:r w:rsidRPr="001321B6">
        <w:rPr>
          <w:rFonts w:eastAsia="Cambria"/>
          <w:b/>
          <w:bCs/>
          <w:highlight w:val="yellow"/>
          <w:u w:val="single"/>
        </w:rPr>
        <w:t>danger</w:t>
      </w:r>
      <w:r w:rsidRPr="001321B6">
        <w:rPr>
          <w:rFonts w:eastAsia="Cambria"/>
          <w:sz w:val="8"/>
        </w:rPr>
        <w:t xml:space="preserve">—of utopian </w:t>
      </w:r>
      <w:r w:rsidRPr="001321B6">
        <w:rPr>
          <w:rFonts w:eastAsia="Cambria"/>
          <w:b/>
          <w:bCs/>
          <w:highlight w:val="yellow"/>
          <w:u w:val="single"/>
        </w:rPr>
        <w:t>structures is revealed when the realisation of this fantasy</w:t>
      </w:r>
      <w:r w:rsidRPr="001321B6">
        <w:rPr>
          <w:rFonts w:eastAsia="Cambria"/>
          <w:sz w:val="8"/>
        </w:rPr>
        <w:t xml:space="preserve"> is attempted. It is then that we are brought close to the frightening kernel of the real: </w:t>
      </w:r>
      <w:r w:rsidRPr="001321B6">
        <w:rPr>
          <w:rFonts w:eastAsia="Cambria"/>
          <w:b/>
          <w:bCs/>
          <w:u w:val="single"/>
        </w:rPr>
        <w:t>stigmatisation is followed by extermination.</w:t>
      </w:r>
      <w:r w:rsidRPr="001321B6">
        <w:rPr>
          <w:rFonts w:eastAsia="Cambria"/>
          <w:sz w:val="8"/>
        </w:rPr>
        <w:t xml:space="preserve"> This is not an accident. It is inscribed in the structure of utopian constructions; it seems to be the way all fantasy constructions work. </w:t>
      </w:r>
      <w:r w:rsidRPr="001321B6">
        <w:rPr>
          <w:rFonts w:eastAsia="Cambria"/>
          <w:b/>
          <w:bCs/>
          <w:u w:val="single"/>
        </w:rPr>
        <w:t xml:space="preserve">If in almost all utopian visions, violence and antagonism are eliminated, if </w:t>
      </w:r>
      <w:r w:rsidRPr="001321B6">
        <w:rPr>
          <w:rFonts w:eastAsia="Cambria"/>
          <w:sz w:val="8"/>
        </w:rPr>
        <w:t>utopia</w:t>
      </w:r>
      <w:r w:rsidRPr="001321B6">
        <w:rPr>
          <w:rFonts w:eastAsia="Cambria"/>
          <w:b/>
          <w:bCs/>
          <w:highlight w:val="yellow"/>
          <w:u w:val="single"/>
        </w:rPr>
        <w:t xml:space="preserve"> is based on</w:t>
      </w:r>
      <w:r w:rsidRPr="001321B6">
        <w:rPr>
          <w:rFonts w:eastAsia="Cambria"/>
          <w:b/>
          <w:bCs/>
          <w:u w:val="single"/>
        </w:rPr>
        <w:t xml:space="preserve"> the expulsion and repression of violence</w:t>
      </w:r>
      <w:r w:rsidRPr="001321B6">
        <w:rPr>
          <w:rFonts w:eastAsia="Cambria"/>
          <w:sz w:val="8"/>
        </w:rPr>
        <w:t xml:space="preserve"> (this is its beatific side) </w:t>
      </w:r>
      <w:r w:rsidRPr="001321B6">
        <w:rPr>
          <w:rFonts w:eastAsia="Cambria"/>
          <w:b/>
          <w:bCs/>
          <w:u w:val="single"/>
        </w:rPr>
        <w:t xml:space="preserve">this is only because it owes its own creation to </w:t>
      </w:r>
      <w:r w:rsidRPr="001321B6">
        <w:rPr>
          <w:rFonts w:eastAsia="Cambria"/>
          <w:b/>
          <w:bCs/>
          <w:highlight w:val="yellow"/>
          <w:u w:val="single"/>
        </w:rPr>
        <w:t>violence</w:t>
      </w:r>
      <w:r w:rsidRPr="001321B6">
        <w:rPr>
          <w:rFonts w:eastAsia="Cambria"/>
          <w:b/>
          <w:bCs/>
          <w:u w:val="single"/>
        </w:rPr>
        <w:t>; it is sustained and fed by violence (this is its horrific side).</w:t>
      </w:r>
      <w:r w:rsidRPr="001321B6">
        <w:rPr>
          <w:rFonts w:eastAsia="Cambria"/>
          <w:sz w:val="8"/>
        </w:rPr>
        <w:t xml:space="preserve"> This repressed moment of violence resurfaces, as Marin points out, in the difference inscribed in the name utopia itself (Marin, 1984:110). What we shall argue is that it also resurfaces in the production of the figure of an enemy. To use a phrase enunciated by the utopianist Fourier, what is ‘driven out through the door comes back through the window’ (is not this a ‘precursor’ of Lacan’s dictum that ‘what is foreclosed in the symbolic reappears in the real’?—VII:131).5 The work of Norman Cohn and other historians permits the articulation of a genealogy of this manichean, equivalential way of understanding the world, from the great witch-hunt up to modern anti-Semitism, and Lacanian theory can provide valuable insights into any attempt to understand the logic behind this utopian operation—here the approach to fantasy developed in Chapter 2 will further demonstrate its potential in analysing our political experience. In fact, from the time of his unpublished seminar on The Formations of the Unconscious, </w:t>
      </w:r>
      <w:r w:rsidRPr="001321B6">
        <w:rPr>
          <w:rFonts w:eastAsia="Cambria"/>
          <w:b/>
          <w:bCs/>
          <w:u w:val="single"/>
        </w:rPr>
        <w:t>Lacan identified the utopian dream of a perfectly functioning society as a highly problematic area</w:t>
      </w:r>
      <w:r w:rsidRPr="001321B6">
        <w:rPr>
          <w:rFonts w:eastAsia="Cambria"/>
          <w:sz w:val="8"/>
        </w:rPr>
        <w:t xml:space="preserve"> (seminar of 18 June 1958). In order to realise the problematic character of the utopian operation it is necessary to articulate a genealogy of this way of representing and making sense of the world. The work of Norman Cohn seems especially designed to serve this purpose. What is most important is that in Cohn’s schema we can encounter the three basic characteristics of utopian fantasies that we have already singled out: first, their link to instances of disorder, to the element of negativity. Since human experience is a continuous battle with the unexpected there is always a need to represent and master this unexpected, to transform disorder to order. Second, </w:t>
      </w:r>
      <w:r w:rsidRPr="001321B6">
        <w:rPr>
          <w:rFonts w:eastAsia="Cambria"/>
          <w:b/>
          <w:bCs/>
          <w:highlight w:val="yellow"/>
          <w:u w:val="single"/>
        </w:rPr>
        <w:t>this representation is</w:t>
      </w:r>
      <w:r w:rsidRPr="001321B6">
        <w:rPr>
          <w:rFonts w:eastAsia="Cambria"/>
          <w:b/>
          <w:bCs/>
          <w:u w:val="single"/>
        </w:rPr>
        <w:t xml:space="preserve"> usually articulated as a total and universal representation, </w:t>
      </w:r>
      <w:r w:rsidRPr="001321B6">
        <w:rPr>
          <w:rFonts w:eastAsia="Cambria"/>
          <w:b/>
          <w:bCs/>
          <w:highlight w:val="yellow"/>
          <w:u w:val="single"/>
        </w:rPr>
        <w:t>a promise of absolute mastery of the totality of the real</w:t>
      </w:r>
      <w:r w:rsidRPr="001321B6">
        <w:rPr>
          <w:rFonts w:eastAsia="Cambria"/>
          <w:b/>
          <w:bCs/>
          <w:u w:val="single"/>
        </w:rPr>
        <w:t xml:space="preserve">, a vision of the end of history. </w:t>
      </w:r>
      <w:r w:rsidRPr="001321B6">
        <w:rPr>
          <w:rFonts w:eastAsia="Cambria"/>
          <w:sz w:val="8"/>
        </w:rPr>
        <w:t xml:space="preserve">A future utopian state is envisaged in which disorder will be totally eliminated. Third, </w:t>
      </w:r>
      <w:r w:rsidRPr="001321B6">
        <w:rPr>
          <w:rFonts w:eastAsia="Cambria"/>
          <w:b/>
          <w:bCs/>
          <w:u w:val="single"/>
        </w:rPr>
        <w:t xml:space="preserve">this symbolisation produces its own remainder; there is always a certain particularity remaining outside the universal schema. </w:t>
      </w:r>
      <w:r w:rsidRPr="001321B6">
        <w:rPr>
          <w:rFonts w:eastAsia="Cambria"/>
          <w:sz w:val="8"/>
        </w:rPr>
        <w:t xml:space="preserve">It is to the existence of this evil agent, which can be easily localised, that all persisting disorder is attributed. The elimination of disorder depends then on the elimination of this group. The result is always horrible: persecution, massacres, holocausts. Needless to say, no utopian fantasy is ever realised as a result of all these ‘crimes’—as mentioned in Chapter 2, </w:t>
      </w:r>
      <w:r w:rsidRPr="001321B6">
        <w:rPr>
          <w:rFonts w:eastAsia="Cambria"/>
          <w:b/>
          <w:bCs/>
          <w:u w:val="single"/>
        </w:rPr>
        <w:t>the purpose of fantasy is not to satisfy an (impossible) desire but to constitute it as such.</w:t>
      </w:r>
      <w:r w:rsidRPr="001321B6">
        <w:rPr>
          <w:rFonts w:eastAsia="Cambria"/>
          <w:sz w:val="8"/>
        </w:rPr>
        <w:t xml:space="preserve"> What is of great interest for our approach is the way in which Cohn himself articulates a genealogy of the pair utopia/demonisation in his books The Pursuit of the Millennium and Europe’s Inner Demons (Cohn, 1993b, 1993c). The same applies to his book Warrant for Genocide (Cohn, 1996) which will also be implicated at a certain stage in our analysis. These books are concerned with the same social phenomenon, the idea of purifying humanity through the extermination of some category of human beings which are conceived as agents of corruption, disorder and evil. The contexts are, of course, different, but the urge remains the same (Cohn, 1993b:xi). All these works then, at least according to my reading, are concerned with the production of an archenemy which goes together with the utopian mentality. It could be argued that the roots of both demonisation and utopian thinking can be traced back to the shift from a cyclical to a unilinear representation of history (Cohn, 1993a:227).6 However, we will start our reading of Cohn’s work by going back to Roman civilisation. As Cohn claims, a profound demonising tendency is discernible in Ancient Rome: within the imperium, the Romans accused the Christians of cannibalism and the Jews were accused by Greeks of ritual murder and cannibalism. Yet in the ancient Roman world, although Judaism was regarded as a bizarre religion, it was nevertheless a religio licita, a religion that was officially recognised. Things were different with the newly formed Christian sect. In fact the Christian Eucharist could easily be interpreted as cannibalistic (Cohn, 1993b:8). In almost all their ways Christians ignored or even negated the fundamental convictions by which the pagan Graeco-Roman world lived. It is not at all surprising then that to the Romans they looked like a bunch of conspirators plotting to destroy society. Towards the end of the second century, according to Tertullian, it was taken as a given that the Christians are the cause of every public catastrophe, every disaster that hits the populace. If the Tiber floods or the Nile fails to, if there is a drought or an earthquake, a famine or a plague, the cry goes up at once: ‘Throw the Christians to the Lions!’. (Tertullian in Cohn, 1993b:14) This defamation of Christians that led to their exclusion from the boundaries of humanity and to their relentless persecution is a pattern that was repeated many times in later centuries, when both the persecutors and the persecuted were Christians (Cohn, 1993b:15). Bogomiles, Waldensians, the Fraticelli movement and the Cathars—all the groups appearing in Umberto Eco’s fascinating books, especially in The Name of the Rose—were later on persecuted within a similar discursive context. The same happened with the demonisation of Christians, the fantasy that led to the great witch-hunt. Again, the conditions of possibility for this demonisation can be accurately defined. First, some kind of misfortune or catastrophe had to occur, and second, there had to be someone who could be singled out as the cause of this misfortune (Cohn, 1993b:226). In Cohn’s view then, social dislocation and unrest, on the one hand, and millenarian exaltation, on the other, do overlap. When segments of the poor population were mesmerised by a prophet, their understandable desire to improve their living conditions became transfused with fantasies of a future community reborn into innocence through a final, apocalyptic massacre. The evil ones—variously identified with the Jews, the clergy or the rich—were to be exterminated; after which the Saints—i.e. the poor in question—would set up their kingdom, a realm without suffering or sin. (Cohn, 1993c:14–15) It was at times of acute dislocation and disorientation that this demonising tendency was more present. When people were faced with a situation totally alien to their experience of normality, when they were faced with unfamiliar hazards dislocating their constructions of reality—when they encountered the real—the collective flight into the world of demonology could occur more easily (ibid.: 87). The same applies to the emergence of millenarian fantasies. The vast majority of revolutionary millenarian outbreaks takes place against a background of disaster. Cohn refers to the plagues that generated the first Crusade and the flagellant movements of 1260, 1348–9, 1391 and 1400, the famines that preluded the first and second Crusade, the pseudo-Baldwin movement and other millenarian outbreaks and, of course, the Black Death that precipitated a whole wave of millenarian excitement (ibid.: 282).7 It is perhaps striking that all the characteristics we have encountered up to now are also marking modern phenomena such as Nazi anti-Semitic utopianism. In fact, in the modern anti-Semitic fantasy the remnants of past demonological terrors are blended with anxieties and resentments emerging for the first time with modernity (Cohn, 1996:27). In structural terms the situation remains pretty much the same. </w:t>
      </w:r>
    </w:p>
    <w:p w14:paraId="4E073C67" w14:textId="099A0F35" w:rsidR="00392D7F" w:rsidRPr="001321B6" w:rsidRDefault="00392D7F" w:rsidP="00392D7F">
      <w:pPr>
        <w:pStyle w:val="Heading3"/>
        <w:rPr>
          <w:rFonts w:eastAsia="Cambria"/>
        </w:rPr>
      </w:pPr>
      <w:r>
        <w:rPr>
          <w:rFonts w:eastAsia="Cambria"/>
        </w:rPr>
        <w:t>UV</w:t>
      </w:r>
    </w:p>
    <w:p w14:paraId="215D9B44" w14:textId="77777777" w:rsidR="00392D7F" w:rsidRPr="00392D7F" w:rsidRDefault="00392D7F" w:rsidP="00392D7F">
      <w:pPr>
        <w:rPr>
          <w:rFonts w:ascii="Times New Roman" w:eastAsia="Cambria" w:hAnsi="Times New Roman" w:cs="Times New Roman"/>
          <w:b/>
          <w:sz w:val="26"/>
          <w:szCs w:val="26"/>
        </w:rPr>
      </w:pPr>
      <w:r w:rsidRPr="00392D7F">
        <w:rPr>
          <w:rFonts w:ascii="Times New Roman" w:eastAsia="MS Gothic" w:hAnsi="Times New Roman" w:cs="Times New Roman"/>
          <w:b/>
          <w:iCs/>
          <w:sz w:val="26"/>
        </w:rPr>
        <w:t xml:space="preserve">AFF theory is no RVI, Drop the debater, competing interps, under an interp that aff theory is legit regardless of voters a) infinite abuse since otherwise it would be impossible to check NC abuse b) it would justify the aff never getting to read theory which is a reciprocity issue c) Time crunched 1ar means it becomes impossible to justify paradigm issues and win the shell. </w:t>
      </w:r>
      <w:r w:rsidRPr="00392D7F">
        <w:rPr>
          <w:rFonts w:ascii="Times New Roman" w:eastAsia="Cambria" w:hAnsi="Times New Roman" w:cs="Times New Roman"/>
          <w:b/>
          <w:sz w:val="26"/>
          <w:szCs w:val="26"/>
        </w:rPr>
        <w:t xml:space="preserve">Presumption and permissibility affirm – a) We always default to assuming something true until proven false, or it would be almost impossible to make any claim at all because if the entire burden of proof is to show truth </w:t>
      </w:r>
    </w:p>
    <w:sectPr w:rsidR="00392D7F" w:rsidRPr="00392D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46580D"/>
    <w:multiLevelType w:val="hybridMultilevel"/>
    <w:tmpl w:val="C8DC4176"/>
    <w:lvl w:ilvl="0" w:tplc="AFD86E44">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321B6"/>
    <w:rsid w:val="000139A3"/>
    <w:rsid w:val="00100833"/>
    <w:rsid w:val="00104529"/>
    <w:rsid w:val="00105942"/>
    <w:rsid w:val="00107396"/>
    <w:rsid w:val="001321B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2D7F"/>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A59F1"/>
    <w:rsid w:val="006C2375"/>
    <w:rsid w:val="006D4ECC"/>
    <w:rsid w:val="006F5AF1"/>
    <w:rsid w:val="00722258"/>
    <w:rsid w:val="007243E5"/>
    <w:rsid w:val="00766EA0"/>
    <w:rsid w:val="007A2226"/>
    <w:rsid w:val="007C1855"/>
    <w:rsid w:val="007F5B66"/>
    <w:rsid w:val="00823A1C"/>
    <w:rsid w:val="00845B9D"/>
    <w:rsid w:val="00860984"/>
    <w:rsid w:val="00883681"/>
    <w:rsid w:val="008B3ECB"/>
    <w:rsid w:val="008B4E85"/>
    <w:rsid w:val="008C1B2E"/>
    <w:rsid w:val="0091627E"/>
    <w:rsid w:val="00931E66"/>
    <w:rsid w:val="0097032B"/>
    <w:rsid w:val="009D2EAD"/>
    <w:rsid w:val="009D54B2"/>
    <w:rsid w:val="009E1922"/>
    <w:rsid w:val="009F7ED2"/>
    <w:rsid w:val="00A7053B"/>
    <w:rsid w:val="00A93661"/>
    <w:rsid w:val="00A95652"/>
    <w:rsid w:val="00AC0AB8"/>
    <w:rsid w:val="00B33C6D"/>
    <w:rsid w:val="00B4508F"/>
    <w:rsid w:val="00B55AD5"/>
    <w:rsid w:val="00B8057C"/>
    <w:rsid w:val="00BA22A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531A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F4367"/>
  <w15:chartTrackingRefBased/>
  <w15:docId w15:val="{2944B67B-6780-46E9-8839-1B6780147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22A8"/>
    <w:rPr>
      <w:rFonts w:ascii="Calibri" w:hAnsi="Calibri" w:cs="Calibri"/>
    </w:rPr>
  </w:style>
  <w:style w:type="paragraph" w:styleId="Heading1">
    <w:name w:val="heading 1"/>
    <w:aliases w:val="Pocket"/>
    <w:basedOn w:val="Normal"/>
    <w:next w:val="Normal"/>
    <w:link w:val="Heading1Char"/>
    <w:qFormat/>
    <w:rsid w:val="001321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21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321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321B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21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21B6"/>
  </w:style>
  <w:style w:type="character" w:customStyle="1" w:styleId="Heading1Char">
    <w:name w:val="Heading 1 Char"/>
    <w:aliases w:val="Pocket Char"/>
    <w:basedOn w:val="DefaultParagraphFont"/>
    <w:link w:val="Heading1"/>
    <w:rsid w:val="001321B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21B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321B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1321B6"/>
    <w:rPr>
      <w:rFonts w:ascii="Calibri" w:eastAsiaTheme="majorEastAsia" w:hAnsi="Calibri" w:cstheme="majorBidi"/>
      <w:b/>
      <w:iCs/>
      <w:sz w:val="26"/>
    </w:rPr>
  </w:style>
  <w:style w:type="character" w:styleId="Emphasis">
    <w:name w:val="Emphasis"/>
    <w:basedOn w:val="DefaultParagraphFont"/>
    <w:uiPriority w:val="7"/>
    <w:qFormat/>
    <w:rsid w:val="001321B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321B6"/>
    <w:rPr>
      <w:b/>
      <w:bCs/>
      <w:sz w:val="26"/>
      <w:u w:val="singl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1321B6"/>
    <w:rPr>
      <w:b w:val="0"/>
      <w:sz w:val="22"/>
      <w:u w:val="single"/>
    </w:rPr>
  </w:style>
  <w:style w:type="character" w:styleId="Hyperlink">
    <w:name w:val="Hyperlink"/>
    <w:aliases w:val="heading 1 (block title),Card Text,Important,Internet Link,Analytic Text,Internet link,Char Char1,Heading 3 Char2,Block Char1,Heading 3 Char1 Char1,No Underline Char1,Char Char Char Char Char Char Char Char1,Text 7 Char1,Tags v 2 Char1,TAG "/>
    <w:basedOn w:val="DefaultParagraphFont"/>
    <w:uiPriority w:val="99"/>
    <w:unhideWhenUsed/>
    <w:rsid w:val="001321B6"/>
    <w:rPr>
      <w:color w:val="auto"/>
      <w:u w:val="none"/>
    </w:rPr>
  </w:style>
  <w:style w:type="character" w:styleId="FollowedHyperlink">
    <w:name w:val="FollowedHyperlink"/>
    <w:basedOn w:val="DefaultParagraphFont"/>
    <w:uiPriority w:val="99"/>
    <w:semiHidden/>
    <w:unhideWhenUsed/>
    <w:rsid w:val="001321B6"/>
    <w:rPr>
      <w:color w:val="auto"/>
      <w:u w:val="none"/>
    </w:rPr>
  </w:style>
  <w:style w:type="paragraph" w:styleId="ListParagraph">
    <w:name w:val="List Paragraph"/>
    <w:basedOn w:val="Normal"/>
    <w:uiPriority w:val="34"/>
    <w:qFormat/>
    <w:rsid w:val="006A59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68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tw/10.1353/aim.2010.0016"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8453</Words>
  <Characters>48184</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2022-01-07T21:59:00Z</dcterms:created>
  <dcterms:modified xsi:type="dcterms:W3CDTF">2022-01-07T22:56:00Z</dcterms:modified>
</cp:coreProperties>
</file>