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4152" w14:textId="30D935A9" w:rsidR="00B83EB2" w:rsidRPr="008D3236" w:rsidRDefault="00F66E9E" w:rsidP="00B83EB2">
      <w:pPr>
        <w:keepNext/>
        <w:keepLines/>
        <w:spacing w:before="40" w:after="0"/>
        <w:outlineLvl w:val="3"/>
        <w:rPr>
          <w:rFonts w:eastAsia="MS Gothic"/>
          <w:b/>
          <w:iCs/>
          <w:sz w:val="26"/>
        </w:rPr>
      </w:pPr>
      <w:r>
        <w:rPr>
          <w:rFonts w:eastAsia="MS Gothic"/>
          <w:b/>
          <w:iCs/>
          <w:sz w:val="26"/>
        </w:rPr>
        <w:t>I</w:t>
      </w:r>
      <w:r w:rsidR="00B83EB2" w:rsidRPr="008D3236">
        <w:rPr>
          <w:rFonts w:eastAsia="MS Gothic"/>
          <w:b/>
          <w:iCs/>
          <w:sz w:val="26"/>
        </w:rPr>
        <w:t>nterpretation</w:t>
      </w:r>
      <w:r>
        <w:rPr>
          <w:rFonts w:eastAsia="MS Gothic"/>
          <w:b/>
          <w:iCs/>
          <w:sz w:val="26"/>
        </w:rPr>
        <w:t xml:space="preserve"> – </w:t>
      </w:r>
      <w:r w:rsidR="00B83EB2" w:rsidRPr="008D3236">
        <w:rPr>
          <w:rFonts w:eastAsia="MS Gothic"/>
          <w:b/>
          <w:iCs/>
          <w:sz w:val="26"/>
        </w:rPr>
        <w:t xml:space="preserve"> debate is a game and the affirmative should have to defend the implementation of United States government action grounded in the resolution.</w:t>
      </w:r>
    </w:p>
    <w:p w14:paraId="0E33A9C7"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This does not require any use of a particular form of argumentation, type of evidence or the assumption of the role of the judge – the resolution is especially meant to limit the form of debate, and that’s pretty neat!</w:t>
      </w:r>
    </w:p>
    <w:p w14:paraId="6F04F99A" w14:textId="77777777" w:rsidR="00B83EB2" w:rsidRPr="008D3236" w:rsidRDefault="00B83EB2" w:rsidP="00B83EB2">
      <w:pPr>
        <w:rPr>
          <w:rFonts w:eastAsia="Cambria"/>
        </w:rPr>
      </w:pPr>
      <w:r w:rsidRPr="008D3236">
        <w:rPr>
          <w:rFonts w:eastAsia="Cambria"/>
          <w:b/>
          <w:bCs/>
          <w:sz w:val="26"/>
        </w:rPr>
        <w:t>Hoofd’07</w:t>
      </w:r>
      <w:r w:rsidRPr="008D3236">
        <w:rPr>
          <w:rFonts w:eastAsia="Cambria"/>
        </w:rPr>
        <w:t xml:space="preserve">|Ingrid M. Hoofd, National University of Singapore, “The Neoliberal Consolidation of Play and Speed: Ethical Issues in Serious Gaming” in “CRITICAL LITERACY: Theories and Practices Volume 1: 2, December 2007,” p. 6-14, 2007|KZaidi // recut ahs emi </w:t>
      </w:r>
    </w:p>
    <w:p w14:paraId="2CE87FA2" w14:textId="77777777" w:rsidR="00B83EB2" w:rsidRPr="008D3236" w:rsidRDefault="00B83EB2" w:rsidP="00B83EB2">
      <w:pPr>
        <w:rPr>
          <w:rFonts w:eastAsia="Cambria"/>
          <w:sz w:val="10"/>
        </w:rPr>
      </w:pPr>
      <w:r w:rsidRPr="008D3236">
        <w:rPr>
          <w:rFonts w:eastAsia="Cambria"/>
          <w:highlight w:val="yellow"/>
          <w:u w:val="single"/>
        </w:rPr>
        <w:t>Serious games</w:t>
      </w:r>
      <w:r w:rsidRPr="008D3236">
        <w:rPr>
          <w:rFonts w:eastAsia="Cambria"/>
          <w:sz w:val="10"/>
        </w:rPr>
        <w:t xml:space="preserve"> are a fascinating next stage in the continuous exploitation of digital media technologies over the last decades for training, learning, and education. As formal education and training </w:t>
      </w:r>
      <w:r w:rsidRPr="008D3236">
        <w:rPr>
          <w:rFonts w:eastAsia="Cambria"/>
          <w:u w:val="single"/>
        </w:rPr>
        <w:t xml:space="preserve">always </w:t>
      </w:r>
      <w:r w:rsidRPr="008D3236">
        <w:rPr>
          <w:rFonts w:eastAsia="Cambria"/>
          <w:highlight w:val="yellow"/>
          <w:u w:val="single"/>
        </w:rPr>
        <w:t>involves the</w:t>
      </w:r>
      <w:r w:rsidRPr="008D3236">
        <w:rPr>
          <w:rFonts w:eastAsia="Cambria"/>
          <w:u w:val="single"/>
        </w:rPr>
        <w:t xml:space="preserve"> transmission and </w:t>
      </w:r>
      <w:r w:rsidRPr="008D3236">
        <w:rPr>
          <w:rFonts w:eastAsia="Cambria"/>
          <w:highlight w:val="yellow"/>
          <w:u w:val="single"/>
        </w:rPr>
        <w:t>repetition of</w:t>
      </w:r>
      <w:r w:rsidRPr="008D3236">
        <w:rPr>
          <w:rFonts w:eastAsia="Cambria"/>
          <w:u w:val="single"/>
        </w:rPr>
        <w:t xml:space="preserve"> certain culturally and socially specific sets of </w:t>
      </w:r>
      <w:r w:rsidRPr="008D3236">
        <w:rPr>
          <w:rFonts w:eastAsia="Cambria"/>
          <w:highlight w:val="yellow"/>
          <w:u w:val="single"/>
        </w:rPr>
        <w:t>skills</w:t>
      </w:r>
      <w:r w:rsidRPr="008D3236">
        <w:rPr>
          <w:rFonts w:eastAsia="Cambria"/>
          <w:sz w:val="10"/>
        </w:rPr>
        <w:t xml:space="preserve"> and moral values, it would be of paramount importance to ensure that developments within the serious gaming industry are in step </w:t>
      </w:r>
      <w:r w:rsidRPr="008D3236">
        <w:rPr>
          <w:rFonts w:eastAsia="Cambria"/>
          <w:highlight w:val="yellow"/>
          <w:u w:val="single"/>
        </w:rPr>
        <w:t>with the</w:t>
      </w:r>
      <w:r w:rsidRPr="008D3236">
        <w:rPr>
          <w:rFonts w:eastAsia="Cambria"/>
          <w:u w:val="single"/>
        </w:rPr>
        <w:t xml:space="preserve"> effects of the good </w:t>
      </w:r>
      <w:r w:rsidRPr="008D3236">
        <w:rPr>
          <w:rFonts w:eastAsia="Cambria"/>
          <w:highlight w:val="yellow"/>
          <w:u w:val="single"/>
        </w:rPr>
        <w:t xml:space="preserve">intentions of nurturing people within a </w:t>
      </w:r>
      <w:r w:rsidRPr="008D3236">
        <w:rPr>
          <w:rFonts w:eastAsia="Cambria"/>
          <w:u w:val="single"/>
        </w:rPr>
        <w:t xml:space="preserve">social framework that emphasises a </w:t>
      </w:r>
      <w:r w:rsidRPr="008D3236">
        <w:rPr>
          <w:rFonts w:eastAsia="Cambria"/>
          <w:highlight w:val="yellow"/>
          <w:u w:val="single"/>
        </w:rPr>
        <w:t>fair</w:t>
      </w:r>
      <w:r w:rsidRPr="008D3236">
        <w:rPr>
          <w:rFonts w:eastAsia="Cambria"/>
          <w:u w:val="single"/>
        </w:rPr>
        <w:t xml:space="preserve">, culturally </w:t>
      </w:r>
      <w:r w:rsidRPr="008D3236">
        <w:rPr>
          <w:rFonts w:eastAsia="Cambria"/>
          <w:highlight w:val="yellow"/>
          <w:u w:val="single"/>
        </w:rPr>
        <w:t>diverse, and blooming society.</w:t>
      </w:r>
      <w:r w:rsidRPr="008D3236">
        <w:rPr>
          <w:rFonts w:eastAsia="Cambria"/>
          <w:sz w:val="10"/>
        </w:rPr>
        <w:t xml:space="preserve"> In this light, it is interesting that from the very advent of the information society, </w:t>
      </w:r>
      <w:r w:rsidRPr="008D3236">
        <w:rPr>
          <w:rFonts w:eastAsia="Cambria"/>
          <w:u w:val="single"/>
        </w:rPr>
        <w:t xml:space="preserve">digital technologies have been depicted as central to the development of a more just and equal society </w:t>
      </w:r>
      <w:r w:rsidRPr="008D3236">
        <w:rPr>
          <w:rFonts w:eastAsia="Cambria"/>
          <w:highlight w:val="yellow"/>
          <w:u w:val="single"/>
        </w:rPr>
        <w:t>by harbouring the promise of bridging gaps</w:t>
      </w:r>
      <w:r w:rsidRPr="008D3236">
        <w:rPr>
          <w:rFonts w:eastAsia="Cambria"/>
          <w:u w:val="single"/>
        </w:rPr>
        <w:t xml:space="preserve"> between classes, races, and genders locally as well as globally.</w:t>
      </w:r>
      <w:r w:rsidRPr="008D3236">
        <w:rPr>
          <w:rFonts w:eastAsia="Cambria"/>
          <w:sz w:val="10"/>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8D3236">
        <w:rPr>
          <w:rFonts w:eastAsia="Cambria"/>
          <w:u w:val="single"/>
        </w:rPr>
        <w:t xml:space="preserve">education, takes as its starting point </w:t>
      </w:r>
      <w:r w:rsidRPr="008D3236">
        <w:rPr>
          <w:rFonts w:eastAsia="Cambria"/>
          <w:highlight w:val="yellow"/>
          <w:u w:val="single"/>
        </w:rPr>
        <w:t>the techno-utopian assumption</w:t>
      </w:r>
      <w:r w:rsidRPr="008D3236">
        <w:rPr>
          <w:rFonts w:eastAsia="Cambria"/>
          <w:u w:val="single"/>
        </w:rPr>
        <w:t xml:space="preserve"> that (new) interactive technologies themselves are the primary harbingers of a fair and blooming society</w:t>
      </w:r>
      <w:r w:rsidRPr="008D3236">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w:t>
      </w:r>
      <w:r w:rsidRPr="008D3236">
        <w:rPr>
          <w:rFonts w:eastAsia="Cambria"/>
          <w:u w:val="single"/>
        </w:rPr>
        <w:t xml:space="preserve">policy papers and academic studies on serious games all display an assumption </w:t>
      </w:r>
      <w:r w:rsidRPr="008D3236">
        <w:rPr>
          <w:rFonts w:eastAsia="Cambria"/>
          <w:highlight w:val="yellow"/>
          <w:u w:val="single"/>
        </w:rPr>
        <w:t>of the</w:t>
      </w:r>
      <w:r w:rsidRPr="008D3236">
        <w:rPr>
          <w:rFonts w:eastAsia="Cambria"/>
          <w:u w:val="single"/>
        </w:rPr>
        <w:t xml:space="preserve"> inherent </w:t>
      </w:r>
      <w:r w:rsidRPr="008D3236">
        <w:rPr>
          <w:rFonts w:eastAsia="Cambria"/>
          <w:highlight w:val="yellow"/>
          <w:u w:val="single"/>
        </w:rPr>
        <w:t>neutrality of gaming tech</w:t>
      </w:r>
      <w:r w:rsidRPr="008D3236">
        <w:rPr>
          <w:rFonts w:eastAsia="Cambria"/>
          <w:u w:val="single"/>
        </w:rPr>
        <w:t>nologies, as if these technologies were mere tools equally suitable for all.</w:t>
      </w:r>
      <w:r w:rsidRPr="008D3236">
        <w:rPr>
          <w:rFonts w:eastAsia="Cambria"/>
          <w:sz w:val="10"/>
        </w:rPr>
        <w:t xml:space="preserve"> What also becomes apparent in the language used in these studies and proposals, is how </w:t>
      </w:r>
      <w:r w:rsidRPr="008D3236">
        <w:rPr>
          <w:rFonts w:eastAsia="Cambria"/>
          <w:u w:val="single"/>
        </w:rPr>
        <w:t xml:space="preserve">this instrumentalist vision of gaming technologies for learning </w:t>
      </w:r>
      <w:r w:rsidRPr="008D3236">
        <w:rPr>
          <w:rFonts w:eastAsia="Cambria"/>
          <w:highlight w:val="yellow"/>
          <w:u w:val="single"/>
        </w:rPr>
        <w:t xml:space="preserve">goes </w:t>
      </w:r>
      <w:r w:rsidRPr="008D3236">
        <w:rPr>
          <w:rFonts w:eastAsia="Cambria"/>
          <w:u w:val="single"/>
        </w:rPr>
        <w:t xml:space="preserve">hand in hand </w:t>
      </w:r>
      <w:r w:rsidRPr="008D3236">
        <w:rPr>
          <w:rFonts w:eastAsia="Cambria"/>
          <w:highlight w:val="yellow"/>
          <w:u w:val="single"/>
        </w:rPr>
        <w:t>with a</w:t>
      </w:r>
      <w:r w:rsidRPr="008D3236">
        <w:rPr>
          <w:rFonts w:eastAsia="Cambria"/>
          <w:u w:val="single"/>
        </w:rPr>
        <w:t xml:space="preserve"> particular </w:t>
      </w:r>
      <w:r w:rsidRPr="008D3236">
        <w:rPr>
          <w:rFonts w:eastAsia="Cambria"/>
          <w:highlight w:val="yellow"/>
          <w:u w:val="single"/>
        </w:rPr>
        <w:t>neo-liberal assumption of what constitutes a fit individual</w:t>
      </w:r>
      <w:r w:rsidRPr="008D3236">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web-casts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8D3236">
        <w:rPr>
          <w:rFonts w:eastAsia="Cambria"/>
          <w:u w:val="single"/>
        </w:rPr>
        <w:t xml:space="preserve">technologies for </w:t>
      </w:r>
      <w:r w:rsidRPr="008D3236">
        <w:rPr>
          <w:rFonts w:eastAsia="Cambria"/>
          <w:highlight w:val="yellow"/>
          <w:u w:val="single"/>
        </w:rPr>
        <w:t xml:space="preserve">education is </w:t>
      </w:r>
      <w:r w:rsidRPr="008D3236">
        <w:rPr>
          <w:rFonts w:eastAsia="Cambria"/>
          <w:u w:val="single"/>
        </w:rPr>
        <w:t xml:space="preserve">already </w:t>
      </w:r>
      <w:r w:rsidRPr="008D3236">
        <w:rPr>
          <w:rFonts w:eastAsia="Cambria"/>
          <w:highlight w:val="yellow"/>
          <w:u w:val="single"/>
        </w:rPr>
        <w:t>itself by no means a neutral affair</w:t>
      </w:r>
      <w:r w:rsidRPr="008D3236">
        <w:rPr>
          <w:rFonts w:eastAsia="Cambria"/>
          <w:u w:val="single"/>
        </w:rPr>
        <w:t xml:space="preserve">. This is </w:t>
      </w:r>
      <w:r w:rsidRPr="008D3236">
        <w:rPr>
          <w:rFonts w:eastAsia="Cambria"/>
          <w:highlight w:val="yellow"/>
          <w:u w:val="single"/>
        </w:rPr>
        <w:t>because the discourses</w:t>
      </w:r>
      <w:r w:rsidRPr="008D3236">
        <w:rPr>
          <w:rFonts w:eastAsia="Cambria"/>
          <w:sz w:val="10"/>
        </w:rPr>
        <w:t xml:space="preserve"> that inform this quest and that accompany this search </w:t>
      </w:r>
      <w:r w:rsidRPr="008D3236">
        <w:rPr>
          <w:rFonts w:eastAsia="Cambria"/>
          <w:highlight w:val="yellow"/>
          <w:u w:val="single"/>
        </w:rPr>
        <w:t>for instantaneity</w:t>
      </w:r>
      <w:r w:rsidRPr="008D3236">
        <w:rPr>
          <w:rFonts w:eastAsia="Cambria"/>
          <w:sz w:val="10"/>
        </w:rPr>
        <w:t xml:space="preserve"> arguably </w:t>
      </w:r>
      <w:r w:rsidRPr="008D3236">
        <w:rPr>
          <w:rFonts w:eastAsia="Cambria"/>
          <w:highlight w:val="yellow"/>
          <w:u w:val="single"/>
        </w:rPr>
        <w:t>enforce</w:t>
      </w:r>
      <w:r w:rsidRPr="008D3236">
        <w:rPr>
          <w:rFonts w:eastAsia="Cambria"/>
          <w:u w:val="single"/>
        </w:rPr>
        <w:t xml:space="preserve"> the </w:t>
      </w:r>
      <w:r w:rsidRPr="008D3236">
        <w:rPr>
          <w:rFonts w:eastAsia="Cambria"/>
          <w:highlight w:val="yellow"/>
          <w:u w:val="single"/>
        </w:rPr>
        <w:t>hegemony of a militaristic</w:t>
      </w:r>
      <w:r w:rsidRPr="008D3236">
        <w:rPr>
          <w:rFonts w:eastAsia="Cambria"/>
          <w:u w:val="single"/>
        </w:rPr>
        <w:t xml:space="preserve">, masculinist, humanist, and of what I will call a </w:t>
      </w:r>
      <w:r w:rsidRPr="008D3236">
        <w:rPr>
          <w:rFonts w:eastAsia="Cambria"/>
          <w:highlight w:val="yellow"/>
          <w:u w:val="single"/>
        </w:rPr>
        <w:t>‘speed-elitist’ individual.</w:t>
      </w:r>
      <w:r w:rsidRPr="008D3236">
        <w:rPr>
          <w:rFonts w:eastAsia="Cambria"/>
          <w:u w:val="single"/>
        </w:rPr>
        <w:t xml:space="preserve"> </w:t>
      </w:r>
      <w:r w:rsidRPr="008D3236">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8D3236">
        <w:rPr>
          <w:rFonts w:eastAsia="Cambria"/>
          <w:u w:val="single"/>
        </w:rPr>
        <w:t xml:space="preserve">games have become archives of the discursive and actual violence carried out in the name of the utopia of technological progress and instantaneity under neo-liberal globalisation. </w:t>
      </w:r>
      <w:r w:rsidRPr="008D3236">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8D3236">
        <w:rPr>
          <w:rFonts w:eastAsia="Cambria"/>
          <w:highlight w:val="yellow"/>
          <w:u w:val="single"/>
        </w:rPr>
        <w:t>such violence is in fact structural</w:t>
      </w:r>
      <w:r w:rsidRPr="008D3236">
        <w:rPr>
          <w:rFonts w:eastAsia="Cambria"/>
          <w:u w:val="single"/>
        </w:rPr>
        <w:t xml:space="preserve"> to new serious gaming technologies</w:t>
      </w:r>
      <w:r w:rsidRPr="008D3236">
        <w:rPr>
          <w:rFonts w:eastAsia="Cambria"/>
          <w:sz w:val="10"/>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w:t>
      </w:r>
      <w:r w:rsidRPr="008D3236">
        <w:rPr>
          <w:rFonts w:eastAsia="Cambria"/>
          <w:highlight w:val="yellow"/>
          <w:u w:val="single"/>
        </w:rPr>
        <w:t>the shift</w:t>
      </w:r>
      <w:r w:rsidRPr="008D3236">
        <w:rPr>
          <w:rFonts w:eastAsia="Cambria"/>
          <w:u w:val="single"/>
        </w:rPr>
        <w:t xml:space="preserve"> of methods of learning </w:t>
      </w:r>
      <w:r w:rsidRPr="008D3236">
        <w:rPr>
          <w:rFonts w:eastAsia="Cambria"/>
        </w:rPr>
        <w:t>in</w:t>
      </w:r>
      <w:r w:rsidRPr="008D3236">
        <w:rPr>
          <w:rFonts w:eastAsia="Cambria"/>
          <w:highlight w:val="yellow"/>
          <w:u w:val="single"/>
        </w:rPr>
        <w:t>to online</w:t>
      </w:r>
      <w:r w:rsidRPr="008D3236">
        <w:rPr>
          <w:rFonts w:eastAsia="Cambria"/>
          <w:u w:val="single"/>
        </w:rPr>
        <w:t xml:space="preserve"> and digital tools </w:t>
      </w:r>
      <w:r w:rsidRPr="008D3236">
        <w:rPr>
          <w:rFonts w:eastAsia="Cambria"/>
          <w:highlight w:val="yellow"/>
          <w:u w:val="single"/>
        </w:rPr>
        <w:t>is symptomatic of the decentralisation of power</w:t>
      </w:r>
      <w:r w:rsidRPr="008D3236">
        <w:rPr>
          <w:rFonts w:eastAsia="Cambria"/>
          <w:u w:val="single"/>
        </w:rPr>
        <w:t xml:space="preserve"> from ‘old’ educational institutions and its usurpation </w:t>
      </w:r>
      <w:r w:rsidRPr="008D3236">
        <w:rPr>
          <w:rFonts w:eastAsia="Cambria"/>
          <w:highlight w:val="yellow"/>
          <w:u w:val="single"/>
        </w:rPr>
        <w:t>into instantaneous neo-liberal modes of production.</w:t>
      </w:r>
      <w:r w:rsidRPr="008D3236">
        <w:rPr>
          <w:rFonts w:eastAsia="Cambria"/>
          <w:sz w:val="10"/>
        </w:rPr>
        <w:t xml:space="preserve">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w:t>
      </w:r>
      <w:r w:rsidRPr="008D3236">
        <w:rPr>
          <w:rFonts w:eastAsia="Cambria"/>
          <w:u w:val="single"/>
        </w:rPr>
        <w:t>must mean that the centre of power in effect has shifted elsewhere.</w:t>
      </w:r>
      <w:r w:rsidRPr="008D3236">
        <w:rPr>
          <w:rFonts w:eastAsia="Cambria"/>
          <w:sz w:val="10"/>
        </w:rPr>
        <w:t xml:space="preserve"> More important, says Readings, is that </w:t>
      </w:r>
      <w:r w:rsidRPr="008D3236">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8D3236">
        <w:rPr>
          <w:rFonts w:eastAsia="Cambria"/>
          <w:sz w:val="10"/>
        </w:rPr>
        <w:t xml:space="preserve">. So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w:t>
      </w:r>
      <w:r w:rsidRPr="008D3236">
        <w:rPr>
          <w:rFonts w:eastAsia="Cambria"/>
          <w:u w:val="single"/>
        </w:rPr>
        <w:t xml:space="preserve">the current virtualisation of learning and the emphasis on lifelong learning marks a dispersal of traditional learning institutions into online spaces. </w:t>
      </w:r>
      <w:r w:rsidRPr="008D3236">
        <w:rPr>
          <w:rFonts w:eastAsia="Cambria"/>
          <w:sz w:val="10"/>
        </w:rPr>
        <w:t xml:space="preserve">This dispersal </w:t>
      </w:r>
      <w:r w:rsidRPr="008D3236">
        <w:rPr>
          <w:rFonts w:eastAsia="Cambria"/>
          <w:u w:val="single"/>
        </w:rPr>
        <w:t xml:space="preserve">works increasingly </w:t>
      </w:r>
      <w:r w:rsidRPr="008D3236">
        <w:rPr>
          <w:rFonts w:eastAsia="Cambria"/>
          <w:highlight w:val="yellow"/>
          <w:u w:val="single"/>
        </w:rPr>
        <w:t>in service of the ‘speed-elite’</w:t>
      </w:r>
      <w:r w:rsidRPr="008D3236">
        <w:rPr>
          <w:rFonts w:eastAsia="Cambria"/>
          <w:u w:val="single"/>
        </w:rPr>
        <w:t xml:space="preserve"> </w:t>
      </w:r>
      <w:r w:rsidRPr="008D3236">
        <w:rPr>
          <w:rFonts w:eastAsia="Cambria"/>
          <w:sz w:val="10"/>
        </w:rPr>
        <w:t xml:space="preserve">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w:t>
      </w:r>
      <w:r w:rsidRPr="008D3236">
        <w:rPr>
          <w:rFonts w:eastAsia="Cambria"/>
          <w:u w:val="single"/>
        </w:rPr>
        <w:t>production increasingly and diffusely colonises all niche times and -spaces of neo-liberal society.</w:t>
      </w:r>
      <w:r w:rsidRPr="008D3236">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8D3236">
        <w:rPr>
          <w:rFonts w:eastAsia="Cambria"/>
          <w:highlight w:val="yellow"/>
          <w:u w:val="single"/>
        </w:rPr>
        <w:t>humanist militaristic utopias of transcendence</w:t>
      </w:r>
      <w:r w:rsidRPr="008D3236">
        <w:rPr>
          <w:rFonts w:eastAsia="Cambria"/>
          <w:u w:val="single"/>
        </w:rPr>
        <w:t xml:space="preserve">, which incriminates interactive technologies as inherently favouring culturally particular notions of personhood. </w:t>
      </w:r>
      <w:r w:rsidRPr="008D3236">
        <w:rPr>
          <w:rFonts w:eastAsia="Cambria"/>
          <w:sz w:val="10"/>
        </w:rPr>
        <w:t xml:space="preserve">In the case of computer- and video-games for entertainment, researchers have argued that the aesthetic properties of gaming technologies </w:t>
      </w:r>
      <w:r w:rsidRPr="008D3236">
        <w:rPr>
          <w:rFonts w:eastAsia="Cambria"/>
          <w:u w:val="single"/>
        </w:rPr>
        <w:t>give rise to so-called ‘militarised masculinity.’</w:t>
      </w:r>
      <w:r w:rsidRPr="008D3236">
        <w:rPr>
          <w:rFonts w:eastAsia="Cambria"/>
          <w:sz w:val="10"/>
        </w:rPr>
        <w:t xml:space="preserve"> In “Designing Militarized Masculinity,” Stephen Kline, Nick DyerWitheford, and Greig de Peuter argue for instance that interactive games open up very specific subject positions that “</w:t>
      </w:r>
      <w:r w:rsidRPr="008D3236">
        <w:rPr>
          <w:rFonts w:eastAsia="Cambria"/>
          <w:highlight w:val="yellow"/>
          <w:u w:val="single"/>
        </w:rPr>
        <w:t>mobilize fantasies of instrumental domination</w:t>
      </w:r>
      <w:r w:rsidRPr="008D3236">
        <w:rPr>
          <w:rFonts w:eastAsia="Cambria"/>
          <w:sz w:val="10"/>
        </w:rPr>
        <w:t xml:space="preserve">” (255). This specific mobilisation that video-games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w:t>
      </w:r>
      <w:r w:rsidRPr="008D3236">
        <w:rPr>
          <w:rFonts w:eastAsia="Cambria"/>
          <w:u w:val="single"/>
        </w:rPr>
        <w:t>due to the capitalist need for the production of excess, there is a strong relationship between the forces of exchange and production, and the logic of speed.</w:t>
      </w:r>
      <w:r w:rsidRPr="008D3236">
        <w:rPr>
          <w:rFonts w:eastAsia="Cambria"/>
          <w:sz w:val="10"/>
        </w:rPr>
        <w:t xml:space="preserve"> In line with Virilio’s argument in Speed and Politics, they argue that various formerly the less connected social areas of </w:t>
      </w:r>
      <w:r w:rsidRPr="008D3236">
        <w:rPr>
          <w:rFonts w:eastAsia="Cambria"/>
          <w:u w:val="single"/>
        </w:rPr>
        <w:t xml:space="preserve">war, </w:t>
      </w:r>
      <w:r w:rsidRPr="008D3236">
        <w:rPr>
          <w:rFonts w:eastAsia="Cambria"/>
          <w:highlight w:val="yellow"/>
          <w:u w:val="single"/>
        </w:rPr>
        <w:t>communication</w:t>
      </w:r>
      <w:r w:rsidRPr="008D3236">
        <w:rPr>
          <w:rFonts w:eastAsia="Cambria"/>
          <w:u w:val="single"/>
        </w:rPr>
        <w:t xml:space="preserve">, entertainment, and trade, are now intimately though obliquely connected. This is because all these forces mutually </w:t>
      </w:r>
      <w:r w:rsidRPr="008D3236">
        <w:rPr>
          <w:rFonts w:eastAsia="Cambria"/>
          <w:highlight w:val="yellow"/>
          <w:u w:val="single"/>
        </w:rPr>
        <w:t>enforce</w:t>
      </w:r>
      <w:r w:rsidRPr="008D3236">
        <w:rPr>
          <w:rFonts w:eastAsia="Cambria"/>
          <w:u w:val="single"/>
        </w:rPr>
        <w:t xml:space="preserve"> one another through </w:t>
      </w:r>
      <w:r w:rsidRPr="008D3236">
        <w:rPr>
          <w:rFonts w:eastAsia="Cambria"/>
          <w:highlight w:val="yellow"/>
          <w:u w:val="single"/>
        </w:rPr>
        <w:t>the technological usurpation and control of space</w:t>
      </w:r>
      <w:r w:rsidRPr="008D3236">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8D3236">
        <w:rPr>
          <w:rFonts w:eastAsia="Cambria"/>
          <w:u w:val="single"/>
        </w:rPr>
        <w:t>communication and play – get to be formally subsumed under capital.</w:t>
      </w:r>
      <w:r w:rsidRPr="008D3236">
        <w:rPr>
          <w:rFonts w:eastAsia="Cambria"/>
          <w:sz w:val="10"/>
        </w:rPr>
        <w:t xml:space="preserve"> In “Resisting the Neoliberal Discourse of Technology,” Armitage elaborates on this theme of circulation by pointing out that the current mode of late-</w:t>
      </w:r>
      <w:r w:rsidRPr="008D3236">
        <w:rPr>
          <w:rFonts w:eastAsia="Cambria"/>
          <w:highlight w:val="yellow"/>
          <w:u w:val="single"/>
        </w:rPr>
        <w:t xml:space="preserve">capitalism relies on </w:t>
      </w:r>
      <w:r w:rsidRPr="008D3236">
        <w:rPr>
          <w:rFonts w:eastAsia="Cambria"/>
          <w:u w:val="single"/>
        </w:rPr>
        <w:t xml:space="preserve">the continuous extension and validation of the infrastructure and the </w:t>
      </w:r>
      <w:r w:rsidRPr="008D3236">
        <w:rPr>
          <w:rFonts w:eastAsia="Cambria"/>
          <w:highlight w:val="yellow"/>
          <w:u w:val="single"/>
        </w:rPr>
        <w:t>neutral or optimistic discourses</w:t>
      </w:r>
      <w:r w:rsidRPr="008D3236">
        <w:rPr>
          <w:rFonts w:eastAsia="Cambria"/>
          <w:u w:val="single"/>
        </w:rPr>
        <w:t xml:space="preserve"> of the new information technologies. </w:t>
      </w:r>
      <w:r w:rsidRPr="008D3236">
        <w:rPr>
          <w:rFonts w:eastAsia="Cambria"/>
          <w:highlight w:val="yellow"/>
          <w:u w:val="single"/>
        </w:rPr>
        <w:t>Discourses that typically get repeated</w:t>
      </w:r>
      <w:r w:rsidRPr="008D3236">
        <w:rPr>
          <w:rFonts w:eastAsia="Cambria"/>
          <w:u w:val="single"/>
        </w:rPr>
        <w:t xml:space="preserve"> – like in the policy papers – </w:t>
      </w:r>
      <w:r w:rsidRPr="008D3236">
        <w:rPr>
          <w:rFonts w:eastAsia="Cambria"/>
          <w:highlight w:val="yellow"/>
          <w:u w:val="single"/>
        </w:rPr>
        <w:t>in favour of</w:t>
      </w:r>
      <w:r w:rsidRPr="008D3236">
        <w:rPr>
          <w:rFonts w:eastAsia="Cambria"/>
          <w:u w:val="single"/>
        </w:rPr>
        <w:t xml:space="preserve"> the emerging </w:t>
      </w:r>
      <w:r w:rsidRPr="008D3236">
        <w:rPr>
          <w:rFonts w:eastAsia="Cambria"/>
          <w:highlight w:val="yellow"/>
          <w:u w:val="single"/>
        </w:rPr>
        <w:t xml:space="preserve">speed-elite are those of </w:t>
      </w:r>
      <w:r w:rsidRPr="008D3236">
        <w:rPr>
          <w:rFonts w:eastAsia="Cambria"/>
          <w:u w:val="single"/>
        </w:rPr>
        <w:t xml:space="preserve">connection, </w:t>
      </w:r>
      <w:r w:rsidRPr="008D3236">
        <w:rPr>
          <w:rFonts w:eastAsia="Cambria"/>
          <w:highlight w:val="yellow"/>
          <w:u w:val="single"/>
        </w:rPr>
        <w:t>empowerment and progress, which</w:t>
      </w:r>
      <w:r w:rsidRPr="008D3236">
        <w:rPr>
          <w:rFonts w:eastAsia="Cambria"/>
          <w:u w:val="single"/>
        </w:rPr>
        <w:t xml:space="preserve"> often </w:t>
      </w:r>
      <w:r w:rsidRPr="008D3236">
        <w:rPr>
          <w:rFonts w:eastAsia="Cambria"/>
          <w:highlight w:val="yellow"/>
          <w:u w:val="single"/>
        </w:rPr>
        <w:t>go hand in hand with the celebration of</w:t>
      </w:r>
      <w:r w:rsidRPr="008D3236">
        <w:rPr>
          <w:rFonts w:eastAsia="Cambria"/>
          <w:u w:val="single"/>
        </w:rPr>
        <w:t xml:space="preserve"> highly mediated </w:t>
      </w:r>
      <w:r w:rsidRPr="008D3236">
        <w:rPr>
          <w:rFonts w:eastAsia="Cambria"/>
          <w:highlight w:val="yellow"/>
          <w:u w:val="single"/>
        </w:rPr>
        <w:t>spaces for action</w:t>
      </w:r>
      <w:r w:rsidRPr="008D3236">
        <w:rPr>
          <w:rFonts w:eastAsia="Cambria"/>
          <w:u w:val="single"/>
        </w:rPr>
        <w:t xml:space="preserve"> and communication. </w:t>
      </w:r>
      <w:r w:rsidRPr="008D3236">
        <w:rPr>
          <w:rFonts w:eastAsia="Cambria"/>
          <w:highlight w:val="yellow"/>
          <w:u w:val="single"/>
        </w:rPr>
        <w:t>Such</w:t>
      </w:r>
      <w:r w:rsidRPr="008D3236">
        <w:rPr>
          <w:rFonts w:eastAsia="Cambria"/>
          <w:u w:val="single"/>
        </w:rPr>
        <w:t xml:space="preserve"> discourses however </w:t>
      </w:r>
      <w:r w:rsidRPr="008D3236">
        <w:rPr>
          <w:rFonts w:eastAsia="Cambria"/>
          <w:highlight w:val="yellow"/>
          <w:u w:val="single"/>
        </w:rPr>
        <w:t>suppress the violent colonial and patriarchal history</w:t>
      </w:r>
      <w:r w:rsidRPr="008D3236">
        <w:rPr>
          <w:rFonts w:eastAsia="Cambria"/>
          <w:u w:val="single"/>
        </w:rPr>
        <w:t xml:space="preserve"> of those technological spaces and the subsequent unevenness brought about by and occurring within these spaces.</w:t>
      </w:r>
      <w:r w:rsidRPr="008D3236">
        <w:rPr>
          <w:rFonts w:eastAsia="Cambria"/>
          <w:sz w:val="10"/>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w:t>
      </w:r>
    </w:p>
    <w:p w14:paraId="6E7538E6" w14:textId="7CC6A12E" w:rsidR="00B83EB2" w:rsidRPr="008D3236" w:rsidRDefault="00F66E9E" w:rsidP="00B83EB2">
      <w:pPr>
        <w:keepNext/>
        <w:keepLines/>
        <w:spacing w:before="40" w:after="0"/>
        <w:outlineLvl w:val="3"/>
        <w:rPr>
          <w:rFonts w:eastAsia="MS Gothic"/>
          <w:b/>
          <w:iCs/>
          <w:sz w:val="26"/>
        </w:rPr>
      </w:pPr>
      <w:r>
        <w:rPr>
          <w:rFonts w:eastAsia="MS Gothic"/>
          <w:b/>
          <w:iCs/>
          <w:sz w:val="26"/>
        </w:rPr>
        <w:t>Standards:</w:t>
      </w:r>
    </w:p>
    <w:p w14:paraId="2214C199"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a. Fairness – it’s like, really important. I promise.</w:t>
      </w:r>
    </w:p>
    <w:p w14:paraId="1153CFBE" w14:textId="77777777" w:rsidR="00B83EB2" w:rsidRPr="00A22CE5" w:rsidRDefault="00B83EB2" w:rsidP="00B83EB2">
      <w:pPr>
        <w:keepNext/>
        <w:keepLines/>
        <w:spacing w:before="40" w:after="0"/>
        <w:outlineLvl w:val="3"/>
        <w:rPr>
          <w:rStyle w:val="Style13ptBold"/>
          <w:rFonts w:eastAsia="MS Gothic"/>
          <w:bCs w:val="0"/>
          <w:iCs/>
        </w:rPr>
      </w:pPr>
      <w:r w:rsidRPr="008D3236">
        <w:rPr>
          <w:rFonts w:eastAsia="MS Gothic"/>
          <w:b/>
          <w:iCs/>
          <w:sz w:val="26"/>
        </w:rPr>
        <w:t xml:space="preserve">b.  Implosive violence – </w:t>
      </w:r>
      <w:r>
        <w:rPr>
          <w:rStyle w:val="Style13ptBold"/>
        </w:rPr>
        <w:t xml:space="preserve">Their investment in the need for medicine creates a consumptive culture that constantly begs for miracles to become happy, leading to complicity with the hyperreal and all its gifts </w:t>
      </w:r>
    </w:p>
    <w:p w14:paraId="57557899" w14:textId="77777777" w:rsidR="00B83EB2" w:rsidRPr="00B83EB2" w:rsidRDefault="00B83EB2" w:rsidP="00B83EB2">
      <w:pPr>
        <w:rPr>
          <w:rStyle w:val="Style13ptBold"/>
          <w:b w:val="0"/>
          <w:bCs w:val="0"/>
          <w:sz w:val="18"/>
          <w:szCs w:val="18"/>
          <w:u w:val="none"/>
        </w:rPr>
      </w:pPr>
      <w:r>
        <w:rPr>
          <w:rStyle w:val="Style13ptBold"/>
        </w:rPr>
        <w:t>Frank 2k</w:t>
      </w:r>
      <w:r w:rsidRPr="000F186E">
        <w:rPr>
          <w:rStyle w:val="Style13ptBold"/>
          <w:b w:val="0"/>
          <w:bCs w:val="0"/>
        </w:rPr>
        <w:t xml:space="preserve">, </w:t>
      </w:r>
      <w:r w:rsidRPr="00B83EB2">
        <w:rPr>
          <w:rStyle w:val="Style13ptBold"/>
          <w:b w:val="0"/>
          <w:bCs w:val="0"/>
          <w:sz w:val="18"/>
          <w:szCs w:val="18"/>
          <w:u w:val="none"/>
        </w:rPr>
        <w:t>Arthur W. Frank PhD., University of Calgary, “All the Things Which Do Not Fit: Baudrillard and Medical Consumerism” Families, Systems, &amp; Health, 18(2), 205–216 [https://psycnet.apa.org/record/2000-05119-005] Accessed 8/12/21 AHS//NPR</w:t>
      </w:r>
    </w:p>
    <w:p w14:paraId="050077DA" w14:textId="77777777" w:rsidR="00B83EB2" w:rsidRDefault="00B83EB2" w:rsidP="00B83EB2">
      <w:pPr>
        <w:rPr>
          <w:rStyle w:val="StyleUnderline"/>
          <w:b/>
          <w:bCs/>
        </w:rPr>
      </w:pPr>
      <w:r w:rsidRPr="000F186E">
        <w:rPr>
          <w:sz w:val="10"/>
        </w:rPr>
        <w:t xml:space="preserve">Baudrillard compares consumer society to a cargo cult to make the point that </w:t>
      </w:r>
      <w:r w:rsidRPr="000F186E">
        <w:rPr>
          <w:rStyle w:val="StyleUnderline"/>
          <w:highlight w:val="yellow"/>
        </w:rPr>
        <w:t>consumers experience commodities as a miracle</w:t>
      </w:r>
      <w:r w:rsidRPr="000F186E">
        <w:rPr>
          <w:sz w:val="10"/>
        </w:rPr>
        <w:t xml:space="preserve">. Instead of walking along beaches on which objects have suddenly been dropped, we wander through warehouse stores and shopping malls in which the supply of objects seems endless. Whether we buy or not (a point returned to below) </w:t>
      </w:r>
      <w:r w:rsidRPr="000F186E">
        <w:rPr>
          <w:rStyle w:val="StyleUnderline"/>
        </w:rPr>
        <w:t>the cumulative experience of a lifetime of shopping leads us to believe we have a right to this miracle,</w:t>
      </w:r>
      <w:r w:rsidRPr="000F186E">
        <w:rPr>
          <w:sz w:val="10"/>
        </w:rPr>
        <w:t xml:space="preserve"> “a legitimate, inalienable right to plenty” and “the natural right to abundance” (Baudrillard, 1998, p. 32: original emphases omitted). The miracles are “dispensed by a beneficent mythological agency to which we are the legitimate heirs: Technology, Progress, Growth, etc.” (p. 32). </w:t>
      </w:r>
      <w:r w:rsidRPr="000F186E">
        <w:rPr>
          <w:rStyle w:val="StyleUnderline"/>
          <w:highlight w:val="yellow"/>
        </w:rPr>
        <w:t>Medicine</w:t>
      </w:r>
      <w:r w:rsidRPr="000F186E">
        <w:rPr>
          <w:sz w:val="10"/>
          <w:highlight w:val="yellow"/>
        </w:rPr>
        <w:t xml:space="preserve"> </w:t>
      </w:r>
      <w:r w:rsidRPr="000F186E">
        <w:rPr>
          <w:rStyle w:val="StyleUnderline"/>
          <w:highlight w:val="yellow"/>
        </w:rPr>
        <w:t>inserts</w:t>
      </w:r>
      <w:r w:rsidRPr="000F186E">
        <w:rPr>
          <w:sz w:val="10"/>
          <w:highlight w:val="yellow"/>
        </w:rPr>
        <w:t xml:space="preserve"> </w:t>
      </w:r>
      <w:r w:rsidRPr="000F186E">
        <w:rPr>
          <w:rStyle w:val="StyleUnderline"/>
          <w:highlight w:val="yellow"/>
        </w:rPr>
        <w:t>itself</w:t>
      </w:r>
      <w:r w:rsidRPr="000F186E">
        <w:rPr>
          <w:sz w:val="10"/>
          <w:highlight w:val="yellow"/>
        </w:rPr>
        <w:t xml:space="preserve"> </w:t>
      </w:r>
      <w:r w:rsidRPr="000F186E">
        <w:rPr>
          <w:sz w:val="10"/>
        </w:rPr>
        <w:t xml:space="preserve">into this mythological agency </w:t>
      </w:r>
      <w:r w:rsidRPr="000F186E">
        <w:rPr>
          <w:rStyle w:val="StyleUnderline"/>
          <w:highlight w:val="yellow"/>
        </w:rPr>
        <w:t>when it offers</w:t>
      </w:r>
      <w:r w:rsidRPr="000F186E">
        <w:rPr>
          <w:sz w:val="10"/>
          <w:highlight w:val="yellow"/>
        </w:rPr>
        <w:t xml:space="preserve"> </w:t>
      </w:r>
      <w:r w:rsidRPr="000F186E">
        <w:rPr>
          <w:sz w:val="10"/>
        </w:rPr>
        <w:t xml:space="preserve">breast implants as high school graduation gifts (“Breast implants—a new form of graduation gift.” 1999), lean thighs (“Women pay $5M for lean thighs,” 1999), and </w:t>
      </w:r>
      <w:r w:rsidRPr="000F186E">
        <w:rPr>
          <w:rStyle w:val="StyleUnderline"/>
        </w:rPr>
        <w:t>relief from social anxiety</w:t>
      </w:r>
      <w:r w:rsidRPr="000F186E">
        <w:rPr>
          <w:sz w:val="10"/>
        </w:rPr>
        <w:t xml:space="preserve"> (“Shyness pill eases social distress,” 1999), </w:t>
      </w:r>
      <w:r w:rsidRPr="000F186E">
        <w:rPr>
          <w:rStyle w:val="StyleUnderline"/>
        </w:rPr>
        <w:t xml:space="preserve">among </w:t>
      </w:r>
      <w:r w:rsidRPr="000F186E">
        <w:rPr>
          <w:rStyle w:val="StyleUnderline"/>
          <w:highlight w:val="yellow"/>
        </w:rPr>
        <w:t>the</w:t>
      </w:r>
      <w:r w:rsidRPr="000F186E">
        <w:rPr>
          <w:rStyle w:val="StyleUnderline"/>
        </w:rPr>
        <w:t xml:space="preserve"> </w:t>
      </w:r>
      <w:r w:rsidRPr="000F186E">
        <w:rPr>
          <w:rStyle w:val="StyleUnderline"/>
          <w:highlight w:val="yellow"/>
        </w:rPr>
        <w:t>many miracles advertised</w:t>
      </w:r>
      <w:r w:rsidRPr="000F186E">
        <w:rPr>
          <w:rStyle w:val="StyleUnderline"/>
        </w:rPr>
        <w:t xml:space="preserve"> and consumed</w:t>
      </w:r>
      <w:r w:rsidRPr="000F186E">
        <w:rPr>
          <w:sz w:val="10"/>
        </w:rPr>
        <w:t>. One advertisement deserves full quotation: Penile Enlargement...there is a difference. Experience counts! Rodney S. Barron, M.D. is an internationally recognized pioneer in male enhancement surgery, featured in Men’s Health and on national T.V. He has helped thousands of men achieve greater self-esteem through increased length and girth. (The New York ‘Times, December 8, 1999) How individuals report their own experiences of these miracles is discussed in the next section. The present issue is how our contemporary cargo cult of objects affects medicine, its patients, and its consumers. The Melanesians waited for the gods to redirect their bounty. “</w:t>
      </w:r>
      <w:r w:rsidRPr="000F186E">
        <w:rPr>
          <w:rStyle w:val="StyleUnderline"/>
          <w:highlight w:val="yellow"/>
        </w:rPr>
        <w:t xml:space="preserve">The beneficiary of the consumer </w:t>
      </w:r>
      <w:r w:rsidRPr="000F186E">
        <w:rPr>
          <w:rStyle w:val="StyleUnderline"/>
        </w:rPr>
        <w:t>miracle</w:t>
      </w:r>
      <w:r w:rsidRPr="000F186E">
        <w:rPr>
          <w:sz w:val="10"/>
        </w:rPr>
        <w:t xml:space="preserve">,” Baudrillard (1998) writes, “also </w:t>
      </w:r>
      <w:r w:rsidRPr="000F186E">
        <w:rPr>
          <w:rStyle w:val="StyleUnderline"/>
          <w:highlight w:val="yellow"/>
        </w:rPr>
        <w:t>sets in place a whole array of sham objects</w:t>
      </w:r>
      <w:r w:rsidRPr="000F186E">
        <w:rPr>
          <w:rStyle w:val="StyleUnderline"/>
        </w:rPr>
        <w:t xml:space="preserve">, of characteristic signs of happiness, </w:t>
      </w:r>
      <w:r w:rsidRPr="000F186E">
        <w:rPr>
          <w:rStyle w:val="StyleUnderline"/>
          <w:highlight w:val="yellow"/>
        </w:rPr>
        <w:t xml:space="preserve">and </w:t>
      </w:r>
      <w:r w:rsidRPr="000F186E">
        <w:rPr>
          <w:rStyle w:val="StyleUnderline"/>
        </w:rPr>
        <w:t xml:space="preserve">then </w:t>
      </w:r>
      <w:r w:rsidRPr="000F186E">
        <w:rPr>
          <w:rStyle w:val="StyleUnderline"/>
          <w:highlight w:val="yellow"/>
        </w:rPr>
        <w:t>waits</w:t>
      </w:r>
      <w:r w:rsidRPr="000F186E">
        <w:rPr>
          <w:sz w:val="10"/>
          <w:highlight w:val="yellow"/>
        </w:rPr>
        <w:t xml:space="preserve"> </w:t>
      </w:r>
      <w:r w:rsidRPr="000F186E">
        <w:rPr>
          <w:sz w:val="10"/>
        </w:rPr>
        <w:t xml:space="preserve">(waits desperately, a moralist would say), </w:t>
      </w:r>
      <w:r w:rsidRPr="000F186E">
        <w:rPr>
          <w:rStyle w:val="StyleUnderline"/>
          <w:highlight w:val="yellow"/>
        </w:rPr>
        <w:t xml:space="preserve">for happiness </w:t>
      </w:r>
      <w:r w:rsidRPr="000F186E">
        <w:rPr>
          <w:rStyle w:val="StyleUnderline"/>
        </w:rPr>
        <w:t>to alight</w:t>
      </w:r>
      <w:r w:rsidRPr="000F186E">
        <w:rPr>
          <w:sz w:val="10"/>
        </w:rPr>
        <w:t xml:space="preserve">” (p. 31). The medical consumer waits, often desperately, for his or her own signs of happiness: “increased length and girth” of penis, enhanced breasts, leaner thighs, decreased anxieties, and conflated among these miracles, new treatments and even cures for life- threatening and debilitating diseases. The crucial word in Baudrillard’s statement may be signs of happiness. </w:t>
      </w:r>
      <w:r w:rsidRPr="000F186E">
        <w:rPr>
          <w:rStyle w:val="StyleUnderline"/>
        </w:rPr>
        <w:t>Consumer society is where signs are taken more seriously than the objects they signify</w:t>
      </w:r>
      <w:r w:rsidRPr="000F186E">
        <w:rPr>
          <w:sz w:val="10"/>
        </w:rPr>
        <w:t>. As the motto of this society T nominate the “as seen on TV" stickers that appear on everything from groceries to books. ‘</w:t>
      </w:r>
      <w:r w:rsidRPr="000F186E">
        <w:rPr>
          <w:rStyle w:val="StyleUnderline"/>
        </w:rPr>
        <w:t xml:space="preserve">The actual object is not only validated by having been experienced first as a sign (the TV image). For the consumer, </w:t>
      </w:r>
      <w:r w:rsidRPr="000F186E">
        <w:rPr>
          <w:rStyle w:val="StyleUnderline"/>
          <w:highlight w:val="yellow"/>
        </w:rPr>
        <w:t>the actual object will always be an imitation of the advertisement that initially created that object as a sign</w:t>
      </w:r>
      <w:r w:rsidRPr="000F186E">
        <w:rPr>
          <w:sz w:val="10"/>
          <w:highlight w:val="yellow"/>
        </w:rPr>
        <w:t xml:space="preserve">. </w:t>
      </w:r>
      <w:r w:rsidRPr="000F186E">
        <w:rPr>
          <w:rStyle w:val="StyleUnderline"/>
        </w:rPr>
        <w:t>Acquisition of these signs of happiness</w:t>
      </w:r>
      <w:r w:rsidRPr="000F186E">
        <w:rPr>
          <w:sz w:val="10"/>
        </w:rPr>
        <w:t xml:space="preserve"> (for which survival is now the minimum condition) </w:t>
      </w:r>
      <w:r w:rsidRPr="000F186E">
        <w:rPr>
          <w:rStyle w:val="StyleUnderline"/>
        </w:rPr>
        <w:t>is not strictly optional</w:t>
      </w:r>
      <w:r w:rsidRPr="000F186E">
        <w:rPr>
          <w:sz w:val="10"/>
        </w:rPr>
        <w:t xml:space="preserve">, if Baudrillard (1998) is right that “consumerist man [and woman] regards enjoyment as an obligation; he sees himself [and herself] as an enjoyment and satisfaction business. He sees it as his duty to be happy...” (p. 80, emphases omitted). </w:t>
      </w:r>
      <w:r w:rsidRPr="000F186E">
        <w:rPr>
          <w:rStyle w:val="StyleUnderline"/>
          <w:highlight w:val="yellow"/>
        </w:rPr>
        <w:t xml:space="preserve">The </w:t>
      </w:r>
      <w:r w:rsidRPr="000F186E">
        <w:rPr>
          <w:rStyle w:val="StyleUnderline"/>
        </w:rPr>
        <w:t xml:space="preserve">complementary side of this </w:t>
      </w:r>
      <w:r w:rsidRPr="000F186E">
        <w:rPr>
          <w:rStyle w:val="StyleUnderline"/>
          <w:highlight w:val="yellow"/>
        </w:rPr>
        <w:t>attitude is being “haunted by the fear of ‘missing’ something</w:t>
      </w:r>
      <w:r w:rsidRPr="000F186E">
        <w:rPr>
          <w:rStyle w:val="StyleUnderline"/>
        </w:rPr>
        <w:t>”</w:t>
      </w:r>
      <w:r w:rsidRPr="000F186E">
        <w:rPr>
          <w:sz w:val="10"/>
        </w:rPr>
        <w:t xml:space="preserve"> (p. 80). </w:t>
      </w:r>
      <w:r w:rsidRPr="000F186E">
        <w:rPr>
          <w:rStyle w:val="StyleUnderline"/>
        </w:rPr>
        <w:t>The consumer is constantly forced by medical promotions</w:t>
      </w:r>
      <w:r w:rsidRPr="000F186E">
        <w:rPr>
          <w:sz w:val="10"/>
        </w:rPr>
        <w:t xml:space="preserve"> (comprising the combined effect of advertising and journalism) </w:t>
      </w:r>
      <w:r w:rsidRPr="000F186E">
        <w:rPr>
          <w:rStyle w:val="StyleUnderline"/>
        </w:rPr>
        <w:t>to ask; What would my life be like with this or that enhancement?</w:t>
      </w:r>
      <w:r w:rsidRPr="000F186E">
        <w:rPr>
          <w:sz w:val="10"/>
        </w:rPr>
        <w:t xml:space="preserve"> How much happier might I be? In the answer to this question, “if I had” becomes interchangeable with “if I were.” Of course people constantly refuse signs of happiness offered hy consumer society. Moat of us do not speak in the terms used by Kate Starbird, forward of the Sacramento Monarchs: “I know a lot of people who could use more knee cartilage— artificial cartilage you wouldn't have to graft. I'm always trying to order new parts. A new back wouldn't hurt” (quoted in “The Wired diaries 2000,” 2000). Maybe more of us will speak and think this way in the near future, but that possibility -while quite real—is not necessary to the present. argument, Baudrillard leads us to recognize that whether consumers use or refuse whatever is advertised, the advertisement becomes part of their experience and expectations of the world. </w:t>
      </w:r>
      <w:r w:rsidRPr="000F186E">
        <w:rPr>
          <w:rStyle w:val="StyleUnderline"/>
        </w:rPr>
        <w:t>Advertising</w:t>
      </w:r>
      <w:r w:rsidRPr="000F186E">
        <w:rPr>
          <w:sz w:val="10"/>
        </w:rPr>
        <w:t xml:space="preserve">, Baudrillard (2000) writes, whether or not it sells specific products, “itself </w:t>
      </w:r>
      <w:r w:rsidRPr="000F186E">
        <w:rPr>
          <w:rStyle w:val="StyleUnderline"/>
        </w:rPr>
        <w:t>becomes an object to be consumed</w:t>
      </w:r>
      <w:r w:rsidRPr="000F186E">
        <w:rPr>
          <w:sz w:val="10"/>
        </w:rPr>
        <w:t xml:space="preserve">” (p. 382). </w:t>
      </w:r>
      <w:r w:rsidRPr="000F186E">
        <w:rPr>
          <w:rStyle w:val="StyleUnderline"/>
          <w:highlight w:val="yellow"/>
        </w:rPr>
        <w:t xml:space="preserve">What counts is not the individual </w:t>
      </w:r>
      <w:r w:rsidRPr="000F186E">
        <w:rPr>
          <w:rStyle w:val="StyleUnderline"/>
        </w:rPr>
        <w:t xml:space="preserve">rate of </w:t>
      </w:r>
      <w:r w:rsidRPr="000F186E">
        <w:rPr>
          <w:rStyle w:val="StyleUnderline"/>
          <w:highlight w:val="yellow"/>
        </w:rPr>
        <w:t xml:space="preserve">refusal </w:t>
      </w:r>
      <w:r w:rsidRPr="000F186E">
        <w:rPr>
          <w:rStyle w:val="StyleUnderline"/>
        </w:rPr>
        <w:t xml:space="preserve">of what medical promotions offer </w:t>
      </w:r>
      <w:r w:rsidRPr="000F186E">
        <w:rPr>
          <w:rStyle w:val="StyleUnderline"/>
          <w:highlight w:val="yellow"/>
        </w:rPr>
        <w:t>but the aggregate density of those promotions</w:t>
      </w:r>
      <w:r w:rsidRPr="000F186E">
        <w:rPr>
          <w:rStyle w:val="StyleUnderline"/>
        </w:rPr>
        <w:t xml:space="preserve">, since these </w:t>
      </w:r>
      <w:r w:rsidRPr="000F186E">
        <w:rPr>
          <w:rStyle w:val="StyleUnderline"/>
          <w:highlight w:val="yellow"/>
        </w:rPr>
        <w:t xml:space="preserve">create </w:t>
      </w:r>
      <w:r w:rsidRPr="000F186E">
        <w:rPr>
          <w:rStyle w:val="StyleUnderline"/>
        </w:rPr>
        <w:t>the “</w:t>
      </w:r>
      <w:r w:rsidRPr="000F186E">
        <w:rPr>
          <w:rStyle w:val="StyleUnderline"/>
          <w:highlight w:val="yellow"/>
        </w:rPr>
        <w:t>ambient social values</w:t>
      </w:r>
      <w:r w:rsidRPr="000F186E">
        <w:rPr>
          <w:sz w:val="10"/>
        </w:rPr>
        <w:t xml:space="preserve">” (Baudrillard, 2000, p. 384) into which the consumer is drawn, gradually and imperceptibly. “Advertising serves as a permanent display of the buying power [read as, therapeutic power], be it real or virtual, of society overall. Whether we partake of it personally or not, we all live and breathe this buying power” (Baudrillard, 2000, p. 384). As medical promotions play with different signs, </w:t>
      </w:r>
      <w:r w:rsidRPr="000F186E">
        <w:rPr>
          <w:rStyle w:val="StyleUnderline"/>
          <w:highlight w:val="yellow"/>
        </w:rPr>
        <w:t>survival value is expressed alongside social value</w:t>
      </w:r>
      <w:r w:rsidRPr="000F186E">
        <w:rPr>
          <w:sz w:val="10"/>
        </w:rPr>
        <w:t xml:space="preserve">; being alive and functioning sit, less uneasily, on the same continuum with enhancements. Signs form a system, and as in any system, each part takes its meaning and value from its reference to the other parts. Baudrillard (1998) argues: Few objects are offered alone, without a context of objects which ‘speaks’ them. And this changes the consumer's relation to the object: he no longer relates to a particular object in its specific utility, but to a set of objects in its total signification. (p. 27) Prior to hoping for artificial knee cartilage and a new back, Starbird (2000) asks, “Where's the new toothpaste that was supposed to come in all different flavors, like hamburgers?” (p. 69). Baudrillard would regard this odd juxtaposition of objects as making perfect sense. The system of consumption depends on each object— flavored toothpaste, simulated hamburger taste, knee cartilage, a new back—taking it a value from its reference to its surrounding objects. As Baudrillard (1998) expresses it: “all of these objects signify one another reciprocally as part of a more complex super-object, drawing the consumer into « series of more complex motivations” (p. 27). Baudrillard’s argument should lead us to reconsider the apparently sensible advice offered by Parens (1998), summarizing a major research project on the ethical implications of enhancement technologies: “I would advise that those who follow our project into the enhancement fields take on smaller and more manageable parcels of it” (p. 26). To take on more manageable parcels is to miss the system of reciprocal significations that consumer society depends on and to miss the motivational force behind specific enhancements within that society. Clinicians who deal with patients individually and have specialized skills to offer particular treatments can easily miss how those patients orient to treatments as signs within a system of signs. </w:t>
      </w:r>
      <w:r w:rsidRPr="000F186E">
        <w:rPr>
          <w:rStyle w:val="StyleUnderline"/>
        </w:rPr>
        <w:t>Parts of the body as sites of consumption elicit the motivations they do because people feel a duty to be happy. and happiness is acquired in the form of signs that refer to each other. No clinician offers any service by itself.</w:t>
      </w:r>
    </w:p>
    <w:p w14:paraId="7E0299BE" w14:textId="77777777" w:rsidR="00B83EB2" w:rsidRPr="002A2B6C" w:rsidRDefault="00B83EB2" w:rsidP="00B83EB2">
      <w:pPr>
        <w:pStyle w:val="Heading4"/>
        <w:rPr>
          <w:rFonts w:eastAsia="MS Gothic" w:cs="Calibri"/>
        </w:rPr>
      </w:pPr>
      <w:r w:rsidRPr="002A2B6C">
        <w:rPr>
          <w:rFonts w:eastAsia="MS Gothic" w:cs="Calibri"/>
        </w:rPr>
        <w:t xml:space="preserve">c. Clash – Tailoring arguments to the format of switch-side deliberation promotes </w:t>
      </w:r>
      <w:r w:rsidRPr="002A2B6C">
        <w:rPr>
          <w:rFonts w:eastAsia="MS Gothic" w:cs="Calibri"/>
          <w:u w:val="single"/>
        </w:rPr>
        <w:t>self-reflexive openness</w:t>
      </w:r>
      <w:r w:rsidRPr="002A2B6C">
        <w:rPr>
          <w:rFonts w:eastAsia="MS Gothic" w:cs="Calibri"/>
        </w:rPr>
        <w:t xml:space="preserve"> – that’s the </w:t>
      </w:r>
      <w:r w:rsidRPr="002A2B6C">
        <w:rPr>
          <w:rFonts w:eastAsia="MS Gothic" w:cs="Calibri"/>
          <w:u w:val="single"/>
        </w:rPr>
        <w:t>best way</w:t>
      </w:r>
      <w:r w:rsidRPr="002A2B6C">
        <w:rPr>
          <w:rFonts w:eastAsia="MS Gothic" w:cs="Calibri"/>
        </w:rPr>
        <w:t xml:space="preserve"> to cause </w:t>
      </w:r>
      <w:r w:rsidRPr="002A2B6C">
        <w:rPr>
          <w:rFonts w:eastAsia="MS Gothic" w:cs="Calibri"/>
          <w:u w:val="single"/>
        </w:rPr>
        <w:t>wide-scale opinion shifts</w:t>
      </w:r>
      <w:r w:rsidRPr="002A2B6C">
        <w:rPr>
          <w:rFonts w:eastAsia="MS Gothic" w:cs="Calibri"/>
        </w:rPr>
        <w:t xml:space="preserve"> over time which have </w:t>
      </w:r>
      <w:r w:rsidRPr="002A2B6C">
        <w:rPr>
          <w:rFonts w:eastAsia="MS Gothic" w:cs="Calibri"/>
          <w:u w:val="single"/>
        </w:rPr>
        <w:t>absolutely no impact on the real world</w:t>
      </w:r>
      <w:r w:rsidRPr="002A2B6C">
        <w:rPr>
          <w:rFonts w:eastAsia="MS Gothic" w:cs="Calibri"/>
        </w:rPr>
        <w:t xml:space="preserve">. Absent </w:t>
      </w:r>
      <w:r w:rsidRPr="002A2B6C">
        <w:rPr>
          <w:rFonts w:eastAsia="MS Gothic" w:cs="Calibri"/>
          <w:u w:val="single"/>
        </w:rPr>
        <w:t>normative meta-consensus</w:t>
      </w:r>
      <w:r w:rsidRPr="002A2B6C">
        <w:rPr>
          <w:rFonts w:eastAsia="MS Gothic" w:cs="Calibri"/>
        </w:rPr>
        <w:t xml:space="preserve"> on </w:t>
      </w:r>
      <w:r w:rsidRPr="002A2B6C">
        <w:rPr>
          <w:rFonts w:eastAsia="MS Gothic" w:cs="Calibri"/>
          <w:u w:val="single"/>
        </w:rPr>
        <w:t>procedural terms</w:t>
      </w:r>
      <w:r w:rsidRPr="002A2B6C">
        <w:rPr>
          <w:rFonts w:eastAsia="MS Gothic" w:cs="Calibri"/>
        </w:rPr>
        <w:t xml:space="preserve"> for debate that guarantee </w:t>
      </w:r>
      <w:r w:rsidRPr="002A2B6C">
        <w:rPr>
          <w:rFonts w:eastAsia="MS Gothic" w:cs="Calibri"/>
          <w:u w:val="single"/>
        </w:rPr>
        <w:t>switch-side deliberative testing</w:t>
      </w:r>
      <w:r w:rsidRPr="002A2B6C">
        <w:rPr>
          <w:rFonts w:eastAsia="MS Gothic" w:cs="Calibri"/>
        </w:rPr>
        <w:t xml:space="preserve"> within </w:t>
      </w:r>
      <w:r w:rsidRPr="002A2B6C">
        <w:rPr>
          <w:rFonts w:eastAsia="MS Gothic" w:cs="Calibri"/>
          <w:u w:val="single"/>
        </w:rPr>
        <w:t>mutually-understood constraints</w:t>
      </w:r>
      <w:r w:rsidRPr="002A2B6C">
        <w:rPr>
          <w:rFonts w:eastAsia="MS Gothic" w:cs="Calibri"/>
        </w:rPr>
        <w:t xml:space="preserve">, we encourage </w:t>
      </w:r>
      <w:r w:rsidRPr="002A2B6C">
        <w:rPr>
          <w:rFonts w:eastAsia="MS Gothic" w:cs="Calibri"/>
          <w:u w:val="single"/>
        </w:rPr>
        <w:t>dogmatism</w:t>
      </w:r>
      <w:r w:rsidRPr="002A2B6C">
        <w:rPr>
          <w:rFonts w:eastAsia="MS Gothic" w:cs="Calibri"/>
        </w:rPr>
        <w:t xml:space="preserve"> and </w:t>
      </w:r>
      <w:r w:rsidRPr="002A2B6C">
        <w:rPr>
          <w:rFonts w:eastAsia="MS Gothic" w:cs="Calibri"/>
          <w:u w:val="single"/>
        </w:rPr>
        <w:t>group polarization</w:t>
      </w:r>
      <w:r w:rsidRPr="002A2B6C">
        <w:rPr>
          <w:rFonts w:eastAsia="MS Gothic" w:cs="Calibri"/>
        </w:rPr>
        <w:t>. And none of that matters at all.</w:t>
      </w:r>
    </w:p>
    <w:p w14:paraId="44D10D07" w14:textId="77777777" w:rsidR="00B83EB2" w:rsidRPr="000901BD" w:rsidRDefault="00B83EB2" w:rsidP="00B83EB2">
      <w:pPr>
        <w:pStyle w:val="Heading4"/>
        <w:rPr>
          <w:rFonts w:eastAsia="Cambria"/>
        </w:rPr>
      </w:pPr>
      <w:r w:rsidRPr="000901BD">
        <w:rPr>
          <w:rFonts w:eastAsia="MS Gothic"/>
          <w:bCs/>
        </w:rPr>
        <w:t>Mclennan 1</w:t>
      </w:r>
      <w:r>
        <w:rPr>
          <w:rFonts w:eastAsia="MS Gothic"/>
          <w:bCs/>
        </w:rPr>
        <w:t xml:space="preserve">6 </w:t>
      </w:r>
      <w:r w:rsidRPr="000901BD">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0901BD">
        <w:rPr>
          <w:rFonts w:eastAsia="Cambria"/>
        </w:rPr>
        <w:t xml:space="preserve"> </w:t>
      </w:r>
    </w:p>
    <w:p w14:paraId="22ED9AE3" w14:textId="77777777" w:rsidR="00B83EB2" w:rsidRPr="002A2B6C" w:rsidRDefault="00B83EB2" w:rsidP="00B83EB2">
      <w:pPr>
        <w:rPr>
          <w:rFonts w:eastAsia="Cambria"/>
          <w:b/>
          <w:iCs/>
          <w:sz w:val="24"/>
          <w:u w:val="single"/>
        </w:rPr>
      </w:pPr>
      <w:r w:rsidRPr="000901BD">
        <w:rPr>
          <w:rFonts w:eastAsia="Cambria"/>
          <w:sz w:val="12"/>
        </w:rPr>
        <w:t xml:space="preserve">After describing a novel sociological position that regards </w:t>
      </w:r>
      <w:r w:rsidRPr="000901BD">
        <w:rPr>
          <w:rFonts w:eastAsia="Cambria"/>
          <w:sz w:val="24"/>
          <w:highlight w:val="green"/>
          <w:u w:val="single"/>
        </w:rPr>
        <w:t xml:space="preserve">semiology, </w:t>
      </w:r>
      <w:r w:rsidRPr="000901BD">
        <w:rPr>
          <w:rFonts w:eastAsia="Cambria"/>
          <w:sz w:val="24"/>
          <w:u w:val="single"/>
        </w:rPr>
        <w:t xml:space="preserve">rather than capital, </w:t>
      </w:r>
      <w:r w:rsidRPr="000901BD">
        <w:rPr>
          <w:rFonts w:eastAsia="Cambria"/>
          <w:sz w:val="24"/>
          <w:highlight w:val="green"/>
          <w:u w:val="single"/>
        </w:rPr>
        <w:t>as the key component of domination</w:t>
      </w:r>
      <w:r w:rsidRPr="000901BD">
        <w:rPr>
          <w:rFonts w:eastAsia="Cambria"/>
          <w:sz w:val="12"/>
        </w:rPr>
        <w:t xml:space="preserve"> (Baudrillard [1968] 1998),  </w:t>
      </w:r>
      <w:r w:rsidRPr="000901BD">
        <w:rPr>
          <w:rFonts w:eastAsia="Cambria"/>
          <w:sz w:val="24"/>
          <w:u w:val="single"/>
        </w:rPr>
        <w:t xml:space="preserve">Baudrillard’s radical social theory emerges in light of considerations of </w:t>
      </w:r>
      <w:r w:rsidRPr="000901BD">
        <w:rPr>
          <w:rFonts w:eastAsia="Cambria"/>
          <w:sz w:val="24"/>
          <w:highlight w:val="green"/>
          <w:u w:val="single"/>
        </w:rPr>
        <w:t>consumerism, media, information and technology</w:t>
      </w:r>
      <w:r w:rsidRPr="000901BD">
        <w:rPr>
          <w:rFonts w:eastAsia="Cambria"/>
          <w:sz w:val="24"/>
          <w:u w:val="single"/>
        </w:rPr>
        <w:t xml:space="preserve">—all of which conspire to </w:t>
      </w:r>
      <w:r w:rsidRPr="000901BD">
        <w:rPr>
          <w:rFonts w:eastAsia="Cambria"/>
          <w:sz w:val="24"/>
          <w:highlight w:val="green"/>
          <w:u w:val="single"/>
        </w:rPr>
        <w:t>create</w:t>
      </w:r>
      <w:r w:rsidRPr="000901BD">
        <w:rPr>
          <w:rFonts w:eastAsia="Cambria"/>
          <w:sz w:val="24"/>
          <w:u w:val="single"/>
        </w:rPr>
        <w:t xml:space="preserve"> what Baudrillard calls </w:t>
      </w:r>
      <w:r w:rsidRPr="000901BD">
        <w:rPr>
          <w:rFonts w:eastAsia="Cambria"/>
          <w:sz w:val="24"/>
          <w:highlight w:val="green"/>
          <w:u w:val="single"/>
        </w:rPr>
        <w:t>t‘hyperreal’ society</w:t>
      </w:r>
      <w:r w:rsidRPr="000901BD">
        <w:rPr>
          <w:rFonts w:eastAsia="Cambria"/>
          <w:sz w:val="12"/>
        </w:rPr>
        <w:t xml:space="preserve">. This is a contemporary world </w:t>
      </w:r>
      <w:r w:rsidRPr="000901BD">
        <w:rPr>
          <w:rFonts w:eastAsia="Cambria"/>
          <w:sz w:val="24"/>
          <w:highlight w:val="green"/>
          <w:u w:val="single"/>
        </w:rPr>
        <w:t xml:space="preserve">where all </w:t>
      </w:r>
      <w:r w:rsidRPr="000901BD">
        <w:rPr>
          <w:rFonts w:eastAsia="Cambria"/>
          <w:sz w:val="24"/>
          <w:u w:val="single"/>
        </w:rPr>
        <w:t xml:space="preserve">boundaries, categories and </w:t>
      </w:r>
      <w:r w:rsidRPr="000901BD">
        <w:rPr>
          <w:rFonts w:eastAsia="Cambria"/>
          <w:sz w:val="24"/>
          <w:highlight w:val="green"/>
          <w:u w:val="single"/>
        </w:rPr>
        <w:t>values implode into the ‘end of the social’.</w:t>
      </w:r>
      <w:r w:rsidRPr="000901BD">
        <w:rPr>
          <w:rFonts w:eastAsia="Cambria"/>
          <w:sz w:val="24"/>
          <w:u w:val="single"/>
        </w:rPr>
        <w:t xml:space="preserve"> </w:t>
      </w:r>
      <w:r w:rsidRPr="000901BD">
        <w:rPr>
          <w:rFonts w:eastAsia="Cambria"/>
          <w:sz w:val="12"/>
        </w:rPr>
        <w:t xml:space="preserve">Baudrillard (1972) begins elaborating this theory in an article titled ‘Design and Environment or How Political Economy Escalates into Cyberblitz’ (Baudrillard, 1972, Chapter 10). In this essay, </w:t>
      </w:r>
      <w:r w:rsidRPr="000901BD">
        <w:rPr>
          <w:rFonts w:eastAsia="Cambria"/>
          <w:sz w:val="24"/>
          <w:u w:val="single"/>
        </w:rPr>
        <w:t>he points to the importance of ‘the passage out of a metallurgic into a semiurgic society’</w:t>
      </w:r>
      <w:r w:rsidRPr="000901BD">
        <w:rPr>
          <w:rFonts w:eastAsia="Cambria"/>
          <w:sz w:val="12"/>
        </w:rPr>
        <w:t xml:space="preserve"> (Ibid.: 185). </w:t>
      </w:r>
      <w:r w:rsidRPr="000901BD">
        <w:rPr>
          <w:rFonts w:eastAsia="Cambria"/>
          <w:sz w:val="24"/>
          <w:u w:val="single"/>
        </w:rPr>
        <w:t xml:space="preserve">Here, </w:t>
      </w:r>
      <w:r w:rsidRPr="000901BD">
        <w:rPr>
          <w:rFonts w:eastAsia="Cambria"/>
          <w:sz w:val="24"/>
          <w:highlight w:val="green"/>
          <w:u w:val="single"/>
        </w:rPr>
        <w:t>consumer objects take on a life of their own ‘as</w:t>
      </w:r>
      <w:r w:rsidRPr="000901BD">
        <w:rPr>
          <w:rFonts w:eastAsia="Cambria"/>
          <w:sz w:val="24"/>
          <w:u w:val="single"/>
        </w:rPr>
        <w:t xml:space="preserve"> an embodiment and functional part of </w:t>
      </w:r>
      <w:r w:rsidRPr="000901BD">
        <w:rPr>
          <w:rFonts w:eastAsia="Cambria"/>
          <w:sz w:val="24"/>
          <w:highlight w:val="green"/>
          <w:u w:val="single"/>
        </w:rPr>
        <w:t>a system of signs</w:t>
      </w:r>
      <w:r w:rsidRPr="000901BD">
        <w:rPr>
          <w:rFonts w:eastAsia="Cambria"/>
          <w:sz w:val="24"/>
          <w:u w:val="single"/>
        </w:rPr>
        <w:t>, independent of its status as a commodity’</w:t>
      </w:r>
      <w:r w:rsidRPr="000901BD">
        <w:rPr>
          <w:rFonts w:eastAsia="Cambria"/>
          <w:sz w:val="12"/>
        </w:rPr>
        <w:t xml:space="preserve"> (Kellner, 1989: 76). He uses the </w:t>
      </w:r>
      <w:r w:rsidRPr="000901BD">
        <w:rPr>
          <w:rFonts w:eastAsia="Cambria"/>
          <w:sz w:val="24"/>
          <w:u w:val="single"/>
        </w:rPr>
        <w:t xml:space="preserve">German Bauhaus movement as an example to anticipate the ‘universal semantisation of the environment in which </w:t>
      </w:r>
      <w:r w:rsidRPr="000901BD">
        <w:rPr>
          <w:rFonts w:eastAsia="Cambria"/>
          <w:b/>
          <w:iCs/>
          <w:sz w:val="24"/>
          <w:u w:val="single"/>
        </w:rPr>
        <w:t>everything becomes the object of a calculus of function and signification’</w:t>
      </w:r>
      <w:r w:rsidRPr="000901BD">
        <w:rPr>
          <w:rFonts w:eastAsia="Cambria"/>
          <w:sz w:val="12"/>
        </w:rPr>
        <w:t xml:space="preserve"> (Baudrillard, 1972: 185-86). This is achieved by the synthesis ‘of form and function, beauty and utility, of art and technology’ in the design of objects that </w:t>
      </w:r>
      <w:r w:rsidRPr="000901BD">
        <w:rPr>
          <w:rFonts w:eastAsia="Cambria"/>
          <w:b/>
          <w:iCs/>
          <w:sz w:val="24"/>
          <w:u w:val="single"/>
        </w:rPr>
        <w:t xml:space="preserve">produces a functionalised universe whereby the meaning and function of </w:t>
      </w:r>
      <w:r w:rsidRPr="000901BD">
        <w:rPr>
          <w:rFonts w:eastAsia="Cambria"/>
          <w:b/>
          <w:iCs/>
          <w:sz w:val="24"/>
          <w:highlight w:val="green"/>
          <w:u w:val="single"/>
        </w:rPr>
        <w:t>every object is determined by its place in the system</w:t>
      </w:r>
      <w:r w:rsidRPr="000901BD">
        <w:rPr>
          <w:rFonts w:eastAsia="Cambria"/>
          <w:sz w:val="12"/>
        </w:rPr>
        <w:t>. As a result, ‘</w:t>
      </w:r>
      <w:r w:rsidRPr="000901BD">
        <w:rPr>
          <w:rFonts w:eastAsia="Cambria"/>
          <w:sz w:val="24"/>
          <w:highlight w:val="green"/>
          <w:u w:val="single"/>
        </w:rPr>
        <w:t>the whole environment becomes a signifier, objectified</w:t>
      </w:r>
      <w:r w:rsidRPr="000901BD">
        <w:rPr>
          <w:rFonts w:eastAsia="Cambria"/>
          <w:sz w:val="24"/>
          <w:u w:val="single"/>
        </w:rPr>
        <w:t xml:space="preserve"> as an element of signification’</w:t>
      </w:r>
      <w:r w:rsidRPr="000901BD">
        <w:rPr>
          <w:rFonts w:eastAsia="Cambria"/>
          <w:sz w:val="12"/>
        </w:rPr>
        <w:t xml:space="preserve"> (Ibid.: 186-87). This is analogous to </w:t>
      </w:r>
      <w:r w:rsidRPr="000901BD">
        <w:rPr>
          <w:rFonts w:eastAsia="Cambria"/>
          <w:sz w:val="24"/>
          <w:u w:val="single"/>
        </w:rPr>
        <w:t>Derrida’s concept of ‘difference’ whereby meaning is never present ‘in a sufficient presence that would refer only to itself’</w:t>
      </w:r>
      <w:r w:rsidRPr="000901BD">
        <w:rPr>
          <w:rFonts w:eastAsia="Cambria"/>
          <w:sz w:val="12"/>
        </w:rPr>
        <w:t xml:space="preserve"> (Derrida, 1965: 27). </w:t>
      </w:r>
      <w:r w:rsidRPr="000901BD">
        <w:rPr>
          <w:rFonts w:eastAsia="Cambria"/>
          <w:sz w:val="24"/>
          <w:u w:val="single"/>
        </w:rPr>
        <w:t xml:space="preserve">Essentially, </w:t>
      </w:r>
      <w:r w:rsidRPr="000901BD">
        <w:rPr>
          <w:rFonts w:eastAsia="Cambria"/>
          <w:sz w:val="24"/>
          <w:highlight w:val="green"/>
          <w:u w:val="single"/>
        </w:rPr>
        <w:t>objects, words and images have no direct relationship to</w:t>
      </w:r>
      <w:r w:rsidRPr="000901BD">
        <w:rPr>
          <w:rFonts w:eastAsia="Cambria"/>
          <w:sz w:val="24"/>
          <w:u w:val="single"/>
        </w:rPr>
        <w:t xml:space="preserve"> the things in </w:t>
      </w:r>
      <w:r w:rsidRPr="000901BD">
        <w:rPr>
          <w:rFonts w:eastAsia="Cambria"/>
          <w:sz w:val="24"/>
          <w:highlight w:val="green"/>
          <w:u w:val="single"/>
        </w:rPr>
        <w:t>which they refer</w:t>
      </w:r>
      <w:r w:rsidRPr="000901BD">
        <w:rPr>
          <w:rFonts w:eastAsia="Cambria"/>
          <w:sz w:val="24"/>
          <w:u w:val="single"/>
        </w:rPr>
        <w:t xml:space="preserve">, they inherent meaning only by interacting with one another in an </w:t>
      </w:r>
      <w:r w:rsidRPr="000901BD">
        <w:rPr>
          <w:rFonts w:eastAsia="Cambria"/>
          <w:b/>
          <w:iCs/>
          <w:sz w:val="24"/>
          <w:u w:val="single"/>
        </w:rPr>
        <w:t>ongoing system of contrast</w:t>
      </w:r>
      <w:r w:rsidRPr="000901BD">
        <w:rPr>
          <w:rFonts w:eastAsia="Cambria"/>
          <w:sz w:val="24"/>
          <w:u w:val="single"/>
        </w:rPr>
        <w:t>. Baudrillard refers to this system as a ‘</w:t>
      </w:r>
      <w:r w:rsidRPr="000901BD">
        <w:rPr>
          <w:rFonts w:eastAsia="Cambria"/>
          <w:b/>
          <w:iCs/>
          <w:sz w:val="24"/>
          <w:u w:val="single"/>
        </w:rPr>
        <w:t>cybernetic code’</w:t>
      </w:r>
      <w:r w:rsidRPr="000901BD">
        <w:rPr>
          <w:rFonts w:eastAsia="Cambria"/>
          <w:sz w:val="24"/>
          <w:u w:val="single"/>
        </w:rPr>
        <w:t>,</w:t>
      </w:r>
      <w:r w:rsidRPr="000901BD">
        <w:rPr>
          <w:rFonts w:eastAsia="Cambria"/>
          <w:sz w:val="12"/>
        </w:rPr>
        <w:t xml:space="preserve"> and argues that </w:t>
      </w:r>
      <w:r w:rsidRPr="000901BD">
        <w:rPr>
          <w:rFonts w:eastAsia="Cambria"/>
          <w:sz w:val="24"/>
          <w:highlight w:val="green"/>
          <w:u w:val="single"/>
        </w:rPr>
        <w:t>reality</w:t>
      </w:r>
      <w:r w:rsidRPr="000901BD">
        <w:rPr>
          <w:rFonts w:eastAsia="Cambria"/>
          <w:sz w:val="24"/>
          <w:u w:val="single"/>
        </w:rPr>
        <w:t xml:space="preserve"> itself </w:t>
      </w:r>
      <w:r w:rsidRPr="000901BD">
        <w:rPr>
          <w:rFonts w:eastAsia="Cambria"/>
          <w:sz w:val="24"/>
          <w:highlight w:val="green"/>
          <w:u w:val="single"/>
        </w:rPr>
        <w:t>is shut out</w:t>
      </w:r>
      <w:r w:rsidRPr="000901BD">
        <w:rPr>
          <w:rFonts w:eastAsia="Cambria"/>
          <w:sz w:val="24"/>
          <w:u w:val="single"/>
        </w:rPr>
        <w:t xml:space="preserve"> from this system of </w:t>
      </w:r>
      <w:r w:rsidRPr="000901BD">
        <w:rPr>
          <w:rFonts w:eastAsia="Cambria"/>
          <w:sz w:val="24"/>
          <w:highlight w:val="green"/>
          <w:u w:val="single"/>
        </w:rPr>
        <w:t>because</w:t>
      </w:r>
      <w:r w:rsidRPr="000901BD">
        <w:rPr>
          <w:rFonts w:eastAsia="Cambria"/>
          <w:sz w:val="24"/>
          <w:u w:val="single"/>
        </w:rPr>
        <w:t xml:space="preserve"> </w:t>
      </w:r>
      <w:r w:rsidRPr="000901BD">
        <w:rPr>
          <w:rFonts w:eastAsia="Cambria"/>
          <w:b/>
          <w:iCs/>
          <w:sz w:val="24"/>
          <w:u w:val="single"/>
        </w:rPr>
        <w:t xml:space="preserve">the system is wholly self-referencing. This </w:t>
      </w:r>
      <w:r w:rsidRPr="000901BD">
        <w:rPr>
          <w:rFonts w:eastAsia="Cambria"/>
          <w:b/>
          <w:iCs/>
          <w:sz w:val="24"/>
          <w:highlight w:val="green"/>
          <w:u w:val="single"/>
        </w:rPr>
        <w:t xml:space="preserve">code creates ‘a </w:t>
      </w:r>
      <w:r w:rsidRPr="000901BD">
        <w:rPr>
          <w:rFonts w:eastAsia="Cambria"/>
          <w:b/>
          <w:iCs/>
          <w:sz w:val="24"/>
          <w:u w:val="single"/>
        </w:rPr>
        <w:t xml:space="preserve">functionalised, integrated and </w:t>
      </w:r>
      <w:r w:rsidRPr="000901BD">
        <w:rPr>
          <w:rFonts w:eastAsia="Cambria"/>
          <w:b/>
          <w:iCs/>
          <w:sz w:val="24"/>
          <w:highlight w:val="green"/>
          <w:u w:val="single"/>
        </w:rPr>
        <w:t>self-reproducing universe’ of meaning</w:t>
      </w:r>
      <w:r w:rsidRPr="000901BD">
        <w:rPr>
          <w:rFonts w:eastAsia="Cambria"/>
          <w:b/>
          <w:iCs/>
          <w:sz w:val="24"/>
          <w:u w:val="single"/>
        </w:rPr>
        <w:t>, controlled by simulacra and simulation</w:t>
      </w:r>
      <w:r w:rsidRPr="000901BD">
        <w:rPr>
          <w:rFonts w:eastAsia="Cambria"/>
          <w:sz w:val="12"/>
        </w:rPr>
        <w:t>. And, like Derrida’s text, there is nothing outside of the code.</w:t>
      </w:r>
      <w:r w:rsidRPr="000901BD">
        <w:rPr>
          <w:rFonts w:eastAsia="Cambria"/>
          <w:b/>
          <w:u w:val="single"/>
        </w:rPr>
        <w:t xml:space="preserve"> </w:t>
      </w:r>
      <w:r w:rsidRPr="000901BD">
        <w:rPr>
          <w:rFonts w:eastAsia="Cambria"/>
          <w:sz w:val="12"/>
        </w:rPr>
        <w:t xml:space="preserve">In ‘The Orders of Simulacra’, </w:t>
      </w:r>
      <w:r w:rsidRPr="000901BD">
        <w:rPr>
          <w:rFonts w:eastAsia="Cambria"/>
          <w:sz w:val="24"/>
          <w:u w:val="single"/>
        </w:rPr>
        <w:t>Baudrillard (1995) outlines the stages of the transition from traditional society to the contemporary society defined by simulations</w:t>
      </w:r>
      <w:r w:rsidRPr="000901BD">
        <w:rPr>
          <w:rFonts w:eastAsia="Cambria"/>
          <w:sz w:val="12"/>
        </w:rPr>
        <w:t xml:space="preserve"> (Baudrillard, 1995). </w:t>
      </w:r>
      <w:r w:rsidRPr="000901BD">
        <w:rPr>
          <w:rFonts w:eastAsia="Cambria"/>
          <w:sz w:val="24"/>
          <w:u w:val="single"/>
        </w:rPr>
        <w:t>First, according to Baudrillard, the feudal era had a fixed social order established by a hierarchy of obligatory signs indicating social class and rank.</w:t>
      </w:r>
      <w:r w:rsidRPr="000901BD">
        <w:rPr>
          <w:rFonts w:eastAsia="Cambria"/>
          <w:sz w:val="12"/>
        </w:rPr>
        <w:t xml:space="preserve"> </w:t>
      </w:r>
      <w:r w:rsidRPr="000901BD">
        <w:rPr>
          <w:rFonts w:eastAsia="Cambria"/>
          <w:sz w:val="24"/>
          <w:u w:val="single"/>
        </w:rPr>
        <w:t>Here, a ‘natural law of value’ dominates the stage</w:t>
      </w:r>
      <w:r w:rsidRPr="000901BD">
        <w:rPr>
          <w:rFonts w:eastAsia="Cambria"/>
          <w:sz w:val="12"/>
        </w:rPr>
        <w:t>.</w:t>
      </w:r>
      <w:r w:rsidRPr="000901BD">
        <w:rPr>
          <w:rFonts w:eastAsia="Cambria"/>
          <w:sz w:val="24"/>
          <w:highlight w:val="green"/>
          <w:u w:val="single"/>
        </w:rPr>
        <w:t xml:space="preserve"> Simulacra,</w:t>
      </w:r>
      <w:r w:rsidRPr="000901BD">
        <w:rPr>
          <w:rFonts w:eastAsia="Cambria"/>
          <w:sz w:val="24"/>
          <w:u w:val="single"/>
        </w:rPr>
        <w:t xml:space="preserve"> a representation of another image, first </w:t>
      </w:r>
      <w:r w:rsidRPr="000901BD">
        <w:rPr>
          <w:rFonts w:eastAsia="Cambria"/>
          <w:sz w:val="24"/>
          <w:highlight w:val="green"/>
          <w:u w:val="single"/>
        </w:rPr>
        <w:t>emerge as ‘</w:t>
      </w:r>
      <w:r w:rsidRPr="000901BD">
        <w:rPr>
          <w:rFonts w:eastAsia="Cambria"/>
          <w:b/>
          <w:iCs/>
          <w:sz w:val="24"/>
          <w:highlight w:val="green"/>
          <w:u w:val="single"/>
        </w:rPr>
        <w:t>counterfeits’ of the real</w:t>
      </w:r>
      <w:r w:rsidRPr="000901BD">
        <w:rPr>
          <w:rFonts w:eastAsia="Cambria"/>
          <w:sz w:val="24"/>
          <w:u w:val="single"/>
        </w:rPr>
        <w:t>.</w:t>
      </w:r>
      <w:r w:rsidRPr="000901BD">
        <w:rPr>
          <w:rFonts w:eastAsia="Cambria"/>
          <w:sz w:val="12"/>
        </w:rPr>
        <w:t xml:space="preserve"> For example, </w:t>
      </w:r>
      <w:r w:rsidRPr="000901BD">
        <w:rPr>
          <w:rFonts w:eastAsia="Cambria"/>
          <w:sz w:val="24"/>
          <w:u w:val="single"/>
        </w:rPr>
        <w:t>representations of class, law or value are said to be grounded in nature: art imitates life and democracy is legitimised by ‘natural rights’</w:t>
      </w:r>
      <w:r w:rsidRPr="000901BD">
        <w:rPr>
          <w:rFonts w:eastAsia="Cambria"/>
          <w:sz w:val="12"/>
        </w:rPr>
        <w:t xml:space="preserve">. Baudrillard indicates, however, that </w:t>
      </w:r>
      <w:r w:rsidRPr="000901BD">
        <w:rPr>
          <w:rFonts w:eastAsia="Cambria"/>
          <w:b/>
          <w:iCs/>
          <w:sz w:val="24"/>
          <w:u w:val="single"/>
        </w:rPr>
        <w:t xml:space="preserve">the inherent goal of simulacra is </w:t>
      </w:r>
      <w:r w:rsidRPr="000901BD">
        <w:rPr>
          <w:rFonts w:eastAsia="Cambria"/>
          <w:b/>
          <w:iCs/>
          <w:sz w:val="24"/>
          <w:highlight w:val="green"/>
          <w:u w:val="single"/>
        </w:rPr>
        <w:t>to produce a controllable</w:t>
      </w:r>
      <w:r w:rsidRPr="000901BD">
        <w:rPr>
          <w:rFonts w:eastAsia="Cambria"/>
          <w:b/>
          <w:iCs/>
          <w:sz w:val="24"/>
          <w:u w:val="single"/>
        </w:rPr>
        <w:t xml:space="preserve"> and universal </w:t>
      </w:r>
      <w:r w:rsidRPr="000901BD">
        <w:rPr>
          <w:rFonts w:eastAsia="Cambria"/>
          <w:b/>
          <w:iCs/>
          <w:sz w:val="24"/>
          <w:highlight w:val="green"/>
          <w:u w:val="single"/>
        </w:rPr>
        <w:t>system of power</w:t>
      </w:r>
      <w:r w:rsidRPr="000901BD">
        <w:rPr>
          <w:rFonts w:eastAsia="Cambria"/>
          <w:sz w:val="12"/>
        </w:rPr>
        <w:t xml:space="preserve">. </w:t>
      </w:r>
      <w:r w:rsidRPr="000901BD">
        <w:rPr>
          <w:rFonts w:eastAsia="Cambria"/>
          <w:sz w:val="24"/>
          <w:u w:val="single"/>
        </w:rPr>
        <w:t xml:space="preserve">At this stage, counterfeit simulacra is working ‘only on substance and form, not yet on relations or structures’, but </w:t>
      </w:r>
      <w:r w:rsidRPr="000901BD">
        <w:rPr>
          <w:rFonts w:eastAsia="Cambria"/>
          <w:b/>
          <w:iCs/>
          <w:sz w:val="24"/>
          <w:highlight w:val="green"/>
          <w:u w:val="single"/>
        </w:rPr>
        <w:t>its evolution will create ‘a pacified society</w:t>
      </w:r>
      <w:r w:rsidRPr="000901BD">
        <w:rPr>
          <w:rFonts w:eastAsia="Cambria"/>
          <w:b/>
          <w:iCs/>
          <w:sz w:val="24"/>
          <w:u w:val="single"/>
        </w:rPr>
        <w:t xml:space="preserve">, ground up into a deathless substance … that will guarantee an </w:t>
      </w:r>
      <w:r w:rsidRPr="000901BD">
        <w:rPr>
          <w:rFonts w:eastAsia="Cambria"/>
          <w:b/>
          <w:iCs/>
          <w:sz w:val="24"/>
          <w:highlight w:val="green"/>
          <w:u w:val="single"/>
        </w:rPr>
        <w:t>eternity of … cultural hegemony’</w:t>
      </w:r>
      <w:r w:rsidRPr="000901BD">
        <w:rPr>
          <w:rFonts w:eastAsia="Cambria"/>
          <w:sz w:val="12"/>
        </w:rPr>
        <w:t xml:space="preserve"> (Baudrillard, 1983b: 91).  Next, the </w:t>
      </w:r>
      <w:r w:rsidRPr="000901BD">
        <w:rPr>
          <w:rFonts w:eastAsia="Cambria"/>
          <w:sz w:val="24"/>
          <w:u w:val="single"/>
        </w:rPr>
        <w:t>second-order of simulacra appears during the industrial revolution</w:t>
      </w:r>
      <w:r w:rsidRPr="000901BD">
        <w:rPr>
          <w:rFonts w:eastAsia="Cambria"/>
          <w:sz w:val="12"/>
        </w:rPr>
        <w:t xml:space="preserve">. Importantly, </w:t>
      </w:r>
      <w:r w:rsidRPr="000901BD">
        <w:rPr>
          <w:rFonts w:eastAsia="Cambria"/>
          <w:sz w:val="24"/>
          <w:u w:val="single"/>
        </w:rPr>
        <w:t>infinite reproducibility is introduced into society</w:t>
      </w:r>
      <w:r w:rsidRPr="000901BD">
        <w:rPr>
          <w:rFonts w:eastAsia="Cambria"/>
          <w:sz w:val="12"/>
        </w:rPr>
        <w:t xml:space="preserve">. </w:t>
      </w:r>
      <w:r w:rsidRPr="000901BD">
        <w:rPr>
          <w:rFonts w:eastAsia="Cambria"/>
          <w:sz w:val="24"/>
          <w:u w:val="single"/>
        </w:rPr>
        <w:t xml:space="preserve">For example, exact replicas of objects are produced by assembly lines and automation. No longer is there nostalgia for a natural order; </w:t>
      </w:r>
      <w:r w:rsidRPr="000901BD">
        <w:rPr>
          <w:rFonts w:eastAsia="Cambria"/>
          <w:b/>
          <w:iCs/>
          <w:sz w:val="24"/>
          <w:u w:val="single"/>
        </w:rPr>
        <w:t>nature is to be dominated by production; counterfeit simulacra are now obsolete</w:t>
      </w:r>
      <w:r w:rsidRPr="000901BD">
        <w:rPr>
          <w:rFonts w:eastAsia="Cambria"/>
          <w:sz w:val="24"/>
          <w:u w:val="single"/>
        </w:rPr>
        <w:t>.</w:t>
      </w:r>
      <w:r w:rsidRPr="000901BD">
        <w:rPr>
          <w:rFonts w:eastAsia="Cambria"/>
          <w:sz w:val="12"/>
        </w:rPr>
        <w:t xml:space="preserve"> Most importantly, however, the </w:t>
      </w:r>
      <w:r w:rsidRPr="000901BD">
        <w:rPr>
          <w:rFonts w:eastAsia="Cambria"/>
          <w:sz w:val="24"/>
          <w:u w:val="single"/>
        </w:rPr>
        <w:t xml:space="preserve">infinite reproducibility of objects, augmented by the rise of capitalism, </w:t>
      </w:r>
      <w:r w:rsidRPr="000901BD">
        <w:rPr>
          <w:rFonts w:eastAsia="Cambria"/>
          <w:b/>
          <w:iCs/>
          <w:sz w:val="24"/>
          <w:u w:val="single"/>
        </w:rPr>
        <w:t>enables the emergence of the cybernetic code</w:t>
      </w:r>
      <w:r w:rsidRPr="000901BD">
        <w:rPr>
          <w:rFonts w:eastAsia="Cambria"/>
          <w:sz w:val="24"/>
          <w:u w:val="single"/>
        </w:rPr>
        <w:t xml:space="preserve"> and contemporary society. </w:t>
      </w:r>
      <w:r w:rsidRPr="000901BD">
        <w:rPr>
          <w:rFonts w:eastAsia="Cambria"/>
          <w:sz w:val="12"/>
        </w:rPr>
        <w:t>Baudrillard claims that ‘</w:t>
      </w:r>
      <w:r w:rsidRPr="000901BD">
        <w:rPr>
          <w:rFonts w:eastAsia="Cambria"/>
          <w:sz w:val="24"/>
          <w:highlight w:val="green"/>
          <w:u w:val="single"/>
        </w:rPr>
        <w:t>we are in the third-order simulacra’, where simulation models come to constitute the world</w:t>
      </w:r>
      <w:r w:rsidRPr="000901BD">
        <w:rPr>
          <w:rFonts w:eastAsia="Cambria"/>
          <w:sz w:val="24"/>
          <w:u w:val="single"/>
        </w:rPr>
        <w:t xml:space="preserve"> and all referential finalities are abolished</w:t>
      </w:r>
      <w:r w:rsidRPr="000901BD">
        <w:rPr>
          <w:rFonts w:eastAsia="Cambria"/>
          <w:sz w:val="12"/>
        </w:rPr>
        <w:t xml:space="preserve"> (Ibid.: 100-01): God, Man, Nature, History, Society and others. This is because </w:t>
      </w:r>
      <w:r w:rsidRPr="000901BD">
        <w:rPr>
          <w:rFonts w:eastAsia="Cambria"/>
          <w:b/>
          <w:iCs/>
          <w:sz w:val="24"/>
          <w:highlight w:val="green"/>
          <w:u w:val="single"/>
        </w:rPr>
        <w:t>images are only understood by reference to other images</w:t>
      </w:r>
      <w:r w:rsidRPr="000901BD">
        <w:rPr>
          <w:rFonts w:eastAsia="Cambria"/>
          <w:sz w:val="12"/>
        </w:rPr>
        <w:t xml:space="preserve">. Thus, </w:t>
      </w:r>
      <w:r w:rsidRPr="000901BD">
        <w:rPr>
          <w:rFonts w:eastAsia="Cambria"/>
          <w:sz w:val="24"/>
          <w:u w:val="single"/>
        </w:rPr>
        <w:t>society has moved from ‘a capitalist-productivitist society to a neo-capitalist cybernetic order’</w:t>
      </w:r>
      <w:r w:rsidRPr="000901BD">
        <w:rPr>
          <w:rFonts w:eastAsia="Cambria"/>
          <w:sz w:val="12"/>
        </w:rPr>
        <w:t xml:space="preserve"> (Ibid.: 111). As a </w:t>
      </w:r>
      <w:r w:rsidRPr="000901BD">
        <w:rPr>
          <w:rFonts w:eastAsia="Cambria"/>
          <w:sz w:val="24"/>
          <w:u w:val="single"/>
        </w:rPr>
        <w:t>result of this code, images no longer refer to an object; rather, they refer to another commutable image on the code</w:t>
      </w:r>
      <w:r w:rsidRPr="000901BD">
        <w:rPr>
          <w:rFonts w:eastAsia="Cambria"/>
          <w:sz w:val="12"/>
        </w:rPr>
        <w:t xml:space="preserve">. But, </w:t>
      </w:r>
      <w:r w:rsidRPr="000901BD">
        <w:rPr>
          <w:rFonts w:eastAsia="Cambria"/>
          <w:sz w:val="24"/>
          <w:u w:val="single"/>
        </w:rPr>
        <w:t xml:space="preserve">through models contained in common societal narrative and institutional discourse, </w:t>
      </w:r>
      <w:r w:rsidRPr="000901BD">
        <w:rPr>
          <w:rFonts w:eastAsia="Cambria"/>
          <w:sz w:val="24"/>
          <w:highlight w:val="green"/>
          <w:u w:val="single"/>
        </w:rPr>
        <w:t xml:space="preserve">simulations </w:t>
      </w:r>
      <w:r w:rsidRPr="000901BD">
        <w:rPr>
          <w:rFonts w:eastAsia="Cambria"/>
          <w:sz w:val="24"/>
          <w:u w:val="single"/>
        </w:rPr>
        <w:t xml:space="preserve">are able to </w:t>
      </w:r>
      <w:r w:rsidRPr="000901BD">
        <w:rPr>
          <w:rFonts w:eastAsia="Cambria"/>
          <w:sz w:val="24"/>
          <w:highlight w:val="green"/>
          <w:u w:val="single"/>
        </w:rPr>
        <w:t>produce a ‘reality effect’,</w:t>
      </w:r>
      <w:r w:rsidRPr="000901BD">
        <w:rPr>
          <w:rFonts w:eastAsia="Cambria"/>
          <w:sz w:val="24"/>
          <w:u w:val="single"/>
        </w:rPr>
        <w:t xml:space="preserve"> which conceals the fact they are merely referring to other simulations</w:t>
      </w:r>
      <w:r w:rsidRPr="000901BD">
        <w:rPr>
          <w:rFonts w:eastAsia="Cambria"/>
          <w:sz w:val="12"/>
        </w:rPr>
        <w:t xml:space="preserve"> (Bogard, 1996: 10). For example, </w:t>
      </w:r>
      <w:r w:rsidRPr="000901BD">
        <w:rPr>
          <w:rFonts w:eastAsia="Cambria"/>
          <w:b/>
          <w:iCs/>
          <w:sz w:val="24"/>
          <w:u w:val="single"/>
        </w:rPr>
        <w:t>the code continually sets up simulations of events, which test individuals and ‘[inscribe] them into the simulated order’ through a ‘process of signalisation’</w:t>
      </w:r>
      <w:r w:rsidRPr="000901BD">
        <w:rPr>
          <w:rFonts w:eastAsia="Cambria"/>
          <w:sz w:val="12"/>
        </w:rPr>
        <w:t xml:space="preserve"> (Kellner, 1989: 80). For example, </w:t>
      </w:r>
      <w:r w:rsidRPr="000901BD">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0901BD">
        <w:rPr>
          <w:rFonts w:eastAsia="Cambria"/>
          <w:b/>
          <w:sz w:val="12"/>
          <w:szCs w:val="12"/>
        </w:rPr>
        <w:t xml:space="preserve"> (Ibid.). </w:t>
      </w:r>
      <w:r w:rsidRPr="000901BD">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0901BD">
        <w:rPr>
          <w:rFonts w:eastAsia="Cambria"/>
          <w:b/>
          <w:iCs/>
          <w:sz w:val="12"/>
          <w:szCs w:val="12"/>
          <w:u w:val="single"/>
        </w:rPr>
        <w:t>social organisation is determined by individual’s responses to the pre-coded messages</w:t>
      </w:r>
      <w:r w:rsidRPr="000901BD">
        <w:rPr>
          <w:rFonts w:eastAsia="Cambria"/>
          <w:sz w:val="12"/>
          <w:szCs w:val="12"/>
          <w:u w:val="single"/>
        </w:rPr>
        <w:t xml:space="preserve"> that are derived from simulations of economics, politics, culture or the banal decisions of everyday life</w:t>
      </w:r>
      <w:r w:rsidRPr="000901BD">
        <w:rPr>
          <w:rFonts w:eastAsia="Cambria"/>
          <w:sz w:val="12"/>
        </w:rPr>
        <w:t xml:space="preserve"> (Baudrillard, 1983b: 111). Importantly for the third-order of simulacra</w:t>
      </w:r>
      <w:r w:rsidRPr="000901BD">
        <w:rPr>
          <w:rFonts w:eastAsia="Cambria"/>
          <w:b/>
          <w:sz w:val="12"/>
          <w:szCs w:val="12"/>
        </w:rPr>
        <w:t xml:space="preserve">, </w:t>
      </w:r>
      <w:r w:rsidRPr="000901BD">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0901BD">
        <w:rPr>
          <w:rFonts w:eastAsia="Cambria"/>
          <w:sz w:val="12"/>
        </w:rPr>
        <w:t xml:space="preserve"> (Kellner, 1989: 81). This is the end of society as traditionally theorised.</w:t>
      </w:r>
      <w:r w:rsidRPr="000901BD">
        <w:rPr>
          <w:rFonts w:eastAsia="Cambria"/>
          <w:b/>
          <w:u w:val="single"/>
        </w:rPr>
        <w:t xml:space="preserve"> </w:t>
      </w:r>
      <w:r w:rsidRPr="000901BD">
        <w:rPr>
          <w:rFonts w:eastAsia="Cambria"/>
          <w:sz w:val="12"/>
        </w:rPr>
        <w:t>In Symbolic Exchange and Death </w:t>
      </w:r>
      <w:r w:rsidRPr="000901BD">
        <w:rPr>
          <w:rFonts w:eastAsia="Cambria"/>
          <w:sz w:val="24"/>
          <w:u w:val="single"/>
        </w:rPr>
        <w:t>Baudrillard (1983c: 20) announces the end of traditional conceptions of society</w:t>
      </w:r>
      <w:r w:rsidRPr="000901BD">
        <w:rPr>
          <w:rFonts w:eastAsia="Cambria"/>
          <w:sz w:val="12"/>
        </w:rPr>
        <w:t xml:space="preserve">—the end of ‘labour, production, political economy’, </w:t>
      </w:r>
      <w:r w:rsidRPr="000901BD">
        <w:rPr>
          <w:rFonts w:eastAsia="Cambria"/>
          <w:sz w:val="24"/>
          <w:u w:val="single"/>
        </w:rPr>
        <w:t>and the ‘dialectic signifier/signified that permeated the accumulation of knowledge and of meaning’</w:t>
      </w:r>
      <w:r w:rsidRPr="000901BD">
        <w:rPr>
          <w:rFonts w:eastAsia="Cambria"/>
          <w:sz w:val="12"/>
        </w:rPr>
        <w:t xml:space="preserve"> (Baudrillard, 2002: 127). Baudrillard argues that </w:t>
      </w:r>
      <w:r w:rsidRPr="000901BD">
        <w:rPr>
          <w:rFonts w:eastAsia="Cambria"/>
          <w:b/>
          <w:iCs/>
          <w:sz w:val="24"/>
          <w:u w:val="single"/>
        </w:rPr>
        <w:t>we are in a new era where media and the consumption of semiotic codes that inform images, have replaced production and political economy as the organising foundation of society</w:t>
      </w:r>
      <w:r w:rsidRPr="000901BD">
        <w:rPr>
          <w:rFonts w:eastAsia="Cambria"/>
          <w:sz w:val="12"/>
        </w:rPr>
        <w:t xml:space="preserve">. For example, </w:t>
      </w:r>
      <w:r w:rsidRPr="000901BD">
        <w:rPr>
          <w:rFonts w:eastAsia="Cambria"/>
          <w:sz w:val="24"/>
          <w:u w:val="single"/>
        </w:rPr>
        <w:t>labour is now a ‘sign among signs’</w:t>
      </w:r>
      <w:r w:rsidRPr="000901BD">
        <w:rPr>
          <w:rFonts w:eastAsia="Cambria"/>
          <w:sz w:val="12"/>
        </w:rPr>
        <w:t xml:space="preserve"> (Baudrillard, 1995b: 23), </w:t>
      </w:r>
      <w:r w:rsidRPr="000901BD">
        <w:rPr>
          <w:rFonts w:eastAsia="Cambria"/>
          <w:sz w:val="24"/>
          <w:u w:val="single"/>
        </w:rPr>
        <w:t>a symbol of one’s status and integration</w:t>
      </w:r>
      <w:r w:rsidRPr="000901BD">
        <w:rPr>
          <w:rFonts w:eastAsia="Cambria"/>
          <w:sz w:val="12"/>
        </w:rPr>
        <w:t xml:space="preserve">: ‘the choice of occupation, </w:t>
      </w:r>
      <w:r w:rsidRPr="000901BD">
        <w:rPr>
          <w:rFonts w:eastAsia="Cambria"/>
          <w:sz w:val="24"/>
          <w:u w:val="single"/>
        </w:rPr>
        <w:t xml:space="preserve">the utopia of an occupation custom-made for everyone … labour power is no longer violently bought and sold; </w:t>
      </w:r>
      <w:r w:rsidRPr="000901BD">
        <w:rPr>
          <w:rFonts w:eastAsia="Cambria"/>
          <w:b/>
          <w:iCs/>
          <w:sz w:val="24"/>
          <w:u w:val="single"/>
        </w:rPr>
        <w:t>it is designed, it is marketed, it is merchandised</w:t>
      </w:r>
      <w:r w:rsidRPr="000901BD">
        <w:rPr>
          <w:rFonts w:eastAsia="Cambria"/>
          <w:sz w:val="24"/>
          <w:u w:val="single"/>
        </w:rPr>
        <w:t>. Production thus joins the consumerist system of signs’</w:t>
      </w:r>
      <w:r w:rsidRPr="000901BD">
        <w:rPr>
          <w:rFonts w:eastAsia="Cambria"/>
          <w:sz w:val="12"/>
        </w:rPr>
        <w:t xml:space="preserve"> (Baudrillard, 2002: 134). Because social reality is constituted by the ‘chess pieces’ of the signs and symbols that are mobilised through the media, </w:t>
      </w:r>
      <w:r w:rsidRPr="000901BD">
        <w:rPr>
          <w:rFonts w:eastAsia="Cambria"/>
          <w:b/>
          <w:iCs/>
          <w:sz w:val="24"/>
          <w:highlight w:val="green"/>
          <w:u w:val="single"/>
        </w:rPr>
        <w:t>nothing is objectively determined and everything can be simulated</w:t>
      </w:r>
      <w:r w:rsidRPr="000901BD">
        <w:rPr>
          <w:rFonts w:eastAsia="Cambria"/>
          <w:sz w:val="12"/>
        </w:rPr>
        <w:t xml:space="preserve"> (Kellner, 1989: 62). </w:t>
      </w:r>
      <w:r w:rsidRPr="000901BD">
        <w:rPr>
          <w:rFonts w:eastAsia="Cambria"/>
          <w:b/>
          <w:iCs/>
          <w:sz w:val="24"/>
          <w:u w:val="single"/>
        </w:rPr>
        <w:t>Thus, political economy is no longer the determinant that can explain social phenomena.</w:t>
      </w:r>
    </w:p>
    <w:p w14:paraId="105BCC09"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8D3236">
        <w:rPr>
          <w:rFonts w:eastAsia="MS Gothic" w:cs="Times New Roman"/>
          <w:b/>
          <w:iCs/>
          <w:sz w:val="26"/>
        </w:rPr>
        <w:t xml:space="preserve">Fatal theory seeks to restore the symbolic space of mystery by operating in the margins, issuing the ironic force of the object in lieu of mastery of it. </w:t>
      </w:r>
      <w:r>
        <w:rPr>
          <w:rFonts w:eastAsia="MS Gothic" w:cs="Times New Roman"/>
          <w:b/>
          <w:iCs/>
          <w:sz w:val="26"/>
        </w:rPr>
        <w:t xml:space="preserve">We </w:t>
      </w:r>
      <w:r w:rsidRPr="008D3236">
        <w:rPr>
          <w:rFonts w:eastAsia="MS Gothic" w:cs="Times New Roman"/>
          <w:b/>
          <w:iCs/>
          <w:sz w:val="26"/>
        </w:rPr>
        <w:t>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2CAF3961" w14:textId="77777777" w:rsidR="00B83EB2" w:rsidRPr="008D3236" w:rsidRDefault="00B83EB2" w:rsidP="00B83EB2">
      <w:r w:rsidRPr="008D3236">
        <w:rPr>
          <w:b/>
          <w:bCs/>
          <w:sz w:val="26"/>
        </w:rPr>
        <w:t>Pawlett 13 - William Pawlett, Senior Lecturer in the School of Law, Social Sciences and Communication at the University of Wolverhampton, in Ashgate Publishing, in 2013</w:t>
      </w:r>
      <w:r w:rsidRPr="008D3236">
        <w:t xml:space="preserve"> ["Violence society and radical theory: Bataille, Baudrillard and contemporary society", https://www.researchgate.net/publication/288148526_Violence_society_and_radical_theory_Bataille_Baudrillard_and_contemporary_society, pg. 33-35, 1-5-2019] recut ahs emi</w:t>
      </w:r>
    </w:p>
    <w:p w14:paraId="59391C59" w14:textId="77777777" w:rsidR="00B83EB2" w:rsidRPr="008D3236" w:rsidRDefault="00B83EB2" w:rsidP="00B83EB2">
      <w:pPr>
        <w:rPr>
          <w:sz w:val="10"/>
        </w:rPr>
      </w:pPr>
      <w:r w:rsidRPr="008D3236">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8D3236">
        <w:rPr>
          <w:u w:val="single"/>
        </w:rPr>
        <w:t xml:space="preserve">. </w:t>
      </w:r>
      <w:r w:rsidRPr="008D3236">
        <w:rPr>
          <w:highlight w:val="yellow"/>
          <w:u w:val="single"/>
        </w:rPr>
        <w:t>The capitalist system</w:t>
      </w:r>
      <w:r w:rsidRPr="008D3236">
        <w:rPr>
          <w:u w:val="single"/>
        </w:rPr>
        <w:t>,</w:t>
      </w:r>
      <w:r w:rsidRPr="008D3236">
        <w:rPr>
          <w:sz w:val="10"/>
        </w:rPr>
        <w:t xml:space="preserve"> for Baudrillard, </w:t>
      </w:r>
      <w:r w:rsidRPr="008D3236">
        <w:rPr>
          <w:highlight w:val="yellow"/>
          <w:u w:val="single"/>
        </w:rPr>
        <w:t>is</w:t>
      </w:r>
      <w:r w:rsidRPr="008D3236">
        <w:rPr>
          <w:u w:val="single"/>
        </w:rPr>
        <w:t xml:space="preserve"> </w:t>
      </w:r>
      <w:r w:rsidRPr="008D3236">
        <w:rPr>
          <w:sz w:val="10"/>
        </w:rPr>
        <w:t xml:space="preserve">a vast and insidious system of control, </w:t>
      </w:r>
      <w:r w:rsidRPr="008D3236">
        <w:rPr>
          <w:highlight w:val="yellow"/>
          <w:u w:val="single"/>
        </w:rPr>
        <w:t xml:space="preserve">adept at neutralising </w:t>
      </w:r>
      <w:r w:rsidRPr="008D3236">
        <w:rPr>
          <w:sz w:val="10"/>
        </w:rPr>
        <w:t xml:space="preserve">critique and </w:t>
      </w:r>
      <w:r w:rsidRPr="008D3236">
        <w:rPr>
          <w:highlight w:val="yellow"/>
          <w:u w:val="single"/>
        </w:rPr>
        <w:t>political contestation</w:t>
      </w:r>
      <w:r w:rsidRPr="008D3236">
        <w:rPr>
          <w:sz w:val="10"/>
        </w:rPr>
        <w:t xml:space="preserve">. Critique may be neutralised by suppression or mis-representation, but increasingly </w:t>
      </w:r>
      <w:r w:rsidRPr="008D3236">
        <w:rPr>
          <w:b/>
          <w:bCs/>
          <w:highlight w:val="yellow"/>
          <w:u w:val="single"/>
        </w:rPr>
        <w:t>critique is assimilated as commodity</w:t>
      </w:r>
      <w:r w:rsidRPr="008D3236">
        <w:rPr>
          <w:u w:val="single"/>
        </w:rPr>
        <w:t xml:space="preserve"> </w:t>
      </w:r>
      <w:r w:rsidRPr="008D3236">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8D3236">
        <w:rPr>
          <w:u w:val="single"/>
        </w:rPr>
        <w:t xml:space="preserve"> </w:t>
      </w:r>
      <w:r w:rsidRPr="008D3236">
        <w:rPr>
          <w:highlight w:val="yellow"/>
          <w:u w:val="single"/>
        </w:rPr>
        <w:t xml:space="preserve">the </w:t>
      </w:r>
      <w:r w:rsidRPr="008D3236">
        <w:rPr>
          <w:sz w:val="10"/>
        </w:rPr>
        <w:t xml:space="preserve">cheap and </w:t>
      </w:r>
      <w:r w:rsidRPr="008D3236">
        <w:rPr>
          <w:highlight w:val="yellow"/>
          <w:u w:val="single"/>
        </w:rPr>
        <w:t>abundant availability of</w:t>
      </w:r>
      <w:r w:rsidRPr="008D3236">
        <w:rPr>
          <w:u w:val="single"/>
        </w:rPr>
        <w:t xml:space="preserve"> </w:t>
      </w:r>
      <w:r w:rsidRPr="008D3236">
        <w:rPr>
          <w:sz w:val="10"/>
        </w:rPr>
        <w:t>works of</w:t>
      </w:r>
      <w:r w:rsidRPr="008D3236">
        <w:rPr>
          <w:u w:val="single"/>
        </w:rPr>
        <w:t xml:space="preserve"> </w:t>
      </w:r>
      <w:r w:rsidRPr="008D3236">
        <w:rPr>
          <w:highlight w:val="yellow"/>
          <w:u w:val="single"/>
        </w:rPr>
        <w:t>critical thought</w:t>
      </w:r>
      <w:r w:rsidRPr="008D3236">
        <w:rPr>
          <w:u w:val="single"/>
        </w:rPr>
        <w:t xml:space="preserve">, on Amazon for example, not only provides profits to a tax-dodging mega-corporation, it also demonstrates (or rather, </w:t>
      </w:r>
      <w:r w:rsidRPr="008D3236">
        <w:rPr>
          <w:highlight w:val="yellow"/>
          <w:u w:val="single"/>
        </w:rPr>
        <w:t>simulates</w:t>
      </w:r>
      <w:r w:rsidRPr="008D3236">
        <w:rPr>
          <w:u w:val="single"/>
        </w:rPr>
        <w:t xml:space="preserve">) </w:t>
      </w:r>
      <w:r w:rsidRPr="008D3236">
        <w:rPr>
          <w:sz w:val="10"/>
        </w:rPr>
        <w:t xml:space="preserve">the openness, tolerance and </w:t>
      </w:r>
      <w:r w:rsidRPr="008D3236">
        <w:rPr>
          <w:highlight w:val="yellow"/>
          <w:u w:val="single"/>
        </w:rPr>
        <w:t>freedoms</w:t>
      </w:r>
      <w:r w:rsidRPr="008D3236">
        <w:rPr>
          <w:u w:val="single"/>
        </w:rPr>
        <w:t xml:space="preserve"> </w:t>
      </w:r>
      <w:r w:rsidRPr="008D3236">
        <w:rPr>
          <w:sz w:val="10"/>
        </w:rPr>
        <w:t xml:space="preserve">of the consumer capitalist system. How does symbolic exchange embody a greater or more successful defiance? Taking up Mauss’s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8D3236">
        <w:rPr>
          <w:highlight w:val="yellow"/>
          <w:u w:val="single"/>
        </w:rPr>
        <w:t>symbolic exchange “haunts” capitalist</w:t>
      </w:r>
      <w:r w:rsidRPr="008D3236">
        <w:rPr>
          <w:u w:val="single"/>
        </w:rPr>
        <w:t xml:space="preserve"> </w:t>
      </w:r>
      <w:r w:rsidRPr="008D3236">
        <w:rPr>
          <w:sz w:val="10"/>
        </w:rPr>
        <w:t>social</w:t>
      </w:r>
      <w:r w:rsidRPr="008D3236">
        <w:rPr>
          <w:u w:val="single"/>
        </w:rPr>
        <w:t xml:space="preserve"> </w:t>
      </w:r>
      <w:r w:rsidRPr="008D3236">
        <w:rPr>
          <w:highlight w:val="yellow"/>
          <w:u w:val="single"/>
        </w:rPr>
        <w:t>relations</w:t>
      </w:r>
      <w:r w:rsidRPr="008D3236">
        <w:rPr>
          <w:sz w:val="10"/>
        </w:rPr>
        <w:t xml:space="preserve">, it is present in them (in the sign – the  medium  of  exchange)  </w:t>
      </w:r>
      <w:r w:rsidRPr="008D3236">
        <w:rPr>
          <w:u w:val="single"/>
        </w:rPr>
        <w:t xml:space="preserve">and  it  “mocks”  these  structural  significations  “in  the form of their own death”. </w:t>
      </w:r>
      <w:r w:rsidRPr="008D3236">
        <w:rPr>
          <w:sz w:val="10"/>
        </w:rPr>
        <w:t xml:space="preserve">To understand what Baudrillard might mean by this it is important to stress that symbolic exchange is not a concept to be deployed as critique, </w:t>
      </w:r>
      <w:r w:rsidRPr="008D3236">
        <w:rPr>
          <w:u w:val="single"/>
        </w:rPr>
        <w:t>symbolic exchange is,</w:t>
      </w:r>
      <w:r w:rsidRPr="008D3236">
        <w:rPr>
          <w:sz w:val="10"/>
        </w:rPr>
        <w:t xml:space="preserve"> in itself, </w:t>
      </w:r>
      <w:r w:rsidRPr="008D3236">
        <w:rPr>
          <w:u w:val="single"/>
        </w:rPr>
        <w:t xml:space="preserve">the practice of defiance; it is the living reversal of the system’s order. </w:t>
      </w:r>
      <w:r w:rsidRPr="008D3236">
        <w:rPr>
          <w:sz w:val="10"/>
        </w:rPr>
        <w:t xml:space="preserve">Symbolic exchanges, in Baudrillard’s sense, are the practice or act of reversal of the system’s priorities and values and so, in this sense, spell death for the system: not ‘real’ but symbolic death and </w:t>
      </w:r>
      <w:r w:rsidRPr="008D3236">
        <w:rPr>
          <w:u w:val="single"/>
        </w:rPr>
        <w:t>symbolic death is more fundamental and humiliating than ‘real’ death. It is the enormity and reach of the system that makes it so vulnerable</w:t>
      </w:r>
      <w:r w:rsidRPr="008D3236">
        <w:rPr>
          <w:highlight w:val="yellow"/>
          <w:u w:val="single"/>
        </w:rPr>
        <w:t>, like a much larger opponent being thrown by the momentum of their own weight in martial arts</w:t>
      </w:r>
      <w:r w:rsidRPr="008D3236">
        <w:rPr>
          <w:sz w:val="10"/>
        </w:rPr>
        <w:t xml:space="preserve">. </w:t>
      </w:r>
      <w:r w:rsidRPr="008D3236">
        <w:rPr>
          <w:u w:val="single"/>
        </w:rPr>
        <w:t>The system is eminently vulnerable because it is built upon the sense of its own invulnerability, and</w:t>
      </w:r>
      <w:r w:rsidRPr="008D3236">
        <w:rPr>
          <w:sz w:val="10"/>
        </w:rPr>
        <w:t xml:space="preserve"> specifically  on  its  sense  of  irreversibility:  the  </w:t>
      </w:r>
      <w:r w:rsidRPr="008D3236">
        <w:rPr>
          <w:u w:val="single"/>
        </w:rPr>
        <w:t>irreversibility  of  rationality, of progress, of (Western) dominance, the irreversibility of technological advancement.</w:t>
      </w:r>
      <w:r w:rsidRPr="008D3236">
        <w:rPr>
          <w:sz w:val="10"/>
        </w:rPr>
        <w:t xml:space="preserve"> Given these conditions, according to Baudrillard, even a small or “infinitesimal”  injection  of  reversibility  can  threaten  the  entire  edifice;  </w:t>
      </w:r>
      <w:r w:rsidRPr="008D3236">
        <w:rPr>
          <w:u w:val="single"/>
        </w:rPr>
        <w:t xml:space="preserve">the </w:t>
      </w:r>
      <w:r w:rsidRPr="008D3236">
        <w:rPr>
          <w:highlight w:val="yellow"/>
          <w:u w:val="single"/>
        </w:rPr>
        <w:t>system has no defences against symbolic reversion</w:t>
      </w:r>
      <w:r w:rsidRPr="008D3236">
        <w:rPr>
          <w:u w:val="single"/>
        </w:rPr>
        <w:t xml:space="preserve"> while it is more than capable of neutralising a frontal attack.</w:t>
      </w:r>
      <w:r w:rsidRPr="008D3236">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8D3236">
        <w:rPr>
          <w:highlight w:val="yellow"/>
          <w:u w:val="single"/>
        </w:rPr>
        <w:t xml:space="preserve">  of  official  meanings  and  </w:t>
      </w:r>
      <w:r w:rsidRPr="008D3236">
        <w:rPr>
          <w:sz w:val="10"/>
        </w:rPr>
        <w:t>sense  into nonsense and</w:t>
      </w:r>
      <w:r w:rsidRPr="008D3236">
        <w:rPr>
          <w:highlight w:val="yellow"/>
          <w:u w:val="single"/>
        </w:rPr>
        <w:t xml:space="preserve"> mockery</w:t>
      </w:r>
      <w:r w:rsidRPr="008D3236">
        <w:rPr>
          <w:u w:val="single"/>
        </w:rPr>
        <w:t>;</w:t>
      </w:r>
      <w:r w:rsidRPr="008D3236">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8D3236">
        <w:rPr>
          <w:u w:val="single"/>
        </w:rPr>
        <w:t xml:space="preserve"> set</w:t>
      </w:r>
      <w:r w:rsidRPr="008D3236">
        <w:rPr>
          <w:sz w:val="10"/>
        </w:rPr>
        <w:t>ting</w:t>
      </w:r>
      <w:r w:rsidRPr="008D3236">
        <w:rPr>
          <w:u w:val="single"/>
        </w:rPr>
        <w:t xml:space="preserve"> </w:t>
      </w:r>
      <w:r w:rsidRPr="008D3236">
        <w:rPr>
          <w:sz w:val="10"/>
        </w:rPr>
        <w:t>in motion of a chain reaction or</w:t>
      </w:r>
      <w:r w:rsidRPr="008D3236">
        <w:rPr>
          <w:u w:val="single"/>
        </w:rPr>
        <w:t xml:space="preserve"> a chain failure </w:t>
      </w:r>
      <w:r w:rsidRPr="008D3236">
        <w:rPr>
          <w:sz w:val="10"/>
        </w:rPr>
        <w:t>through the rippling effects</w:t>
      </w:r>
      <w:r w:rsidRPr="008D3236">
        <w:rPr>
          <w:u w:val="single"/>
        </w:rPr>
        <w:t xml:space="preserve"> of </w:t>
      </w:r>
      <w:r w:rsidRPr="008D3236">
        <w:rPr>
          <w:sz w:val="10"/>
        </w:rPr>
        <w:t>symbolic</w:t>
      </w:r>
      <w:r w:rsidRPr="008D3236">
        <w:rPr>
          <w:u w:val="single"/>
        </w:rPr>
        <w:t xml:space="preserve"> humiliation</w:t>
      </w:r>
      <w:r w:rsidRPr="008D3236">
        <w:rPr>
          <w:sz w:val="10"/>
        </w:rPr>
        <w:t xml:space="preserve"> by counter-gift or potlatch. </w:t>
      </w:r>
      <w:r w:rsidRPr="008D3236">
        <w:rPr>
          <w:u w:val="single"/>
        </w:rPr>
        <w:t>The counter-gift may well be  more  effective  when  it  is  immediate,  unplanned,  or  more  specifically when it is not the result of subjective desires and considered beliefs</w:t>
      </w:r>
      <w:r w:rsidRPr="008D3236">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favoured by the British royal family and was tricked into revealing information about a royal by two ‘journalists’ working for a Australian radio show, captures something of this fatal escalation. She had been humiliated by the journalists, yet her suicide vastly escalated the stakes and re-directed the humiliation back at the journalists, the media and wider society, generating a truly devastating, ‘potlatching’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8D3236">
        <w:rPr>
          <w:u w:val="single"/>
        </w:rPr>
        <w:t>it has no genuine life or vitality and is kept alive only by its life support systems of simulation</w:t>
      </w:r>
      <w:r w:rsidRPr="008D3236">
        <w:rPr>
          <w:sz w:val="10"/>
        </w:rPr>
        <w:t xml:space="preserve">. The vampiric nature of capitalism was, of course, already a prominent feature of the Marxist critique (Marx Capital  Vol. 1). For Baudrillard, </w:t>
      </w:r>
      <w:r w:rsidRPr="008D3236">
        <w:rPr>
          <w:u w:val="single"/>
        </w:rPr>
        <w:t>the capitalist system does not only draw the life-blood of its exploited workers, it condemns its citizen-consumers to a life-less survival</w:t>
      </w:r>
      <w:r w:rsidRPr="008D3236">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D3236">
        <w:rPr>
          <w:u w:val="single"/>
        </w:rPr>
        <w:t>the only fundamental strategy of defiance,</w:t>
      </w:r>
      <w:r w:rsidRPr="008D3236">
        <w:rPr>
          <w:sz w:val="10"/>
        </w:rPr>
        <w:t xml:space="preserve"> for Baudrillard, </w:t>
      </w:r>
      <w:r w:rsidRPr="008D3236">
        <w:rPr>
          <w:u w:val="single"/>
        </w:rPr>
        <w:t>is to reverse this humiliation, to refuse the ‘gifts’ and imprecations, to reverse this derisory life through a symbolic death hurled back at the system.</w:t>
      </w:r>
      <w:r w:rsidRPr="008D3236">
        <w:rPr>
          <w:sz w:val="10"/>
        </w:rPr>
        <w:t xml:space="preserve"> This may take the form of the reversal of the poisonous gifts of consumer goods and information </w:t>
      </w:r>
      <w:r w:rsidRPr="008D3236">
        <w:rPr>
          <w:u w:val="single"/>
        </w:rPr>
        <w:t>through</w:t>
      </w:r>
      <w:r w:rsidRPr="008D3236">
        <w:rPr>
          <w:sz w:val="10"/>
        </w:rPr>
        <w:t xml:space="preserve"> a greater counter-gift of </w:t>
      </w:r>
      <w:r w:rsidRPr="008D3236">
        <w:rPr>
          <w:highlight w:val="yellow"/>
          <w:u w:val="single"/>
        </w:rPr>
        <w:t>“</w:t>
      </w:r>
      <w:r w:rsidRPr="008D3236">
        <w:rPr>
          <w:b/>
          <w:bCs/>
          <w:highlight w:val="yellow"/>
          <w:u w:val="single"/>
        </w:rPr>
        <w:t>hyper-conformity”: the absorbing of</w:t>
      </w:r>
      <w:r w:rsidRPr="008D3236">
        <w:rPr>
          <w:highlight w:val="yellow"/>
          <w:u w:val="single"/>
        </w:rPr>
        <w:t xml:space="preserve"> </w:t>
      </w:r>
      <w:r w:rsidRPr="008D3236">
        <w:rPr>
          <w:u w:val="single"/>
        </w:rPr>
        <w:t xml:space="preserve">anything and </w:t>
      </w:r>
      <w:r w:rsidRPr="008D3236">
        <w:rPr>
          <w:b/>
          <w:bCs/>
          <w:highlight w:val="yellow"/>
          <w:u w:val="single"/>
        </w:rPr>
        <w:t>everything the system gives while refusing the proper use of these ‘gifts’</w:t>
      </w:r>
      <w:r w:rsidRPr="008D3236">
        <w:rPr>
          <w:highlight w:val="yellow"/>
          <w:u w:val="single"/>
        </w:rPr>
        <w:t>.</w:t>
      </w:r>
      <w:r w:rsidRPr="008D3236">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8D3236">
        <w:rPr>
          <w:u w:val="single"/>
        </w:rPr>
        <w:t xml:space="preserve">These forms of internal reversal </w:t>
      </w:r>
      <w:r w:rsidRPr="008D3236">
        <w:rPr>
          <w:highlight w:val="yellow"/>
          <w:u w:val="single"/>
        </w:rPr>
        <w:t>reveal the ambivalence hidden within the system</w:t>
      </w:r>
      <w:r w:rsidRPr="008D3236">
        <w:rPr>
          <w:sz w:val="10"/>
        </w:rPr>
        <w:t>.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Mauss (1990)? It seems that for both Bataille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Bataillean formulation when he declares that symbolic exchange is “a functional principle sovereignly outside and antagonistic to our economic reality principle” (1993a:  2). Baudrillard comes close to a definition of symbolic exchange with the following:The symbolic is neither a concept, an agency, a category, nor a ‘structure’, but an act of exchange and a social relation which puts an end to the real, which resolves the real, and, at the same, puts an end to the opposition between the real</w:t>
      </w:r>
      <w:r w:rsidRPr="008D3236">
        <w:rPr>
          <w:u w:val="single"/>
        </w:rPr>
        <w:t xml:space="preserve"> </w:t>
      </w:r>
      <w:r w:rsidRPr="008D3236">
        <w:rPr>
          <w:highlight w:val="yellow"/>
          <w:u w:val="single"/>
        </w:rPr>
        <w:t>and</w:t>
      </w:r>
      <w:r w:rsidRPr="008D3236">
        <w:rPr>
          <w:u w:val="single"/>
        </w:rPr>
        <w:t xml:space="preserve"> </w:t>
      </w:r>
      <w:r w:rsidRPr="008D3236">
        <w:rPr>
          <w:sz w:val="10"/>
        </w:rPr>
        <w:t>the imaginary</w:t>
      </w:r>
      <w:r w:rsidRPr="008D3236">
        <w:rPr>
          <w:u w:val="single"/>
        </w:rPr>
        <w:t>.</w:t>
      </w:r>
      <w:r w:rsidRPr="008D3236">
        <w:rPr>
          <w:sz w:val="10"/>
        </w:rPr>
        <w:t xml:space="preserve"> This initiatory act is the reverse of our reality principle … the symbolic is what </w:t>
      </w:r>
      <w:r w:rsidRPr="008D3236">
        <w:rPr>
          <w:highlight w:val="yellow"/>
          <w:u w:val="single"/>
        </w:rPr>
        <w:t xml:space="preserve">puts an end to the disjunctive code </w:t>
      </w:r>
      <w:r w:rsidRPr="008D3236">
        <w:rPr>
          <w:u w:val="single"/>
        </w:rPr>
        <w:t>and to separated terms</w:t>
      </w:r>
      <w:r w:rsidRPr="008D3236">
        <w:rPr>
          <w:sz w:val="10"/>
        </w:rPr>
        <w:t xml:space="preserve"> … in the symbolic operation the two terms lose their reality (Baudrillard 1993a:  133).</w:t>
      </w:r>
    </w:p>
    <w:p w14:paraId="7F016190" w14:textId="77777777" w:rsidR="00B83EB2" w:rsidRPr="008D3236" w:rsidRDefault="00B83EB2" w:rsidP="00B83EB2">
      <w:pPr>
        <w:pStyle w:val="Heading4"/>
        <w:rPr>
          <w:rFonts w:eastAsia="MS Gothic"/>
        </w:rPr>
      </w:pPr>
      <w:r w:rsidRPr="008D3236">
        <w:rPr>
          <w:rFonts w:eastAsia="MS Gothic"/>
        </w:rPr>
        <w:t>Now for the paradigm issues:</w:t>
      </w:r>
    </w:p>
    <w:p w14:paraId="7308CC58" w14:textId="77777777" w:rsidR="00B83EB2" w:rsidRPr="008D3236" w:rsidRDefault="00B83EB2" w:rsidP="00B83EB2">
      <w:pPr>
        <w:keepNext/>
        <w:keepLines/>
        <w:spacing w:before="40" w:after="0"/>
        <w:outlineLvl w:val="3"/>
        <w:rPr>
          <w:rFonts w:eastAsia="MS Gothic" w:cs="Times New Roman"/>
          <w:b/>
          <w:iCs/>
          <w:sz w:val="26"/>
        </w:rPr>
      </w:pPr>
      <w:r w:rsidRPr="008D3236">
        <w:rPr>
          <w:rFonts w:eastAsia="MS Gothic" w:cs="Times New Roman"/>
          <w:b/>
          <w:iCs/>
          <w:sz w:val="26"/>
        </w:rPr>
        <w:t xml:space="preserve">[1] Fairness and Education are voters! Appeals to fairness and education buy into a global ponzi scheme </w:t>
      </w:r>
    </w:p>
    <w:p w14:paraId="33942FB3" w14:textId="77777777" w:rsidR="00B83EB2" w:rsidRPr="008D3236" w:rsidRDefault="00B83EB2" w:rsidP="00B83EB2">
      <w:pPr>
        <w:rPr>
          <w:rFonts w:eastAsia="Cambria"/>
        </w:rPr>
      </w:pPr>
      <w:r w:rsidRPr="008D3236">
        <w:rPr>
          <w:rFonts w:eastAsia="Cambria"/>
          <w:b/>
          <w:bCs/>
          <w:sz w:val="26"/>
        </w:rPr>
        <w:t>Senese and Page 95 - Guy B Senese, Professor of Educational Foundations at North Illinois University and Ralph Page, Associate professor of Philosophy at the University of Illinois, Published April 30, 1995</w:t>
      </w:r>
      <w:r w:rsidRPr="008D3236">
        <w:rPr>
          <w:rFonts w:eastAsia="Cambria"/>
        </w:rPr>
        <w:t xml:space="preserve"> “Simulation, Spectacle, and the Ironies of Education Reform” [https://www.amazon.com/Simulation-Spectacle-Education-Critical-Paperback-ebook/dp/B000WEX9BQ] Accessed 8/29/19 SAO</w:t>
      </w:r>
    </w:p>
    <w:p w14:paraId="56F6B6E0" w14:textId="77777777" w:rsidR="00B83EB2" w:rsidRPr="008D3236" w:rsidRDefault="00B83EB2" w:rsidP="00B83EB2">
      <w:pPr>
        <w:rPr>
          <w:rFonts w:eastAsia="Cambria"/>
          <w:sz w:val="12"/>
        </w:rPr>
      </w:pPr>
      <w:r w:rsidRPr="008D3236">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8D3236">
        <w:rPr>
          <w:rFonts w:eastAsia="Cambria"/>
          <w:bCs/>
          <w:highlight w:val="yellow"/>
          <w:u w:val="single"/>
        </w:rPr>
        <w:t>For education, the ideology of equal opportunity</w:t>
      </w:r>
      <w:r w:rsidRPr="008D3236">
        <w:rPr>
          <w:rFonts w:eastAsia="Cambria"/>
          <w:sz w:val="12"/>
          <w:highlight w:val="yellow"/>
        </w:rPr>
        <w:t xml:space="preserve"> </w:t>
      </w:r>
      <w:r w:rsidRPr="008D3236">
        <w:rPr>
          <w:rFonts w:eastAsia="Cambria"/>
          <w:sz w:val="12"/>
        </w:rPr>
        <w:t xml:space="preserve">and excellence </w:t>
      </w:r>
      <w:r w:rsidRPr="008D3236">
        <w:rPr>
          <w:rFonts w:eastAsia="Cambria"/>
          <w:bCs/>
          <w:highlight w:val="yellow"/>
          <w:u w:val="single"/>
        </w:rPr>
        <w:t>is an advertisement</w:t>
      </w:r>
      <w:r w:rsidRPr="008D3236">
        <w:rPr>
          <w:rFonts w:eastAsia="Cambria"/>
          <w:sz w:val="12"/>
          <w:highlight w:val="yellow"/>
        </w:rPr>
        <w:t xml:space="preserve"> </w:t>
      </w:r>
      <w:r w:rsidRPr="008D3236">
        <w:rPr>
          <w:rFonts w:eastAsia="Cambria"/>
          <w:sz w:val="12"/>
        </w:rPr>
        <w:t xml:space="preserve">for the deeper struggle </w:t>
      </w:r>
      <w:r w:rsidRPr="008D3236">
        <w:rPr>
          <w:rFonts w:eastAsia="Cambria"/>
          <w:highlight w:val="yellow"/>
          <w:u w:val="single"/>
        </w:rPr>
        <w:t>where</w:t>
      </w:r>
      <w:r w:rsidRPr="008D3236">
        <w:rPr>
          <w:rFonts w:eastAsia="Cambria"/>
          <w:sz w:val="12"/>
          <w:highlight w:val="yellow"/>
        </w:rPr>
        <w:t xml:space="preserve"> </w:t>
      </w:r>
      <w:r w:rsidRPr="008D3236">
        <w:rPr>
          <w:rFonts w:eastAsia="Cambria"/>
          <w:sz w:val="12"/>
        </w:rPr>
        <w:t>public-</w:t>
      </w:r>
      <w:r w:rsidRPr="008D3236">
        <w:rPr>
          <w:rFonts w:eastAsia="Cambria"/>
          <w:highlight w:val="yellow"/>
          <w:u w:val="single"/>
        </w:rPr>
        <w:t>school</w:t>
      </w:r>
      <w:r w:rsidRPr="008D3236">
        <w:rPr>
          <w:rFonts w:eastAsia="Cambria"/>
          <w:sz w:val="12"/>
          <w:highlight w:val="yellow"/>
        </w:rPr>
        <w:t xml:space="preserve"> </w:t>
      </w:r>
      <w:r w:rsidRPr="008D3236">
        <w:rPr>
          <w:rFonts w:eastAsia="Cambria"/>
          <w:sz w:val="12"/>
        </w:rPr>
        <w:t xml:space="preserve">compulsion </w:t>
      </w:r>
      <w:r w:rsidRPr="008D3236">
        <w:rPr>
          <w:rFonts w:eastAsia="Cambria"/>
          <w:highlight w:val="yellow"/>
          <w:u w:val="single"/>
        </w:rPr>
        <w:t>becomes the</w:t>
      </w:r>
      <w:r w:rsidRPr="008D3236">
        <w:rPr>
          <w:rFonts w:eastAsia="Cambria"/>
          <w:sz w:val="12"/>
          <w:highlight w:val="yellow"/>
        </w:rPr>
        <w:t xml:space="preserve"> </w:t>
      </w:r>
      <w:r w:rsidRPr="008D3236">
        <w:rPr>
          <w:rFonts w:eastAsia="Cambria"/>
          <w:sz w:val="12"/>
        </w:rPr>
        <w:t xml:space="preserve">standardized </w:t>
      </w:r>
      <w:r w:rsidRPr="008D3236">
        <w:rPr>
          <w:rFonts w:eastAsia="Cambria"/>
          <w:bCs/>
          <w:highlight w:val="yellow"/>
          <w:u w:val="single"/>
        </w:rPr>
        <w:t>substitute for the lost power</w:t>
      </w:r>
      <w:r w:rsidRPr="008D3236">
        <w:rPr>
          <w:rFonts w:eastAsia="Cambria"/>
          <w:highlight w:val="yellow"/>
          <w:u w:val="single"/>
        </w:rPr>
        <w:t xml:space="preserve"> of working-class persons</w:t>
      </w:r>
      <w:r w:rsidRPr="008D3236">
        <w:rPr>
          <w:rFonts w:eastAsia="Cambria"/>
          <w:sz w:val="12"/>
          <w:highlight w:val="yellow"/>
        </w:rPr>
        <w:t xml:space="preserve"> </w:t>
      </w:r>
      <w:r w:rsidRPr="008D3236">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8D3236">
        <w:rPr>
          <w:rFonts w:eastAsia="Cambria"/>
          <w:u w:val="single"/>
        </w:rPr>
        <w:t>a</w:t>
      </w:r>
      <w:r w:rsidRPr="008D3236">
        <w:rPr>
          <w:rFonts w:eastAsia="Cambria"/>
          <w:sz w:val="12"/>
        </w:rPr>
        <w:t>n obscure and</w:t>
      </w:r>
      <w:r w:rsidRPr="008D3236">
        <w:rPr>
          <w:rFonts w:eastAsia="Cambria"/>
          <w:u w:val="single"/>
        </w:rPr>
        <w:t xml:space="preserve"> deadly march of endurance and </w:t>
      </w:r>
      <w:r w:rsidRPr="008D3236">
        <w:rPr>
          <w:rFonts w:eastAsia="Cambria"/>
          <w:highlight w:val="yellow"/>
          <w:u w:val="single"/>
        </w:rPr>
        <w:t xml:space="preserve">success of a few </w:t>
      </w:r>
      <w:r w:rsidRPr="008D3236">
        <w:rPr>
          <w:rFonts w:eastAsia="Cambria"/>
          <w:sz w:val="12"/>
        </w:rPr>
        <w:t>only</w:t>
      </w:r>
      <w:r w:rsidRPr="008D3236">
        <w:rPr>
          <w:rFonts w:eastAsia="Cambria"/>
          <w:u w:val="single"/>
        </w:rPr>
        <w:t xml:space="preserve"> </w:t>
      </w:r>
      <w:r w:rsidRPr="008D3236">
        <w:rPr>
          <w:rFonts w:eastAsia="Cambria"/>
          <w:highlight w:val="yellow"/>
          <w:u w:val="single"/>
        </w:rPr>
        <w:t xml:space="preserve">at the expense of those </w:t>
      </w:r>
      <w:r w:rsidRPr="008D3236">
        <w:rPr>
          <w:rFonts w:eastAsia="Cambria"/>
          <w:sz w:val="12"/>
        </w:rPr>
        <w:t>contestants</w:t>
      </w:r>
      <w:r w:rsidRPr="008D3236">
        <w:rPr>
          <w:rFonts w:eastAsia="Cambria"/>
          <w:u w:val="single"/>
        </w:rPr>
        <w:t xml:space="preserve"> </w:t>
      </w:r>
      <w:r w:rsidRPr="008D3236">
        <w:rPr>
          <w:rFonts w:eastAsia="Cambria"/>
          <w:highlight w:val="yellow"/>
          <w:u w:val="single"/>
        </w:rPr>
        <w:t>who fall</w:t>
      </w:r>
      <w:r w:rsidRPr="008D3236">
        <w:rPr>
          <w:rFonts w:eastAsia="Cambria"/>
          <w:sz w:val="12"/>
        </w:rPr>
        <w:t>. We may follow Baudrillard into his world, where what things stand for are more important than what they are for</w:t>
      </w:r>
      <w:r w:rsidRPr="008D3236">
        <w:rPr>
          <w:rFonts w:eastAsia="Cambria"/>
          <w:u w:val="single"/>
        </w:rPr>
        <w:t xml:space="preserve">. </w:t>
      </w:r>
      <w:r w:rsidRPr="008D3236">
        <w:rPr>
          <w:rFonts w:eastAsia="Cambria"/>
          <w:highlight w:val="yellow"/>
          <w:u w:val="single"/>
        </w:rPr>
        <w:t xml:space="preserve">Reform, </w:t>
      </w:r>
      <w:r w:rsidRPr="008D3236">
        <w:rPr>
          <w:rFonts w:eastAsia="Cambria"/>
          <w:u w:val="single"/>
        </w:rPr>
        <w:t>as a</w:t>
      </w:r>
      <w:r w:rsidRPr="008D3236">
        <w:rPr>
          <w:rFonts w:eastAsia="Cambria"/>
          <w:sz w:val="12"/>
        </w:rPr>
        <w:t xml:space="preserve"> sort of spectacular, decorous </w:t>
      </w:r>
      <w:r w:rsidRPr="008D3236">
        <w:rPr>
          <w:rFonts w:eastAsia="Cambria"/>
          <w:u w:val="single"/>
        </w:rPr>
        <w:t xml:space="preserve">democratic mobilization of care, stands for rectitude, but </w:t>
      </w:r>
      <w:r w:rsidRPr="008D3236">
        <w:rPr>
          <w:rFonts w:eastAsia="Cambria"/>
          <w:highlight w:val="yellow"/>
          <w:u w:val="single"/>
        </w:rPr>
        <w:t>is coded to promote little</w:t>
      </w:r>
      <w:r w:rsidRPr="008D3236">
        <w:rPr>
          <w:rFonts w:eastAsia="Cambria"/>
          <w:sz w:val="12"/>
        </w:rPr>
        <w:t xml:space="preserve"> if any </w:t>
      </w:r>
      <w:r w:rsidRPr="008D3236">
        <w:rPr>
          <w:rFonts w:eastAsia="Cambria"/>
          <w:highlight w:val="yellow"/>
          <w:u w:val="single"/>
        </w:rPr>
        <w:t>substantial change</w:t>
      </w:r>
      <w:r w:rsidRPr="008D3236">
        <w:rPr>
          <w:rFonts w:eastAsia="Cambria"/>
          <w:sz w:val="12"/>
        </w:rPr>
        <w:t xml:space="preserve">. Indeed Baudrillard claimed that "control of the code" and the proliferation of sign values are of more significance than control of labor and the sphere of production. He argued for theoretical perspective in which </w:t>
      </w:r>
      <w:r w:rsidRPr="008D3236">
        <w:rPr>
          <w:rFonts w:eastAsia="Cambria"/>
          <w:u w:val="single"/>
        </w:rPr>
        <w:t>the most fruitful</w:t>
      </w:r>
      <w:r w:rsidRPr="008D3236">
        <w:rPr>
          <w:rFonts w:eastAsia="Cambria"/>
          <w:sz w:val="12"/>
        </w:rPr>
        <w:t xml:space="preserve"> area of </w:t>
      </w:r>
      <w:r w:rsidRPr="008D3236">
        <w:rPr>
          <w:rFonts w:eastAsia="Cambria"/>
          <w:u w:val="single"/>
        </w:rPr>
        <w:t>approach is to</w:t>
      </w:r>
      <w:r w:rsidRPr="008D3236">
        <w:rPr>
          <w:rFonts w:eastAsia="Cambria"/>
          <w:sz w:val="12"/>
        </w:rPr>
        <w:t xml:space="preserve"> oppose and </w:t>
      </w:r>
      <w:r w:rsidRPr="008D3236">
        <w:rPr>
          <w:rFonts w:eastAsia="Cambria"/>
          <w:u w:val="single"/>
        </w:rPr>
        <w:t>expose</w:t>
      </w:r>
      <w:r w:rsidRPr="008D3236">
        <w:rPr>
          <w:rFonts w:eastAsia="Cambria"/>
          <w:sz w:val="12"/>
        </w:rPr>
        <w:t xml:space="preserve"> the process of </w:t>
      </w:r>
      <w:r w:rsidRPr="008D3236">
        <w:rPr>
          <w:rFonts w:eastAsia="Cambria"/>
          <w:u w:val="single"/>
        </w:rPr>
        <w:t>signification</w:t>
      </w:r>
      <w:r w:rsidRPr="008D3236">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Thus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8D3236">
        <w:rPr>
          <w:rFonts w:eastAsia="Cambria"/>
          <w:u w:val="single"/>
        </w:rPr>
        <w:t>the</w:t>
      </w:r>
      <w:r w:rsidRPr="008D3236">
        <w:rPr>
          <w:rFonts w:eastAsia="Cambria"/>
          <w:sz w:val="12"/>
        </w:rPr>
        <w:t xml:space="preserve"> struggles of </w:t>
      </w:r>
      <w:r w:rsidRPr="008D3236">
        <w:rPr>
          <w:rFonts w:eastAsia="Cambria"/>
          <w:u w:val="single"/>
        </w:rPr>
        <w:t>Right and Left, which have</w:t>
      </w:r>
      <w:r w:rsidRPr="008D3236">
        <w:rPr>
          <w:rFonts w:eastAsia="Cambria"/>
          <w:sz w:val="12"/>
        </w:rPr>
        <w:t xml:space="preserve"> their counterpart in </w:t>
      </w:r>
      <w:r w:rsidRPr="008D3236">
        <w:rPr>
          <w:rFonts w:eastAsia="Cambria"/>
          <w:u w:val="single"/>
        </w:rPr>
        <w:t>reform efforts in education</w:t>
      </w:r>
      <w:r w:rsidRPr="008D3236">
        <w:rPr>
          <w:rFonts w:eastAsia="Cambria"/>
          <w:sz w:val="12"/>
        </w:rPr>
        <w:t xml:space="preserve">, particularly </w:t>
      </w:r>
      <w:r w:rsidRPr="008D3236">
        <w:rPr>
          <w:rFonts w:eastAsia="Cambria"/>
          <w:u w:val="single"/>
        </w:rPr>
        <w:t>have imploded in a media-saturated society, in which differences become signs simulating democratic debate.</w:t>
      </w:r>
      <w:r w:rsidRPr="008D3236">
        <w:rPr>
          <w:rFonts w:eastAsia="Cambria"/>
          <w:sz w:val="12"/>
        </w:rPr>
        <w:t xml:space="preserve"> Capital is itself a fundamental challenge to the natural order of value and moral hierarchy. </w:t>
      </w:r>
      <w:r w:rsidRPr="008D3236">
        <w:rPr>
          <w:rFonts w:eastAsia="Cambria"/>
          <w:u w:val="single"/>
        </w:rPr>
        <w:t xml:space="preserve">Justice and reason are only accidental </w:t>
      </w:r>
      <w:r w:rsidRPr="008D3236">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8D3236">
        <w:rPr>
          <w:rFonts w:eastAsia="Cambria"/>
          <w:u w:val="single"/>
        </w:rPr>
        <w:t xml:space="preserve">while the </w:t>
      </w:r>
      <w:r w:rsidRPr="008D3236">
        <w:rPr>
          <w:rFonts w:eastAsia="Cambria"/>
          <w:bCs/>
          <w:highlight w:val="yellow"/>
          <w:u w:val="single"/>
        </w:rPr>
        <w:t>education</w:t>
      </w:r>
      <w:r w:rsidRPr="008D3236">
        <w:rPr>
          <w:rFonts w:eastAsia="Cambria"/>
          <w:highlight w:val="yellow"/>
          <w:u w:val="single"/>
        </w:rPr>
        <w:t xml:space="preserve"> </w:t>
      </w:r>
      <w:r w:rsidRPr="008D3236">
        <w:rPr>
          <w:rFonts w:eastAsia="Cambria"/>
          <w:sz w:val="12"/>
        </w:rPr>
        <w:t>of children</w:t>
      </w:r>
      <w:r w:rsidRPr="008D3236">
        <w:rPr>
          <w:rFonts w:eastAsia="Cambria"/>
          <w:u w:val="single"/>
        </w:rPr>
        <w:t xml:space="preserve"> </w:t>
      </w:r>
      <w:r w:rsidRPr="008D3236">
        <w:rPr>
          <w:rFonts w:eastAsia="Cambria"/>
          <w:bCs/>
          <w:highlight w:val="yellow"/>
          <w:u w:val="single"/>
        </w:rPr>
        <w:t>is</w:t>
      </w:r>
      <w:r w:rsidRPr="008D3236">
        <w:rPr>
          <w:rFonts w:eastAsia="Cambria"/>
          <w:sz w:val="12"/>
        </w:rPr>
        <w:t xml:space="preserve"> quietly </w:t>
      </w:r>
      <w:r w:rsidRPr="008D3236">
        <w:rPr>
          <w:rFonts w:eastAsia="Cambria"/>
          <w:bCs/>
          <w:highlight w:val="yellow"/>
          <w:u w:val="single"/>
        </w:rPr>
        <w:t>redefined</w:t>
      </w:r>
      <w:r w:rsidRPr="008D3236">
        <w:rPr>
          <w:rFonts w:eastAsia="Cambria"/>
          <w:highlight w:val="yellow"/>
          <w:u w:val="single"/>
        </w:rPr>
        <w:t xml:space="preserve"> </w:t>
      </w:r>
      <w:r w:rsidRPr="008D3236">
        <w:rPr>
          <w:rFonts w:eastAsia="Cambria"/>
          <w:bCs/>
          <w:highlight w:val="yellow"/>
          <w:u w:val="single"/>
        </w:rPr>
        <w:t>as</w:t>
      </w:r>
      <w:r w:rsidRPr="008D3236">
        <w:rPr>
          <w:rFonts w:eastAsia="Cambria"/>
          <w:sz w:val="12"/>
          <w:highlight w:val="yellow"/>
        </w:rPr>
        <w:t xml:space="preserve"> </w:t>
      </w:r>
      <w:r w:rsidRPr="008D3236">
        <w:rPr>
          <w:rFonts w:eastAsia="Cambria"/>
          <w:sz w:val="12"/>
        </w:rPr>
        <w:t xml:space="preserve">the sole protectorate of </w:t>
      </w:r>
      <w:r w:rsidRPr="008D3236">
        <w:rPr>
          <w:rFonts w:eastAsia="Cambria"/>
          <w:bCs/>
          <w:highlight w:val="yellow"/>
          <w:u w:val="single"/>
        </w:rPr>
        <w:t>a "national interest</w:t>
      </w:r>
      <w:r w:rsidRPr="008D3236">
        <w:rPr>
          <w:rFonts w:eastAsia="Cambria"/>
          <w:sz w:val="12"/>
          <w:highlight w:val="yellow"/>
        </w:rPr>
        <w:t>.</w:t>
      </w:r>
      <w:r w:rsidRPr="008D3236">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8D3236">
        <w:rPr>
          <w:rFonts w:eastAsia="Cambria"/>
          <w:highlight w:val="yellow"/>
          <w:u w:val="single"/>
        </w:rPr>
        <w:t xml:space="preserve">learning </w:t>
      </w:r>
      <w:r w:rsidRPr="008D3236">
        <w:rPr>
          <w:rFonts w:eastAsia="Cambria"/>
          <w:sz w:val="12"/>
        </w:rPr>
        <w:t>information</w:t>
      </w:r>
      <w:r w:rsidRPr="008D3236">
        <w:rPr>
          <w:rFonts w:eastAsia="Cambria"/>
          <w:u w:val="single"/>
        </w:rPr>
        <w:t xml:space="preserve"> </w:t>
      </w:r>
      <w:r w:rsidRPr="008D3236">
        <w:rPr>
          <w:rFonts w:eastAsia="Cambria"/>
          <w:highlight w:val="yellow"/>
          <w:u w:val="single"/>
        </w:rPr>
        <w:t>and</w:t>
      </w:r>
      <w:r w:rsidRPr="008D3236">
        <w:rPr>
          <w:rFonts w:eastAsia="Cambria"/>
          <w:sz w:val="12"/>
        </w:rPr>
        <w:t xml:space="preserve"> skilled </w:t>
      </w:r>
      <w:r w:rsidRPr="008D3236">
        <w:rPr>
          <w:rFonts w:eastAsia="Cambria"/>
          <w:highlight w:val="yellow"/>
          <w:u w:val="single"/>
        </w:rPr>
        <w:t>intelligence are</w:t>
      </w:r>
      <w:r w:rsidRPr="008D3236">
        <w:rPr>
          <w:rFonts w:eastAsia="Cambria"/>
          <w:sz w:val="12"/>
        </w:rPr>
        <w:t xml:space="preserve"> the new </w:t>
      </w:r>
      <w:r w:rsidRPr="008D3236">
        <w:rPr>
          <w:rFonts w:eastAsia="Cambria"/>
          <w:bCs/>
          <w:highlight w:val="yellow"/>
          <w:u w:val="single"/>
        </w:rPr>
        <w:t>raw materials of international commerce</w:t>
      </w:r>
      <w:r w:rsidRPr="008D3236">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8D3236">
        <w:rPr>
          <w:rFonts w:eastAsia="Cambria"/>
          <w:u w:val="single"/>
        </w:rPr>
        <w:t>disguised by the metaphors of expansion and productivity is the reality for working-class</w:t>
      </w:r>
      <w:r w:rsidRPr="008D3236">
        <w:rPr>
          <w:rFonts w:eastAsia="Cambria"/>
          <w:sz w:val="12"/>
        </w:rPr>
        <w:t xml:space="preserve"> children of the </w:t>
      </w:r>
      <w:r w:rsidRPr="008D3236">
        <w:rPr>
          <w:rFonts w:eastAsia="Cambria"/>
          <w:u w:val="single"/>
        </w:rPr>
        <w:t>struggle</w:t>
      </w:r>
      <w:r w:rsidRPr="008D3236">
        <w:rPr>
          <w:rFonts w:eastAsia="Cambria"/>
          <w:sz w:val="12"/>
        </w:rPr>
        <w:t xml:space="preserve"> for what they hope are actual, not symbolic, life chances. </w:t>
      </w:r>
    </w:p>
    <w:p w14:paraId="51D288D7" w14:textId="77777777" w:rsidR="00B83EB2" w:rsidRPr="008D3236" w:rsidRDefault="00B83EB2" w:rsidP="00B83EB2">
      <w:pPr>
        <w:keepNext/>
        <w:keepLines/>
        <w:spacing w:before="40" w:after="0"/>
        <w:outlineLvl w:val="3"/>
        <w:rPr>
          <w:rFonts w:eastAsia="MS Gothic" w:cs="Times New Roman"/>
          <w:b/>
          <w:iCs/>
          <w:sz w:val="26"/>
        </w:rPr>
      </w:pPr>
      <w:r w:rsidRPr="008D3236">
        <w:rPr>
          <w:rFonts w:eastAsia="MS Gothic" w:cs="Times New Roman"/>
          <w:b/>
          <w:iCs/>
          <w:sz w:val="26"/>
        </w:rPr>
        <w:t xml:space="preserve">[2] We can cross apply the aff to theory. Solves ideological dogmatism and content exploration </w:t>
      </w:r>
    </w:p>
    <w:p w14:paraId="14D8754D" w14:textId="77777777" w:rsidR="00B83EB2" w:rsidRPr="008D3236" w:rsidRDefault="00B83EB2" w:rsidP="00B83EB2">
      <w:pPr>
        <w:rPr>
          <w:rFonts w:eastAsia="Cambria"/>
        </w:rPr>
      </w:pPr>
      <w:r w:rsidRPr="008D3236">
        <w:rPr>
          <w:rFonts w:eastAsia="Cambria"/>
          <w:b/>
          <w:bCs/>
          <w:sz w:val="26"/>
        </w:rPr>
        <w:t xml:space="preserve">Koh 13 - Ben Koh, NSD Update, October 1st, 2013 </w:t>
      </w:r>
      <w:r w:rsidRPr="008D3236">
        <w:rPr>
          <w:rFonts w:eastAsia="Cambria"/>
        </w:rPr>
        <w:t xml:space="preserve">“Breaking Down Borders: Rethinking the Interaction Between Theory and Ethics” [http://nsdupdate.com/2013/breaking-down-borders-rethinking-the-interaction-between-theory-and-ethics/] Accessed 8/14/20 SAO </w:t>
      </w:r>
    </w:p>
    <w:p w14:paraId="4F18D29A" w14:textId="77777777" w:rsidR="00B83EB2" w:rsidRPr="008D3236" w:rsidRDefault="00B83EB2" w:rsidP="00B83EB2">
      <w:pPr>
        <w:rPr>
          <w:rFonts w:eastAsia="Cambria"/>
          <w:highlight w:val="yellow"/>
          <w:u w:val="single"/>
        </w:rPr>
      </w:pPr>
      <w:r w:rsidRPr="008D3236">
        <w:rPr>
          <w:rFonts w:eastAsia="Cambria"/>
          <w:sz w:val="8"/>
        </w:rPr>
        <w:t xml:space="preserve">First: </w:t>
      </w:r>
      <w:r w:rsidRPr="008D3236">
        <w:rPr>
          <w:rFonts w:eastAsia="Cambria"/>
          <w:highlight w:val="yellow"/>
          <w:u w:val="single"/>
        </w:rPr>
        <w:t xml:space="preserve">Fairness is </w:t>
      </w:r>
      <w:r w:rsidRPr="008D3236">
        <w:rPr>
          <w:rFonts w:eastAsia="Cambria"/>
          <w:sz w:val="8"/>
        </w:rPr>
        <w:t xml:space="preserve">at its basis is </w:t>
      </w:r>
      <w:r w:rsidRPr="008D3236">
        <w:rPr>
          <w:rFonts w:eastAsia="Cambria"/>
          <w:highlight w:val="yellow"/>
          <w:u w:val="single"/>
        </w:rPr>
        <w:t>an ethical concept</w:t>
      </w:r>
      <w:r w:rsidRPr="008D3236">
        <w:rPr>
          <w:rFonts w:eastAsia="Cambria"/>
          <w:sz w:val="8"/>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8D3236">
        <w:rPr>
          <w:rFonts w:eastAsia="Cambria"/>
          <w:u w:val="single"/>
        </w:rPr>
        <w:t>Fairness is normative</w:t>
      </w:r>
      <w:r w:rsidRPr="008D3236">
        <w:rPr>
          <w:rFonts w:eastAsia="Cambria"/>
          <w:sz w:val="8"/>
        </w:rPr>
        <w:t xml:space="preserve">: A) </w:t>
      </w:r>
      <w:r w:rsidRPr="008D3236">
        <w:rPr>
          <w:rFonts w:eastAsia="Cambria"/>
          <w:u w:val="single"/>
        </w:rPr>
        <w:t>The idea that there is a consequence to a certain unfair act implies its relevance to our action.</w:t>
      </w:r>
      <w:r w:rsidRPr="008D3236">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8D3236">
        <w:rPr>
          <w:rFonts w:eastAsia="Cambria"/>
          <w:u w:val="single"/>
        </w:rPr>
        <w:t>an argument that questions ethical assumptions</w:t>
      </w:r>
      <w:r w:rsidRPr="008D3236">
        <w:rPr>
          <w:rFonts w:eastAsia="Cambria"/>
          <w:sz w:val="8"/>
        </w:rPr>
        <w:t xml:space="preserve"> (or even more basically assumptions at all) </w:t>
      </w:r>
      <w:r w:rsidRPr="008D3236">
        <w:rPr>
          <w:rFonts w:eastAsia="Cambria"/>
          <w:u w:val="single"/>
        </w:rPr>
        <w:t>needs to be open to criticism.</w:t>
      </w:r>
      <w:r w:rsidRPr="008D3236">
        <w:rPr>
          <w:rFonts w:eastAsia="Cambria"/>
          <w:sz w:val="8"/>
        </w:rPr>
        <w:t xml:space="preserve"> </w:t>
      </w:r>
      <w:r w:rsidRPr="008D3236">
        <w:rPr>
          <w:rFonts w:eastAsia="Cambria"/>
          <w:u w:val="single"/>
        </w:rPr>
        <w:t>In the same way debaters now take into account the theoretical implications of their frameworks</w:t>
      </w:r>
      <w:r w:rsidRPr="008D3236">
        <w:rPr>
          <w:rFonts w:eastAsia="Cambria"/>
          <w:sz w:val="8"/>
        </w:rPr>
        <w:t xml:space="preserve"> (i.e. the line of arguments centered around whether or not “ought is defined as maximizing well-being” is a fair interpretation</w:t>
      </w:r>
      <w:r w:rsidRPr="008D3236">
        <w:rPr>
          <w:rFonts w:eastAsia="Cambria"/>
          <w:highlight w:val="yellow"/>
          <w:u w:val="single"/>
        </w:rPr>
        <w:t xml:space="preserve">), </w:t>
      </w:r>
      <w:r w:rsidRPr="008D3236">
        <w:rPr>
          <w:rFonts w:eastAsia="Cambria"/>
          <w:bCs/>
          <w:highlight w:val="yellow"/>
          <w:u w:val="single"/>
        </w:rPr>
        <w:t>debaters should take into account the ethical implications of their theory arguments</w:t>
      </w:r>
      <w:r w:rsidRPr="008D3236">
        <w:rPr>
          <w:rFonts w:eastAsia="Cambria"/>
          <w:sz w:val="8"/>
        </w:rPr>
        <w:t xml:space="preserve">. Analyzing the way we debate theory further exposes these assumptions. </w:t>
      </w:r>
      <w:r w:rsidRPr="008D3236">
        <w:rPr>
          <w:rFonts w:eastAsia="Cambria"/>
          <w:highlight w:val="yellow"/>
          <w:u w:val="single"/>
        </w:rPr>
        <w:t xml:space="preserve">Theory is </w:t>
      </w:r>
      <w:r w:rsidRPr="008D3236">
        <w:rPr>
          <w:rFonts w:eastAsia="Cambria"/>
          <w:u w:val="single"/>
        </w:rPr>
        <w:t>debated</w:t>
      </w:r>
      <w:r w:rsidRPr="008D3236">
        <w:rPr>
          <w:rFonts w:eastAsia="Cambria"/>
          <w:sz w:val="8"/>
        </w:rPr>
        <w:t xml:space="preserve"> </w:t>
      </w:r>
      <w:r w:rsidRPr="008D3236">
        <w:rPr>
          <w:rFonts w:eastAsia="Cambria"/>
          <w:highlight w:val="yellow"/>
          <w:u w:val="single"/>
        </w:rPr>
        <w:t>typically</w:t>
      </w:r>
      <w:r w:rsidRPr="008D3236">
        <w:rPr>
          <w:rFonts w:eastAsia="Cambria"/>
          <w:sz w:val="8"/>
        </w:rPr>
        <w:t xml:space="preserve"> </w:t>
      </w:r>
      <w:r w:rsidRPr="008D3236">
        <w:rPr>
          <w:rFonts w:eastAsia="Cambria"/>
          <w:u w:val="single"/>
        </w:rPr>
        <w:t>in a</w:t>
      </w:r>
      <w:r w:rsidRPr="008D3236">
        <w:rPr>
          <w:rFonts w:eastAsia="Cambria"/>
          <w:sz w:val="8"/>
        </w:rPr>
        <w:t xml:space="preserve"> very </w:t>
      </w:r>
      <w:r w:rsidRPr="008D3236">
        <w:rPr>
          <w:rFonts w:eastAsia="Cambria"/>
          <w:bCs/>
          <w:highlight w:val="yellow"/>
          <w:u w:val="single"/>
        </w:rPr>
        <w:t>utilitarian</w:t>
      </w:r>
      <w:r w:rsidRPr="008D3236">
        <w:rPr>
          <w:rFonts w:eastAsia="Cambria"/>
          <w:highlight w:val="yellow"/>
          <w:u w:val="single"/>
        </w:rPr>
        <w:t xml:space="preserve"> </w:t>
      </w:r>
      <w:r w:rsidRPr="008D3236">
        <w:rPr>
          <w:rFonts w:eastAsia="Cambria"/>
          <w:bCs/>
          <w:u w:val="single"/>
        </w:rPr>
        <w:t>fashion</w:t>
      </w:r>
      <w:r w:rsidRPr="008D3236">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w:t>
      </w:r>
      <w:r w:rsidRPr="008D3236">
        <w:rPr>
          <w:rFonts w:eastAsia="Cambria"/>
          <w:u w:val="single"/>
        </w:rPr>
        <w:t xml:space="preserve">To keep theory argumentation at a standstill in its variation is to deny the basic value in LD in the first place. </w:t>
      </w:r>
      <w:r w:rsidRPr="008D3236">
        <w:rPr>
          <w:rFonts w:eastAsia="Cambria"/>
          <w:sz w:val="8"/>
        </w:rPr>
        <w:t xml:space="preserve">There’s no reason why we should not question the assumption of how we debate or think about theory in the same way we question the assumptions of right and wrong in LD. </w:t>
      </w:r>
      <w:r w:rsidRPr="008D3236">
        <w:rPr>
          <w:rFonts w:eastAsia="Cambria"/>
          <w:u w:val="single"/>
        </w:rPr>
        <w:t>A question that follows then is what occurs if we debate theory in a more Kantian</w:t>
      </w:r>
      <w:r w:rsidRPr="008D3236">
        <w:rPr>
          <w:rFonts w:eastAsia="Cambria"/>
          <w:sz w:val="8"/>
        </w:rPr>
        <w:t xml:space="preserve"> sense? </w:t>
      </w:r>
      <w:r w:rsidRPr="008D3236">
        <w:rPr>
          <w:rFonts w:eastAsia="Cambria"/>
          <w:u w:val="single"/>
        </w:rPr>
        <w:t>Or</w:t>
      </w:r>
      <w:r w:rsidRPr="008D3236">
        <w:rPr>
          <w:rFonts w:eastAsia="Cambria"/>
          <w:sz w:val="8"/>
        </w:rPr>
        <w:t xml:space="preserve"> a more </w:t>
      </w:r>
      <w:r w:rsidRPr="008D3236">
        <w:rPr>
          <w:rFonts w:eastAsia="Cambria"/>
          <w:u w:val="single"/>
        </w:rPr>
        <w:t>Nietzschean one</w:t>
      </w:r>
      <w:r w:rsidRPr="008D3236">
        <w:rPr>
          <w:rFonts w:eastAsia="Cambria"/>
          <w:sz w:val="8"/>
        </w:rPr>
        <w:t xml:space="preserve">? Etc. I’m not persuaded by the idea that ethical arguments cannot apply to the context of theory debate. Examples: 1) </w:t>
      </w:r>
      <w:r w:rsidRPr="008D3236">
        <w:rPr>
          <w:rFonts w:eastAsia="Cambria"/>
          <w:u w:val="single"/>
        </w:rPr>
        <w:t xml:space="preserve">If </w:t>
      </w:r>
      <w:r w:rsidRPr="008D3236">
        <w:rPr>
          <w:rFonts w:eastAsia="Cambria"/>
          <w:sz w:val="8"/>
        </w:rPr>
        <w:t xml:space="preserve">the argument against consequentalism is true that </w:t>
      </w:r>
      <w:r w:rsidRPr="008D3236">
        <w:rPr>
          <w:rFonts w:eastAsia="Cambria"/>
          <w:u w:val="single"/>
        </w:rPr>
        <w:t>there are infinite consequences</w:t>
      </w:r>
      <w:r w:rsidRPr="008D3236">
        <w:rPr>
          <w:rFonts w:eastAsia="Cambria"/>
          <w:sz w:val="8"/>
        </w:rPr>
        <w:t xml:space="preserve">, </w:t>
      </w:r>
      <w:r w:rsidRPr="008D3236">
        <w:rPr>
          <w:rFonts w:eastAsia="Cambria"/>
          <w:u w:val="single"/>
        </w:rPr>
        <w:t>is norm setting ever possible? 2) If an intention based framework is true,</w:t>
      </w:r>
      <w:r w:rsidRPr="008D3236">
        <w:rPr>
          <w:rFonts w:eastAsia="Cambria"/>
          <w:sz w:val="8"/>
        </w:rPr>
        <w:t xml:space="preserve"> and the violation was not made intentionally, </w:t>
      </w:r>
      <w:r w:rsidRPr="008D3236">
        <w:rPr>
          <w:rFonts w:eastAsia="Cambria"/>
          <w:u w:val="single"/>
        </w:rPr>
        <w:t>should the one violating still be held culpable for the violation 3) A polls framework would outline why community consensus is most ethically relevant.</w:t>
      </w:r>
      <w:r w:rsidRPr="008D3236">
        <w:rPr>
          <w:rFonts w:eastAsia="Cambria"/>
          <w:sz w:val="8"/>
        </w:rPr>
        <w:t xml:space="preserve"> If a certain practice is common, would that implicate its moral permission? Beyond the voter, concepts like </w:t>
      </w:r>
      <w:r w:rsidRPr="008D3236">
        <w:rPr>
          <w:rFonts w:eastAsia="Cambria"/>
          <w:u w:val="single"/>
        </w:rPr>
        <w:t>competing interpretations</w:t>
      </w:r>
      <w:r w:rsidRPr="008D3236">
        <w:rPr>
          <w:rFonts w:eastAsia="Cambria"/>
          <w:sz w:val="8"/>
        </w:rPr>
        <w:t xml:space="preserve">, </w:t>
      </w:r>
      <w:r w:rsidRPr="008D3236">
        <w:rPr>
          <w:rFonts w:eastAsia="Cambria"/>
          <w:u w:val="single"/>
        </w:rPr>
        <w:t xml:space="preserve">which in some variations </w:t>
      </w:r>
      <w:r w:rsidRPr="008D3236">
        <w:rPr>
          <w:rFonts w:eastAsia="Cambria"/>
          <w:highlight w:val="yellow"/>
          <w:u w:val="single"/>
        </w:rPr>
        <w:t xml:space="preserve">claims that only one interpretation is </w:t>
      </w:r>
      <w:r w:rsidRPr="008D3236">
        <w:rPr>
          <w:rFonts w:eastAsia="Cambria"/>
          <w:sz w:val="8"/>
        </w:rPr>
        <w:t>objectively/ absolutely</w:t>
      </w:r>
      <w:r w:rsidRPr="008D3236">
        <w:rPr>
          <w:rFonts w:eastAsia="Cambria"/>
          <w:highlight w:val="yellow"/>
          <w:u w:val="single"/>
        </w:rPr>
        <w:t xml:space="preserve"> true,</w:t>
      </w:r>
      <w:r w:rsidRPr="008D3236">
        <w:rPr>
          <w:rFonts w:eastAsia="Cambria"/>
          <w:sz w:val="8"/>
          <w:highlight w:val="yellow"/>
        </w:rPr>
        <w:t xml:space="preserve"> </w:t>
      </w:r>
      <w:r w:rsidRPr="008D3236">
        <w:rPr>
          <w:rFonts w:eastAsia="Cambria"/>
          <w:highlight w:val="yellow"/>
          <w:u w:val="single"/>
        </w:rPr>
        <w:t>could easily be criticized with postmodern arguments</w:t>
      </w:r>
      <w:r w:rsidRPr="008D3236">
        <w:rPr>
          <w:rFonts w:eastAsia="Cambria"/>
          <w:sz w:val="8"/>
          <w:highlight w:val="yellow"/>
        </w:rPr>
        <w:t xml:space="preserve">. </w:t>
      </w:r>
      <w:r w:rsidRPr="008D3236">
        <w:rPr>
          <w:rFonts w:eastAsia="Cambria"/>
          <w:sz w:val="8"/>
        </w:rPr>
        <w:t xml:space="preserve">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w:t>
      </w:r>
      <w:r w:rsidRPr="008D3236">
        <w:rPr>
          <w:rFonts w:eastAsia="Cambria"/>
          <w:u w:val="single"/>
        </w:rPr>
        <w:t xml:space="preserve">Apprehension to introduce this type of argumentation into the debate sphere can be tracked </w:t>
      </w:r>
      <w:r w:rsidRPr="008D3236">
        <w:rPr>
          <w:rFonts w:eastAsia="Cambria"/>
          <w:sz w:val="8"/>
        </w:rPr>
        <w:t>most likely</w:t>
      </w:r>
      <w:r w:rsidRPr="008D3236">
        <w:rPr>
          <w:rFonts w:eastAsia="Cambria"/>
          <w:u w:val="single"/>
        </w:rPr>
        <w:t xml:space="preserve"> to the tendency of judges to either </w:t>
      </w:r>
      <w:r w:rsidRPr="008D3236">
        <w:rPr>
          <w:rFonts w:eastAsia="Cambria"/>
          <w:bCs/>
          <w:u w:val="single"/>
        </w:rPr>
        <w:t>a) paradigmatically assume fairness is important</w:t>
      </w:r>
      <w:r w:rsidRPr="008D3236">
        <w:rPr>
          <w:rFonts w:eastAsia="Cambria"/>
          <w:u w:val="single"/>
        </w:rPr>
        <w:t xml:space="preserve"> </w:t>
      </w:r>
      <w:r w:rsidRPr="008D3236">
        <w:rPr>
          <w:rFonts w:eastAsia="Cambria"/>
          <w:sz w:val="8"/>
        </w:rPr>
        <w:t>to avoid annoying and assumptive debates about whether or not fairness is a voter</w:t>
      </w:r>
      <w:r w:rsidRPr="008D3236">
        <w:rPr>
          <w:rFonts w:eastAsia="Cambria"/>
          <w:u w:val="single"/>
        </w:rPr>
        <w:t xml:space="preserve"> </w:t>
      </w:r>
      <w:r w:rsidRPr="008D3236">
        <w:rPr>
          <w:rFonts w:eastAsia="Cambria"/>
          <w:bCs/>
          <w:u w:val="single"/>
        </w:rPr>
        <w:t>or b) judges not voting on these arguments frequently in the past</w:t>
      </w:r>
      <w:r w:rsidRPr="008D3236">
        <w:rPr>
          <w:rFonts w:eastAsia="Cambria"/>
          <w:sz w:val="8"/>
        </w:rPr>
        <w:t xml:space="preserve">. However, </w:t>
      </w:r>
      <w:r w:rsidRPr="008D3236">
        <w:rPr>
          <w:rFonts w:eastAsia="Cambria"/>
          <w:u w:val="single"/>
        </w:rPr>
        <w:t>this line of thought</w:t>
      </w:r>
      <w:r w:rsidRPr="008D3236">
        <w:rPr>
          <w:rFonts w:eastAsia="Cambria"/>
          <w:sz w:val="8"/>
        </w:rPr>
        <w:t xml:space="preserve"> I present </w:t>
      </w:r>
      <w:r w:rsidRPr="008D3236">
        <w:rPr>
          <w:rFonts w:eastAsia="Cambria"/>
          <w:u w:val="single"/>
        </w:rPr>
        <w:t>does not</w:t>
      </w:r>
      <w:r w:rsidRPr="008D3236">
        <w:rPr>
          <w:rFonts w:eastAsia="Cambria"/>
          <w:sz w:val="8"/>
        </w:rPr>
        <w:t xml:space="preserve"> attempt to </w:t>
      </w:r>
      <w:r w:rsidRPr="008D3236">
        <w:rPr>
          <w:rFonts w:eastAsia="Cambria"/>
          <w:u w:val="single"/>
        </w:rPr>
        <w:t>claim that fairness is absolutely not a voter.</w:t>
      </w:r>
      <w:r w:rsidRPr="008D3236">
        <w:rPr>
          <w:rFonts w:eastAsia="Cambria"/>
          <w:sz w:val="8"/>
        </w:rPr>
        <w:t xml:space="preserve"> This type of argument generally does not contest if theory itself is unfair or resolvable in a theoretical way, i.e. in the fashion most “fairness not a voter” arguments are made. </w:t>
      </w:r>
      <w:r w:rsidRPr="008D3236">
        <w:rPr>
          <w:rFonts w:eastAsia="Cambria"/>
          <w:u w:val="single"/>
        </w:rPr>
        <w:t xml:space="preserve">The goal rather is </w:t>
      </w:r>
      <w:r w:rsidRPr="008D3236">
        <w:rPr>
          <w:rFonts w:eastAsia="Cambria"/>
          <w:highlight w:val="yellow"/>
          <w:u w:val="single"/>
        </w:rPr>
        <w:t xml:space="preserve">to reframe </w:t>
      </w:r>
      <w:r w:rsidRPr="008D3236">
        <w:rPr>
          <w:rFonts w:eastAsia="Cambria"/>
          <w:u w:val="single"/>
        </w:rPr>
        <w:t xml:space="preserve">the lens of which we </w:t>
      </w:r>
      <w:r w:rsidRPr="008D3236">
        <w:rPr>
          <w:rFonts w:eastAsia="Cambria"/>
          <w:sz w:val="8"/>
        </w:rPr>
        <w:t>analyze theory debates, or</w:t>
      </w:r>
      <w:r w:rsidRPr="008D3236">
        <w:rPr>
          <w:rFonts w:eastAsia="Cambria"/>
          <w:u w:val="single"/>
        </w:rPr>
        <w:t xml:space="preserve"> analyze</w:t>
      </w:r>
      <w:r w:rsidRPr="008D3236">
        <w:rPr>
          <w:rFonts w:eastAsia="Cambria"/>
          <w:highlight w:val="yellow"/>
          <w:u w:val="single"/>
        </w:rPr>
        <w:t xml:space="preserve"> “fairness not a voter arguments</w:t>
      </w:r>
      <w:r w:rsidRPr="008D3236">
        <w:rPr>
          <w:rFonts w:eastAsia="Cambria"/>
          <w:sz w:val="8"/>
        </w:rPr>
        <w:t>.” The application fosters discussion about what fairness ethically should imply, not in attempt to create more “frivolous theory debates” or figure out ways to make theory irresolvable. In fact, this mindset</w:t>
      </w:r>
      <w:r w:rsidRPr="008D3236">
        <w:rPr>
          <w:rFonts w:eastAsia="Cambria"/>
          <w:highlight w:val="yellow"/>
          <w:u w:val="single"/>
        </w:rPr>
        <w:t xml:space="preserve"> would produce </w:t>
      </w:r>
      <w:r w:rsidRPr="008D3236">
        <w:rPr>
          <w:rFonts w:eastAsia="Cambria"/>
          <w:bCs/>
          <w:highlight w:val="yellow"/>
          <w:u w:val="single"/>
        </w:rPr>
        <w:t>better philosophical discussion</w:t>
      </w:r>
      <w:r w:rsidRPr="008D3236">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8D3236">
        <w:rPr>
          <w:rFonts w:eastAsia="Cambria"/>
          <w:u w:val="single"/>
        </w:rPr>
        <w:t xml:space="preserve">most of the historical unwillingness is probably rooted in tendency for debaters to use this avenue of argumentation in a </w:t>
      </w:r>
      <w:r w:rsidRPr="008D3236">
        <w:rPr>
          <w:rFonts w:eastAsia="Cambria"/>
          <w:bCs/>
          <w:u w:val="single"/>
        </w:rPr>
        <w:t>blippy fashion</w:t>
      </w:r>
      <w:r w:rsidRPr="008D3236">
        <w:rPr>
          <w:rFonts w:eastAsia="Cambria"/>
          <w:sz w:val="8"/>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8D3236">
        <w:rPr>
          <w:rFonts w:eastAsia="Cambria"/>
          <w:u w:val="single"/>
        </w:rPr>
        <w:t>this should become a more full, centralized approach</w:t>
      </w:r>
      <w:r w:rsidRPr="008D3236">
        <w:rPr>
          <w:rFonts w:eastAsia="Cambria"/>
          <w:sz w:val="8"/>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8D3236">
        <w:rPr>
          <w:rFonts w:eastAsia="Cambria"/>
          <w:b/>
          <w:bCs/>
          <w:sz w:val="8"/>
        </w:rPr>
        <w:t xml:space="preserve">. </w:t>
      </w:r>
      <w:r w:rsidRPr="008D3236">
        <w:rPr>
          <w:rFonts w:eastAsia="Cambria"/>
          <w:bCs/>
          <w:highlight w:val="yellow"/>
          <w:u w:val="single"/>
        </w:rPr>
        <w:t xml:space="preserve">To take a firm stance on basic assumptions is to deny the role of philosophical questioning </w:t>
      </w:r>
      <w:r w:rsidRPr="008D3236">
        <w:rPr>
          <w:rFonts w:eastAsia="Cambria"/>
          <w:bCs/>
          <w:u w:val="single"/>
        </w:rPr>
        <w:t>in the first place</w:t>
      </w:r>
      <w:r w:rsidRPr="008D3236">
        <w:rPr>
          <w:rFonts w:eastAsia="Cambria"/>
          <w:sz w:val="8"/>
        </w:rPr>
        <w:t>. To quote Rebar Niemi, “</w:t>
      </w:r>
      <w:r w:rsidRPr="008D3236">
        <w:rPr>
          <w:rFonts w:eastAsia="Cambria"/>
          <w:highlight w:val="yellow"/>
          <w:u w:val="single"/>
        </w:rPr>
        <w:t xml:space="preserve">the notion that any one of us could set some determinate standard for what debate should be is </w:t>
      </w:r>
      <w:r w:rsidRPr="008D3236">
        <w:rPr>
          <w:rFonts w:eastAsia="Cambria"/>
          <w:sz w:val="8"/>
        </w:rPr>
        <w:t>preposterous, uneducational, sanctimonious, and</w:t>
      </w:r>
      <w:r w:rsidRPr="008D3236">
        <w:rPr>
          <w:rFonts w:eastAsia="Cambria"/>
          <w:u w:val="single"/>
        </w:rPr>
        <w:t xml:space="preserve"> </w:t>
      </w:r>
      <w:r w:rsidRPr="008D3236">
        <w:rPr>
          <w:rFonts w:eastAsia="Cambria"/>
          <w:highlight w:val="yellow"/>
          <w:u w:val="single"/>
        </w:rPr>
        <w:t>arrogant.</w:t>
      </w:r>
      <w:r w:rsidRPr="008D3236">
        <w:rPr>
          <w:rFonts w:eastAsia="Cambria"/>
          <w:sz w:val="8"/>
        </w:rPr>
        <w:t xml:space="preserve"> I think that </w:t>
      </w:r>
      <w:r w:rsidRPr="008D3236">
        <w:rPr>
          <w:rFonts w:eastAsia="Cambria"/>
          <w:highlight w:val="yellow"/>
          <w:u w:val="single"/>
        </w:rPr>
        <w:t xml:space="preserve">the notion that we should teach the already privileged population of debate to be </w:t>
      </w:r>
      <w:r w:rsidRPr="008D3236">
        <w:rPr>
          <w:rFonts w:eastAsia="Cambria"/>
          <w:u w:val="single"/>
        </w:rPr>
        <w:t xml:space="preserve">inflexible, </w:t>
      </w:r>
      <w:r w:rsidRPr="008D3236">
        <w:rPr>
          <w:rFonts w:eastAsia="Cambria"/>
          <w:highlight w:val="yellow"/>
          <w:u w:val="single"/>
        </w:rPr>
        <w:t>dogmatic</w:t>
      </w:r>
      <w:r w:rsidRPr="008D3236">
        <w:rPr>
          <w:rFonts w:eastAsia="Cambria"/>
          <w:u w:val="single"/>
        </w:rPr>
        <w:t xml:space="preserve">, </w:t>
      </w:r>
      <w:r w:rsidRPr="008D3236">
        <w:rPr>
          <w:rFonts w:eastAsia="Cambria"/>
          <w:sz w:val="8"/>
        </w:rPr>
        <w:t>and exclusive in their belief sets</w:t>
      </w:r>
      <w:r w:rsidRPr="008D3236">
        <w:rPr>
          <w:rFonts w:eastAsia="Cambria"/>
          <w:u w:val="single"/>
        </w:rPr>
        <w:t xml:space="preserve"> </w:t>
      </w:r>
      <w:r w:rsidRPr="008D3236">
        <w:rPr>
          <w:rFonts w:eastAsia="Cambria"/>
          <w:bCs/>
          <w:highlight w:val="yellow"/>
          <w:u w:val="single"/>
        </w:rPr>
        <w:t>creates</w:t>
      </w:r>
      <w:r w:rsidRPr="008D3236">
        <w:rPr>
          <w:rFonts w:eastAsia="Cambria"/>
          <w:highlight w:val="yellow"/>
          <w:u w:val="single"/>
        </w:rPr>
        <w:t xml:space="preserve"> </w:t>
      </w:r>
      <w:r w:rsidRPr="008D3236">
        <w:rPr>
          <w:rFonts w:eastAsia="Cambria"/>
          <w:sz w:val="8"/>
        </w:rPr>
        <w:t>worse citizens</w:t>
      </w:r>
      <w:r w:rsidRPr="008D3236">
        <w:rPr>
          <w:rFonts w:eastAsia="Cambria"/>
          <w:highlight w:val="yellow"/>
          <w:u w:val="single"/>
        </w:rPr>
        <w:t xml:space="preserve">, </w:t>
      </w:r>
      <w:r w:rsidRPr="008D3236">
        <w:rPr>
          <w:rFonts w:eastAsia="Cambria"/>
          <w:bCs/>
          <w:highlight w:val="yellow"/>
          <w:u w:val="single"/>
        </w:rPr>
        <w:t>worse people, and ultimately a worse world</w:t>
      </w:r>
      <w:r w:rsidRPr="008D3236">
        <w:rPr>
          <w:rFonts w:eastAsia="Cambria"/>
          <w:highlight w:val="yellow"/>
          <w:u w:val="single"/>
        </w:rPr>
        <w:t>.”</w:t>
      </w:r>
    </w:p>
    <w:p w14:paraId="065450AA" w14:textId="77777777" w:rsidR="00B83EB2" w:rsidRPr="008D3236" w:rsidRDefault="00B83EB2" w:rsidP="00B83EB2">
      <w:pPr>
        <w:keepNext/>
        <w:keepLines/>
        <w:spacing w:before="40" w:after="0"/>
        <w:outlineLvl w:val="3"/>
        <w:rPr>
          <w:rFonts w:eastAsia="MS Gothic" w:cs="Times New Roman"/>
          <w:b/>
          <w:iCs/>
          <w:sz w:val="26"/>
        </w:rPr>
      </w:pPr>
      <w:r w:rsidRPr="008D3236">
        <w:rPr>
          <w:rFonts w:eastAsia="MS Gothic" w:cs="Times New Roman"/>
          <w:b/>
          <w:iCs/>
          <w:sz w:val="26"/>
        </w:rPr>
        <w:t xml:space="preserve">[3] Theory is disciplinary tool that upholds hierarchies  </w:t>
      </w:r>
    </w:p>
    <w:p w14:paraId="6BA740C1" w14:textId="77777777" w:rsidR="00B83EB2" w:rsidRPr="008D3236" w:rsidRDefault="00B83EB2" w:rsidP="00B83EB2">
      <w:pPr>
        <w:rPr>
          <w:rFonts w:eastAsia="Cambria"/>
        </w:rPr>
      </w:pPr>
      <w:r w:rsidRPr="008D3236">
        <w:rPr>
          <w:rFonts w:eastAsia="Cambria"/>
          <w:b/>
          <w:bCs/>
          <w:sz w:val="26"/>
        </w:rPr>
        <w:t xml:space="preserve">Pawlett 8 - Dr William Pawlett, International Journal of Baudrillard Studies, January 2008 </w:t>
      </w:r>
      <w:r w:rsidRPr="008D3236">
        <w:rPr>
          <w:rFonts w:eastAsia="Cambria"/>
        </w:rPr>
        <w:t>“Against Banality – The Object System, the Sign System and the Consumption System” [https://baudrillardstudies.ubishops.ca/against-banality-the-object-system-the-sign-system-and-the-consumption-system/] Accessed 8/25/20 SAO</w:t>
      </w:r>
    </w:p>
    <w:p w14:paraId="0A6C1265" w14:textId="77777777" w:rsidR="00B83EB2" w:rsidRPr="008D3236" w:rsidRDefault="00B83EB2" w:rsidP="00B83EB2">
      <w:pPr>
        <w:rPr>
          <w:rFonts w:eastAsia="Cambria"/>
          <w:sz w:val="8"/>
        </w:rPr>
      </w:pPr>
      <w:r w:rsidRPr="008D3236">
        <w:rPr>
          <w:rFonts w:eastAsia="Cambria"/>
          <w:u w:val="single"/>
        </w:rPr>
        <w:t>Inequality drives the system, providing the underlying dynamic for the games of invidious distinction</w:t>
      </w:r>
      <w:r w:rsidRPr="008D3236">
        <w:rPr>
          <w:rFonts w:eastAsia="Cambria"/>
          <w:sz w:val="8"/>
        </w:rPr>
        <w:t xml:space="preserve">. Baudrillard does not contend that </w:t>
      </w:r>
      <w:r w:rsidRPr="008D3236">
        <w:rPr>
          <w:rFonts w:eastAsia="Cambria"/>
          <w:highlight w:val="yellow"/>
          <w:u w:val="single"/>
        </w:rPr>
        <w:t>the capitalist system</w:t>
      </w:r>
      <w:r w:rsidRPr="008D3236">
        <w:rPr>
          <w:rFonts w:eastAsia="Cambria"/>
          <w:sz w:val="8"/>
          <w:highlight w:val="yellow"/>
        </w:rPr>
        <w:t xml:space="preserve"> </w:t>
      </w:r>
      <w:r w:rsidRPr="008D3236">
        <w:rPr>
          <w:rFonts w:eastAsia="Cambria"/>
          <w:sz w:val="8"/>
        </w:rPr>
        <w:t xml:space="preserve">is “deliberately bloodthirsty”40 simply </w:t>
      </w:r>
      <w:r w:rsidRPr="008D3236">
        <w:rPr>
          <w:rFonts w:eastAsia="Cambria"/>
          <w:u w:val="single"/>
        </w:rPr>
        <w:t>that</w:t>
      </w:r>
      <w:r w:rsidRPr="008D3236">
        <w:rPr>
          <w:rFonts w:eastAsia="Cambria"/>
          <w:sz w:val="8"/>
        </w:rPr>
        <w:t xml:space="preserve"> it </w:t>
      </w:r>
      <w:r w:rsidRPr="008D3236">
        <w:rPr>
          <w:rFonts w:eastAsia="Cambria"/>
          <w:highlight w:val="yellow"/>
          <w:u w:val="single"/>
        </w:rPr>
        <w:t xml:space="preserve">seeks to maintain privilege, </w:t>
      </w:r>
      <w:r w:rsidRPr="008D3236">
        <w:rPr>
          <w:rFonts w:eastAsia="Cambria"/>
          <w:sz w:val="8"/>
        </w:rPr>
        <w:t>domination</w:t>
      </w:r>
      <w:r w:rsidRPr="008D3236">
        <w:rPr>
          <w:rFonts w:eastAsia="Cambria"/>
          <w:highlight w:val="yellow"/>
          <w:u w:val="single"/>
        </w:rPr>
        <w:t xml:space="preserve"> and,</w:t>
      </w:r>
      <w:r w:rsidRPr="008D3236">
        <w:rPr>
          <w:rFonts w:eastAsia="Cambria"/>
          <w:sz w:val="8"/>
        </w:rPr>
        <w:t xml:space="preserve"> through these, </w:t>
      </w:r>
      <w:r w:rsidRPr="008D3236">
        <w:rPr>
          <w:rFonts w:eastAsia="Cambria"/>
          <w:highlight w:val="yellow"/>
          <w:u w:val="single"/>
        </w:rPr>
        <w:t>control</w:t>
      </w:r>
      <w:r w:rsidRPr="008D3236">
        <w:rPr>
          <w:rFonts w:eastAsia="Cambria"/>
          <w:sz w:val="8"/>
        </w:rPr>
        <w:t xml:space="preserve">. It is simply that a new car for a private consumer is a more effective means of social control than a new public hospital, </w:t>
      </w:r>
      <w:r w:rsidRPr="008D3236">
        <w:rPr>
          <w:rFonts w:eastAsia="Cambria"/>
          <w:highlight w:val="yellow"/>
          <w:u w:val="single"/>
        </w:rPr>
        <w:t>while a</w:t>
      </w:r>
      <w:r w:rsidRPr="008D3236">
        <w:rPr>
          <w:rFonts w:eastAsia="Cambria"/>
          <w:u w:val="single"/>
        </w:rPr>
        <w:t xml:space="preserve"> </w:t>
      </w:r>
      <w:r w:rsidRPr="008D3236">
        <w:rPr>
          <w:rFonts w:eastAsia="Cambria"/>
          <w:sz w:val="8"/>
        </w:rPr>
        <w:t>visible</w:t>
      </w:r>
      <w:r w:rsidRPr="008D3236">
        <w:rPr>
          <w:rFonts w:eastAsia="Cambria"/>
          <w:u w:val="single"/>
        </w:rPr>
        <w:t xml:space="preserve"> </w:t>
      </w:r>
      <w:r w:rsidRPr="008D3236">
        <w:rPr>
          <w:rFonts w:eastAsia="Cambria"/>
          <w:highlight w:val="yellow"/>
          <w:u w:val="single"/>
        </w:rPr>
        <w:t xml:space="preserve">“underclass” </w:t>
      </w:r>
      <w:r w:rsidRPr="008D3236">
        <w:rPr>
          <w:rFonts w:eastAsia="Cambria"/>
          <w:sz w:val="8"/>
        </w:rPr>
        <w:t>of the marginal</w:t>
      </w:r>
      <w:r w:rsidRPr="008D3236">
        <w:rPr>
          <w:rFonts w:eastAsia="Cambria"/>
          <w:u w:val="single"/>
        </w:rPr>
        <w:t xml:space="preserve"> </w:t>
      </w:r>
      <w:r w:rsidRPr="008D3236">
        <w:rPr>
          <w:rFonts w:eastAsia="Cambria"/>
          <w:sz w:val="8"/>
        </w:rPr>
        <w:t>and rejected</w:t>
      </w:r>
      <w:r w:rsidRPr="008D3236">
        <w:rPr>
          <w:rFonts w:eastAsia="Cambria"/>
          <w:u w:val="single"/>
        </w:rPr>
        <w:t xml:space="preserve"> </w:t>
      </w:r>
      <w:r w:rsidRPr="008D3236">
        <w:rPr>
          <w:rFonts w:eastAsia="Cambria"/>
          <w:highlight w:val="yellow"/>
          <w:u w:val="single"/>
        </w:rPr>
        <w:t xml:space="preserve">serves as a </w:t>
      </w:r>
      <w:r w:rsidRPr="008D3236">
        <w:rPr>
          <w:rFonts w:eastAsia="Cambria"/>
          <w:sz w:val="8"/>
        </w:rPr>
        <w:t>potent</w:t>
      </w:r>
      <w:r w:rsidRPr="008D3236">
        <w:rPr>
          <w:rFonts w:eastAsia="Cambria"/>
          <w:u w:val="single"/>
        </w:rPr>
        <w:t xml:space="preserve"> </w:t>
      </w:r>
      <w:r w:rsidRPr="008D3236">
        <w:rPr>
          <w:rFonts w:eastAsia="Cambria"/>
          <w:highlight w:val="yellow"/>
          <w:u w:val="single"/>
        </w:rPr>
        <w:t xml:space="preserve">reminder of what happens if you refuse </w:t>
      </w:r>
      <w:r w:rsidRPr="008D3236">
        <w:rPr>
          <w:rFonts w:eastAsia="Cambria"/>
          <w:sz w:val="8"/>
        </w:rPr>
        <w:t>to play by</w:t>
      </w:r>
      <w:r w:rsidRPr="008D3236">
        <w:rPr>
          <w:rFonts w:eastAsia="Cambria"/>
          <w:u w:val="single"/>
        </w:rPr>
        <w:t xml:space="preserve"> </w:t>
      </w:r>
      <w:r w:rsidRPr="008D3236">
        <w:rPr>
          <w:rFonts w:eastAsia="Cambria"/>
          <w:highlight w:val="yellow"/>
          <w:u w:val="single"/>
        </w:rPr>
        <w:t>the rules.</w:t>
      </w:r>
      <w:r w:rsidRPr="008D3236">
        <w:rPr>
          <w:rFonts w:eastAsia="Cambria"/>
          <w:sz w:val="8"/>
        </w:rPr>
        <w:t xml:space="preserve"> It is important to emphasise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8D3236">
        <w:rPr>
          <w:rFonts w:eastAsia="Cambria"/>
          <w:u w:val="single"/>
        </w:rPr>
        <w:t xml:space="preserve">This analysis reveals fundamental inequality and divisiveness </w:t>
      </w:r>
      <w:r w:rsidRPr="008D3236">
        <w:rPr>
          <w:rFonts w:eastAsia="Cambria"/>
          <w:highlight w:val="yellow"/>
          <w:u w:val="single"/>
        </w:rPr>
        <w:t>– a social status war.</w:t>
      </w:r>
      <w:r w:rsidRPr="008D3236">
        <w:rPr>
          <w:rFonts w:eastAsia="Cambria"/>
          <w:u w:val="single"/>
        </w:rPr>
        <w:t xml:space="preserve"> </w:t>
      </w:r>
      <w:r w:rsidRPr="008D3236">
        <w:rPr>
          <w:rFonts w:eastAsia="Cambria"/>
          <w:highlight w:val="yellow"/>
          <w:u w:val="single"/>
        </w:rPr>
        <w:t xml:space="preserve">The </w:t>
      </w:r>
      <w:r w:rsidRPr="008D3236">
        <w:rPr>
          <w:rFonts w:eastAsia="Cambria"/>
          <w:sz w:val="8"/>
        </w:rPr>
        <w:t xml:space="preserve">level of </w:t>
      </w:r>
      <w:r w:rsidRPr="008D3236">
        <w:rPr>
          <w:rFonts w:eastAsia="Cambria"/>
          <w:highlight w:val="yellow"/>
          <w:u w:val="single"/>
        </w:rPr>
        <w:t xml:space="preserve">ideology with its notions of equality, fairness, and </w:t>
      </w:r>
      <w:r w:rsidRPr="008D3236">
        <w:rPr>
          <w:rFonts w:eastAsia="Cambria"/>
          <w:sz w:val="8"/>
        </w:rPr>
        <w:t>of technological</w:t>
      </w:r>
      <w:r w:rsidRPr="008D3236">
        <w:rPr>
          <w:rFonts w:eastAsia="Cambria"/>
          <w:highlight w:val="yellow"/>
          <w:u w:val="single"/>
        </w:rPr>
        <w:t xml:space="preserve"> progress, </w:t>
      </w:r>
      <w:r w:rsidRPr="008D3236">
        <w:rPr>
          <w:rFonts w:eastAsia="Cambria"/>
          <w:sz w:val="8"/>
        </w:rPr>
        <w:t>is secondary and</w:t>
      </w:r>
      <w:r w:rsidRPr="008D3236">
        <w:rPr>
          <w:rFonts w:eastAsia="Cambria"/>
          <w:highlight w:val="yellow"/>
          <w:u w:val="single"/>
        </w:rPr>
        <w:t xml:space="preserve"> offers signs </w:t>
      </w:r>
      <w:r w:rsidRPr="008D3236">
        <w:rPr>
          <w:rFonts w:eastAsia="Cambria"/>
          <w:sz w:val="8"/>
        </w:rPr>
        <w:t>of freedom</w:t>
      </w:r>
      <w:r w:rsidRPr="008D3236">
        <w:rPr>
          <w:rFonts w:eastAsia="Cambria"/>
          <w:u w:val="single"/>
        </w:rPr>
        <w:t xml:space="preserve"> </w:t>
      </w:r>
      <w:r w:rsidRPr="008D3236">
        <w:rPr>
          <w:rFonts w:eastAsia="Cambria"/>
          <w:highlight w:val="yellow"/>
          <w:u w:val="single"/>
        </w:rPr>
        <w:t>which mask “real” lived inequalities</w:t>
      </w:r>
      <w:r w:rsidRPr="008D3236">
        <w:rPr>
          <w:rFonts w:eastAsia="Cambria"/>
          <w:sz w:val="8"/>
        </w:rPr>
        <w:t xml:space="preserve"> (though the distinction between real and apparent is abandoned in Baudrillard’s next study For a Critique of the Political Economy of the Sign).</w:t>
      </w:r>
    </w:p>
    <w:p w14:paraId="6F0A5DEB"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 xml:space="preserve">[4] </w:t>
      </w:r>
      <w:bookmarkStart w:id="0" w:name="_Hlk55382539"/>
      <w:r>
        <w:rPr>
          <w:rFonts w:eastAsia="MS Gothic"/>
          <w:b/>
          <w:iCs/>
          <w:sz w:val="26"/>
        </w:rPr>
        <w:t>The ROB is to vote</w:t>
      </w:r>
      <w:r w:rsidRPr="008D3236">
        <w:rPr>
          <w:rFonts w:eastAsia="MS Gothic"/>
          <w:b/>
          <w:iCs/>
          <w:sz w:val="26"/>
        </w:rPr>
        <w:t xml:space="preserve"> for the debater with the best strategy to interrogate and rupture the hyperreal. </w:t>
      </w:r>
    </w:p>
    <w:p w14:paraId="7BC1E72B"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Prefer –</w:t>
      </w:r>
    </w:p>
    <w:p w14:paraId="58CE64EA"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subject takes is infected by its operations which means an understanding of it is a priori question to any action. </w:t>
      </w:r>
      <w:r w:rsidRPr="008D3236">
        <w:rPr>
          <w:rFonts w:eastAsia="MS Gothic"/>
          <w:b/>
          <w:iCs/>
          <w:color w:val="FF0000"/>
          <w:sz w:val="26"/>
        </w:rPr>
        <w:t xml:space="preserve"> </w:t>
      </w:r>
    </w:p>
    <w:p w14:paraId="01024E70" w14:textId="77777777" w:rsidR="00B83EB2" w:rsidRPr="008D3236" w:rsidRDefault="00B83EB2" w:rsidP="00B83EB2">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5087C19A" w14:textId="77777777" w:rsidR="00B83EB2" w:rsidRPr="0087154C" w:rsidRDefault="00B83EB2" w:rsidP="00B83EB2">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p>
    <w:bookmarkEnd w:id="0"/>
    <w:p w14:paraId="031B2384" w14:textId="77777777" w:rsidR="00B83EB2" w:rsidRDefault="00B83EB2" w:rsidP="00B83EB2">
      <w:pPr>
        <w:keepNext/>
        <w:keepLines/>
        <w:spacing w:before="40" w:after="0"/>
        <w:outlineLvl w:val="3"/>
        <w:rPr>
          <w:rFonts w:eastAsia="MS Gothic" w:cs="Times New Roman"/>
          <w:b/>
          <w:iCs/>
          <w:sz w:val="26"/>
        </w:rPr>
      </w:pPr>
      <w:r w:rsidRPr="008D3236">
        <w:rPr>
          <w:rFonts w:eastAsia="MS Gothic" w:cs="Times New Roman"/>
          <w:b/>
          <w:iCs/>
          <w:sz w:val="26"/>
        </w:rPr>
        <w:t xml:space="preserve">[d] All our other cards are reasons as to why the ROB is important. </w:t>
      </w:r>
    </w:p>
    <w:p w14:paraId="432E337A" w14:textId="77777777" w:rsidR="00B83EB2" w:rsidRPr="000901BD" w:rsidRDefault="00B83EB2" w:rsidP="00B83EB2">
      <w:pPr>
        <w:pStyle w:val="Heading4"/>
        <w:rPr>
          <w:rFonts w:eastAsia="Cambria" w:cs="Calibri"/>
          <w:sz w:val="8"/>
        </w:rPr>
      </w:pPr>
      <w:r>
        <w:rPr>
          <w:rFonts w:eastAsia="MS Gothic"/>
        </w:rPr>
        <w:t>[5]</w:t>
      </w:r>
      <w:r w:rsidRPr="000901BD">
        <w:rPr>
          <w:lang w:eastAsia="ja-JP"/>
        </w:rPr>
        <w:t xml:space="preserve"> Differentiation of ideas motivates technological mastery </w:t>
      </w:r>
    </w:p>
    <w:p w14:paraId="5E79B5D3" w14:textId="77777777" w:rsidR="00B83EB2" w:rsidRPr="000901BD" w:rsidRDefault="00B83EB2" w:rsidP="00B83EB2">
      <w:pPr>
        <w:rPr>
          <w:lang w:eastAsia="ja-JP"/>
        </w:rPr>
      </w:pPr>
      <w:r w:rsidRPr="000901BD">
        <w:rPr>
          <w:b/>
          <w:bCs/>
          <w:sz w:val="26"/>
        </w:rPr>
        <w:t xml:space="preserve">Germain 14 - Gil Germain, Voegelin View, December 13th, 2014 </w:t>
      </w:r>
      <w:r w:rsidRPr="000901BD">
        <w:rPr>
          <w:lang w:eastAsia="ja-JP"/>
        </w:rPr>
        <w:t>“Scientism Unbound: Baudrillard and the Critique of Technology (Part I)” [https://voegelinview.com/scientism-unbound-baudrillard-critique-technology-part-1/] Accessed 8/27/20 SAO</w:t>
      </w:r>
    </w:p>
    <w:p w14:paraId="7E413CB6" w14:textId="77777777" w:rsidR="00B83EB2" w:rsidRPr="000901BD" w:rsidRDefault="00B83EB2" w:rsidP="00B83EB2">
      <w:pPr>
        <w:rPr>
          <w:u w:val="single"/>
        </w:rPr>
      </w:pPr>
      <w:r w:rsidRPr="000901BD">
        <w:rPr>
          <w:u w:val="single"/>
        </w:rPr>
        <w:t>Baudrillard is at pains to dispel the modern penchant for reducing otherness to “difference</w:t>
      </w:r>
      <w:r w:rsidRPr="000901BD">
        <w:rPr>
          <w:sz w:val="8"/>
          <w:lang w:eastAsia="ja-JP"/>
        </w:rPr>
        <w:t xml:space="preserve">.” </w:t>
      </w:r>
      <w:r w:rsidRPr="000901BD">
        <w:rPr>
          <w:u w:val="single"/>
        </w:rPr>
        <w:t xml:space="preserve">A </w:t>
      </w:r>
      <w:r w:rsidRPr="000901BD">
        <w:rPr>
          <w:highlight w:val="yellow"/>
          <w:u w:val="single"/>
        </w:rPr>
        <w:t>technological society is premised on the unleashing of the forces of differentiation</w:t>
      </w:r>
      <w:r w:rsidRPr="000901BD">
        <w:rPr>
          <w:sz w:val="8"/>
          <w:lang w:eastAsia="ja-JP"/>
        </w:rPr>
        <w:t xml:space="preserve">. Modern economies, for example, thrive on product and service differentiation, </w:t>
      </w:r>
      <w:r w:rsidRPr="000901BD">
        <w:rPr>
          <w:u w:val="single"/>
        </w:rPr>
        <w:t xml:space="preserve">and on creating a consumer base </w:t>
      </w:r>
      <w:r w:rsidRPr="000901BD">
        <w:rPr>
          <w:highlight w:val="yellow"/>
          <w:u w:val="single"/>
        </w:rPr>
        <w:t xml:space="preserve">that ties matters of personal identity to </w:t>
      </w:r>
      <w:r w:rsidRPr="000901BD">
        <w:rPr>
          <w:sz w:val="8"/>
        </w:rPr>
        <w:t>specific patterns of</w:t>
      </w:r>
      <w:r w:rsidRPr="000901BD">
        <w:rPr>
          <w:highlight w:val="yellow"/>
          <w:u w:val="single"/>
        </w:rPr>
        <w:t xml:space="preserve"> consumption</w:t>
      </w:r>
      <w:r w:rsidRPr="000901BD">
        <w:rPr>
          <w:sz w:val="8"/>
          <w:lang w:eastAsia="ja-JP"/>
        </w:rPr>
        <w:t xml:space="preserve">. The Internet, to take another example, opens up an almost unimaginable array of information, sufficiently fragmented so as to meet the varied interests of its users. </w:t>
      </w:r>
      <w:r w:rsidRPr="000901BD">
        <w:rPr>
          <w:highlight w:val="yellow"/>
          <w:u w:val="single"/>
        </w:rPr>
        <w:t xml:space="preserve">In a culture given over to the </w:t>
      </w:r>
      <w:r w:rsidRPr="000901BD">
        <w:rPr>
          <w:sz w:val="8"/>
        </w:rPr>
        <w:t>itemization and</w:t>
      </w:r>
      <w:r w:rsidRPr="000901BD">
        <w:rPr>
          <w:highlight w:val="yellow"/>
          <w:u w:val="single"/>
        </w:rPr>
        <w:t xml:space="preserve"> </w:t>
      </w:r>
      <w:r w:rsidRPr="000901BD">
        <w:rPr>
          <w:b/>
          <w:bCs/>
          <w:highlight w:val="yellow"/>
          <w:u w:val="single"/>
        </w:rPr>
        <w:t>circulation of innumerable</w:t>
      </w:r>
      <w:r w:rsidRPr="000901BD">
        <w:rPr>
          <w:highlight w:val="yellow"/>
          <w:u w:val="single"/>
        </w:rPr>
        <w:t xml:space="preserve"> </w:t>
      </w:r>
      <w:r w:rsidRPr="000901BD">
        <w:rPr>
          <w:sz w:val="8"/>
        </w:rPr>
        <w:t>goods, services, and</w:t>
      </w:r>
      <w:r w:rsidRPr="000901BD">
        <w:rPr>
          <w:u w:val="single"/>
        </w:rPr>
        <w:t xml:space="preserve"> </w:t>
      </w:r>
      <w:r w:rsidRPr="000901BD">
        <w:rPr>
          <w:b/>
          <w:bCs/>
          <w:highlight w:val="yellow"/>
          <w:u w:val="single"/>
        </w:rPr>
        <w:t>ideas</w:t>
      </w:r>
      <w:r w:rsidRPr="000901BD">
        <w:rPr>
          <w:highlight w:val="yellow"/>
          <w:u w:val="single"/>
        </w:rPr>
        <w:t xml:space="preserve">, </w:t>
      </w:r>
      <w:r w:rsidRPr="000901BD">
        <w:rPr>
          <w:sz w:val="8"/>
        </w:rPr>
        <w:t>it is understandable that</w:t>
      </w:r>
      <w:r w:rsidRPr="000901BD">
        <w:rPr>
          <w:highlight w:val="yellow"/>
          <w:u w:val="single"/>
        </w:rPr>
        <w:t xml:space="preserve"> </w:t>
      </w:r>
      <w:r w:rsidRPr="000901BD">
        <w:rPr>
          <w:b/>
          <w:bCs/>
          <w:highlight w:val="yellow"/>
          <w:u w:val="single"/>
        </w:rPr>
        <w:t>the meaning of</w:t>
      </w:r>
      <w:r w:rsidRPr="000901BD">
        <w:rPr>
          <w:sz w:val="8"/>
          <w:highlight w:val="yellow"/>
          <w:lang w:eastAsia="ja-JP"/>
        </w:rPr>
        <w:t xml:space="preserve"> </w:t>
      </w:r>
      <w:r w:rsidRPr="000901BD">
        <w:rPr>
          <w:sz w:val="8"/>
          <w:lang w:eastAsia="ja-JP"/>
        </w:rPr>
        <w:t xml:space="preserve">otherness – which Baudrillard equates with </w:t>
      </w:r>
      <w:r w:rsidRPr="000901BD">
        <w:rPr>
          <w:b/>
          <w:bCs/>
          <w:highlight w:val="yellow"/>
          <w:u w:val="single"/>
        </w:rPr>
        <w:t>incommensurability</w:t>
      </w:r>
      <w:r w:rsidRPr="000901BD">
        <w:rPr>
          <w:b/>
          <w:bCs/>
          <w:sz w:val="8"/>
          <w:highlight w:val="yellow"/>
          <w:lang w:eastAsia="ja-JP"/>
        </w:rPr>
        <w:t xml:space="preserve"> </w:t>
      </w:r>
      <w:r w:rsidRPr="000901BD">
        <w:rPr>
          <w:b/>
          <w:bCs/>
          <w:sz w:val="8"/>
          <w:lang w:eastAsia="ja-JP"/>
        </w:rPr>
        <w:t xml:space="preserve">– </w:t>
      </w:r>
      <w:r w:rsidRPr="000901BD">
        <w:rPr>
          <w:b/>
          <w:bCs/>
          <w:highlight w:val="yellow"/>
          <w:u w:val="single"/>
        </w:rPr>
        <w:t>might be lost</w:t>
      </w:r>
      <w:r w:rsidRPr="000901BD">
        <w:rPr>
          <w:sz w:val="8"/>
          <w:lang w:eastAsia="ja-JP"/>
        </w:rPr>
        <w:t xml:space="preserve">. This is because </w:t>
      </w:r>
      <w:r w:rsidRPr="000901BD">
        <w:rPr>
          <w:u w:val="single"/>
        </w:rPr>
        <w:t xml:space="preserve">most of the variation we observe today amounts to </w:t>
      </w:r>
      <w:r w:rsidRPr="000901BD">
        <w:rPr>
          <w:highlight w:val="yellow"/>
          <w:u w:val="single"/>
        </w:rPr>
        <w:t xml:space="preserve">distinctions within a single totalizing system, </w:t>
      </w:r>
      <w:r w:rsidRPr="000901BD">
        <w:rPr>
          <w:sz w:val="8"/>
        </w:rPr>
        <w:t>which renders these differences commensurable or commutable. Coke, for example, may be distinguishable from Pepsi as a consumer product, but because this</w:t>
      </w:r>
      <w:r w:rsidRPr="000901BD">
        <w:rPr>
          <w:u w:val="single"/>
        </w:rPr>
        <w:t xml:space="preserve"> </w:t>
      </w:r>
      <w:r w:rsidRPr="000901BD">
        <w:rPr>
          <w:sz w:val="8"/>
        </w:rPr>
        <w:t>difference occurs within a system of exchange that</w:t>
      </w:r>
      <w:r w:rsidRPr="000901BD">
        <w:rPr>
          <w:u w:val="single"/>
        </w:rPr>
        <w:t xml:space="preserve"> </w:t>
      </w:r>
      <w:r w:rsidRPr="000901BD">
        <w:rPr>
          <w:highlight w:val="yellow"/>
          <w:u w:val="single"/>
        </w:rPr>
        <w:t>codes products relative to each other</w:t>
      </w:r>
      <w:r w:rsidRPr="000901BD">
        <w:rPr>
          <w:sz w:val="8"/>
          <w:lang w:eastAsia="ja-JP"/>
        </w:rPr>
        <w:t xml:space="preserve">, they remain related to each other as products arrayed in an extended series of consumer options. Like integers within a common numbering system, consumer items gain their significance in relation to other items, to </w:t>
      </w:r>
      <w:r w:rsidRPr="000901BD">
        <w:rPr>
          <w:sz w:val="8"/>
        </w:rPr>
        <w:t>their position within an overall structure of meaning</w:t>
      </w:r>
      <w:r w:rsidRPr="000901BD">
        <w:rPr>
          <w:sz w:val="8"/>
          <w:lang w:eastAsia="ja-JP"/>
        </w:rPr>
        <w:t xml:space="preserve">. </w:t>
      </w:r>
      <w:r w:rsidRPr="000901BD">
        <w:rPr>
          <w:highlight w:val="yellow"/>
          <w:u w:val="single"/>
        </w:rPr>
        <w:t>Otherness, unlike difference, is not a relational concept</w:t>
      </w:r>
      <w:r w:rsidRPr="000901BD">
        <w:rPr>
          <w:sz w:val="8"/>
          <w:lang w:eastAsia="ja-JP"/>
        </w:rPr>
        <w:t xml:space="preserve">. To the contrary, for two things to be “other” than one another they must bear no relationship to one another; they must be in classes of their own. This is why Baudrillard associates otherness with notions such as incomparability and disparateness. </w:t>
      </w:r>
      <w:r w:rsidRPr="000901BD">
        <w:rPr>
          <w:u w:val="single"/>
        </w:rPr>
        <w:t>Life and death are non-equivalences, for instance. They cannot be placed on a single scale or system of exchange: They are not commutative realities. The same,</w:t>
      </w:r>
      <w:r w:rsidRPr="000901BD">
        <w:rPr>
          <w:sz w:val="8"/>
          <w:lang w:eastAsia="ja-JP"/>
        </w:rPr>
        <w:t xml:space="preserve"> for Baudrillard, </w:t>
      </w:r>
      <w:r w:rsidRPr="000901BD">
        <w:rPr>
          <w:u w:val="single"/>
        </w:rPr>
        <w:t>can be said of masculinity and femininity.</w:t>
      </w:r>
      <w:r w:rsidRPr="000901BD">
        <w:rPr>
          <w:sz w:val="8"/>
        </w:rPr>
        <w:t xml:space="preserve">15 </w:t>
      </w:r>
      <w:r w:rsidRPr="000901BD">
        <w:rPr>
          <w:u w:val="single"/>
        </w:rPr>
        <w:t>These “traits” can be harmonized as per modern gender equality only if they are conceived as a mere set of behavioral “differences.”</w:t>
      </w:r>
      <w:r w:rsidRPr="000901BD">
        <w:rPr>
          <w:sz w:val="8"/>
          <w:lang w:eastAsia="ja-JP"/>
        </w:rPr>
        <w:t xml:space="preserve"> Their oppositional quality is obscured when they are regarded as anything less than distinct realities or modes of being. We have to ask ourselves at this point why Baudrillard is so keen to draw a distinction between otherness and difference. The answer lies in the consequences of not doing so. </w:t>
      </w:r>
      <w:r w:rsidRPr="000901BD">
        <w:rPr>
          <w:u w:val="single"/>
        </w:rPr>
        <w:t>If</w:t>
      </w:r>
      <w:r w:rsidRPr="000901BD">
        <w:rPr>
          <w:sz w:val="8"/>
          <w:lang w:eastAsia="ja-JP"/>
        </w:rPr>
        <w:t xml:space="preserve">, as Baudrillard believes, </w:t>
      </w:r>
      <w:r w:rsidRPr="000901BD">
        <w:rPr>
          <w:u w:val="single"/>
        </w:rPr>
        <w:t xml:space="preserve">the otherness that haunts reality </w:t>
      </w:r>
      <w:r w:rsidRPr="000901BD">
        <w:rPr>
          <w:sz w:val="8"/>
          <w:lang w:eastAsia="ja-JP"/>
        </w:rPr>
        <w:t xml:space="preserve">(and foils our effort to perfect reality by reconstructing it) </w:t>
      </w:r>
      <w:r w:rsidRPr="000901BD">
        <w:rPr>
          <w:u w:val="single"/>
        </w:rPr>
        <w:t xml:space="preserve">is </w:t>
      </w:r>
      <w:r w:rsidRPr="000901BD">
        <w:rPr>
          <w:sz w:val="8"/>
        </w:rPr>
        <w:t>denied or otherwise</w:t>
      </w:r>
      <w:r w:rsidRPr="000901BD">
        <w:rPr>
          <w:u w:val="single"/>
        </w:rPr>
        <w:t xml:space="preserve"> overlooked, we will continue to act </w:t>
      </w:r>
      <w:r w:rsidRPr="000901BD">
        <w:rPr>
          <w:sz w:val="8"/>
        </w:rPr>
        <w:t>on the assumption that there are no insurmountable challenges</w:t>
      </w:r>
      <w:r w:rsidRPr="000901BD">
        <w:rPr>
          <w:u w:val="single"/>
        </w:rPr>
        <w:t xml:space="preserve"> to </w:t>
      </w:r>
      <w:r w:rsidRPr="000901BD">
        <w:rPr>
          <w:sz w:val="8"/>
        </w:rPr>
        <w:t>the</w:t>
      </w:r>
      <w:r w:rsidRPr="000901BD">
        <w:rPr>
          <w:u w:val="single"/>
        </w:rPr>
        <w:t xml:space="preserve"> attain</w:t>
      </w:r>
      <w:r w:rsidRPr="000901BD">
        <w:rPr>
          <w:sz w:val="8"/>
        </w:rPr>
        <w:t xml:space="preserve">ment of </w:t>
      </w:r>
      <w:r w:rsidRPr="000901BD">
        <w:rPr>
          <w:u w:val="single"/>
        </w:rPr>
        <w:t xml:space="preserve">perfection. </w:t>
      </w:r>
      <w:r w:rsidRPr="000901BD">
        <w:rPr>
          <w:highlight w:val="yellow"/>
          <w:u w:val="single"/>
        </w:rPr>
        <w:t xml:space="preserve">Introducing the notion of otherness serves the purpose of complicating the world picture technology has constructed for itself. </w:t>
      </w:r>
      <w:r w:rsidRPr="000901BD">
        <w:rPr>
          <w:sz w:val="8"/>
          <w:lang w:eastAsia="ja-JP"/>
        </w:rPr>
        <w:t xml:space="preserve">Difference is as close to otherness as one gets in a world reorganized by technology. But the two are nothing alike. This is because reality for Baudrillard is not a system and otherness not a “part” within the monolithic whole. Rather, reality is self-divided in a way that not everything holds together or coheres. Otherness is the name given to the irreducible “gaps” in the fabric of being that effectively withhold the promise of perfection and the hope of realizing a totalized system. Conceived this way, </w:t>
      </w:r>
      <w:r w:rsidRPr="000901BD">
        <w:rPr>
          <w:highlight w:val="yellow"/>
          <w:u w:val="single"/>
        </w:rPr>
        <w:t xml:space="preserve">otherness </w:t>
      </w:r>
      <w:r w:rsidRPr="000901BD">
        <w:rPr>
          <w:u w:val="single"/>
        </w:rPr>
        <w:t xml:space="preserve">symbolizes what remains beyond our powers of control and </w:t>
      </w:r>
      <w:r w:rsidRPr="000901BD">
        <w:rPr>
          <w:highlight w:val="yellow"/>
          <w:u w:val="single"/>
        </w:rPr>
        <w:t xml:space="preserve">suggests the existence of </w:t>
      </w:r>
      <w:r w:rsidRPr="000901BD">
        <w:rPr>
          <w:b/>
          <w:bCs/>
          <w:highlight w:val="yellow"/>
          <w:u w:val="single"/>
        </w:rPr>
        <w:t>limits to the project of technological mastery</w:t>
      </w:r>
      <w:r w:rsidRPr="000901BD">
        <w:rPr>
          <w:highlight w:val="yellow"/>
          <w:u w:val="single"/>
        </w:rPr>
        <w:t xml:space="preserve">. </w:t>
      </w:r>
      <w:r w:rsidRPr="000901BD">
        <w:rPr>
          <w:u w:val="single"/>
        </w:rPr>
        <w:t>Otherness has manifested itself historically in a belief in the will of an omnipotent God or the workings of an inscrutable nature. To believe in fate is</w:t>
      </w:r>
      <w:r w:rsidRPr="000901BD">
        <w:rPr>
          <w:highlight w:val="yellow"/>
          <w:u w:val="single"/>
        </w:rPr>
        <w:t xml:space="preserve"> to accept </w:t>
      </w:r>
      <w:r w:rsidRPr="000901BD">
        <w:rPr>
          <w:sz w:val="8"/>
        </w:rPr>
        <w:t>and respect</w:t>
      </w:r>
      <w:r w:rsidRPr="000901BD">
        <w:rPr>
          <w:highlight w:val="yellow"/>
          <w:u w:val="single"/>
        </w:rPr>
        <w:t xml:space="preserve"> the fact that there are forces </w:t>
      </w:r>
      <w:r w:rsidRPr="000901BD">
        <w:rPr>
          <w:sz w:val="8"/>
        </w:rPr>
        <w:t>other than the merely human</w:t>
      </w:r>
      <w:r w:rsidRPr="000901BD">
        <w:rPr>
          <w:highlight w:val="yellow"/>
          <w:u w:val="single"/>
        </w:rPr>
        <w:t xml:space="preserve"> that shape </w:t>
      </w:r>
      <w:r w:rsidRPr="000901BD">
        <w:rPr>
          <w:sz w:val="8"/>
        </w:rPr>
        <w:t>you</w:t>
      </w:r>
      <w:r w:rsidRPr="000901BD">
        <w:rPr>
          <w:highlight w:val="yellow"/>
          <w:u w:val="single"/>
        </w:rPr>
        <w:t xml:space="preserve">, your life, </w:t>
      </w:r>
      <w:r w:rsidRPr="000901BD">
        <w:rPr>
          <w:sz w:val="8"/>
        </w:rPr>
        <w:t>and the lives of others, and over</w:t>
      </w:r>
      <w:r w:rsidRPr="000901BD">
        <w:rPr>
          <w:highlight w:val="yellow"/>
          <w:u w:val="single"/>
        </w:rPr>
        <w:t xml:space="preserve"> which you have no power to effect or change</w:t>
      </w:r>
      <w:r w:rsidRPr="000901BD">
        <w:rPr>
          <w:sz w:val="8"/>
          <w:lang w:eastAsia="ja-JP"/>
        </w:rPr>
        <w:t xml:space="preserve">. But otherness, as a general condition of existence, also persists in our largely secular technological era. As will be discussed below, Baudrillard’s </w:t>
      </w:r>
      <w:r w:rsidRPr="000901BD">
        <w:rPr>
          <w:u w:val="single"/>
        </w:rPr>
        <w:t>efforts to describe reality as alien are an attempt to show up the mystery of everyday experience and to regain a sense of wonder at the sheer “thereness” of the world around us, a sensibility all but lost on us today.</w:t>
      </w:r>
    </w:p>
    <w:p w14:paraId="1EA544C3" w14:textId="59914F52" w:rsidR="00050E3C" w:rsidRPr="00050E3C" w:rsidRDefault="00B83EB2" w:rsidP="00050E3C">
      <w:pPr>
        <w:pStyle w:val="Heading4"/>
        <w:rPr>
          <w:sz w:val="12"/>
        </w:rPr>
      </w:pPr>
      <w:r>
        <w:t xml:space="preserve">[6] </w:t>
      </w:r>
      <w:r w:rsidR="00050E3C" w:rsidRPr="00050E3C">
        <w:t xml:space="preserve">The Affirmative critique is assimilated to justify the moral superstructure they criticize. </w:t>
      </w:r>
    </w:p>
    <w:p w14:paraId="454BA410" w14:textId="77777777" w:rsidR="00050E3C" w:rsidRPr="00050E3C" w:rsidRDefault="00050E3C" w:rsidP="00050E3C">
      <w:r w:rsidRPr="00050E3C">
        <w:rPr>
          <w:b/>
          <w:bCs/>
          <w:sz w:val="26"/>
        </w:rPr>
        <w:t>Robinson 12 - Andrew Robinson, Ceasefire, August 24th, 201</w:t>
      </w:r>
      <w:r w:rsidRPr="00050E3C">
        <w:rPr>
          <w:b/>
          <w:bCs/>
          <w:sz w:val="26"/>
          <w:u w:val="single"/>
        </w:rPr>
        <w:t xml:space="preserve">2 </w:t>
      </w:r>
      <w:r w:rsidRPr="00050E3C">
        <w:t>“An A to Z of Theory | Jean Baudrillard: From Revolution to Implosion” [https://ceasefiremagazine.co.uk/in-theory-baudrillard-10/] Accessed 3/9/20 SAO</w:t>
      </w:r>
    </w:p>
    <w:p w14:paraId="01E1CEA3" w14:textId="77777777" w:rsidR="00050E3C" w:rsidRPr="00050E3C" w:rsidRDefault="00050E3C" w:rsidP="00050E3C">
      <w:pPr>
        <w:rPr>
          <w:sz w:val="8"/>
        </w:rPr>
      </w:pPr>
      <w:r w:rsidRPr="00050E3C">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generalised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theorises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050E3C">
        <w:rPr>
          <w:highlight w:val="yellow"/>
          <w:u w:val="single"/>
        </w:rPr>
        <w:t>revolution is now impossible.</w:t>
      </w:r>
      <w:r w:rsidRPr="00050E3C">
        <w:rPr>
          <w:sz w:val="8"/>
        </w:rPr>
        <w:t xml:space="preserve"> Baudrillard makes this claim </w:t>
      </w:r>
      <w:r w:rsidRPr="00050E3C">
        <w:rPr>
          <w:highlight w:val="yellow"/>
          <w:u w:val="single"/>
        </w:rPr>
        <w:t>because of the end of production. Revolution was historically seen as the liberation of the productive energy of humanity from the confines of capitalism</w:t>
      </w:r>
      <w:r w:rsidRPr="00050E3C">
        <w:rPr>
          <w:sz w:val="8"/>
        </w:rPr>
        <w:t xml:space="preserve">. But if production no longer exists, this kind of vision has no hold. Labour has become another sign. There is no tendency for it to liberate itself by moving beyond capitalism. Baudrillard is deeply critical of standard leftist responses to neoliberalism. He criticises revolutionaries of his day for </w:t>
      </w:r>
      <w:r w:rsidRPr="00050E3C">
        <w:rPr>
          <w:highlight w:val="yellow"/>
          <w:u w:val="single"/>
        </w:rPr>
        <w:t xml:space="preserve">seeking a return to the “real”. </w:t>
      </w:r>
      <w:r w:rsidRPr="00050E3C">
        <w:rPr>
          <w:sz w:val="8"/>
        </w:rPr>
        <w:t>He sees th</w:t>
      </w:r>
      <w:r w:rsidRPr="00050E3C">
        <w:rPr>
          <w:highlight w:val="yellow"/>
          <w:u w:val="single"/>
        </w:rPr>
        <w:t xml:space="preserve">is </w:t>
      </w:r>
      <w:r w:rsidRPr="00050E3C">
        <w:rPr>
          <w:sz w:val="8"/>
        </w:rPr>
        <w:t xml:space="preserve">as </w:t>
      </w:r>
      <w:r w:rsidRPr="00050E3C">
        <w:rPr>
          <w:highlight w:val="yellow"/>
          <w:u w:val="single"/>
        </w:rPr>
        <w:t>nostalgia</w:t>
      </w:r>
      <w:r w:rsidRPr="00050E3C">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050E3C">
        <w:rPr>
          <w:highlight w:val="yellow"/>
          <w:u w:val="single"/>
        </w:rPr>
        <w:t xml:space="preserve">the weapons of the previous period are already neutralised </w:t>
      </w:r>
      <w:r w:rsidRPr="00050E3C">
        <w:rPr>
          <w:u w:val="single"/>
        </w:rPr>
        <w:t>in the order of the code. Revolution is a casualty of the end of the period of system-expansion. Explosions and revolutions are effects of an expanding order</w:t>
      </w:r>
      <w:r w:rsidRPr="00050E3C">
        <w:rPr>
          <w:sz w:val="8"/>
        </w:rPr>
        <w:t xml:space="preserve">. This expanding order is an effect of the regime of production. </w:t>
      </w:r>
      <w:r w:rsidRPr="00050E3C">
        <w:rPr>
          <w:u w:val="single"/>
        </w:rPr>
        <w:t>But simulation is instead an inward-looking order</w:t>
      </w:r>
      <w:r w:rsidRPr="00050E3C">
        <w:rPr>
          <w:sz w:val="8"/>
        </w:rPr>
        <w:t>. It is ‘saturated’ – it cannot expand any further. As a result, explosion will never again happen. It has been replaced by the ‘cold’ energy of the simulacrum. Instead</w:t>
      </w:r>
      <w:r w:rsidRPr="00050E3C">
        <w:rPr>
          <w:u w:val="single"/>
        </w:rPr>
        <w:t>, there is constant implosion</w:t>
      </w:r>
      <w:r w:rsidRPr="00050E3C">
        <w:rPr>
          <w:sz w:val="8"/>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050E3C">
        <w:rPr>
          <w:u w:val="single"/>
        </w:rPr>
        <w:t>riots’</w:t>
      </w:r>
      <w:r w:rsidRPr="00050E3C">
        <w:rPr>
          <w:sz w:val="8"/>
        </w:rPr>
        <w:t xml:space="preserve"> </w:t>
      </w:r>
      <w:r w:rsidRPr="00050E3C">
        <w:rPr>
          <w:u w:val="single"/>
        </w:rPr>
        <w:t>or</w:t>
      </w:r>
      <w:r w:rsidRPr="00050E3C">
        <w:rPr>
          <w:sz w:val="8"/>
        </w:rPr>
        <w:t xml:space="preserve"> the student fees </w:t>
      </w:r>
      <w:r w:rsidRPr="00050E3C">
        <w:rPr>
          <w:b/>
          <w:bCs/>
          <w:highlight w:val="yellow"/>
          <w:u w:val="single"/>
        </w:rPr>
        <w:t>protests</w:t>
      </w:r>
      <w:r w:rsidRPr="00050E3C">
        <w:rPr>
          <w:sz w:val="8"/>
        </w:rPr>
        <w:t xml:space="preserve">, for example, </w:t>
      </w:r>
      <w:r w:rsidRPr="00050E3C">
        <w:rPr>
          <w:b/>
          <w:bCs/>
          <w:highlight w:val="yellow"/>
          <w:u w:val="single"/>
        </w:rPr>
        <w:t>do not turn into generalised rebellions</w:t>
      </w:r>
      <w:r w:rsidRPr="00050E3C">
        <w:rPr>
          <w:sz w:val="8"/>
          <w:highlight w:val="yellow"/>
        </w:rPr>
        <w:t xml:space="preserve"> </w:t>
      </w:r>
      <w:r w:rsidRPr="00050E3C">
        <w:rPr>
          <w:sz w:val="8"/>
        </w:rPr>
        <w:t xml:space="preserve">in Britain as perhaps they still might in Egypt or Greece. </w:t>
      </w:r>
      <w:r w:rsidRPr="00050E3C">
        <w:rPr>
          <w:b/>
          <w:bCs/>
          <w:highlight w:val="yellow"/>
          <w:u w:val="single"/>
        </w:rPr>
        <w:t>We are in an era of ‘anomalies without consequences’</w:t>
      </w:r>
      <w:r w:rsidRPr="00050E3C">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generalised responsibility, and saturation. Beyond saturation there is only implosion. Anti-consumerism is another target of critique. Criticising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criticises moral critique and scandal, such as Watergate. He argues that </w:t>
      </w:r>
      <w:r w:rsidRPr="00050E3C">
        <w:rPr>
          <w:highlight w:val="yellow"/>
          <w:u w:val="single"/>
        </w:rPr>
        <w:t xml:space="preserve">the system requires a moral superstructure to operate, </w:t>
      </w:r>
      <w:r w:rsidRPr="00050E3C">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criticises theories such as Laclau’s, which seek </w:t>
      </w:r>
      <w:r w:rsidRPr="00050E3C">
        <w:rPr>
          <w:highlight w:val="yellow"/>
          <w:u w:val="single"/>
        </w:rPr>
        <w:t>to re-inject meaning and intensity into politics</w:t>
      </w:r>
      <w:r w:rsidRPr="00050E3C">
        <w:rPr>
          <w:sz w:val="8"/>
        </w:rPr>
        <w:t xml:space="preserve">. For Baudrillard, this task </w:t>
      </w:r>
      <w:r w:rsidRPr="00050E3C">
        <w:rPr>
          <w:highlight w:val="yellow"/>
          <w:u w:val="single"/>
        </w:rPr>
        <w:t>is both impossible and reactionary</w:t>
      </w:r>
      <w:r w:rsidRPr="00050E3C">
        <w:rPr>
          <w:sz w:val="8"/>
        </w:rPr>
        <w:t xml:space="preserve">. Baudrillard sees the system as creating the illusion of its continued power by drawing on or simulating antagonisms and critique. There is thus a danger that </w:t>
      </w:r>
      <w:r w:rsidRPr="00050E3C">
        <w:rPr>
          <w:b/>
          <w:bCs/>
          <w:highlight w:val="yellow"/>
          <w:u w:val="single"/>
        </w:rPr>
        <w:t xml:space="preserve">critique </w:t>
      </w:r>
      <w:r w:rsidRPr="00050E3C">
        <w:rPr>
          <w:sz w:val="8"/>
        </w:rPr>
        <w:t>actually</w:t>
      </w:r>
      <w:r w:rsidRPr="00050E3C">
        <w:rPr>
          <w:b/>
          <w:bCs/>
          <w:highlight w:val="yellow"/>
          <w:u w:val="single"/>
        </w:rPr>
        <w:t xml:space="preserve"> sustains the system, by giving it a power it doesn’t have</w:t>
      </w:r>
      <w:r w:rsidRPr="00050E3C">
        <w:rPr>
          <w:sz w:val="8"/>
        </w:rPr>
        <w:t xml:space="preserve">. </w:t>
      </w:r>
      <w:r w:rsidRPr="00050E3C">
        <w:rPr>
          <w:b/>
          <w:bCs/>
          <w:highlight w:val="yellow"/>
          <w:u w:val="single"/>
        </w:rPr>
        <w:t xml:space="preserve">Trying to confront and destroy the system </w:t>
      </w:r>
      <w:r w:rsidRPr="00050E3C">
        <w:rPr>
          <w:sz w:val="8"/>
        </w:rPr>
        <w:t>thus inadvertently</w:t>
      </w:r>
      <w:r w:rsidRPr="00050E3C">
        <w:rPr>
          <w:b/>
          <w:bCs/>
          <w:highlight w:val="yellow"/>
          <w:u w:val="single"/>
        </w:rPr>
        <w:t xml:space="preserve"> revives it, giving it back </w:t>
      </w:r>
      <w:r w:rsidRPr="00050E3C">
        <w:rPr>
          <w:sz w:val="8"/>
        </w:rPr>
        <w:t>a little bit of</w:t>
      </w:r>
      <w:r w:rsidRPr="00050E3C">
        <w:rPr>
          <w:b/>
          <w:bCs/>
          <w:highlight w:val="yellow"/>
          <w:u w:val="single"/>
        </w:rPr>
        <w:t xml:space="preserve"> symbolic power.</w:t>
      </w:r>
      <w:r w:rsidRPr="00050E3C">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recognised. It is because it channels such resistance that it is able to mobilise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050E3C">
        <w:rPr>
          <w:highlight w:val="yellow"/>
          <w:u w:val="single"/>
        </w:rPr>
        <w:t xml:space="preserve">The strategy for change is now </w:t>
      </w:r>
      <w:r w:rsidRPr="00050E3C">
        <w:rPr>
          <w:sz w:val="8"/>
        </w:rPr>
        <w:t xml:space="preserve">exacberation, towards </w:t>
      </w:r>
      <w:r w:rsidRPr="00050E3C">
        <w:rPr>
          <w:highlight w:val="yellow"/>
          <w:u w:val="single"/>
        </w:rPr>
        <w:t>a catastrophic end of the system</w:t>
      </w:r>
      <w:r w:rsidRPr="00050E3C">
        <w:rPr>
          <w:sz w:val="8"/>
        </w:rPr>
        <w:t xml:space="preserve">. Baudrillard believes that the resultant death of the social will paradoxically bring about socialism. </w:t>
      </w:r>
    </w:p>
    <w:p w14:paraId="0B1C46E1" w14:textId="18D63D2C" w:rsidR="00050E3C" w:rsidRPr="00050E3C" w:rsidRDefault="00050E3C" w:rsidP="00050E3C">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050E3C">
        <w:rPr>
          <w:rFonts w:eastAsiaTheme="majorEastAsia" w:cstheme="majorBidi"/>
          <w:b/>
          <w:iCs/>
          <w:sz w:val="26"/>
        </w:rPr>
        <w:t xml:space="preserve">Images of suffering fuel violence  </w:t>
      </w:r>
    </w:p>
    <w:p w14:paraId="56D7CCED" w14:textId="77777777" w:rsidR="00050E3C" w:rsidRPr="00050E3C" w:rsidRDefault="00050E3C" w:rsidP="00050E3C">
      <w:r w:rsidRPr="00050E3C">
        <w:rPr>
          <w:b/>
          <w:bCs/>
          <w:sz w:val="26"/>
          <w:u w:val="single"/>
        </w:rPr>
        <w:t>Alford 20 - Aaron J. Alford, Medium, January 13th, 2020</w:t>
      </w:r>
      <w:r w:rsidRPr="00050E3C">
        <w:t xml:space="preserve"> “Disaster Pornography and the American Media”[</w:t>
      </w:r>
      <w:hyperlink r:id="rId6" w:history="1">
        <w:r w:rsidRPr="00050E3C">
          <w:t>https://medium.com/@aaronjalford1/disaster-pornography-and-the-american-media-f01ee1cb4512</w:t>
        </w:r>
      </w:hyperlink>
      <w:r w:rsidRPr="00050E3C">
        <w:t>] Accessed 1/30/20 SAO</w:t>
      </w:r>
      <w:r w:rsidRPr="00050E3C">
        <w:rPr>
          <w:sz w:val="2"/>
          <w:szCs w:val="2"/>
        </w:rPr>
        <w:t xml:space="preserve"> </w:t>
      </w:r>
    </w:p>
    <w:p w14:paraId="2FDD79DD" w14:textId="77777777" w:rsidR="00050E3C" w:rsidRPr="00050E3C" w:rsidRDefault="00050E3C" w:rsidP="00050E3C">
      <w:pPr>
        <w:rPr>
          <w:sz w:val="8"/>
        </w:rPr>
      </w:pPr>
      <w:r w:rsidRPr="00050E3C">
        <w:rPr>
          <w:sz w:val="8"/>
        </w:rPr>
        <w:t xml:space="preserve">Most of us are familiar with the concept of pornography, at least sexual pornography: Images or media meant to titillate your arousal. Similarly, </w:t>
      </w:r>
      <w:r w:rsidRPr="00050E3C">
        <w:rPr>
          <w:u w:val="single"/>
        </w:rPr>
        <w:t xml:space="preserve">the </w:t>
      </w:r>
      <w:r w:rsidRPr="00050E3C">
        <w:rPr>
          <w:highlight w:val="yellow"/>
          <w:u w:val="single"/>
        </w:rPr>
        <w:t xml:space="preserve">images of catastrophe and destruction </w:t>
      </w:r>
      <w:r w:rsidRPr="00050E3C">
        <w:rPr>
          <w:u w:val="single"/>
        </w:rPr>
        <w:t xml:space="preserve">presented by the news media </w:t>
      </w:r>
      <w:r w:rsidRPr="00050E3C">
        <w:rPr>
          <w:highlight w:val="yellow"/>
          <w:u w:val="single"/>
        </w:rPr>
        <w:t>are like a drug, used by first world nations to feed off the suffering of the rest of the world</w:t>
      </w:r>
      <w:r w:rsidRPr="00050E3C">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050E3C">
        <w:rPr>
          <w:b/>
          <w:bCs/>
          <w:highlight w:val="yellow"/>
          <w:u w:val="single"/>
        </w:rPr>
        <w:t>Our news media is trying to get you addicted to violence, so they can sell you more ads</w:t>
      </w:r>
      <w:r w:rsidRPr="00050E3C">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050E3C">
        <w:rPr>
          <w:highlight w:val="yellow"/>
          <w:u w:val="single"/>
        </w:rPr>
        <w:t>The Iran war effort is being pushed</w:t>
      </w:r>
      <w:r w:rsidRPr="00050E3C">
        <w:rPr>
          <w:sz w:val="8"/>
        </w:rPr>
        <w:t xml:space="preserve">, as I write, </w:t>
      </w:r>
      <w:r w:rsidRPr="00050E3C">
        <w:rPr>
          <w:highlight w:val="yellow"/>
          <w:u w:val="single"/>
        </w:rPr>
        <w:t>by American media</w:t>
      </w:r>
      <w:r w:rsidRPr="00050E3C">
        <w:rPr>
          <w:sz w:val="8"/>
        </w:rPr>
        <w:t xml:space="preserve">. Take for example the New York Times coverage of a missile strike compared to Al Jazeera’s coverage of the same missile strike. One is factual, the other wants you to imagine your favorite Iron Man movie. </w:t>
      </w:r>
      <w:r w:rsidRPr="00050E3C">
        <w:rPr>
          <w:highlight w:val="yellow"/>
          <w:u w:val="single"/>
        </w:rPr>
        <w:t xml:space="preserve">The </w:t>
      </w:r>
      <w:r w:rsidRPr="00050E3C">
        <w:rPr>
          <w:b/>
          <w:bCs/>
          <w:highlight w:val="yellow"/>
          <w:u w:val="single"/>
        </w:rPr>
        <w:t>New York Times wants to feed your wildest fantasies</w:t>
      </w:r>
      <w:r w:rsidRPr="00050E3C">
        <w:rPr>
          <w:highlight w:val="yellow"/>
          <w:u w:val="single"/>
        </w:rPr>
        <w:t xml:space="preserve"> about the glory of war, </w:t>
      </w:r>
      <w:r w:rsidRPr="00050E3C">
        <w:rPr>
          <w:sz w:val="8"/>
        </w:rPr>
        <w:t>and how beautiful it is.</w:t>
      </w:r>
      <w:r w:rsidRPr="00050E3C">
        <w:rPr>
          <w:highlight w:val="yellow"/>
          <w:u w:val="single"/>
        </w:rPr>
        <w:t xml:space="preserve"> Al Jazeera, </w:t>
      </w:r>
      <w:r w:rsidRPr="00050E3C">
        <w:rPr>
          <w:u w:val="single"/>
        </w:rPr>
        <w:t xml:space="preserve">the non-western source, </w:t>
      </w:r>
      <w:r w:rsidRPr="00050E3C">
        <w:rPr>
          <w:highlight w:val="yellow"/>
          <w:u w:val="single"/>
        </w:rPr>
        <w:t xml:space="preserve">simply reported the facts. </w:t>
      </w:r>
      <w:r w:rsidRPr="00050E3C">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050E3C">
        <w:rPr>
          <w:highlight w:val="yellow"/>
          <w:u w:val="single"/>
        </w:rPr>
        <w:t xml:space="preserve">when the disaster market </w:t>
      </w:r>
      <w:r w:rsidRPr="00050E3C">
        <w:rPr>
          <w:sz w:val="8"/>
        </w:rPr>
        <w:t>from around the world</w:t>
      </w:r>
      <w:r w:rsidRPr="00050E3C">
        <w:rPr>
          <w:u w:val="single"/>
        </w:rPr>
        <w:t xml:space="preserve"> </w:t>
      </w:r>
      <w:r w:rsidRPr="00050E3C">
        <w:rPr>
          <w:highlight w:val="yellow"/>
          <w:u w:val="single"/>
        </w:rPr>
        <w:t xml:space="preserve">slows down, the west will </w:t>
      </w:r>
      <w:r w:rsidRPr="00050E3C">
        <w:rPr>
          <w:sz w:val="8"/>
        </w:rPr>
        <w:t xml:space="preserve">turn inward and </w:t>
      </w:r>
      <w:r w:rsidRPr="00050E3C">
        <w:rPr>
          <w:b/>
          <w:bCs/>
          <w:highlight w:val="yellow"/>
          <w:u w:val="single"/>
        </w:rPr>
        <w:t>produce its own spectacles of disaster</w:t>
      </w:r>
      <w:r w:rsidRPr="00050E3C">
        <w:rPr>
          <w:sz w:val="8"/>
        </w:rPr>
        <w:t xml:space="preserve">. Brexit and the election of white nationalists in America are great examples of what Baudrillard warned of. Another example of this cycle of catastrophe is president Donald Trump’s election. </w:t>
      </w:r>
      <w:r w:rsidRPr="00050E3C">
        <w:rPr>
          <w:highlight w:val="yellow"/>
          <w:u w:val="single"/>
        </w:rPr>
        <w:t xml:space="preserve">Donald Trump received 2 billion dollars of free </w:t>
      </w:r>
      <w:r w:rsidRPr="00050E3C">
        <w:rPr>
          <w:u w:val="single"/>
        </w:rPr>
        <w:t xml:space="preserve">television </w:t>
      </w:r>
      <w:r w:rsidRPr="00050E3C">
        <w:rPr>
          <w:highlight w:val="yellow"/>
          <w:u w:val="single"/>
        </w:rPr>
        <w:t xml:space="preserve">coverage </w:t>
      </w:r>
      <w:r w:rsidRPr="00050E3C">
        <w:rPr>
          <w:u w:val="single"/>
        </w:rPr>
        <w:t>in 2016</w:t>
      </w:r>
      <w:r w:rsidRPr="00050E3C">
        <w:rPr>
          <w:sz w:val="8"/>
        </w:rPr>
        <w:t xml:space="preserve"> leading up to his election. The media could not get enough of this crazy television host billionaire who thought he would be a good president. The truth is that </w:t>
      </w:r>
      <w:r w:rsidRPr="00050E3C">
        <w:rPr>
          <w:highlight w:val="yellow"/>
          <w:u w:val="single"/>
        </w:rPr>
        <w:t xml:space="preserve">the media </w:t>
      </w:r>
      <w:r w:rsidRPr="00050E3C">
        <w:rPr>
          <w:u w:val="single"/>
        </w:rPr>
        <w:t xml:space="preserve">always </w:t>
      </w:r>
      <w:r w:rsidRPr="00050E3C">
        <w:rPr>
          <w:highlight w:val="yellow"/>
          <w:u w:val="single"/>
        </w:rPr>
        <w:t xml:space="preserve">wanted him </w:t>
      </w:r>
      <w:r w:rsidRPr="00050E3C">
        <w:rPr>
          <w:sz w:val="8"/>
        </w:rPr>
        <w:t xml:space="preserve">to be the president, the source of constant disasters both here and abroad. </w:t>
      </w:r>
      <w:r w:rsidRPr="00050E3C">
        <w:rPr>
          <w:highlight w:val="yellow"/>
          <w:u w:val="single"/>
        </w:rPr>
        <w:t>Donald Trump is a president who: Impulse killed an Iranian General</w:t>
      </w:r>
      <w:r w:rsidRPr="00050E3C">
        <w:rPr>
          <w:sz w:val="8"/>
          <w:highlight w:val="yellow"/>
        </w:rPr>
        <w:t xml:space="preserve"> </w:t>
      </w:r>
      <w:r w:rsidRPr="00050E3C">
        <w:rPr>
          <w:sz w:val="8"/>
        </w:rPr>
        <w:t xml:space="preserve">without a declaration of war Cut taxes for the rich and raised taxes on the poor </w:t>
      </w:r>
      <w:r w:rsidRPr="00050E3C">
        <w:rPr>
          <w:highlight w:val="yellow"/>
          <w:u w:val="single"/>
        </w:rPr>
        <w:t>Put</w:t>
      </w:r>
      <w:r w:rsidRPr="00050E3C">
        <w:rPr>
          <w:sz w:val="8"/>
          <w:highlight w:val="yellow"/>
        </w:rPr>
        <w:t xml:space="preserve"> </w:t>
      </w:r>
      <w:r w:rsidRPr="00050E3C">
        <w:rPr>
          <w:sz w:val="8"/>
        </w:rPr>
        <w:t xml:space="preserve">children, including </w:t>
      </w:r>
      <w:r w:rsidRPr="00050E3C">
        <w:rPr>
          <w:highlight w:val="yellow"/>
          <w:u w:val="single"/>
        </w:rPr>
        <w:t>babies, in cages</w:t>
      </w:r>
      <w:r w:rsidRPr="00050E3C">
        <w:rPr>
          <w:sz w:val="8"/>
          <w:highlight w:val="yellow"/>
        </w:rPr>
        <w:t xml:space="preserve"> </w:t>
      </w:r>
      <w:r w:rsidRPr="00050E3C">
        <w:rPr>
          <w:sz w:val="8"/>
        </w:rPr>
        <w:t xml:space="preserve">at the border </w:t>
      </w:r>
      <w:r w:rsidRPr="00050E3C">
        <w:rPr>
          <w:highlight w:val="yellow"/>
          <w:u w:val="single"/>
        </w:rPr>
        <w:t>Bullied a 15 year old</w:t>
      </w:r>
      <w:r w:rsidRPr="00050E3C">
        <w:rPr>
          <w:sz w:val="8"/>
          <w:highlight w:val="yellow"/>
        </w:rPr>
        <w:t xml:space="preserve"> </w:t>
      </w:r>
      <w:r w:rsidRPr="00050E3C">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050E3C">
        <w:rPr>
          <w:highlight w:val="yellow"/>
          <w:u w:val="single"/>
        </w:rPr>
        <w:t>got impeached</w:t>
      </w:r>
      <w:r w:rsidRPr="00050E3C">
        <w:rPr>
          <w:sz w:val="8"/>
          <w:highlight w:val="yellow"/>
        </w:rPr>
        <w:t xml:space="preserve"> </w:t>
      </w:r>
      <w:r w:rsidRPr="00050E3C">
        <w:rPr>
          <w:sz w:val="8"/>
        </w:rPr>
        <w:t xml:space="preserve">for it Nominated a rapist to the Supreme Court </w:t>
      </w:r>
      <w:r w:rsidRPr="00050E3C">
        <w:rPr>
          <w:highlight w:val="yellow"/>
          <w:u w:val="single"/>
        </w:rPr>
        <w:t>Supported known child molester</w:t>
      </w:r>
      <w:r w:rsidRPr="00050E3C">
        <w:rPr>
          <w:sz w:val="8"/>
          <w:highlight w:val="yellow"/>
        </w:rPr>
        <w:t xml:space="preserve"> </w:t>
      </w:r>
      <w:r w:rsidRPr="00050E3C">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050E3C">
        <w:rPr>
          <w:highlight w:val="yellow"/>
          <w:u w:val="single"/>
        </w:rPr>
        <w:t xml:space="preserve"> </w:t>
      </w:r>
      <w:r w:rsidRPr="00050E3C">
        <w:rPr>
          <w:b/>
          <w:bCs/>
          <w:highlight w:val="yellow"/>
          <w:u w:val="single"/>
        </w:rPr>
        <w:t>a walking disaster maker, and the media worships him for it</w:t>
      </w:r>
      <w:r w:rsidRPr="00050E3C">
        <w:rPr>
          <w:highlight w:val="yellow"/>
          <w:u w:val="single"/>
        </w:rPr>
        <w:t>.</w:t>
      </w:r>
      <w:r w:rsidRPr="00050E3C">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w:t>
      </w:r>
      <w:r w:rsidRPr="00050E3C">
        <w:rPr>
          <w:highlight w:val="yellow"/>
          <w:u w:val="single"/>
        </w:rPr>
        <w:t xml:space="preserve"> reelection. </w:t>
      </w:r>
      <w:r w:rsidRPr="00050E3C">
        <w:rPr>
          <w:sz w:val="8"/>
        </w:rPr>
        <w:t>It</w:t>
      </w:r>
      <w:r w:rsidRPr="00050E3C">
        <w:rPr>
          <w:highlight w:val="yellow"/>
          <w:u w:val="single"/>
        </w:rPr>
        <w:t xml:space="preserve"> is </w:t>
      </w:r>
      <w:r w:rsidRPr="00050E3C">
        <w:rPr>
          <w:u w:val="single"/>
        </w:rPr>
        <w:t xml:space="preserve">just </w:t>
      </w:r>
      <w:r w:rsidRPr="00050E3C">
        <w:rPr>
          <w:highlight w:val="yellow"/>
          <w:u w:val="single"/>
        </w:rPr>
        <w:t>too good for their bottom line.</w:t>
      </w:r>
      <w:r w:rsidRPr="00050E3C">
        <w:rPr>
          <w:sz w:val="8"/>
        </w:rPr>
        <w:t xml:space="preserv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050E3C">
        <w:rPr>
          <w:b/>
          <w:bCs/>
          <w:u w:val="single"/>
        </w:rPr>
        <w:t xml:space="preserve">stop watching </w:t>
      </w:r>
      <w:r w:rsidRPr="00050E3C">
        <w:rPr>
          <w:sz w:val="8"/>
        </w:rPr>
        <w:t xml:space="preserve">disaster porn. I don’t mean stop watching the news, but I do mean to </w:t>
      </w:r>
      <w:r w:rsidRPr="00050E3C">
        <w:rPr>
          <w:highlight w:val="yellow"/>
          <w:u w:val="single"/>
        </w:rPr>
        <w:t>stop listening to</w:t>
      </w:r>
      <w:r w:rsidRPr="00050E3C">
        <w:rPr>
          <w:sz w:val="8"/>
        </w:rPr>
        <w:t xml:space="preserve"> the neo-liberal pundits,</w:t>
      </w:r>
      <w:r w:rsidRPr="00050E3C">
        <w:rPr>
          <w:highlight w:val="yellow"/>
          <w:u w:val="single"/>
        </w:rPr>
        <w:t xml:space="preserve"> the discourse of fear, and the spectacles of violence displayed for your pleasure. </w:t>
      </w:r>
      <w:r w:rsidRPr="00050E3C">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050E3C">
        <w:rPr>
          <w:b/>
          <w:bCs/>
          <w:highlight w:val="yellow"/>
          <w:u w:val="single"/>
        </w:rPr>
        <w:t>Say no to the staged spectacle and eventually the market for these simulated disasters will dry up</w:t>
      </w:r>
      <w:r w:rsidRPr="00050E3C">
        <w:rPr>
          <w:highlight w:val="yellow"/>
          <w:u w:val="single"/>
        </w:rPr>
        <w:t xml:space="preserve">. </w:t>
      </w:r>
      <w:r w:rsidRPr="00050E3C">
        <w:rPr>
          <w:sz w:val="8"/>
        </w:rPr>
        <w:t>When the market of staged disasters is no longer where we look</w:t>
      </w:r>
      <w:r w:rsidRPr="00050E3C">
        <w:rPr>
          <w:highlight w:val="yellow"/>
          <w:u w:val="single"/>
        </w:rPr>
        <w:t xml:space="preserve">, we will again be able to recognize real human suffering </w:t>
      </w:r>
      <w:r w:rsidRPr="00050E3C">
        <w:rPr>
          <w:sz w:val="8"/>
        </w:rPr>
        <w:t>when we encounter it,</w:t>
      </w:r>
      <w:r w:rsidRPr="00050E3C">
        <w:rPr>
          <w:highlight w:val="yellow"/>
          <w:u w:val="single"/>
        </w:rPr>
        <w:t xml:space="preserve"> and act to resolve it.</w:t>
      </w:r>
      <w:r w:rsidRPr="00050E3C">
        <w:rPr>
          <w:u w:val="single"/>
        </w:rPr>
        <w:t xml:space="preserve"> </w:t>
      </w:r>
      <w:r w:rsidRPr="00050E3C">
        <w:rPr>
          <w:sz w:val="8"/>
        </w:rPr>
        <w:t>Rather than ignoring the suffering of the underpaid, overworked, and exploited around us, we will finally be able to recognize their suffering as legitimate, rather than looking to the news for our moral compass.</w:t>
      </w:r>
    </w:p>
    <w:p w14:paraId="3842E1A8" w14:textId="77777777" w:rsidR="00434906" w:rsidRPr="00434906" w:rsidRDefault="00434906" w:rsidP="00434906"/>
    <w:sectPr w:rsidR="00434906" w:rsidRPr="004349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3EB2"/>
    <w:rsid w:val="000139A3"/>
    <w:rsid w:val="00050E3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4906"/>
    <w:rsid w:val="004605D6"/>
    <w:rsid w:val="004C60E8"/>
    <w:rsid w:val="004E1664"/>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83EB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66E9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1F0A3"/>
  <w15:chartTrackingRefBased/>
  <w15:docId w15:val="{70BD9E8E-BBF9-48B8-ADA3-DEF030F0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3EB2"/>
    <w:rPr>
      <w:rFonts w:ascii="Calibri" w:hAnsi="Calibri" w:cs="Calibri"/>
    </w:rPr>
  </w:style>
  <w:style w:type="paragraph" w:styleId="Heading1">
    <w:name w:val="heading 1"/>
    <w:aliases w:val="Pocket"/>
    <w:basedOn w:val="Normal"/>
    <w:next w:val="Normal"/>
    <w:link w:val="Heading1Char"/>
    <w:qFormat/>
    <w:rsid w:val="00B83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3E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3E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B83E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3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EB2"/>
  </w:style>
  <w:style w:type="character" w:customStyle="1" w:styleId="Heading1Char">
    <w:name w:val="Heading 1 Char"/>
    <w:aliases w:val="Pocket Char"/>
    <w:basedOn w:val="DefaultParagraphFont"/>
    <w:link w:val="Heading1"/>
    <w:rsid w:val="00B83E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3E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3EB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83EB2"/>
    <w:rPr>
      <w:rFonts w:ascii="Calibri" w:eastAsiaTheme="majorEastAsia" w:hAnsi="Calibri" w:cstheme="majorBidi"/>
      <w:b/>
      <w:iCs/>
      <w:sz w:val="26"/>
    </w:rPr>
  </w:style>
  <w:style w:type="character" w:styleId="Emphasis">
    <w:name w:val="Emphasis"/>
    <w:basedOn w:val="DefaultParagraphFont"/>
    <w:uiPriority w:val="7"/>
    <w:qFormat/>
    <w:rsid w:val="00B83E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B83EB2"/>
    <w:rPr>
      <w:b/>
      <w:bCs/>
      <w:sz w:val="26"/>
      <w:u w:val="singl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B83EB2"/>
    <w:rPr>
      <w:b w:val="0"/>
      <w:sz w:val="22"/>
      <w:u w:val="single"/>
    </w:rPr>
  </w:style>
  <w:style w:type="character" w:styleId="Hyperlink">
    <w:name w:val="Hyperlink"/>
    <w:basedOn w:val="DefaultParagraphFont"/>
    <w:uiPriority w:val="99"/>
    <w:semiHidden/>
    <w:unhideWhenUsed/>
    <w:rsid w:val="00B83EB2"/>
    <w:rPr>
      <w:color w:val="auto"/>
      <w:u w:val="none"/>
    </w:rPr>
  </w:style>
  <w:style w:type="character" w:styleId="FollowedHyperlink">
    <w:name w:val="FollowedHyperlink"/>
    <w:basedOn w:val="DefaultParagraphFont"/>
    <w:uiPriority w:val="99"/>
    <w:semiHidden/>
    <w:unhideWhenUsed/>
    <w:rsid w:val="00B83EB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11926</Words>
  <Characters>67981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2021-09-25T17:23:00Z</dcterms:created>
  <dcterms:modified xsi:type="dcterms:W3CDTF">2021-09-25T18:39:00Z</dcterms:modified>
</cp:coreProperties>
</file>