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6DF64" w14:textId="77777777" w:rsidR="009E3300" w:rsidRPr="008D3236" w:rsidRDefault="009E3300" w:rsidP="009E3300">
      <w:pPr>
        <w:keepNext/>
        <w:keepLines/>
        <w:spacing w:before="40" w:after="0"/>
        <w:outlineLvl w:val="3"/>
        <w:rPr>
          <w:rFonts w:eastAsia="MS Gothic"/>
          <w:b/>
          <w:iCs/>
          <w:sz w:val="26"/>
        </w:rPr>
      </w:pPr>
      <w:r w:rsidRPr="002642A5">
        <w:rPr>
          <w:rFonts w:eastAsia="MS Gothic"/>
          <w:b/>
          <w:iCs/>
          <w:sz w:val="26"/>
        </w:rPr>
        <w:t>Interpretation –</w:t>
      </w:r>
      <w:r>
        <w:rPr>
          <w:rFonts w:eastAsia="MS Gothic"/>
          <w:b/>
          <w:iCs/>
          <w:sz w:val="26"/>
        </w:rPr>
        <w:t xml:space="preserve"> </w:t>
      </w:r>
      <w:r w:rsidRPr="008D3236">
        <w:rPr>
          <w:rFonts w:eastAsia="MS Gothic"/>
          <w:b/>
          <w:iCs/>
          <w:sz w:val="26"/>
        </w:rPr>
        <w:t xml:space="preserve">is that debate is a </w:t>
      </w:r>
      <w:proofErr w:type="gramStart"/>
      <w:r w:rsidRPr="008D3236">
        <w:rPr>
          <w:rFonts w:eastAsia="MS Gothic"/>
          <w:b/>
          <w:iCs/>
          <w:sz w:val="26"/>
        </w:rPr>
        <w:t>game</w:t>
      </w:r>
      <w:proofErr w:type="gramEnd"/>
      <w:r w:rsidRPr="008D3236">
        <w:rPr>
          <w:rFonts w:eastAsia="MS Gothic"/>
          <w:b/>
          <w:iCs/>
          <w:sz w:val="26"/>
        </w:rPr>
        <w:t xml:space="preserve"> and the affirmative should have to defend the implementation of United States government action grounded in the resolution.</w:t>
      </w:r>
    </w:p>
    <w:p w14:paraId="67E4D8AC" w14:textId="77777777" w:rsidR="009E3300" w:rsidRPr="008D3236" w:rsidRDefault="009E3300" w:rsidP="009E3300">
      <w:pPr>
        <w:keepNext/>
        <w:keepLines/>
        <w:spacing w:before="40" w:after="0"/>
        <w:outlineLvl w:val="3"/>
        <w:rPr>
          <w:rFonts w:eastAsia="MS Gothic"/>
          <w:b/>
          <w:iCs/>
          <w:sz w:val="26"/>
        </w:rPr>
      </w:pPr>
      <w:r w:rsidRPr="008D3236">
        <w:rPr>
          <w:rFonts w:eastAsia="MS Gothic"/>
          <w:b/>
          <w:iCs/>
          <w:sz w:val="26"/>
        </w:rPr>
        <w:t xml:space="preserve">This does not require any use of a particular form of argumentation, type of evidence or the assumption of the role of the judge – the resolution is especially meant to limit the form of debate, and that’s </w:t>
      </w:r>
      <w:proofErr w:type="gramStart"/>
      <w:r w:rsidRPr="008D3236">
        <w:rPr>
          <w:rFonts w:eastAsia="MS Gothic"/>
          <w:b/>
          <w:iCs/>
          <w:sz w:val="26"/>
        </w:rPr>
        <w:t>pretty neat</w:t>
      </w:r>
      <w:proofErr w:type="gramEnd"/>
      <w:r w:rsidRPr="008D3236">
        <w:rPr>
          <w:rFonts w:eastAsia="MS Gothic"/>
          <w:b/>
          <w:iCs/>
          <w:sz w:val="26"/>
        </w:rPr>
        <w:t>!</w:t>
      </w:r>
    </w:p>
    <w:p w14:paraId="51593B20" w14:textId="77777777" w:rsidR="009E3300" w:rsidRPr="008D3236" w:rsidRDefault="009E3300" w:rsidP="009E3300">
      <w:pPr>
        <w:rPr>
          <w:rFonts w:eastAsia="Cambria"/>
        </w:rPr>
      </w:pPr>
      <w:r w:rsidRPr="008D3236">
        <w:rPr>
          <w:rFonts w:eastAsia="Cambria"/>
          <w:b/>
          <w:bCs/>
          <w:sz w:val="26"/>
        </w:rPr>
        <w:t>Hoofd’07</w:t>
      </w:r>
      <w:r w:rsidRPr="008D3236">
        <w:rPr>
          <w:rFonts w:eastAsia="Cambria"/>
        </w:rPr>
        <w:t xml:space="preserve">|Ingrid M. </w:t>
      </w:r>
      <w:proofErr w:type="spellStart"/>
      <w:r w:rsidRPr="008D3236">
        <w:rPr>
          <w:rFonts w:eastAsia="Cambria"/>
        </w:rPr>
        <w:t>Hoofd</w:t>
      </w:r>
      <w:proofErr w:type="spellEnd"/>
      <w:r w:rsidRPr="008D3236">
        <w:rPr>
          <w:rFonts w:eastAsia="Cambria"/>
        </w:rPr>
        <w:t xml:space="preserve">, National University of Singapore, “The Neoliberal Consolidation of Play and Speed: Ethical Issues in Serious Gaming” in “CRITICAL LITERACY: Theories and Practices Volume 1: 2, December 2007,” p. 6-14, 2007|KZaidi // recut </w:t>
      </w:r>
      <w:proofErr w:type="spellStart"/>
      <w:r w:rsidRPr="008D3236">
        <w:rPr>
          <w:rFonts w:eastAsia="Cambria"/>
        </w:rPr>
        <w:t>ahs</w:t>
      </w:r>
      <w:proofErr w:type="spellEnd"/>
      <w:r w:rsidRPr="008D3236">
        <w:rPr>
          <w:rFonts w:eastAsia="Cambria"/>
        </w:rPr>
        <w:t xml:space="preserve"> </w:t>
      </w:r>
      <w:proofErr w:type="spellStart"/>
      <w:r w:rsidRPr="008D3236">
        <w:rPr>
          <w:rFonts w:eastAsia="Cambria"/>
        </w:rPr>
        <w:t>emi</w:t>
      </w:r>
      <w:proofErr w:type="spellEnd"/>
      <w:r w:rsidRPr="008D3236">
        <w:rPr>
          <w:rFonts w:eastAsia="Cambria"/>
        </w:rPr>
        <w:t xml:space="preserve"> </w:t>
      </w:r>
    </w:p>
    <w:p w14:paraId="673E2DB6" w14:textId="77777777" w:rsidR="009E3300" w:rsidRPr="008D3236" w:rsidRDefault="009E3300" w:rsidP="009E3300">
      <w:pPr>
        <w:rPr>
          <w:rFonts w:eastAsia="Cambria"/>
          <w:sz w:val="10"/>
        </w:rPr>
      </w:pPr>
      <w:r w:rsidRPr="008D3236">
        <w:rPr>
          <w:rFonts w:eastAsia="Cambria"/>
          <w:highlight w:val="yellow"/>
          <w:u w:val="single"/>
        </w:rPr>
        <w:t>Serious games</w:t>
      </w:r>
      <w:r w:rsidRPr="008D3236">
        <w:rPr>
          <w:rFonts w:eastAsia="Cambria"/>
          <w:sz w:val="10"/>
        </w:rPr>
        <w:t xml:space="preserve"> are a fascinating next stage in the continuous exploitation of digital media technologies over the last decades for training, learning, and education. As formal education and training </w:t>
      </w:r>
      <w:r w:rsidRPr="008D3236">
        <w:rPr>
          <w:rFonts w:eastAsia="Cambria"/>
          <w:u w:val="single"/>
        </w:rPr>
        <w:t xml:space="preserve">always </w:t>
      </w:r>
      <w:r w:rsidRPr="008D3236">
        <w:rPr>
          <w:rFonts w:eastAsia="Cambria"/>
          <w:highlight w:val="yellow"/>
          <w:u w:val="single"/>
        </w:rPr>
        <w:t>involves the</w:t>
      </w:r>
      <w:r w:rsidRPr="008D3236">
        <w:rPr>
          <w:rFonts w:eastAsia="Cambria"/>
          <w:u w:val="single"/>
        </w:rPr>
        <w:t xml:space="preserve"> transmission and </w:t>
      </w:r>
      <w:r w:rsidRPr="008D3236">
        <w:rPr>
          <w:rFonts w:eastAsia="Cambria"/>
          <w:highlight w:val="yellow"/>
          <w:u w:val="single"/>
        </w:rPr>
        <w:t>repetition of</w:t>
      </w:r>
      <w:r w:rsidRPr="008D3236">
        <w:rPr>
          <w:rFonts w:eastAsia="Cambria"/>
          <w:u w:val="single"/>
        </w:rPr>
        <w:t xml:space="preserve"> certain culturally and socially specific sets of </w:t>
      </w:r>
      <w:r w:rsidRPr="008D3236">
        <w:rPr>
          <w:rFonts w:eastAsia="Cambria"/>
          <w:highlight w:val="yellow"/>
          <w:u w:val="single"/>
        </w:rPr>
        <w:t>skills</w:t>
      </w:r>
      <w:r w:rsidRPr="008D3236">
        <w:rPr>
          <w:rFonts w:eastAsia="Cambria"/>
          <w:sz w:val="10"/>
        </w:rPr>
        <w:t xml:space="preserve"> and moral values, it would be of paramount importance to ensure that developments within the serious gaming industry are in step </w:t>
      </w:r>
      <w:r w:rsidRPr="008D3236">
        <w:rPr>
          <w:rFonts w:eastAsia="Cambria"/>
          <w:highlight w:val="yellow"/>
          <w:u w:val="single"/>
        </w:rPr>
        <w:t>with the</w:t>
      </w:r>
      <w:r w:rsidRPr="008D3236">
        <w:rPr>
          <w:rFonts w:eastAsia="Cambria"/>
          <w:u w:val="single"/>
        </w:rPr>
        <w:t xml:space="preserve"> effects of the good </w:t>
      </w:r>
      <w:r w:rsidRPr="008D3236">
        <w:rPr>
          <w:rFonts w:eastAsia="Cambria"/>
          <w:highlight w:val="yellow"/>
          <w:u w:val="single"/>
        </w:rPr>
        <w:t xml:space="preserve">intentions of nurturing people within a </w:t>
      </w:r>
      <w:r w:rsidRPr="008D3236">
        <w:rPr>
          <w:rFonts w:eastAsia="Cambria"/>
          <w:u w:val="single"/>
        </w:rPr>
        <w:t xml:space="preserve">social framework that </w:t>
      </w:r>
      <w:proofErr w:type="spellStart"/>
      <w:r w:rsidRPr="008D3236">
        <w:rPr>
          <w:rFonts w:eastAsia="Cambria"/>
          <w:u w:val="single"/>
        </w:rPr>
        <w:t>emphasises</w:t>
      </w:r>
      <w:proofErr w:type="spellEnd"/>
      <w:r w:rsidRPr="008D3236">
        <w:rPr>
          <w:rFonts w:eastAsia="Cambria"/>
          <w:u w:val="single"/>
        </w:rPr>
        <w:t xml:space="preserve"> a </w:t>
      </w:r>
      <w:r w:rsidRPr="008D3236">
        <w:rPr>
          <w:rFonts w:eastAsia="Cambria"/>
          <w:highlight w:val="yellow"/>
          <w:u w:val="single"/>
        </w:rPr>
        <w:t>fair</w:t>
      </w:r>
      <w:r w:rsidRPr="008D3236">
        <w:rPr>
          <w:rFonts w:eastAsia="Cambria"/>
          <w:u w:val="single"/>
        </w:rPr>
        <w:t xml:space="preserve">, culturally </w:t>
      </w:r>
      <w:r w:rsidRPr="008D3236">
        <w:rPr>
          <w:rFonts w:eastAsia="Cambria"/>
          <w:highlight w:val="yellow"/>
          <w:u w:val="single"/>
        </w:rPr>
        <w:t>diverse, and blooming society.</w:t>
      </w:r>
      <w:r w:rsidRPr="008D3236">
        <w:rPr>
          <w:rFonts w:eastAsia="Cambria"/>
          <w:sz w:val="10"/>
        </w:rPr>
        <w:t xml:space="preserve"> In this light, it is interesting that from the very advent of the information society, </w:t>
      </w:r>
      <w:r w:rsidRPr="008D3236">
        <w:rPr>
          <w:rFonts w:eastAsia="Cambria"/>
          <w:u w:val="single"/>
        </w:rPr>
        <w:t xml:space="preserve">digital technologies have been depicted as central to the development of a more just and equal society </w:t>
      </w:r>
      <w:r w:rsidRPr="008D3236">
        <w:rPr>
          <w:rFonts w:eastAsia="Cambria"/>
          <w:highlight w:val="yellow"/>
          <w:u w:val="single"/>
        </w:rPr>
        <w:t xml:space="preserve">by </w:t>
      </w:r>
      <w:proofErr w:type="spellStart"/>
      <w:r w:rsidRPr="008D3236">
        <w:rPr>
          <w:rFonts w:eastAsia="Cambria"/>
          <w:highlight w:val="yellow"/>
          <w:u w:val="single"/>
        </w:rPr>
        <w:t>harbouring</w:t>
      </w:r>
      <w:proofErr w:type="spellEnd"/>
      <w:r w:rsidRPr="008D3236">
        <w:rPr>
          <w:rFonts w:eastAsia="Cambria"/>
          <w:highlight w:val="yellow"/>
          <w:u w:val="single"/>
        </w:rPr>
        <w:t xml:space="preserve"> the promise of bridging gaps</w:t>
      </w:r>
      <w:r w:rsidRPr="008D3236">
        <w:rPr>
          <w:rFonts w:eastAsia="Cambria"/>
          <w:u w:val="single"/>
        </w:rPr>
        <w:t xml:space="preserve"> between classes, races, and genders locally as well as globally.</w:t>
      </w:r>
      <w:r w:rsidRPr="008D3236">
        <w:rPr>
          <w:rFonts w:eastAsia="Cambria"/>
          <w:sz w:val="10"/>
        </w:rPr>
        <w:t xml:space="preserve"> Driven by the vision of this utopian potential of new technologies, the education industry and larger policy </w:t>
      </w:r>
      <w:proofErr w:type="spellStart"/>
      <w:r w:rsidRPr="008D3236">
        <w:rPr>
          <w:rFonts w:eastAsia="Cambria"/>
          <w:sz w:val="10"/>
        </w:rPr>
        <w:t>organisations</w:t>
      </w:r>
      <w:proofErr w:type="spellEnd"/>
      <w:r w:rsidRPr="008D3236">
        <w:rPr>
          <w:rFonts w:eastAsia="Cambria"/>
          <w:sz w:val="10"/>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8D3236">
        <w:rPr>
          <w:rFonts w:eastAsia="Cambria"/>
          <w:u w:val="single"/>
        </w:rPr>
        <w:t xml:space="preserve">education, takes as its starting point </w:t>
      </w:r>
      <w:r w:rsidRPr="008D3236">
        <w:rPr>
          <w:rFonts w:eastAsia="Cambria"/>
          <w:highlight w:val="yellow"/>
          <w:u w:val="single"/>
        </w:rPr>
        <w:t>the techno-utopian assumption</w:t>
      </w:r>
      <w:r w:rsidRPr="008D3236">
        <w:rPr>
          <w:rFonts w:eastAsia="Cambria"/>
          <w:u w:val="single"/>
        </w:rPr>
        <w:t xml:space="preserve"> that (new) interactive technologies themselves are the primary harbingers of a fair and blooming society</w:t>
      </w:r>
      <w:r w:rsidRPr="008D3236">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8D3236">
        <w:rPr>
          <w:rFonts w:eastAsia="Cambria"/>
          <w:sz w:val="10"/>
        </w:rPr>
        <w:t>So</w:t>
      </w:r>
      <w:proofErr w:type="gramEnd"/>
      <w:r w:rsidRPr="008D3236">
        <w:rPr>
          <w:rFonts w:eastAsia="Cambria"/>
          <w:sz w:val="10"/>
        </w:rPr>
        <w:t xml:space="preserve"> while reframing serious games themselves in a new ethical perspective constitutes the main objective of this paper, it is equally important to situate serious games within a larger political discourse on the teaching of new skills. Firstly then, </w:t>
      </w:r>
      <w:r w:rsidRPr="008D3236">
        <w:rPr>
          <w:rFonts w:eastAsia="Cambria"/>
          <w:u w:val="single"/>
        </w:rPr>
        <w:t xml:space="preserve">policy papers and academic studies on serious games all display an assumption </w:t>
      </w:r>
      <w:r w:rsidRPr="008D3236">
        <w:rPr>
          <w:rFonts w:eastAsia="Cambria"/>
          <w:highlight w:val="yellow"/>
          <w:u w:val="single"/>
        </w:rPr>
        <w:t>of the</w:t>
      </w:r>
      <w:r w:rsidRPr="008D3236">
        <w:rPr>
          <w:rFonts w:eastAsia="Cambria"/>
          <w:u w:val="single"/>
        </w:rPr>
        <w:t xml:space="preserve"> inherent </w:t>
      </w:r>
      <w:r w:rsidRPr="008D3236">
        <w:rPr>
          <w:rFonts w:eastAsia="Cambria"/>
          <w:highlight w:val="yellow"/>
          <w:u w:val="single"/>
        </w:rPr>
        <w:t>neutrality of gaming tech</w:t>
      </w:r>
      <w:r w:rsidRPr="008D3236">
        <w:rPr>
          <w:rFonts w:eastAsia="Cambria"/>
          <w:u w:val="single"/>
        </w:rPr>
        <w:t>nologies, as if these technologies were mere tools equally suitable for all.</w:t>
      </w:r>
      <w:r w:rsidRPr="008D3236">
        <w:rPr>
          <w:rFonts w:eastAsia="Cambria"/>
          <w:sz w:val="10"/>
        </w:rPr>
        <w:t xml:space="preserve"> What also becomes apparent in the language used in these studies and proposals, is how </w:t>
      </w:r>
      <w:r w:rsidRPr="008D3236">
        <w:rPr>
          <w:rFonts w:eastAsia="Cambria"/>
          <w:u w:val="single"/>
        </w:rPr>
        <w:t xml:space="preserve">this instrumentalist vision of gaming technologies for learning </w:t>
      </w:r>
      <w:r w:rsidRPr="008D3236">
        <w:rPr>
          <w:rFonts w:eastAsia="Cambria"/>
          <w:highlight w:val="yellow"/>
          <w:u w:val="single"/>
        </w:rPr>
        <w:t xml:space="preserve">goes </w:t>
      </w:r>
      <w:r w:rsidRPr="008D3236">
        <w:rPr>
          <w:rFonts w:eastAsia="Cambria"/>
          <w:u w:val="single"/>
        </w:rPr>
        <w:t xml:space="preserve">hand in hand </w:t>
      </w:r>
      <w:r w:rsidRPr="008D3236">
        <w:rPr>
          <w:rFonts w:eastAsia="Cambria"/>
          <w:highlight w:val="yellow"/>
          <w:u w:val="single"/>
        </w:rPr>
        <w:t>with a</w:t>
      </w:r>
      <w:r w:rsidRPr="008D3236">
        <w:rPr>
          <w:rFonts w:eastAsia="Cambria"/>
          <w:u w:val="single"/>
        </w:rPr>
        <w:t xml:space="preserve"> particular </w:t>
      </w:r>
      <w:r w:rsidRPr="008D3236">
        <w:rPr>
          <w:rFonts w:eastAsia="Cambria"/>
          <w:highlight w:val="yellow"/>
          <w:u w:val="single"/>
        </w:rPr>
        <w:t>neo-liberal assumption of what constitutes a fit individual</w:t>
      </w:r>
      <w:r w:rsidRPr="008D3236">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8D3236">
        <w:rPr>
          <w:rFonts w:eastAsia="Cambria"/>
          <w:sz w:val="10"/>
        </w:rPr>
        <w:t>Guerena</w:t>
      </w:r>
      <w:proofErr w:type="spellEnd"/>
      <w:r w:rsidRPr="008D3236">
        <w:rPr>
          <w:rFonts w:eastAsia="Cambria"/>
          <w:sz w:val="10"/>
        </w:rPr>
        <w:t xml:space="preserve"> from the US Orange County Department of Education proposes in one of the Department’s </w:t>
      </w:r>
      <w:proofErr w:type="gramStart"/>
      <w:r w:rsidRPr="008D3236">
        <w:rPr>
          <w:rFonts w:eastAsia="Cambria"/>
          <w:sz w:val="10"/>
        </w:rPr>
        <w:t>web-casts</w:t>
      </w:r>
      <w:proofErr w:type="gramEnd"/>
      <w:r w:rsidRPr="008D3236">
        <w:rPr>
          <w:rFonts w:eastAsia="Cambria"/>
          <w:sz w:val="10"/>
        </w:rPr>
        <w:t xml:space="preserve"> that serious games </w:t>
      </w:r>
      <w:proofErr w:type="spellStart"/>
      <w:r w:rsidRPr="008D3236">
        <w:rPr>
          <w:rFonts w:eastAsia="Cambria"/>
          <w:sz w:val="10"/>
        </w:rPr>
        <w:t>instil</w:t>
      </w:r>
      <w:proofErr w:type="spellEnd"/>
      <w:r w:rsidRPr="008D3236">
        <w:rPr>
          <w:rFonts w:eastAsia="Cambria"/>
          <w:sz w:val="10"/>
        </w:rPr>
        <w:t xml:space="preserve"> “twenty-first century skills” like risk-taking, adaptability, self-direction, interactive communication, and ‘planning and managing for results’ in the students through the “</w:t>
      </w:r>
      <w:proofErr w:type="spellStart"/>
      <w:r w:rsidRPr="008D3236">
        <w:rPr>
          <w:rFonts w:eastAsia="Cambria"/>
          <w:sz w:val="10"/>
        </w:rPr>
        <w:t>channelling</w:t>
      </w:r>
      <w:proofErr w:type="spellEnd"/>
      <w:r w:rsidRPr="008D3236">
        <w:rPr>
          <w:rFonts w:eastAsia="Cambria"/>
          <w:sz w:val="10"/>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8D3236">
        <w:rPr>
          <w:rFonts w:eastAsia="Cambria"/>
          <w:sz w:val="10"/>
        </w:rPr>
        <w:t>Granado</w:t>
      </w:r>
      <w:proofErr w:type="spellEnd"/>
      <w:r w:rsidRPr="008D3236">
        <w:rPr>
          <w:rFonts w:eastAsia="Cambria"/>
          <w:sz w:val="10"/>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8D3236">
        <w:rPr>
          <w:rFonts w:eastAsia="Cambria"/>
          <w:sz w:val="10"/>
        </w:rPr>
        <w:t>definitely helpful</w:t>
      </w:r>
      <w:proofErr w:type="gramEnd"/>
      <w:r w:rsidRPr="008D3236">
        <w:rPr>
          <w:rFonts w:eastAsia="Cambria"/>
          <w:sz w:val="10"/>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8D3236">
        <w:rPr>
          <w:rFonts w:eastAsia="Cambria"/>
          <w:u w:val="single"/>
        </w:rPr>
        <w:t xml:space="preserve">technologies for </w:t>
      </w:r>
      <w:r w:rsidRPr="008D3236">
        <w:rPr>
          <w:rFonts w:eastAsia="Cambria"/>
          <w:highlight w:val="yellow"/>
          <w:u w:val="single"/>
        </w:rPr>
        <w:t xml:space="preserve">education is </w:t>
      </w:r>
      <w:r w:rsidRPr="008D3236">
        <w:rPr>
          <w:rFonts w:eastAsia="Cambria"/>
          <w:u w:val="single"/>
        </w:rPr>
        <w:t xml:space="preserve">already </w:t>
      </w:r>
      <w:r w:rsidRPr="008D3236">
        <w:rPr>
          <w:rFonts w:eastAsia="Cambria"/>
          <w:highlight w:val="yellow"/>
          <w:u w:val="single"/>
        </w:rPr>
        <w:t>itself by no means a neutral affair</w:t>
      </w:r>
      <w:r w:rsidRPr="008D3236">
        <w:rPr>
          <w:rFonts w:eastAsia="Cambria"/>
          <w:u w:val="single"/>
        </w:rPr>
        <w:t xml:space="preserve">. This is </w:t>
      </w:r>
      <w:r w:rsidRPr="008D3236">
        <w:rPr>
          <w:rFonts w:eastAsia="Cambria"/>
          <w:highlight w:val="yellow"/>
          <w:u w:val="single"/>
        </w:rPr>
        <w:t>because the discourses</w:t>
      </w:r>
      <w:r w:rsidRPr="008D3236">
        <w:rPr>
          <w:rFonts w:eastAsia="Cambria"/>
          <w:sz w:val="10"/>
        </w:rPr>
        <w:t xml:space="preserve"> that inform this quest and that accompany this search </w:t>
      </w:r>
      <w:r w:rsidRPr="008D3236">
        <w:rPr>
          <w:rFonts w:eastAsia="Cambria"/>
          <w:highlight w:val="yellow"/>
          <w:u w:val="single"/>
        </w:rPr>
        <w:t>for instantaneity</w:t>
      </w:r>
      <w:r w:rsidRPr="008D3236">
        <w:rPr>
          <w:rFonts w:eastAsia="Cambria"/>
          <w:sz w:val="10"/>
        </w:rPr>
        <w:t xml:space="preserve"> arguably </w:t>
      </w:r>
      <w:r w:rsidRPr="008D3236">
        <w:rPr>
          <w:rFonts w:eastAsia="Cambria"/>
          <w:highlight w:val="yellow"/>
          <w:u w:val="single"/>
        </w:rPr>
        <w:t>enforce</w:t>
      </w:r>
      <w:r w:rsidRPr="008D3236">
        <w:rPr>
          <w:rFonts w:eastAsia="Cambria"/>
          <w:u w:val="single"/>
        </w:rPr>
        <w:t xml:space="preserve"> the </w:t>
      </w:r>
      <w:r w:rsidRPr="008D3236">
        <w:rPr>
          <w:rFonts w:eastAsia="Cambria"/>
          <w:highlight w:val="yellow"/>
          <w:u w:val="single"/>
        </w:rPr>
        <w:t>hegemony of a militaristic</w:t>
      </w:r>
      <w:r w:rsidRPr="008D3236">
        <w:rPr>
          <w:rFonts w:eastAsia="Cambria"/>
          <w:u w:val="single"/>
        </w:rPr>
        <w:t xml:space="preserve">, masculinist, humanist, and of what I will call a </w:t>
      </w:r>
      <w:r w:rsidRPr="008D3236">
        <w:rPr>
          <w:rFonts w:eastAsia="Cambria"/>
          <w:highlight w:val="yellow"/>
          <w:u w:val="single"/>
        </w:rPr>
        <w:t>‘speed-elitist’ individual.</w:t>
      </w:r>
      <w:r w:rsidRPr="008D3236">
        <w:rPr>
          <w:rFonts w:eastAsia="Cambria"/>
          <w:u w:val="single"/>
        </w:rPr>
        <w:t xml:space="preserve"> </w:t>
      </w:r>
      <w:r w:rsidRPr="008D3236">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8D3236">
        <w:rPr>
          <w:rFonts w:eastAsia="Cambria"/>
          <w:u w:val="single"/>
        </w:rPr>
        <w:t xml:space="preserve">games have become archives of the discursive and actual violence carried out in the name of the utopia of technological progress and instantaneity under neo-liberal </w:t>
      </w:r>
      <w:proofErr w:type="spellStart"/>
      <w:r w:rsidRPr="008D3236">
        <w:rPr>
          <w:rFonts w:eastAsia="Cambria"/>
          <w:u w:val="single"/>
        </w:rPr>
        <w:t>globalisation</w:t>
      </w:r>
      <w:proofErr w:type="spellEnd"/>
      <w:r w:rsidRPr="008D3236">
        <w:rPr>
          <w:rFonts w:eastAsia="Cambria"/>
          <w:u w:val="single"/>
        </w:rPr>
        <w:t xml:space="preserve">. </w:t>
      </w:r>
      <w:r w:rsidRPr="008D3236">
        <w:rPr>
          <w:rFonts w:eastAsia="Cambria"/>
          <w:sz w:val="10"/>
        </w:rPr>
        <w:t xml:space="preserve">This archival function is possible exactly because cybernetic technologies promise the containment and control of such supposedly accidental violence, while in fact exacerbating these forms of violence. This leads me to conclude that </w:t>
      </w:r>
      <w:r w:rsidRPr="008D3236">
        <w:rPr>
          <w:rFonts w:eastAsia="Cambria"/>
          <w:highlight w:val="yellow"/>
          <w:u w:val="single"/>
        </w:rPr>
        <w:t>such violence is in fact structural</w:t>
      </w:r>
      <w:r w:rsidRPr="008D3236">
        <w:rPr>
          <w:rFonts w:eastAsia="Cambria"/>
          <w:u w:val="single"/>
        </w:rPr>
        <w:t xml:space="preserve"> to new serious gaming technologies</w:t>
      </w:r>
      <w:r w:rsidRPr="008D3236">
        <w:rPr>
          <w:rFonts w:eastAsia="Cambria"/>
          <w:sz w:val="10"/>
        </w:rPr>
        <w:t>, rather than accidental. I will elaborate this hypothesis by looking at various theorists who seek to understand this structural imperative of new technologies, and their relationship to the neo-</w:t>
      </w:r>
      <w:proofErr w:type="spellStart"/>
      <w:r w:rsidRPr="008D3236">
        <w:rPr>
          <w:rFonts w:eastAsia="Cambria"/>
          <w:sz w:val="10"/>
        </w:rPr>
        <w:t>liberalisation</w:t>
      </w:r>
      <w:proofErr w:type="spellEnd"/>
      <w:r w:rsidRPr="008D3236">
        <w:rPr>
          <w:rFonts w:eastAsia="Cambria"/>
          <w:sz w:val="10"/>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8D3236">
        <w:rPr>
          <w:rFonts w:eastAsia="Cambria"/>
          <w:sz w:val="10"/>
        </w:rPr>
        <w:t>virtualisation</w:t>
      </w:r>
      <w:proofErr w:type="spellEnd"/>
      <w:r w:rsidRPr="008D3236">
        <w:rPr>
          <w:rFonts w:eastAsia="Cambria"/>
          <w:sz w:val="10"/>
        </w:rPr>
        <w:t xml:space="preserve"> of traditional learning institutions into cyberspace. While the existence of learning tools in other areas of society besides actual learning institutions has been a fact since the advent of schools, </w:t>
      </w:r>
      <w:r w:rsidRPr="008D3236">
        <w:rPr>
          <w:rFonts w:eastAsia="Cambria"/>
          <w:highlight w:val="yellow"/>
          <w:u w:val="single"/>
        </w:rPr>
        <w:t>the shift</w:t>
      </w:r>
      <w:r w:rsidRPr="008D3236">
        <w:rPr>
          <w:rFonts w:eastAsia="Cambria"/>
          <w:u w:val="single"/>
        </w:rPr>
        <w:t xml:space="preserve"> of methods of learning </w:t>
      </w:r>
      <w:r w:rsidRPr="008D3236">
        <w:rPr>
          <w:rFonts w:eastAsia="Cambria"/>
        </w:rPr>
        <w:t>in</w:t>
      </w:r>
      <w:r w:rsidRPr="008D3236">
        <w:rPr>
          <w:rFonts w:eastAsia="Cambria"/>
          <w:highlight w:val="yellow"/>
          <w:u w:val="single"/>
        </w:rPr>
        <w:t>to online</w:t>
      </w:r>
      <w:r w:rsidRPr="008D3236">
        <w:rPr>
          <w:rFonts w:eastAsia="Cambria"/>
          <w:u w:val="single"/>
        </w:rPr>
        <w:t xml:space="preserve"> and digital tools </w:t>
      </w:r>
      <w:r w:rsidRPr="008D3236">
        <w:rPr>
          <w:rFonts w:eastAsia="Cambria"/>
          <w:highlight w:val="yellow"/>
          <w:u w:val="single"/>
        </w:rPr>
        <w:t xml:space="preserve">is symptomatic of the </w:t>
      </w:r>
      <w:proofErr w:type="spellStart"/>
      <w:r w:rsidRPr="008D3236">
        <w:rPr>
          <w:rFonts w:eastAsia="Cambria"/>
          <w:highlight w:val="yellow"/>
          <w:u w:val="single"/>
        </w:rPr>
        <w:t>decentralisation</w:t>
      </w:r>
      <w:proofErr w:type="spellEnd"/>
      <w:r w:rsidRPr="008D3236">
        <w:rPr>
          <w:rFonts w:eastAsia="Cambria"/>
          <w:highlight w:val="yellow"/>
          <w:u w:val="single"/>
        </w:rPr>
        <w:t xml:space="preserve"> of power</w:t>
      </w:r>
      <w:r w:rsidRPr="008D3236">
        <w:rPr>
          <w:rFonts w:eastAsia="Cambria"/>
          <w:u w:val="single"/>
        </w:rPr>
        <w:t xml:space="preserve"> from ‘old’ educational institutions and its usurpation </w:t>
      </w:r>
      <w:r w:rsidRPr="008D3236">
        <w:rPr>
          <w:rFonts w:eastAsia="Cambria"/>
          <w:highlight w:val="yellow"/>
          <w:u w:val="single"/>
        </w:rPr>
        <w:t>into instantaneous neo-liberal modes of production.</w:t>
      </w:r>
      <w:r w:rsidRPr="008D3236">
        <w:rPr>
          <w:rFonts w:eastAsia="Cambria"/>
          <w:sz w:val="10"/>
        </w:rPr>
        <w:t xml:space="preserve"> I am </w:t>
      </w:r>
      <w:proofErr w:type="spellStart"/>
      <w:r w:rsidRPr="008D3236">
        <w:rPr>
          <w:rFonts w:eastAsia="Cambria"/>
          <w:sz w:val="10"/>
        </w:rPr>
        <w:t>summarising</w:t>
      </w:r>
      <w:proofErr w:type="spellEnd"/>
      <w:r w:rsidRPr="008D3236">
        <w:rPr>
          <w:rFonts w:eastAsia="Cambria"/>
          <w:sz w:val="10"/>
        </w:rPr>
        <w:t xml:space="preserve"> the work of Bill Readings on the university here, because it sheds light on the shift in education tout court towards </w:t>
      </w:r>
      <w:proofErr w:type="spellStart"/>
      <w:r w:rsidRPr="008D3236">
        <w:rPr>
          <w:rFonts w:eastAsia="Cambria"/>
          <w:sz w:val="10"/>
        </w:rPr>
        <w:t>virtualisation</w:t>
      </w:r>
      <w:proofErr w:type="spellEnd"/>
      <w:r w:rsidRPr="008D3236">
        <w:rPr>
          <w:rFonts w:eastAsia="Cambria"/>
          <w:sz w:val="10"/>
        </w:rPr>
        <w:t xml:space="preserve">, and its relationship to the ‘new hegemony of instantaneity.’ In The University in Ruins, Readings argues that the shift from the state-run university of reason and culture to the present-day global knowledge enterprise </w:t>
      </w:r>
      <w:r w:rsidRPr="008D3236">
        <w:rPr>
          <w:rFonts w:eastAsia="Cambria"/>
          <w:u w:val="single"/>
        </w:rPr>
        <w:t xml:space="preserve">must mean that the </w:t>
      </w:r>
      <w:proofErr w:type="spellStart"/>
      <w:r w:rsidRPr="008D3236">
        <w:rPr>
          <w:rFonts w:eastAsia="Cambria"/>
          <w:u w:val="single"/>
        </w:rPr>
        <w:t>centre</w:t>
      </w:r>
      <w:proofErr w:type="spellEnd"/>
      <w:r w:rsidRPr="008D3236">
        <w:rPr>
          <w:rFonts w:eastAsia="Cambria"/>
          <w:u w:val="single"/>
        </w:rPr>
        <w:t xml:space="preserve"> of power in effect has shifted elsewhere.</w:t>
      </w:r>
      <w:r w:rsidRPr="008D3236">
        <w:rPr>
          <w:rFonts w:eastAsia="Cambria"/>
          <w:sz w:val="10"/>
        </w:rPr>
        <w:t xml:space="preserve"> More important, says Readings, is that </w:t>
      </w:r>
      <w:r w:rsidRPr="008D3236">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8D3236">
        <w:rPr>
          <w:rFonts w:eastAsia="Cambria"/>
          <w:sz w:val="10"/>
        </w:rPr>
        <w:t xml:space="preserve">. </w:t>
      </w:r>
      <w:proofErr w:type="gramStart"/>
      <w:r w:rsidRPr="008D3236">
        <w:rPr>
          <w:rFonts w:eastAsia="Cambria"/>
          <w:sz w:val="10"/>
        </w:rPr>
        <w:t>So</w:t>
      </w:r>
      <w:proofErr w:type="gramEnd"/>
      <w:r w:rsidRPr="008D3236">
        <w:rPr>
          <w:rFonts w:eastAsia="Cambria"/>
          <w:sz w:val="10"/>
        </w:rPr>
        <w:t xml:space="preserve"> the invocation of the fantasy of an ‘</w:t>
      </w:r>
      <w:proofErr w:type="spellStart"/>
      <w:r w:rsidRPr="008D3236">
        <w:rPr>
          <w:rFonts w:eastAsia="Cambria"/>
          <w:sz w:val="10"/>
        </w:rPr>
        <w:t>originary</w:t>
      </w:r>
      <w:proofErr w:type="spellEnd"/>
      <w:r w:rsidRPr="008D3236">
        <w:rPr>
          <w:rFonts w:eastAsia="Cambria"/>
          <w:sz w:val="10"/>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8D3236">
        <w:rPr>
          <w:rFonts w:eastAsia="Cambria"/>
          <w:sz w:val="10"/>
        </w:rPr>
        <w:t>centre</w:t>
      </w:r>
      <w:proofErr w:type="spellEnd"/>
      <w:r w:rsidRPr="008D3236">
        <w:rPr>
          <w:rFonts w:eastAsia="Cambria"/>
          <w:sz w:val="10"/>
        </w:rPr>
        <w:t xml:space="preserve"> of power from the state into the technocratic networks and nodes of speed operates quite similarly in the case of primary, secondary, and other types of formal education. Indeed, </w:t>
      </w:r>
      <w:r w:rsidRPr="008D3236">
        <w:rPr>
          <w:rFonts w:eastAsia="Cambria"/>
          <w:u w:val="single"/>
        </w:rPr>
        <w:t xml:space="preserve">the current </w:t>
      </w:r>
      <w:proofErr w:type="spellStart"/>
      <w:r w:rsidRPr="008D3236">
        <w:rPr>
          <w:rFonts w:eastAsia="Cambria"/>
          <w:u w:val="single"/>
        </w:rPr>
        <w:t>virtualisation</w:t>
      </w:r>
      <w:proofErr w:type="spellEnd"/>
      <w:r w:rsidRPr="008D3236">
        <w:rPr>
          <w:rFonts w:eastAsia="Cambria"/>
          <w:u w:val="single"/>
        </w:rPr>
        <w:t xml:space="preserve"> of learning and the emphasis on lifelong learning marks a dispersal of traditional learning institutions into online spaces. </w:t>
      </w:r>
      <w:r w:rsidRPr="008D3236">
        <w:rPr>
          <w:rFonts w:eastAsia="Cambria"/>
          <w:sz w:val="10"/>
        </w:rPr>
        <w:t xml:space="preserve">This dispersal </w:t>
      </w:r>
      <w:r w:rsidRPr="008D3236">
        <w:rPr>
          <w:rFonts w:eastAsia="Cambria"/>
          <w:u w:val="single"/>
        </w:rPr>
        <w:t xml:space="preserve">works increasingly </w:t>
      </w:r>
      <w:r w:rsidRPr="008D3236">
        <w:rPr>
          <w:rFonts w:eastAsia="Cambria"/>
          <w:highlight w:val="yellow"/>
          <w:u w:val="single"/>
        </w:rPr>
        <w:t>in service of the ‘speed-elite’</w:t>
      </w:r>
      <w:r w:rsidRPr="008D3236">
        <w:rPr>
          <w:rFonts w:eastAsia="Cambria"/>
          <w:u w:val="single"/>
        </w:rPr>
        <w:t xml:space="preserve"> </w:t>
      </w:r>
      <w:r w:rsidRPr="008D3236">
        <w:rPr>
          <w:rFonts w:eastAsia="Cambria"/>
          <w:sz w:val="10"/>
        </w:rPr>
        <w:t xml:space="preserve">rather than simply in service of the nation-state. The heralding of serious games for education can therefore be read as a symptom of the intensified reach of the imperatives of neo-liberal </w:t>
      </w:r>
      <w:proofErr w:type="spellStart"/>
      <w:r w:rsidRPr="008D3236">
        <w:rPr>
          <w:rFonts w:eastAsia="Cambria"/>
          <w:sz w:val="10"/>
        </w:rPr>
        <w:t>globalisation</w:t>
      </w:r>
      <w:proofErr w:type="spellEnd"/>
      <w:r w:rsidRPr="008D3236">
        <w:rPr>
          <w:rFonts w:eastAsia="Cambria"/>
          <w:sz w:val="10"/>
        </w:rPr>
        <w:t xml:space="preserve">, in which consumption enters the lives of locally bound as well as more mobile cosmopolitan citizens of all ages through harping on the technological possibility of the confusion of production and play. Through the imperative of play then, </w:t>
      </w:r>
      <w:r w:rsidRPr="008D3236">
        <w:rPr>
          <w:rFonts w:eastAsia="Cambria"/>
          <w:u w:val="single"/>
        </w:rPr>
        <w:t xml:space="preserve">production increasingly and diffusely </w:t>
      </w:r>
      <w:proofErr w:type="spellStart"/>
      <w:r w:rsidRPr="008D3236">
        <w:rPr>
          <w:rFonts w:eastAsia="Cambria"/>
          <w:u w:val="single"/>
        </w:rPr>
        <w:t>colonises</w:t>
      </w:r>
      <w:proofErr w:type="spellEnd"/>
      <w:r w:rsidRPr="008D3236">
        <w:rPr>
          <w:rFonts w:eastAsia="Cambria"/>
          <w:u w:val="single"/>
        </w:rPr>
        <w:t xml:space="preserve"> all niche times and -spaces of neo-liberal society.</w:t>
      </w:r>
      <w:r w:rsidRPr="008D3236">
        <w:rPr>
          <w:rFonts w:eastAsia="Cambria"/>
          <w:sz w:val="10"/>
        </w:rPr>
        <w:t xml:space="preserve">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8D3236">
        <w:rPr>
          <w:rFonts w:eastAsia="Cambria"/>
          <w:highlight w:val="yellow"/>
          <w:u w:val="single"/>
        </w:rPr>
        <w:t>humanist militaristic utopias of transcendence</w:t>
      </w:r>
      <w:r w:rsidRPr="008D3236">
        <w:rPr>
          <w:rFonts w:eastAsia="Cambria"/>
          <w:u w:val="single"/>
        </w:rPr>
        <w:t xml:space="preserve">, which incriminates interactive technologies as inherently </w:t>
      </w:r>
      <w:proofErr w:type="spellStart"/>
      <w:r w:rsidRPr="008D3236">
        <w:rPr>
          <w:rFonts w:eastAsia="Cambria"/>
          <w:u w:val="single"/>
        </w:rPr>
        <w:t>favouring</w:t>
      </w:r>
      <w:proofErr w:type="spellEnd"/>
      <w:r w:rsidRPr="008D3236">
        <w:rPr>
          <w:rFonts w:eastAsia="Cambria"/>
          <w:u w:val="single"/>
        </w:rPr>
        <w:t xml:space="preserve"> culturally particular notions of personhood. </w:t>
      </w:r>
      <w:r w:rsidRPr="008D3236">
        <w:rPr>
          <w:rFonts w:eastAsia="Cambria"/>
          <w:sz w:val="10"/>
        </w:rPr>
        <w:t xml:space="preserve">In the case of computer- and </w:t>
      </w:r>
      <w:proofErr w:type="gramStart"/>
      <w:r w:rsidRPr="008D3236">
        <w:rPr>
          <w:rFonts w:eastAsia="Cambria"/>
          <w:sz w:val="10"/>
        </w:rPr>
        <w:t>video-games</w:t>
      </w:r>
      <w:proofErr w:type="gramEnd"/>
      <w:r w:rsidRPr="008D3236">
        <w:rPr>
          <w:rFonts w:eastAsia="Cambria"/>
          <w:sz w:val="10"/>
        </w:rPr>
        <w:t xml:space="preserve"> for entertainment, researchers have argued that the aesthetic properties of gaming technologies </w:t>
      </w:r>
      <w:r w:rsidRPr="008D3236">
        <w:rPr>
          <w:rFonts w:eastAsia="Cambria"/>
          <w:u w:val="single"/>
        </w:rPr>
        <w:t>give rise to so-called ‘</w:t>
      </w:r>
      <w:proofErr w:type="spellStart"/>
      <w:r w:rsidRPr="008D3236">
        <w:rPr>
          <w:rFonts w:eastAsia="Cambria"/>
          <w:u w:val="single"/>
        </w:rPr>
        <w:t>militarised</w:t>
      </w:r>
      <w:proofErr w:type="spellEnd"/>
      <w:r w:rsidRPr="008D3236">
        <w:rPr>
          <w:rFonts w:eastAsia="Cambria"/>
          <w:u w:val="single"/>
        </w:rPr>
        <w:t xml:space="preserve"> masculinity.’</w:t>
      </w:r>
      <w:r w:rsidRPr="008D3236">
        <w:rPr>
          <w:rFonts w:eastAsia="Cambria"/>
          <w:sz w:val="10"/>
        </w:rPr>
        <w:t xml:space="preserve"> In “Designing Militarized Masculinity,” Stephen Kline, Nick </w:t>
      </w:r>
      <w:proofErr w:type="spellStart"/>
      <w:r w:rsidRPr="008D3236">
        <w:rPr>
          <w:rFonts w:eastAsia="Cambria"/>
          <w:sz w:val="10"/>
        </w:rPr>
        <w:t>DyerWitheford</w:t>
      </w:r>
      <w:proofErr w:type="spellEnd"/>
      <w:r w:rsidRPr="008D3236">
        <w:rPr>
          <w:rFonts w:eastAsia="Cambria"/>
          <w:sz w:val="10"/>
        </w:rPr>
        <w:t xml:space="preserve">, and Greig de </w:t>
      </w:r>
      <w:proofErr w:type="spellStart"/>
      <w:r w:rsidRPr="008D3236">
        <w:rPr>
          <w:rFonts w:eastAsia="Cambria"/>
          <w:sz w:val="10"/>
        </w:rPr>
        <w:t>Peuter</w:t>
      </w:r>
      <w:proofErr w:type="spellEnd"/>
      <w:r w:rsidRPr="008D3236">
        <w:rPr>
          <w:rFonts w:eastAsia="Cambria"/>
          <w:sz w:val="10"/>
        </w:rPr>
        <w:t xml:space="preserve"> argue for instance that interactive games open up very specific subject positions that “</w:t>
      </w:r>
      <w:r w:rsidRPr="008D3236">
        <w:rPr>
          <w:rFonts w:eastAsia="Cambria"/>
          <w:highlight w:val="yellow"/>
          <w:u w:val="single"/>
        </w:rPr>
        <w:t>mobilize fantasies of instrumental domination</w:t>
      </w:r>
      <w:r w:rsidRPr="008D3236">
        <w:rPr>
          <w:rFonts w:eastAsia="Cambria"/>
          <w:sz w:val="10"/>
        </w:rPr>
        <w:t xml:space="preserve">” (255). This specific </w:t>
      </w:r>
      <w:proofErr w:type="spellStart"/>
      <w:r w:rsidRPr="008D3236">
        <w:rPr>
          <w:rFonts w:eastAsia="Cambria"/>
          <w:sz w:val="10"/>
        </w:rPr>
        <w:t>mobilisation</w:t>
      </w:r>
      <w:proofErr w:type="spellEnd"/>
      <w:r w:rsidRPr="008D3236">
        <w:rPr>
          <w:rFonts w:eastAsia="Cambria"/>
          <w:sz w:val="10"/>
        </w:rPr>
        <w:t xml:space="preserve"> that </w:t>
      </w:r>
      <w:proofErr w:type="gramStart"/>
      <w:r w:rsidRPr="008D3236">
        <w:rPr>
          <w:rFonts w:eastAsia="Cambria"/>
          <w:sz w:val="10"/>
        </w:rPr>
        <w:t>video-games</w:t>
      </w:r>
      <w:proofErr w:type="gramEnd"/>
      <w:r w:rsidRPr="008D3236">
        <w:rPr>
          <w:rFonts w:eastAsia="Cambria"/>
          <w:sz w:val="10"/>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8D3236">
        <w:rPr>
          <w:rFonts w:eastAsia="Cambria"/>
          <w:sz w:val="10"/>
        </w:rPr>
        <w:t>Herz</w:t>
      </w:r>
      <w:proofErr w:type="spellEnd"/>
      <w:r w:rsidRPr="008D3236">
        <w:rPr>
          <w:rFonts w:eastAsia="Cambria"/>
          <w:sz w:val="10"/>
        </w:rPr>
        <w:t xml:space="preserve"> 1997). This element of </w:t>
      </w:r>
      <w:proofErr w:type="spellStart"/>
      <w:r w:rsidRPr="008D3236">
        <w:rPr>
          <w:rFonts w:eastAsia="Cambria"/>
          <w:sz w:val="10"/>
        </w:rPr>
        <w:t>militarisation</w:t>
      </w:r>
      <w:proofErr w:type="spellEnd"/>
      <w:r w:rsidRPr="008D3236">
        <w:rPr>
          <w:rFonts w:eastAsia="Cambria"/>
          <w:sz w:val="10"/>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8D3236">
        <w:rPr>
          <w:rFonts w:eastAsia="Cambria"/>
          <w:sz w:val="10"/>
        </w:rPr>
        <w:t>Dromoeconomics</w:t>
      </w:r>
      <w:proofErr w:type="spellEnd"/>
      <w:r w:rsidRPr="008D3236">
        <w:rPr>
          <w:rFonts w:eastAsia="Cambria"/>
          <w:sz w:val="10"/>
        </w:rPr>
        <w:t xml:space="preserve">: Towards a Political Economy of Speed,” Armitage and Phil Graham suggest that </w:t>
      </w:r>
      <w:r w:rsidRPr="008D3236">
        <w:rPr>
          <w:rFonts w:eastAsia="Cambria"/>
          <w:u w:val="single"/>
        </w:rPr>
        <w:t xml:space="preserve">due to the capitalist need </w:t>
      </w:r>
      <w:proofErr w:type="gramStart"/>
      <w:r w:rsidRPr="008D3236">
        <w:rPr>
          <w:rFonts w:eastAsia="Cambria"/>
          <w:u w:val="single"/>
        </w:rPr>
        <w:t>for the production of</w:t>
      </w:r>
      <w:proofErr w:type="gramEnd"/>
      <w:r w:rsidRPr="008D3236">
        <w:rPr>
          <w:rFonts w:eastAsia="Cambria"/>
          <w:u w:val="single"/>
        </w:rPr>
        <w:t xml:space="preserve"> excess, there is a strong relationship between the forces of exchange and production, and the logic of speed.</w:t>
      </w:r>
      <w:r w:rsidRPr="008D3236">
        <w:rPr>
          <w:rFonts w:eastAsia="Cambria"/>
          <w:sz w:val="10"/>
        </w:rPr>
        <w:t xml:space="preserve"> In line with </w:t>
      </w:r>
      <w:proofErr w:type="spellStart"/>
      <w:r w:rsidRPr="008D3236">
        <w:rPr>
          <w:rFonts w:eastAsia="Cambria"/>
          <w:sz w:val="10"/>
        </w:rPr>
        <w:t>Virilio’s</w:t>
      </w:r>
      <w:proofErr w:type="spellEnd"/>
      <w:r w:rsidRPr="008D3236">
        <w:rPr>
          <w:rFonts w:eastAsia="Cambria"/>
          <w:sz w:val="10"/>
        </w:rPr>
        <w:t xml:space="preserve"> argument in Speed and Politics, they argue that various formerly the less connected social areas of </w:t>
      </w:r>
      <w:r w:rsidRPr="008D3236">
        <w:rPr>
          <w:rFonts w:eastAsia="Cambria"/>
          <w:u w:val="single"/>
        </w:rPr>
        <w:t xml:space="preserve">war, </w:t>
      </w:r>
      <w:r w:rsidRPr="008D3236">
        <w:rPr>
          <w:rFonts w:eastAsia="Cambria"/>
          <w:highlight w:val="yellow"/>
          <w:u w:val="single"/>
        </w:rPr>
        <w:t>communication</w:t>
      </w:r>
      <w:r w:rsidRPr="008D3236">
        <w:rPr>
          <w:rFonts w:eastAsia="Cambria"/>
          <w:u w:val="single"/>
        </w:rPr>
        <w:t xml:space="preserve">, entertainment, and trade, are now intimately though obliquely connected. This is because all these forces mutually </w:t>
      </w:r>
      <w:r w:rsidRPr="008D3236">
        <w:rPr>
          <w:rFonts w:eastAsia="Cambria"/>
          <w:highlight w:val="yellow"/>
          <w:u w:val="single"/>
        </w:rPr>
        <w:t>enforce</w:t>
      </w:r>
      <w:r w:rsidRPr="008D3236">
        <w:rPr>
          <w:rFonts w:eastAsia="Cambria"/>
          <w:u w:val="single"/>
        </w:rPr>
        <w:t xml:space="preserve"> one another through </w:t>
      </w:r>
      <w:r w:rsidRPr="008D3236">
        <w:rPr>
          <w:rFonts w:eastAsia="Cambria"/>
          <w:highlight w:val="yellow"/>
          <w:u w:val="single"/>
        </w:rPr>
        <w:t>the technological usurpation and control of space</w:t>
      </w:r>
      <w:r w:rsidRPr="008D3236">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8D3236">
        <w:rPr>
          <w:rFonts w:eastAsia="Cambria"/>
          <w:u w:val="single"/>
        </w:rPr>
        <w:t>communication and play – get to be formally subsumed under capital.</w:t>
      </w:r>
      <w:r w:rsidRPr="008D3236">
        <w:rPr>
          <w:rFonts w:eastAsia="Cambria"/>
          <w:sz w:val="10"/>
        </w:rPr>
        <w:t xml:space="preserve"> In “Resisting the Neoliberal Discourse of Technology,” Armitage elaborates on this theme of circulation by pointing out that the current mode of </w:t>
      </w:r>
      <w:proofErr w:type="gramStart"/>
      <w:r w:rsidRPr="008D3236">
        <w:rPr>
          <w:rFonts w:eastAsia="Cambria"/>
          <w:sz w:val="10"/>
        </w:rPr>
        <w:t>late-</w:t>
      </w:r>
      <w:r w:rsidRPr="008D3236">
        <w:rPr>
          <w:rFonts w:eastAsia="Cambria"/>
          <w:highlight w:val="yellow"/>
          <w:u w:val="single"/>
        </w:rPr>
        <w:t>capitalism</w:t>
      </w:r>
      <w:proofErr w:type="gramEnd"/>
      <w:r w:rsidRPr="008D3236">
        <w:rPr>
          <w:rFonts w:eastAsia="Cambria"/>
          <w:highlight w:val="yellow"/>
          <w:u w:val="single"/>
        </w:rPr>
        <w:t xml:space="preserve"> relies on </w:t>
      </w:r>
      <w:r w:rsidRPr="008D3236">
        <w:rPr>
          <w:rFonts w:eastAsia="Cambria"/>
          <w:u w:val="single"/>
        </w:rPr>
        <w:t xml:space="preserve">the continuous extension and validation of the infrastructure and the </w:t>
      </w:r>
      <w:r w:rsidRPr="008D3236">
        <w:rPr>
          <w:rFonts w:eastAsia="Cambria"/>
          <w:highlight w:val="yellow"/>
          <w:u w:val="single"/>
        </w:rPr>
        <w:t>neutral or optimistic discourses</w:t>
      </w:r>
      <w:r w:rsidRPr="008D3236">
        <w:rPr>
          <w:rFonts w:eastAsia="Cambria"/>
          <w:u w:val="single"/>
        </w:rPr>
        <w:t xml:space="preserve"> of the new information technologies. </w:t>
      </w:r>
      <w:r w:rsidRPr="008D3236">
        <w:rPr>
          <w:rFonts w:eastAsia="Cambria"/>
          <w:highlight w:val="yellow"/>
          <w:u w:val="single"/>
        </w:rPr>
        <w:t>Discourses that typically get repeated</w:t>
      </w:r>
      <w:r w:rsidRPr="008D3236">
        <w:rPr>
          <w:rFonts w:eastAsia="Cambria"/>
          <w:u w:val="single"/>
        </w:rPr>
        <w:t xml:space="preserve"> – like in the policy papers – </w:t>
      </w:r>
      <w:r w:rsidRPr="008D3236">
        <w:rPr>
          <w:rFonts w:eastAsia="Cambria"/>
          <w:highlight w:val="yellow"/>
          <w:u w:val="single"/>
        </w:rPr>
        <w:t xml:space="preserve">in </w:t>
      </w:r>
      <w:proofErr w:type="spellStart"/>
      <w:r w:rsidRPr="008D3236">
        <w:rPr>
          <w:rFonts w:eastAsia="Cambria"/>
          <w:highlight w:val="yellow"/>
          <w:u w:val="single"/>
        </w:rPr>
        <w:t>favour</w:t>
      </w:r>
      <w:proofErr w:type="spellEnd"/>
      <w:r w:rsidRPr="008D3236">
        <w:rPr>
          <w:rFonts w:eastAsia="Cambria"/>
          <w:highlight w:val="yellow"/>
          <w:u w:val="single"/>
        </w:rPr>
        <w:t xml:space="preserve"> of</w:t>
      </w:r>
      <w:r w:rsidRPr="008D3236">
        <w:rPr>
          <w:rFonts w:eastAsia="Cambria"/>
          <w:u w:val="single"/>
        </w:rPr>
        <w:t xml:space="preserve"> the emerging </w:t>
      </w:r>
      <w:r w:rsidRPr="008D3236">
        <w:rPr>
          <w:rFonts w:eastAsia="Cambria"/>
          <w:highlight w:val="yellow"/>
          <w:u w:val="single"/>
        </w:rPr>
        <w:t xml:space="preserve">speed-elite are those of </w:t>
      </w:r>
      <w:r w:rsidRPr="008D3236">
        <w:rPr>
          <w:rFonts w:eastAsia="Cambria"/>
          <w:u w:val="single"/>
        </w:rPr>
        <w:t xml:space="preserve">connection, </w:t>
      </w:r>
      <w:proofErr w:type="gramStart"/>
      <w:r w:rsidRPr="008D3236">
        <w:rPr>
          <w:rFonts w:eastAsia="Cambria"/>
          <w:highlight w:val="yellow"/>
          <w:u w:val="single"/>
        </w:rPr>
        <w:t>empowerment</w:t>
      </w:r>
      <w:proofErr w:type="gramEnd"/>
      <w:r w:rsidRPr="008D3236">
        <w:rPr>
          <w:rFonts w:eastAsia="Cambria"/>
          <w:highlight w:val="yellow"/>
          <w:u w:val="single"/>
        </w:rPr>
        <w:t xml:space="preserve"> and progress, which</w:t>
      </w:r>
      <w:r w:rsidRPr="008D3236">
        <w:rPr>
          <w:rFonts w:eastAsia="Cambria"/>
          <w:u w:val="single"/>
        </w:rPr>
        <w:t xml:space="preserve"> often </w:t>
      </w:r>
      <w:r w:rsidRPr="008D3236">
        <w:rPr>
          <w:rFonts w:eastAsia="Cambria"/>
          <w:highlight w:val="yellow"/>
          <w:u w:val="single"/>
        </w:rPr>
        <w:t>go hand in hand with the celebration of</w:t>
      </w:r>
      <w:r w:rsidRPr="008D3236">
        <w:rPr>
          <w:rFonts w:eastAsia="Cambria"/>
          <w:u w:val="single"/>
        </w:rPr>
        <w:t xml:space="preserve"> highly mediated </w:t>
      </w:r>
      <w:r w:rsidRPr="008D3236">
        <w:rPr>
          <w:rFonts w:eastAsia="Cambria"/>
          <w:highlight w:val="yellow"/>
          <w:u w:val="single"/>
        </w:rPr>
        <w:t>spaces for action</w:t>
      </w:r>
      <w:r w:rsidRPr="008D3236">
        <w:rPr>
          <w:rFonts w:eastAsia="Cambria"/>
          <w:u w:val="single"/>
        </w:rPr>
        <w:t xml:space="preserve"> and communication. </w:t>
      </w:r>
      <w:r w:rsidRPr="008D3236">
        <w:rPr>
          <w:rFonts w:eastAsia="Cambria"/>
          <w:highlight w:val="yellow"/>
          <w:u w:val="single"/>
        </w:rPr>
        <w:t>Such</w:t>
      </w:r>
      <w:r w:rsidRPr="008D3236">
        <w:rPr>
          <w:rFonts w:eastAsia="Cambria"/>
          <w:u w:val="single"/>
        </w:rPr>
        <w:t xml:space="preserve"> discourses however </w:t>
      </w:r>
      <w:r w:rsidRPr="008D3236">
        <w:rPr>
          <w:rFonts w:eastAsia="Cambria"/>
          <w:highlight w:val="yellow"/>
          <w:u w:val="single"/>
        </w:rPr>
        <w:t>suppress the violent colonial and patriarchal history</w:t>
      </w:r>
      <w:r w:rsidRPr="008D3236">
        <w:rPr>
          <w:rFonts w:eastAsia="Cambria"/>
          <w:u w:val="single"/>
        </w:rPr>
        <w:t xml:space="preserve"> of those technological spaces and the subsequent unevenness brought about by and occurring within these spaces.</w:t>
      </w:r>
      <w:r w:rsidRPr="008D3236">
        <w:rPr>
          <w:rFonts w:eastAsia="Cambria"/>
          <w:sz w:val="10"/>
        </w:rPr>
        <w:t xml:space="preserve"> I would claim that Armitage’s assessment of accelerated circulation, and the way new technologies make play complicit in the techno-utopian </w:t>
      </w:r>
      <w:proofErr w:type="spellStart"/>
      <w:r w:rsidRPr="008D3236">
        <w:rPr>
          <w:rFonts w:eastAsia="Cambria"/>
          <w:sz w:val="10"/>
        </w:rPr>
        <w:t>endeavour</w:t>
      </w:r>
      <w:proofErr w:type="spellEnd"/>
      <w:r w:rsidRPr="008D3236">
        <w:rPr>
          <w:rFonts w:eastAsia="Cambria"/>
          <w:sz w:val="10"/>
        </w:rPr>
        <w:t xml:space="preserve"> of speed, is crucial for understanding the larger ethical issues surrounding serious games. It is helpful at this point to look at Paul </w:t>
      </w:r>
      <w:proofErr w:type="spellStart"/>
      <w:r w:rsidRPr="008D3236">
        <w:rPr>
          <w:rFonts w:eastAsia="Cambria"/>
          <w:sz w:val="10"/>
        </w:rPr>
        <w:t>Virilio’s</w:t>
      </w:r>
      <w:proofErr w:type="spellEnd"/>
      <w:r w:rsidRPr="008D3236">
        <w:rPr>
          <w:rFonts w:eastAsia="Cambria"/>
          <w:sz w:val="10"/>
        </w:rPr>
        <w:t xml:space="preserve"> and Jacques Derrida’s work because this helps us understand the complicity of the aesthetics of interactive and visually oriented gaming technologies in speed-elitism. </w:t>
      </w:r>
    </w:p>
    <w:p w14:paraId="576C9F52" w14:textId="77777777" w:rsidR="009E3300" w:rsidRPr="002642A5" w:rsidRDefault="009E3300" w:rsidP="009E3300">
      <w:pPr>
        <w:keepNext/>
        <w:keepLines/>
        <w:spacing w:before="40" w:after="0"/>
        <w:outlineLvl w:val="3"/>
        <w:rPr>
          <w:rFonts w:eastAsia="MS Gothic"/>
          <w:b/>
          <w:iCs/>
          <w:sz w:val="26"/>
        </w:rPr>
      </w:pPr>
      <w:r w:rsidRPr="002642A5">
        <w:rPr>
          <w:rFonts w:eastAsia="MS Gothic"/>
          <w:b/>
          <w:iCs/>
          <w:sz w:val="26"/>
        </w:rPr>
        <w:t xml:space="preserve">Standards – </w:t>
      </w:r>
    </w:p>
    <w:p w14:paraId="7D28DE75" w14:textId="77777777" w:rsidR="009E3300" w:rsidRPr="008D3236" w:rsidRDefault="009E3300" w:rsidP="009E3300">
      <w:pPr>
        <w:keepNext/>
        <w:keepLines/>
        <w:spacing w:before="40" w:after="0"/>
        <w:outlineLvl w:val="3"/>
        <w:rPr>
          <w:rFonts w:eastAsia="MS Gothic"/>
          <w:b/>
          <w:iCs/>
          <w:sz w:val="26"/>
        </w:rPr>
      </w:pPr>
      <w:r w:rsidRPr="008D3236">
        <w:rPr>
          <w:rFonts w:eastAsia="MS Gothic"/>
          <w:b/>
          <w:iCs/>
          <w:sz w:val="26"/>
        </w:rPr>
        <w:t xml:space="preserve">a. Fairness – it’s like, </w:t>
      </w:r>
      <w:proofErr w:type="gramStart"/>
      <w:r w:rsidRPr="008D3236">
        <w:rPr>
          <w:rFonts w:eastAsia="MS Gothic"/>
          <w:b/>
          <w:iCs/>
          <w:sz w:val="26"/>
        </w:rPr>
        <w:t>really important</w:t>
      </w:r>
      <w:proofErr w:type="gramEnd"/>
      <w:r w:rsidRPr="008D3236">
        <w:rPr>
          <w:rFonts w:eastAsia="MS Gothic"/>
          <w:b/>
          <w:iCs/>
          <w:sz w:val="26"/>
        </w:rPr>
        <w:t>. I promise.</w:t>
      </w:r>
    </w:p>
    <w:p w14:paraId="23EB2E42" w14:textId="77777777" w:rsidR="009E3300" w:rsidRPr="00B86C2E" w:rsidRDefault="009E3300" w:rsidP="009E3300">
      <w:pPr>
        <w:pStyle w:val="Heading4"/>
        <w:rPr>
          <w:rStyle w:val="Style13ptBold"/>
          <w:rFonts w:eastAsia="MS Gothic"/>
          <w:b/>
          <w:bCs w:val="0"/>
          <w:u w:val="none"/>
        </w:rPr>
      </w:pPr>
      <w:r w:rsidRPr="00B86C2E">
        <w:rPr>
          <w:rFonts w:eastAsia="MS Gothic"/>
        </w:rPr>
        <w:t xml:space="preserve">b.  Implosive violence – </w:t>
      </w:r>
      <w:r w:rsidRPr="00B86C2E">
        <w:rPr>
          <w:rStyle w:val="Style13ptBold"/>
          <w:b/>
          <w:bCs w:val="0"/>
          <w:u w:val="none"/>
        </w:rPr>
        <w:t xml:space="preserve">Their investment in the need for medicine creates a consumptive culture that constantly begs for miracles to become happy, leading to complicity with the hyperreal and all its gifts </w:t>
      </w:r>
    </w:p>
    <w:p w14:paraId="105A6848" w14:textId="77777777" w:rsidR="009E3300" w:rsidRPr="00B86C2E" w:rsidRDefault="009E3300" w:rsidP="009E3300">
      <w:pPr>
        <w:pStyle w:val="Heading4"/>
        <w:rPr>
          <w:rStyle w:val="Style13ptBold"/>
          <w:b/>
          <w:bCs w:val="0"/>
          <w:u w:val="none"/>
        </w:rPr>
      </w:pPr>
      <w:r w:rsidRPr="00B86C2E">
        <w:rPr>
          <w:rStyle w:val="Style13ptBold"/>
          <w:b/>
          <w:bCs w:val="0"/>
          <w:u w:val="none"/>
        </w:rPr>
        <w:t>Frank 2k</w:t>
      </w:r>
      <w:r w:rsidRPr="000F186E">
        <w:rPr>
          <w:rStyle w:val="Style13ptBold"/>
          <w:bCs w:val="0"/>
        </w:rPr>
        <w:t xml:space="preserve">, </w:t>
      </w:r>
      <w:r w:rsidRPr="00B86C2E">
        <w:rPr>
          <w:rStyle w:val="Style13ptBold"/>
          <w:bCs w:val="0"/>
          <w:sz w:val="18"/>
          <w:szCs w:val="18"/>
          <w:u w:val="none"/>
        </w:rPr>
        <w:t>Arthur W. Frank PhD., University of Calgary, “All the Things Which Do Not Fit: Baudrillard and Medical Consumerism” Families, Systems, &amp; Health, 18(2), 205–216 [https://psycnet.apa.org/record/2000-05119-005] Accessed 8/12/21 AHS//NPR</w:t>
      </w:r>
    </w:p>
    <w:p w14:paraId="775F3E83" w14:textId="77777777" w:rsidR="009E3300" w:rsidRDefault="009E3300" w:rsidP="009E3300">
      <w:pPr>
        <w:rPr>
          <w:rStyle w:val="StyleUnderline"/>
          <w:b/>
          <w:bCs/>
        </w:rPr>
      </w:pPr>
      <w:r w:rsidRPr="000F186E">
        <w:rPr>
          <w:sz w:val="10"/>
        </w:rPr>
        <w:t xml:space="preserve">Baudrillard compares consumer society to a cargo cult to make the point that </w:t>
      </w:r>
      <w:r w:rsidRPr="000F186E">
        <w:rPr>
          <w:rStyle w:val="StyleUnderline"/>
          <w:highlight w:val="yellow"/>
        </w:rPr>
        <w:t>consumers experience commodities as a miracle</w:t>
      </w:r>
      <w:r w:rsidRPr="000F186E">
        <w:rPr>
          <w:sz w:val="10"/>
        </w:rPr>
        <w:t xml:space="preserve">. Instead of walking along beaches on which objects have suddenly been dropped, we wander through warehouse stores and shopping malls in which the supply of objects seems endless. Whether we buy or not (a point returned to below) </w:t>
      </w:r>
      <w:r w:rsidRPr="000F186E">
        <w:rPr>
          <w:rStyle w:val="StyleUnderline"/>
        </w:rPr>
        <w:t>the cumulative experience of a lifetime of shopping leads us to believe we have a right to this miracle,</w:t>
      </w:r>
      <w:r w:rsidRPr="000F186E">
        <w:rPr>
          <w:sz w:val="10"/>
        </w:rPr>
        <w:t xml:space="preserve"> “a legitimate, inalienable right to plenty” and “the natural right to abundance” (Baudrillard, 1998, p. 32: original emphases omitted). The miracles are “dispensed by a beneficent mythological agency to which we are the legitimate heirs: Technology, Progress, Growth, etc.” (p. 32). </w:t>
      </w:r>
      <w:r w:rsidRPr="000F186E">
        <w:rPr>
          <w:rStyle w:val="StyleUnderline"/>
          <w:highlight w:val="yellow"/>
        </w:rPr>
        <w:t>Medicine</w:t>
      </w:r>
      <w:r w:rsidRPr="000F186E">
        <w:rPr>
          <w:sz w:val="10"/>
          <w:highlight w:val="yellow"/>
        </w:rPr>
        <w:t xml:space="preserve"> </w:t>
      </w:r>
      <w:r w:rsidRPr="000F186E">
        <w:rPr>
          <w:rStyle w:val="StyleUnderline"/>
          <w:highlight w:val="yellow"/>
        </w:rPr>
        <w:t>inserts</w:t>
      </w:r>
      <w:r w:rsidRPr="000F186E">
        <w:rPr>
          <w:sz w:val="10"/>
          <w:highlight w:val="yellow"/>
        </w:rPr>
        <w:t xml:space="preserve"> </w:t>
      </w:r>
      <w:r w:rsidRPr="000F186E">
        <w:rPr>
          <w:rStyle w:val="StyleUnderline"/>
          <w:highlight w:val="yellow"/>
        </w:rPr>
        <w:t>itself</w:t>
      </w:r>
      <w:r w:rsidRPr="000F186E">
        <w:rPr>
          <w:sz w:val="10"/>
          <w:highlight w:val="yellow"/>
        </w:rPr>
        <w:t xml:space="preserve"> </w:t>
      </w:r>
      <w:r w:rsidRPr="000F186E">
        <w:rPr>
          <w:sz w:val="10"/>
        </w:rPr>
        <w:t xml:space="preserve">into this mythological agency </w:t>
      </w:r>
      <w:r w:rsidRPr="000F186E">
        <w:rPr>
          <w:rStyle w:val="StyleUnderline"/>
          <w:highlight w:val="yellow"/>
        </w:rPr>
        <w:t>when it offers</w:t>
      </w:r>
      <w:r w:rsidRPr="000F186E">
        <w:rPr>
          <w:sz w:val="10"/>
          <w:highlight w:val="yellow"/>
        </w:rPr>
        <w:t xml:space="preserve"> </w:t>
      </w:r>
      <w:r w:rsidRPr="000F186E">
        <w:rPr>
          <w:sz w:val="10"/>
        </w:rPr>
        <w:t xml:space="preserve">breast implants as high school graduation gifts (“Breast implants—a new form of graduation gift.” 1999), lean thighs (“Women pay $5M for lean thighs,” 1999), and </w:t>
      </w:r>
      <w:r w:rsidRPr="000F186E">
        <w:rPr>
          <w:rStyle w:val="StyleUnderline"/>
        </w:rPr>
        <w:t>relief from social anxiety</w:t>
      </w:r>
      <w:r w:rsidRPr="000F186E">
        <w:rPr>
          <w:sz w:val="10"/>
        </w:rPr>
        <w:t xml:space="preserve"> (“Shyness pill eases social distress,” 1999), </w:t>
      </w:r>
      <w:r w:rsidRPr="000F186E">
        <w:rPr>
          <w:rStyle w:val="StyleUnderline"/>
        </w:rPr>
        <w:t xml:space="preserve">among </w:t>
      </w:r>
      <w:r w:rsidRPr="000F186E">
        <w:rPr>
          <w:rStyle w:val="StyleUnderline"/>
          <w:highlight w:val="yellow"/>
        </w:rPr>
        <w:t>the</w:t>
      </w:r>
      <w:r w:rsidRPr="000F186E">
        <w:rPr>
          <w:rStyle w:val="StyleUnderline"/>
        </w:rPr>
        <w:t xml:space="preserve"> </w:t>
      </w:r>
      <w:r w:rsidRPr="000F186E">
        <w:rPr>
          <w:rStyle w:val="StyleUnderline"/>
          <w:highlight w:val="yellow"/>
        </w:rPr>
        <w:t>many miracles advertised</w:t>
      </w:r>
      <w:r w:rsidRPr="000F186E">
        <w:rPr>
          <w:rStyle w:val="StyleUnderline"/>
        </w:rPr>
        <w:t xml:space="preserve"> and consumed</w:t>
      </w:r>
      <w:r w:rsidRPr="000F186E">
        <w:rPr>
          <w:sz w:val="10"/>
        </w:rPr>
        <w:t>. One advertisement deserves full quotation: Penile Enlargement...there is a difference. Experience counts! Rodney S. Barron, M.D. is an internationally recognized pioneer in male enhancement surgery, featured in Men’s Health and on national T.V. He has helped thousands of men achieve greater self-esteem through increased length and girth. (The New York ‘Times, December 8, 1999) How individuals report their own experiences of these miracles is discussed in the next section. The present issue is how our contemporary cargo cult of objects affects medicine, its patients, and its consumers. The Melanesians waited for the gods to redirect their bounty. “</w:t>
      </w:r>
      <w:r w:rsidRPr="000F186E">
        <w:rPr>
          <w:rStyle w:val="StyleUnderline"/>
          <w:highlight w:val="yellow"/>
        </w:rPr>
        <w:t xml:space="preserve">The beneficiary of the consumer </w:t>
      </w:r>
      <w:r w:rsidRPr="000F186E">
        <w:rPr>
          <w:rStyle w:val="StyleUnderline"/>
        </w:rPr>
        <w:t>miracle</w:t>
      </w:r>
      <w:r w:rsidRPr="000F186E">
        <w:rPr>
          <w:sz w:val="10"/>
        </w:rPr>
        <w:t xml:space="preserve">,” Baudrillard (1998) writes, “also </w:t>
      </w:r>
      <w:r w:rsidRPr="000F186E">
        <w:rPr>
          <w:rStyle w:val="StyleUnderline"/>
          <w:highlight w:val="yellow"/>
        </w:rPr>
        <w:t>sets in place a whole array of sham objects</w:t>
      </w:r>
      <w:r w:rsidRPr="000F186E">
        <w:rPr>
          <w:rStyle w:val="StyleUnderline"/>
        </w:rPr>
        <w:t xml:space="preserve">, of characteristic signs of happiness, </w:t>
      </w:r>
      <w:r w:rsidRPr="000F186E">
        <w:rPr>
          <w:rStyle w:val="StyleUnderline"/>
          <w:highlight w:val="yellow"/>
        </w:rPr>
        <w:t xml:space="preserve">and </w:t>
      </w:r>
      <w:r w:rsidRPr="000F186E">
        <w:rPr>
          <w:rStyle w:val="StyleUnderline"/>
        </w:rPr>
        <w:t xml:space="preserve">then </w:t>
      </w:r>
      <w:r w:rsidRPr="000F186E">
        <w:rPr>
          <w:rStyle w:val="StyleUnderline"/>
          <w:highlight w:val="yellow"/>
        </w:rPr>
        <w:t>waits</w:t>
      </w:r>
      <w:r w:rsidRPr="000F186E">
        <w:rPr>
          <w:sz w:val="10"/>
          <w:highlight w:val="yellow"/>
        </w:rPr>
        <w:t xml:space="preserve"> </w:t>
      </w:r>
      <w:r w:rsidRPr="000F186E">
        <w:rPr>
          <w:sz w:val="10"/>
        </w:rPr>
        <w:t xml:space="preserve">(waits desperately, a moralist would say), </w:t>
      </w:r>
      <w:r w:rsidRPr="000F186E">
        <w:rPr>
          <w:rStyle w:val="StyleUnderline"/>
          <w:highlight w:val="yellow"/>
        </w:rPr>
        <w:t xml:space="preserve">for happiness </w:t>
      </w:r>
      <w:r w:rsidRPr="000F186E">
        <w:rPr>
          <w:rStyle w:val="StyleUnderline"/>
        </w:rPr>
        <w:t>to alight</w:t>
      </w:r>
      <w:r w:rsidRPr="000F186E">
        <w:rPr>
          <w:sz w:val="10"/>
        </w:rPr>
        <w:t xml:space="preserve">” (p. 31). The medical consumer waits, often desperately, for his or her own signs of happiness: “increased length and girth” of penis, enhanced breasts, leaner thighs, decreased anxieties, and conflated among these miracles, new treatments and even cures for life- threatening and debilitating diseases. The crucial word in Baudrillard’s statement may be signs of happiness. </w:t>
      </w:r>
      <w:r w:rsidRPr="000F186E">
        <w:rPr>
          <w:rStyle w:val="StyleUnderline"/>
        </w:rPr>
        <w:t>Consumer society is where signs are taken more seriously than the objects they signify</w:t>
      </w:r>
      <w:r w:rsidRPr="000F186E">
        <w:rPr>
          <w:sz w:val="10"/>
        </w:rPr>
        <w:t>. As the motto of this society T nominate the “as seen on TV" stickers that appear on everything from groceries to books. ‘</w:t>
      </w:r>
      <w:r w:rsidRPr="000F186E">
        <w:rPr>
          <w:rStyle w:val="StyleUnderline"/>
        </w:rPr>
        <w:t xml:space="preserve">The actual object is not only validated by having been experienced first as a sign (the TV image). For the consumer, </w:t>
      </w:r>
      <w:r w:rsidRPr="000F186E">
        <w:rPr>
          <w:rStyle w:val="StyleUnderline"/>
          <w:highlight w:val="yellow"/>
        </w:rPr>
        <w:t>the actual object will always be an imitation of the advertisement that initially created that object as a sign</w:t>
      </w:r>
      <w:r w:rsidRPr="000F186E">
        <w:rPr>
          <w:sz w:val="10"/>
          <w:highlight w:val="yellow"/>
        </w:rPr>
        <w:t xml:space="preserve">. </w:t>
      </w:r>
      <w:r w:rsidRPr="000F186E">
        <w:rPr>
          <w:rStyle w:val="StyleUnderline"/>
        </w:rPr>
        <w:t>Acquisition of these signs of happiness</w:t>
      </w:r>
      <w:r w:rsidRPr="000F186E">
        <w:rPr>
          <w:sz w:val="10"/>
        </w:rPr>
        <w:t xml:space="preserve"> (for which survival is now the minimum condition) </w:t>
      </w:r>
      <w:r w:rsidRPr="000F186E">
        <w:rPr>
          <w:rStyle w:val="StyleUnderline"/>
        </w:rPr>
        <w:t>is not strictly optional</w:t>
      </w:r>
      <w:r w:rsidRPr="000F186E">
        <w:rPr>
          <w:sz w:val="10"/>
        </w:rPr>
        <w:t xml:space="preserve">, if Baudrillard (1998) is right that “consumerist man [and woman] regards enjoyment as an obligation; he sees himself [and herself] as an enjoyment and satisfaction business. He sees it as his duty to be happy...” (p. 80, emphases omitted). </w:t>
      </w:r>
      <w:r w:rsidRPr="000F186E">
        <w:rPr>
          <w:rStyle w:val="StyleUnderline"/>
          <w:highlight w:val="yellow"/>
        </w:rPr>
        <w:t xml:space="preserve">The </w:t>
      </w:r>
      <w:r w:rsidRPr="000F186E">
        <w:rPr>
          <w:rStyle w:val="StyleUnderline"/>
        </w:rPr>
        <w:t xml:space="preserve">complementary side of this </w:t>
      </w:r>
      <w:r w:rsidRPr="000F186E">
        <w:rPr>
          <w:rStyle w:val="StyleUnderline"/>
          <w:highlight w:val="yellow"/>
        </w:rPr>
        <w:t>attitude is being “haunted by the fear of ‘missing’ something</w:t>
      </w:r>
      <w:r w:rsidRPr="000F186E">
        <w:rPr>
          <w:rStyle w:val="StyleUnderline"/>
        </w:rPr>
        <w:t>”</w:t>
      </w:r>
      <w:r w:rsidRPr="000F186E">
        <w:rPr>
          <w:sz w:val="10"/>
        </w:rPr>
        <w:t xml:space="preserve"> (p. 80). </w:t>
      </w:r>
      <w:r w:rsidRPr="000F186E">
        <w:rPr>
          <w:rStyle w:val="StyleUnderline"/>
        </w:rPr>
        <w:t>The consumer is constantly forced by medical promotions</w:t>
      </w:r>
      <w:r w:rsidRPr="000F186E">
        <w:rPr>
          <w:sz w:val="10"/>
        </w:rPr>
        <w:t xml:space="preserve"> (comprising the combined effect of advertising and journalism) </w:t>
      </w:r>
      <w:r w:rsidRPr="000F186E">
        <w:rPr>
          <w:rStyle w:val="StyleUnderline"/>
        </w:rPr>
        <w:t>to ask; What would my life be like with this or that enhancement?</w:t>
      </w:r>
      <w:r w:rsidRPr="000F186E">
        <w:rPr>
          <w:sz w:val="10"/>
        </w:rPr>
        <w:t xml:space="preserve"> How much happier might I be? In the answer to this question, “if I had” becomes interchangeable with “if I were.” </w:t>
      </w:r>
      <w:proofErr w:type="gramStart"/>
      <w:r w:rsidRPr="000F186E">
        <w:rPr>
          <w:sz w:val="10"/>
        </w:rPr>
        <w:t>Of course</w:t>
      </w:r>
      <w:proofErr w:type="gramEnd"/>
      <w:r w:rsidRPr="000F186E">
        <w:rPr>
          <w:sz w:val="10"/>
        </w:rPr>
        <w:t xml:space="preserve"> people constantly refuse signs of happiness offered </w:t>
      </w:r>
      <w:proofErr w:type="spellStart"/>
      <w:r w:rsidRPr="000F186E">
        <w:rPr>
          <w:sz w:val="10"/>
        </w:rPr>
        <w:t>hy</w:t>
      </w:r>
      <w:proofErr w:type="spellEnd"/>
      <w:r w:rsidRPr="000F186E">
        <w:rPr>
          <w:sz w:val="10"/>
        </w:rPr>
        <w:t xml:space="preserve"> consumer society. </w:t>
      </w:r>
      <w:proofErr w:type="spellStart"/>
      <w:r w:rsidRPr="000F186E">
        <w:rPr>
          <w:sz w:val="10"/>
        </w:rPr>
        <w:t>Moat</w:t>
      </w:r>
      <w:proofErr w:type="spellEnd"/>
      <w:r w:rsidRPr="000F186E">
        <w:rPr>
          <w:sz w:val="10"/>
        </w:rPr>
        <w:t xml:space="preserve"> of us do not speak in the terms used by Kate </w:t>
      </w:r>
      <w:proofErr w:type="spellStart"/>
      <w:r w:rsidRPr="000F186E">
        <w:rPr>
          <w:sz w:val="10"/>
        </w:rPr>
        <w:t>Starbird</w:t>
      </w:r>
      <w:proofErr w:type="spellEnd"/>
      <w:r w:rsidRPr="000F186E">
        <w:rPr>
          <w:sz w:val="10"/>
        </w:rPr>
        <w:t xml:space="preserve">, forward of the Sacramento Monarchs: “I know a lot of people who could use more knee cartilage— artificial cartilage you wouldn't have to graft. I'm always trying to order new parts. A new back wouldn't hurt” (quoted in “The Wired diaries 2000,” 2000). Maybe more of us will speak and think this way </w:t>
      </w:r>
      <w:proofErr w:type="gramStart"/>
      <w:r w:rsidRPr="000F186E">
        <w:rPr>
          <w:sz w:val="10"/>
        </w:rPr>
        <w:t>in the near future</w:t>
      </w:r>
      <w:proofErr w:type="gramEnd"/>
      <w:r w:rsidRPr="000F186E">
        <w:rPr>
          <w:sz w:val="10"/>
        </w:rPr>
        <w:t xml:space="preserve">, but that possibility -while quite real—is not necessary to the present. argument, Baudrillard leads us to recognize that whether consumers use or refuse whatever is advertised, the advertisement becomes part of their experience and expectations of the world. </w:t>
      </w:r>
      <w:r w:rsidRPr="000F186E">
        <w:rPr>
          <w:rStyle w:val="StyleUnderline"/>
        </w:rPr>
        <w:t>Advertising</w:t>
      </w:r>
      <w:r w:rsidRPr="000F186E">
        <w:rPr>
          <w:sz w:val="10"/>
        </w:rPr>
        <w:t xml:space="preserve">, Baudrillard (2000) writes, </w:t>
      </w:r>
      <w:proofErr w:type="gramStart"/>
      <w:r w:rsidRPr="000F186E">
        <w:rPr>
          <w:sz w:val="10"/>
        </w:rPr>
        <w:t>whether or not</w:t>
      </w:r>
      <w:proofErr w:type="gramEnd"/>
      <w:r w:rsidRPr="000F186E">
        <w:rPr>
          <w:sz w:val="10"/>
        </w:rPr>
        <w:t xml:space="preserve"> it sells specific products, “itself </w:t>
      </w:r>
      <w:r w:rsidRPr="000F186E">
        <w:rPr>
          <w:rStyle w:val="StyleUnderline"/>
        </w:rPr>
        <w:t>becomes an object to be consumed</w:t>
      </w:r>
      <w:r w:rsidRPr="000F186E">
        <w:rPr>
          <w:sz w:val="10"/>
        </w:rPr>
        <w:t xml:space="preserve">” (p. 382). </w:t>
      </w:r>
      <w:r w:rsidRPr="000F186E">
        <w:rPr>
          <w:rStyle w:val="StyleUnderline"/>
          <w:highlight w:val="yellow"/>
        </w:rPr>
        <w:t xml:space="preserve">What counts is not the individual </w:t>
      </w:r>
      <w:r w:rsidRPr="000F186E">
        <w:rPr>
          <w:rStyle w:val="StyleUnderline"/>
        </w:rPr>
        <w:t xml:space="preserve">rate of </w:t>
      </w:r>
      <w:r w:rsidRPr="000F186E">
        <w:rPr>
          <w:rStyle w:val="StyleUnderline"/>
          <w:highlight w:val="yellow"/>
        </w:rPr>
        <w:t xml:space="preserve">refusal </w:t>
      </w:r>
      <w:r w:rsidRPr="000F186E">
        <w:rPr>
          <w:rStyle w:val="StyleUnderline"/>
        </w:rPr>
        <w:t xml:space="preserve">of what medical promotions offer </w:t>
      </w:r>
      <w:r w:rsidRPr="000F186E">
        <w:rPr>
          <w:rStyle w:val="StyleUnderline"/>
          <w:highlight w:val="yellow"/>
        </w:rPr>
        <w:t>but the aggregate density of those promotions</w:t>
      </w:r>
      <w:r w:rsidRPr="000F186E">
        <w:rPr>
          <w:rStyle w:val="StyleUnderline"/>
        </w:rPr>
        <w:t xml:space="preserve">, since these </w:t>
      </w:r>
      <w:r w:rsidRPr="000F186E">
        <w:rPr>
          <w:rStyle w:val="StyleUnderline"/>
          <w:highlight w:val="yellow"/>
        </w:rPr>
        <w:t xml:space="preserve">create </w:t>
      </w:r>
      <w:r w:rsidRPr="000F186E">
        <w:rPr>
          <w:rStyle w:val="StyleUnderline"/>
        </w:rPr>
        <w:t>the “</w:t>
      </w:r>
      <w:r w:rsidRPr="000F186E">
        <w:rPr>
          <w:rStyle w:val="StyleUnderline"/>
          <w:highlight w:val="yellow"/>
        </w:rPr>
        <w:t>ambient social values</w:t>
      </w:r>
      <w:r w:rsidRPr="000F186E">
        <w:rPr>
          <w:sz w:val="10"/>
        </w:rPr>
        <w:t xml:space="preserve">” (Baudrillard, 2000, p. 384) into which the consumer is drawn, gradually and imperceptibly. “Advertising serves as a permanent display of the buying power [read as, therapeutic power], be it real or virtual, of society overall. Whether we partake of it personally or not, we all live and breathe this buying power” (Baudrillard, 2000, p. 384). As medical promotions play with different signs, </w:t>
      </w:r>
      <w:r w:rsidRPr="000F186E">
        <w:rPr>
          <w:rStyle w:val="StyleUnderline"/>
          <w:highlight w:val="yellow"/>
        </w:rPr>
        <w:t>survival value is expressed alongside social value</w:t>
      </w:r>
      <w:r w:rsidRPr="000F186E">
        <w:rPr>
          <w:sz w:val="10"/>
        </w:rPr>
        <w:t>; being alive and functioning sit, less uneasily, on the same continuum with enhancements. Signs form a system, and as in any system, each part takes its meaning and value from its reference to the other parts. Baudrillard (1998) argues: Few objects are offered alone, without a context of objects which ‘</w:t>
      </w:r>
      <w:proofErr w:type="gramStart"/>
      <w:r w:rsidRPr="000F186E">
        <w:rPr>
          <w:sz w:val="10"/>
        </w:rPr>
        <w:t>speaks’</w:t>
      </w:r>
      <w:proofErr w:type="gramEnd"/>
      <w:r w:rsidRPr="000F186E">
        <w:rPr>
          <w:sz w:val="10"/>
        </w:rPr>
        <w:t xml:space="preserve"> them. And this changes the consumer's relation to the object: he no longer relates to a particular object in its specific utility, but to a set of objects in its total signification. (p. 27) Prior to hoping for artificial knee cartilage and a new back, </w:t>
      </w:r>
      <w:proofErr w:type="spellStart"/>
      <w:r w:rsidRPr="000F186E">
        <w:rPr>
          <w:sz w:val="10"/>
        </w:rPr>
        <w:t>Starbird</w:t>
      </w:r>
      <w:proofErr w:type="spellEnd"/>
      <w:r w:rsidRPr="000F186E">
        <w:rPr>
          <w:sz w:val="10"/>
        </w:rPr>
        <w:t xml:space="preserve"> (2000) asks, “Where's the new toothpaste that was supposed to come in all different flavors, like hamburgers?” (p. 69). Baudrillard would regard this odd juxtaposition of objects as making perfect sense. The system of consumption depends on each object— flavored toothpaste, simulated hamburger taste, knee cartilage, a new back—taking it a value from its reference to its surrounding objects. As Baudrillard (1998) expresses it: “all of these objects signify one another reciprocally as part of a more complex super-object, drawing the consumer into « series of more complex motivations” (p. 27). Baudrillard’s argument should lead us to reconsider the apparently sensible advice offered by </w:t>
      </w:r>
      <w:proofErr w:type="spellStart"/>
      <w:r w:rsidRPr="000F186E">
        <w:rPr>
          <w:sz w:val="10"/>
        </w:rPr>
        <w:t>Parens</w:t>
      </w:r>
      <w:proofErr w:type="spellEnd"/>
      <w:r w:rsidRPr="000F186E">
        <w:rPr>
          <w:sz w:val="10"/>
        </w:rPr>
        <w:t xml:space="preserve"> (1998), summarizing a major research project on the ethical implications of enhancement technologies: “I would advise that those who follow our project into the enhancement fields take on smaller and more manageable parcels of it” (p. 26). To take on more manageable parcels is to miss the system of reciprocal significations that consumer society depends on and to miss the motivational force behind specific enhancements within that society. Clinicians who deal with patients individually and have specialized skills to offer </w:t>
      </w:r>
      <w:proofErr w:type="gramStart"/>
      <w:r w:rsidRPr="000F186E">
        <w:rPr>
          <w:sz w:val="10"/>
        </w:rPr>
        <w:t>particular treatments</w:t>
      </w:r>
      <w:proofErr w:type="gramEnd"/>
      <w:r w:rsidRPr="000F186E">
        <w:rPr>
          <w:sz w:val="10"/>
        </w:rPr>
        <w:t xml:space="preserve"> can easily miss how those patients orient to treatments as signs within a system of signs. </w:t>
      </w:r>
      <w:r w:rsidRPr="000F186E">
        <w:rPr>
          <w:rStyle w:val="StyleUnderline"/>
        </w:rPr>
        <w:t>Parts of the body as sites of consumption elicit the motivations they do because people feel a duty to be happy. and happiness is acquired in the form of signs that refer to each other. No clinician offers any service by itself.</w:t>
      </w:r>
    </w:p>
    <w:p w14:paraId="1BEE15D0" w14:textId="77777777" w:rsidR="009E3300" w:rsidRPr="002A2B6C" w:rsidRDefault="009E3300" w:rsidP="009E3300">
      <w:pPr>
        <w:pStyle w:val="Heading4"/>
        <w:rPr>
          <w:rFonts w:eastAsia="MS Gothic" w:cs="Calibri"/>
        </w:rPr>
      </w:pPr>
      <w:r w:rsidRPr="002A2B6C">
        <w:rPr>
          <w:rFonts w:eastAsia="MS Gothic" w:cs="Calibri"/>
        </w:rPr>
        <w:t xml:space="preserve">c. Clash – Tailoring arguments to the format of switch-side deliberation promotes </w:t>
      </w:r>
      <w:r w:rsidRPr="002A2B6C">
        <w:rPr>
          <w:rFonts w:eastAsia="MS Gothic" w:cs="Calibri"/>
          <w:u w:val="single"/>
        </w:rPr>
        <w:t>self-reflexive openness</w:t>
      </w:r>
      <w:r w:rsidRPr="002A2B6C">
        <w:rPr>
          <w:rFonts w:eastAsia="MS Gothic" w:cs="Calibri"/>
        </w:rPr>
        <w:t xml:space="preserve"> – that’s the </w:t>
      </w:r>
      <w:r w:rsidRPr="002A2B6C">
        <w:rPr>
          <w:rFonts w:eastAsia="MS Gothic" w:cs="Calibri"/>
          <w:u w:val="single"/>
        </w:rPr>
        <w:t>best way</w:t>
      </w:r>
      <w:r w:rsidRPr="002A2B6C">
        <w:rPr>
          <w:rFonts w:eastAsia="MS Gothic" w:cs="Calibri"/>
        </w:rPr>
        <w:t xml:space="preserve"> to cause </w:t>
      </w:r>
      <w:r w:rsidRPr="002A2B6C">
        <w:rPr>
          <w:rFonts w:eastAsia="MS Gothic" w:cs="Calibri"/>
          <w:u w:val="single"/>
        </w:rPr>
        <w:t>wide-scale opinion shifts</w:t>
      </w:r>
      <w:r w:rsidRPr="002A2B6C">
        <w:rPr>
          <w:rFonts w:eastAsia="MS Gothic" w:cs="Calibri"/>
        </w:rPr>
        <w:t xml:space="preserve"> over time which have </w:t>
      </w:r>
      <w:r w:rsidRPr="002A2B6C">
        <w:rPr>
          <w:rFonts w:eastAsia="MS Gothic" w:cs="Calibri"/>
          <w:u w:val="single"/>
        </w:rPr>
        <w:t>absolutely no impact on the real world</w:t>
      </w:r>
      <w:r w:rsidRPr="002A2B6C">
        <w:rPr>
          <w:rFonts w:eastAsia="MS Gothic" w:cs="Calibri"/>
        </w:rPr>
        <w:t xml:space="preserve">. Absent </w:t>
      </w:r>
      <w:r w:rsidRPr="002A2B6C">
        <w:rPr>
          <w:rFonts w:eastAsia="MS Gothic" w:cs="Calibri"/>
          <w:u w:val="single"/>
        </w:rPr>
        <w:t>normative meta-consensus</w:t>
      </w:r>
      <w:r w:rsidRPr="002A2B6C">
        <w:rPr>
          <w:rFonts w:eastAsia="MS Gothic" w:cs="Calibri"/>
        </w:rPr>
        <w:t xml:space="preserve"> on </w:t>
      </w:r>
      <w:r w:rsidRPr="002A2B6C">
        <w:rPr>
          <w:rFonts w:eastAsia="MS Gothic" w:cs="Calibri"/>
          <w:u w:val="single"/>
        </w:rPr>
        <w:t>procedural terms</w:t>
      </w:r>
      <w:r w:rsidRPr="002A2B6C">
        <w:rPr>
          <w:rFonts w:eastAsia="MS Gothic" w:cs="Calibri"/>
        </w:rPr>
        <w:t xml:space="preserve"> for debate that guarantee </w:t>
      </w:r>
      <w:r w:rsidRPr="002A2B6C">
        <w:rPr>
          <w:rFonts w:eastAsia="MS Gothic" w:cs="Calibri"/>
          <w:u w:val="single"/>
        </w:rPr>
        <w:t>switch-side deliberative testing</w:t>
      </w:r>
      <w:r w:rsidRPr="002A2B6C">
        <w:rPr>
          <w:rFonts w:eastAsia="MS Gothic" w:cs="Calibri"/>
        </w:rPr>
        <w:t xml:space="preserve"> within </w:t>
      </w:r>
      <w:proofErr w:type="gramStart"/>
      <w:r w:rsidRPr="002A2B6C">
        <w:rPr>
          <w:rFonts w:eastAsia="MS Gothic" w:cs="Calibri"/>
          <w:u w:val="single"/>
        </w:rPr>
        <w:t>mutually-understood</w:t>
      </w:r>
      <w:proofErr w:type="gramEnd"/>
      <w:r w:rsidRPr="002A2B6C">
        <w:rPr>
          <w:rFonts w:eastAsia="MS Gothic" w:cs="Calibri"/>
          <w:u w:val="single"/>
        </w:rPr>
        <w:t xml:space="preserve"> constraints</w:t>
      </w:r>
      <w:r w:rsidRPr="002A2B6C">
        <w:rPr>
          <w:rFonts w:eastAsia="MS Gothic" w:cs="Calibri"/>
        </w:rPr>
        <w:t xml:space="preserve">, we encourage </w:t>
      </w:r>
      <w:r w:rsidRPr="002A2B6C">
        <w:rPr>
          <w:rFonts w:eastAsia="MS Gothic" w:cs="Calibri"/>
          <w:u w:val="single"/>
        </w:rPr>
        <w:t>dogmatism</w:t>
      </w:r>
      <w:r w:rsidRPr="002A2B6C">
        <w:rPr>
          <w:rFonts w:eastAsia="MS Gothic" w:cs="Calibri"/>
        </w:rPr>
        <w:t xml:space="preserve"> and </w:t>
      </w:r>
      <w:r w:rsidRPr="002A2B6C">
        <w:rPr>
          <w:rFonts w:eastAsia="MS Gothic" w:cs="Calibri"/>
          <w:u w:val="single"/>
        </w:rPr>
        <w:t>group polarization</w:t>
      </w:r>
      <w:r w:rsidRPr="002A2B6C">
        <w:rPr>
          <w:rFonts w:eastAsia="MS Gothic" w:cs="Calibri"/>
        </w:rPr>
        <w:t>. And none of that matters at all.</w:t>
      </w:r>
    </w:p>
    <w:p w14:paraId="17C78789" w14:textId="77777777" w:rsidR="009E3300" w:rsidRPr="000901BD" w:rsidRDefault="009E3300" w:rsidP="009E3300">
      <w:pPr>
        <w:pStyle w:val="Heading4"/>
        <w:rPr>
          <w:rFonts w:eastAsia="Cambria"/>
        </w:rPr>
      </w:pPr>
      <w:proofErr w:type="spellStart"/>
      <w:r w:rsidRPr="000901BD">
        <w:rPr>
          <w:rFonts w:eastAsia="MS Gothic"/>
          <w:bCs/>
        </w:rPr>
        <w:t>Mclennan</w:t>
      </w:r>
      <w:proofErr w:type="spellEnd"/>
      <w:r w:rsidRPr="000901BD">
        <w:rPr>
          <w:rFonts w:eastAsia="MS Gothic"/>
          <w:bCs/>
        </w:rPr>
        <w:t xml:space="preserve"> 1</w:t>
      </w:r>
      <w:r>
        <w:rPr>
          <w:rFonts w:eastAsia="MS Gothic"/>
          <w:bCs/>
        </w:rPr>
        <w:t xml:space="preserve">6 </w:t>
      </w:r>
      <w:r w:rsidRPr="000901BD">
        <w:rPr>
          <w:rFonts w:eastAsia="Cambria"/>
          <w:sz w:val="12"/>
          <w:szCs w:val="12"/>
        </w:rPr>
        <w:t>Mark McLennan is a graduate student at the London School of Economics and Political Science, having completed a BA and a JD at the University of Sydney. Simulacra and Simulated Policing: Baudrillard and Criminology.//Scopa</w:t>
      </w:r>
      <w:r w:rsidRPr="000901BD">
        <w:rPr>
          <w:rFonts w:eastAsia="Cambria"/>
        </w:rPr>
        <w:t xml:space="preserve"> </w:t>
      </w:r>
    </w:p>
    <w:p w14:paraId="5CA7445F" w14:textId="77777777" w:rsidR="009E3300" w:rsidRPr="002A2B6C" w:rsidRDefault="009E3300" w:rsidP="009E3300">
      <w:pPr>
        <w:rPr>
          <w:rFonts w:eastAsia="Cambria"/>
          <w:b/>
          <w:iCs/>
          <w:sz w:val="24"/>
          <w:u w:val="single"/>
        </w:rPr>
      </w:pPr>
      <w:r w:rsidRPr="000901BD">
        <w:rPr>
          <w:rFonts w:eastAsia="Cambria"/>
          <w:sz w:val="12"/>
        </w:rPr>
        <w:t xml:space="preserve">After describing a novel sociological position that regards </w:t>
      </w:r>
      <w:r w:rsidRPr="000901BD">
        <w:rPr>
          <w:rFonts w:eastAsia="Cambria"/>
          <w:sz w:val="24"/>
          <w:highlight w:val="green"/>
          <w:u w:val="single"/>
        </w:rPr>
        <w:t xml:space="preserve">semiology, </w:t>
      </w:r>
      <w:r w:rsidRPr="000901BD">
        <w:rPr>
          <w:rFonts w:eastAsia="Cambria"/>
          <w:sz w:val="24"/>
          <w:u w:val="single"/>
        </w:rPr>
        <w:t xml:space="preserve">rather than capital, </w:t>
      </w:r>
      <w:r w:rsidRPr="000901BD">
        <w:rPr>
          <w:rFonts w:eastAsia="Cambria"/>
          <w:sz w:val="24"/>
          <w:highlight w:val="green"/>
          <w:u w:val="single"/>
        </w:rPr>
        <w:t>as the key component of domination</w:t>
      </w:r>
      <w:r w:rsidRPr="000901BD">
        <w:rPr>
          <w:rFonts w:eastAsia="Cambria"/>
          <w:sz w:val="12"/>
        </w:rPr>
        <w:t xml:space="preserve"> (Baudrillard [1968] 1998),  </w:t>
      </w:r>
      <w:r w:rsidRPr="000901BD">
        <w:rPr>
          <w:rFonts w:eastAsia="Cambria"/>
          <w:sz w:val="24"/>
          <w:u w:val="single"/>
        </w:rPr>
        <w:t xml:space="preserve">Baudrillard’s radical social theory emerges </w:t>
      </w:r>
      <w:proofErr w:type="gramStart"/>
      <w:r w:rsidRPr="000901BD">
        <w:rPr>
          <w:rFonts w:eastAsia="Cambria"/>
          <w:sz w:val="24"/>
          <w:u w:val="single"/>
        </w:rPr>
        <w:t>in light of</w:t>
      </w:r>
      <w:proofErr w:type="gramEnd"/>
      <w:r w:rsidRPr="000901BD">
        <w:rPr>
          <w:rFonts w:eastAsia="Cambria"/>
          <w:sz w:val="24"/>
          <w:u w:val="single"/>
        </w:rPr>
        <w:t xml:space="preserve"> considerations of </w:t>
      </w:r>
      <w:r w:rsidRPr="000901BD">
        <w:rPr>
          <w:rFonts w:eastAsia="Cambria"/>
          <w:sz w:val="24"/>
          <w:highlight w:val="green"/>
          <w:u w:val="single"/>
        </w:rPr>
        <w:t>consumerism, media, information and technology</w:t>
      </w:r>
      <w:r w:rsidRPr="000901BD">
        <w:rPr>
          <w:rFonts w:eastAsia="Cambria"/>
          <w:sz w:val="24"/>
          <w:u w:val="single"/>
        </w:rPr>
        <w:t xml:space="preserve">—all of which conspire to </w:t>
      </w:r>
      <w:r w:rsidRPr="000901BD">
        <w:rPr>
          <w:rFonts w:eastAsia="Cambria"/>
          <w:sz w:val="24"/>
          <w:highlight w:val="green"/>
          <w:u w:val="single"/>
        </w:rPr>
        <w:t>create</w:t>
      </w:r>
      <w:r w:rsidRPr="000901BD">
        <w:rPr>
          <w:rFonts w:eastAsia="Cambria"/>
          <w:sz w:val="24"/>
          <w:u w:val="single"/>
        </w:rPr>
        <w:t xml:space="preserve"> what Baudrillard calls </w:t>
      </w:r>
      <w:proofErr w:type="spellStart"/>
      <w:r w:rsidRPr="000901BD">
        <w:rPr>
          <w:rFonts w:eastAsia="Cambria"/>
          <w:sz w:val="24"/>
          <w:highlight w:val="green"/>
          <w:u w:val="single"/>
        </w:rPr>
        <w:t>t‘hyperreal</w:t>
      </w:r>
      <w:proofErr w:type="spellEnd"/>
      <w:r w:rsidRPr="000901BD">
        <w:rPr>
          <w:rFonts w:eastAsia="Cambria"/>
          <w:sz w:val="24"/>
          <w:highlight w:val="green"/>
          <w:u w:val="single"/>
        </w:rPr>
        <w:t>’ society</w:t>
      </w:r>
      <w:r w:rsidRPr="000901BD">
        <w:rPr>
          <w:rFonts w:eastAsia="Cambria"/>
          <w:sz w:val="12"/>
        </w:rPr>
        <w:t xml:space="preserve">. This is a contemporary world </w:t>
      </w:r>
      <w:r w:rsidRPr="000901BD">
        <w:rPr>
          <w:rFonts w:eastAsia="Cambria"/>
          <w:sz w:val="24"/>
          <w:highlight w:val="green"/>
          <w:u w:val="single"/>
        </w:rPr>
        <w:t xml:space="preserve">where all </w:t>
      </w:r>
      <w:r w:rsidRPr="000901BD">
        <w:rPr>
          <w:rFonts w:eastAsia="Cambria"/>
          <w:sz w:val="24"/>
          <w:u w:val="single"/>
        </w:rPr>
        <w:t xml:space="preserve">boundaries, categories and </w:t>
      </w:r>
      <w:r w:rsidRPr="000901BD">
        <w:rPr>
          <w:rFonts w:eastAsia="Cambria"/>
          <w:sz w:val="24"/>
          <w:highlight w:val="green"/>
          <w:u w:val="single"/>
        </w:rPr>
        <w:t>values implode into the ‘end of the social’.</w:t>
      </w:r>
      <w:r w:rsidRPr="000901BD">
        <w:rPr>
          <w:rFonts w:eastAsia="Cambria"/>
          <w:sz w:val="24"/>
          <w:u w:val="single"/>
        </w:rPr>
        <w:t xml:space="preserve"> </w:t>
      </w:r>
      <w:r w:rsidRPr="000901BD">
        <w:rPr>
          <w:rFonts w:eastAsia="Cambria"/>
          <w:sz w:val="12"/>
        </w:rPr>
        <w:t xml:space="preserve">Baudrillard (1972) begins elaborating this theory in an article titled ‘Design and Environment or How Political Economy Escalates into </w:t>
      </w:r>
      <w:proofErr w:type="spellStart"/>
      <w:r w:rsidRPr="000901BD">
        <w:rPr>
          <w:rFonts w:eastAsia="Cambria"/>
          <w:sz w:val="12"/>
        </w:rPr>
        <w:t>Cyberblitz</w:t>
      </w:r>
      <w:proofErr w:type="spellEnd"/>
      <w:r w:rsidRPr="000901BD">
        <w:rPr>
          <w:rFonts w:eastAsia="Cambria"/>
          <w:sz w:val="12"/>
        </w:rPr>
        <w:t xml:space="preserve">’ (Baudrillard, 1972, Chapter 10). In this essay, </w:t>
      </w:r>
      <w:r w:rsidRPr="000901BD">
        <w:rPr>
          <w:rFonts w:eastAsia="Cambria"/>
          <w:sz w:val="24"/>
          <w:u w:val="single"/>
        </w:rPr>
        <w:t>he points to the importance of ‘the passage out of a metallurgic into a </w:t>
      </w:r>
      <w:proofErr w:type="spellStart"/>
      <w:r w:rsidRPr="000901BD">
        <w:rPr>
          <w:rFonts w:eastAsia="Cambria"/>
          <w:sz w:val="24"/>
          <w:u w:val="single"/>
        </w:rPr>
        <w:t>semiurgic</w:t>
      </w:r>
      <w:proofErr w:type="spellEnd"/>
      <w:r w:rsidRPr="000901BD">
        <w:rPr>
          <w:rFonts w:eastAsia="Cambria"/>
          <w:sz w:val="24"/>
          <w:u w:val="single"/>
        </w:rPr>
        <w:t> society’</w:t>
      </w:r>
      <w:r w:rsidRPr="000901BD">
        <w:rPr>
          <w:rFonts w:eastAsia="Cambria"/>
          <w:sz w:val="12"/>
        </w:rPr>
        <w:t xml:space="preserve"> (Ibid.: 185). </w:t>
      </w:r>
      <w:r w:rsidRPr="000901BD">
        <w:rPr>
          <w:rFonts w:eastAsia="Cambria"/>
          <w:sz w:val="24"/>
          <w:u w:val="single"/>
        </w:rPr>
        <w:t xml:space="preserve">Here, </w:t>
      </w:r>
      <w:r w:rsidRPr="000901BD">
        <w:rPr>
          <w:rFonts w:eastAsia="Cambria"/>
          <w:sz w:val="24"/>
          <w:highlight w:val="green"/>
          <w:u w:val="single"/>
        </w:rPr>
        <w:t>consumer objects take on a life of their own ‘as</w:t>
      </w:r>
      <w:r w:rsidRPr="000901BD">
        <w:rPr>
          <w:rFonts w:eastAsia="Cambria"/>
          <w:sz w:val="24"/>
          <w:u w:val="single"/>
        </w:rPr>
        <w:t xml:space="preserve"> an embodiment and functional part of </w:t>
      </w:r>
      <w:r w:rsidRPr="000901BD">
        <w:rPr>
          <w:rFonts w:eastAsia="Cambria"/>
          <w:sz w:val="24"/>
          <w:highlight w:val="green"/>
          <w:u w:val="single"/>
        </w:rPr>
        <w:t>a system of signs</w:t>
      </w:r>
      <w:r w:rsidRPr="000901BD">
        <w:rPr>
          <w:rFonts w:eastAsia="Cambria"/>
          <w:sz w:val="24"/>
          <w:u w:val="single"/>
        </w:rPr>
        <w:t>, independent of its status as a commodity’</w:t>
      </w:r>
      <w:r w:rsidRPr="000901BD">
        <w:rPr>
          <w:rFonts w:eastAsia="Cambria"/>
          <w:sz w:val="12"/>
        </w:rPr>
        <w:t xml:space="preserve"> (Kellner, 1989: 76). He uses the </w:t>
      </w:r>
      <w:r w:rsidRPr="000901BD">
        <w:rPr>
          <w:rFonts w:eastAsia="Cambria"/>
          <w:sz w:val="24"/>
          <w:u w:val="single"/>
        </w:rPr>
        <w:t xml:space="preserve">German Bauhaus movement as an example to anticipate the ‘universal </w:t>
      </w:r>
      <w:proofErr w:type="spellStart"/>
      <w:r w:rsidRPr="000901BD">
        <w:rPr>
          <w:rFonts w:eastAsia="Cambria"/>
          <w:sz w:val="24"/>
          <w:u w:val="single"/>
        </w:rPr>
        <w:t>semantisation</w:t>
      </w:r>
      <w:proofErr w:type="spellEnd"/>
      <w:r w:rsidRPr="000901BD">
        <w:rPr>
          <w:rFonts w:eastAsia="Cambria"/>
          <w:sz w:val="24"/>
          <w:u w:val="single"/>
        </w:rPr>
        <w:t xml:space="preserve"> of the environment in which </w:t>
      </w:r>
      <w:r w:rsidRPr="000901BD">
        <w:rPr>
          <w:rFonts w:eastAsia="Cambria"/>
          <w:b/>
          <w:iCs/>
          <w:sz w:val="24"/>
          <w:u w:val="single"/>
        </w:rPr>
        <w:t>everything becomes the object of a calculus of function and signification’</w:t>
      </w:r>
      <w:r w:rsidRPr="000901BD">
        <w:rPr>
          <w:rFonts w:eastAsia="Cambria"/>
          <w:sz w:val="12"/>
        </w:rPr>
        <w:t xml:space="preserve"> (Baudrillard, 1972: 185-86). This is achieved by the synthesis ‘of form and function, beauty and utility, of art and technology’ in the design of objects that </w:t>
      </w:r>
      <w:r w:rsidRPr="000901BD">
        <w:rPr>
          <w:rFonts w:eastAsia="Cambria"/>
          <w:b/>
          <w:iCs/>
          <w:sz w:val="24"/>
          <w:u w:val="single"/>
        </w:rPr>
        <w:t xml:space="preserve">produces a </w:t>
      </w:r>
      <w:proofErr w:type="spellStart"/>
      <w:r w:rsidRPr="000901BD">
        <w:rPr>
          <w:rFonts w:eastAsia="Cambria"/>
          <w:b/>
          <w:iCs/>
          <w:sz w:val="24"/>
          <w:u w:val="single"/>
        </w:rPr>
        <w:t>functionalised</w:t>
      </w:r>
      <w:proofErr w:type="spellEnd"/>
      <w:r w:rsidRPr="000901BD">
        <w:rPr>
          <w:rFonts w:eastAsia="Cambria"/>
          <w:b/>
          <w:iCs/>
          <w:sz w:val="24"/>
          <w:u w:val="single"/>
        </w:rPr>
        <w:t xml:space="preserve"> universe whereby the meaning and function of </w:t>
      </w:r>
      <w:r w:rsidRPr="000901BD">
        <w:rPr>
          <w:rFonts w:eastAsia="Cambria"/>
          <w:b/>
          <w:iCs/>
          <w:sz w:val="24"/>
          <w:highlight w:val="green"/>
          <w:u w:val="single"/>
        </w:rPr>
        <w:t>every object is determined by its place in the system</w:t>
      </w:r>
      <w:r w:rsidRPr="000901BD">
        <w:rPr>
          <w:rFonts w:eastAsia="Cambria"/>
          <w:sz w:val="12"/>
        </w:rPr>
        <w:t>. As a result, ‘</w:t>
      </w:r>
      <w:r w:rsidRPr="000901BD">
        <w:rPr>
          <w:rFonts w:eastAsia="Cambria"/>
          <w:sz w:val="24"/>
          <w:highlight w:val="green"/>
          <w:u w:val="single"/>
        </w:rPr>
        <w:t>the whole environment becomes a signifier, objectified</w:t>
      </w:r>
      <w:r w:rsidRPr="000901BD">
        <w:rPr>
          <w:rFonts w:eastAsia="Cambria"/>
          <w:sz w:val="24"/>
          <w:u w:val="single"/>
        </w:rPr>
        <w:t xml:space="preserve"> as an element of signification’</w:t>
      </w:r>
      <w:r w:rsidRPr="000901BD">
        <w:rPr>
          <w:rFonts w:eastAsia="Cambria"/>
          <w:sz w:val="12"/>
        </w:rPr>
        <w:t xml:space="preserve"> (Ibid.: 186-87). This is analogous to </w:t>
      </w:r>
      <w:r w:rsidRPr="000901BD">
        <w:rPr>
          <w:rFonts w:eastAsia="Cambria"/>
          <w:sz w:val="24"/>
          <w:u w:val="single"/>
        </w:rPr>
        <w:t>Derrida’s concept of ‘difference’ whereby meaning is never present ‘in a sufficient presence that would refer only to itself’</w:t>
      </w:r>
      <w:r w:rsidRPr="000901BD">
        <w:rPr>
          <w:rFonts w:eastAsia="Cambria"/>
          <w:sz w:val="12"/>
        </w:rPr>
        <w:t xml:space="preserve"> (Derrida, 1965: 27). </w:t>
      </w:r>
      <w:r w:rsidRPr="000901BD">
        <w:rPr>
          <w:rFonts w:eastAsia="Cambria"/>
          <w:sz w:val="24"/>
          <w:u w:val="single"/>
        </w:rPr>
        <w:t xml:space="preserve">Essentially, </w:t>
      </w:r>
      <w:r w:rsidRPr="000901BD">
        <w:rPr>
          <w:rFonts w:eastAsia="Cambria"/>
          <w:sz w:val="24"/>
          <w:highlight w:val="green"/>
          <w:u w:val="single"/>
        </w:rPr>
        <w:t>objects, words and images have no direct relationship to</w:t>
      </w:r>
      <w:r w:rsidRPr="000901BD">
        <w:rPr>
          <w:rFonts w:eastAsia="Cambria"/>
          <w:sz w:val="24"/>
          <w:u w:val="single"/>
        </w:rPr>
        <w:t xml:space="preserve"> the things in </w:t>
      </w:r>
      <w:r w:rsidRPr="000901BD">
        <w:rPr>
          <w:rFonts w:eastAsia="Cambria"/>
          <w:sz w:val="24"/>
          <w:highlight w:val="green"/>
          <w:u w:val="single"/>
        </w:rPr>
        <w:t>which they refer</w:t>
      </w:r>
      <w:r w:rsidRPr="000901BD">
        <w:rPr>
          <w:rFonts w:eastAsia="Cambria"/>
          <w:sz w:val="24"/>
          <w:u w:val="single"/>
        </w:rPr>
        <w:t xml:space="preserve">, they inherent meaning only by interacting with one another in an </w:t>
      </w:r>
      <w:r w:rsidRPr="000901BD">
        <w:rPr>
          <w:rFonts w:eastAsia="Cambria"/>
          <w:b/>
          <w:iCs/>
          <w:sz w:val="24"/>
          <w:u w:val="single"/>
        </w:rPr>
        <w:t>ongoing system of contrast</w:t>
      </w:r>
      <w:r w:rsidRPr="000901BD">
        <w:rPr>
          <w:rFonts w:eastAsia="Cambria"/>
          <w:sz w:val="24"/>
          <w:u w:val="single"/>
        </w:rPr>
        <w:t>. Baudrillard refers to this system as a ‘</w:t>
      </w:r>
      <w:r w:rsidRPr="000901BD">
        <w:rPr>
          <w:rFonts w:eastAsia="Cambria"/>
          <w:b/>
          <w:iCs/>
          <w:sz w:val="24"/>
          <w:u w:val="single"/>
        </w:rPr>
        <w:t>cybernetic code</w:t>
      </w:r>
      <w:proofErr w:type="gramStart"/>
      <w:r w:rsidRPr="000901BD">
        <w:rPr>
          <w:rFonts w:eastAsia="Cambria"/>
          <w:b/>
          <w:iCs/>
          <w:sz w:val="24"/>
          <w:u w:val="single"/>
        </w:rPr>
        <w:t>’</w:t>
      </w:r>
      <w:r w:rsidRPr="000901BD">
        <w:rPr>
          <w:rFonts w:eastAsia="Cambria"/>
          <w:sz w:val="24"/>
          <w:u w:val="single"/>
        </w:rPr>
        <w:t>,</w:t>
      </w:r>
      <w:r w:rsidRPr="000901BD">
        <w:rPr>
          <w:rFonts w:eastAsia="Cambria"/>
          <w:sz w:val="12"/>
        </w:rPr>
        <w:t xml:space="preserve"> and</w:t>
      </w:r>
      <w:proofErr w:type="gramEnd"/>
      <w:r w:rsidRPr="000901BD">
        <w:rPr>
          <w:rFonts w:eastAsia="Cambria"/>
          <w:sz w:val="12"/>
        </w:rPr>
        <w:t xml:space="preserve"> argues that </w:t>
      </w:r>
      <w:r w:rsidRPr="000901BD">
        <w:rPr>
          <w:rFonts w:eastAsia="Cambria"/>
          <w:sz w:val="24"/>
          <w:highlight w:val="green"/>
          <w:u w:val="single"/>
        </w:rPr>
        <w:t>reality</w:t>
      </w:r>
      <w:r w:rsidRPr="000901BD">
        <w:rPr>
          <w:rFonts w:eastAsia="Cambria"/>
          <w:sz w:val="24"/>
          <w:u w:val="single"/>
        </w:rPr>
        <w:t xml:space="preserve"> itself </w:t>
      </w:r>
      <w:r w:rsidRPr="000901BD">
        <w:rPr>
          <w:rFonts w:eastAsia="Cambria"/>
          <w:sz w:val="24"/>
          <w:highlight w:val="green"/>
          <w:u w:val="single"/>
        </w:rPr>
        <w:t>is shut out</w:t>
      </w:r>
      <w:r w:rsidRPr="000901BD">
        <w:rPr>
          <w:rFonts w:eastAsia="Cambria"/>
          <w:sz w:val="24"/>
          <w:u w:val="single"/>
        </w:rPr>
        <w:t xml:space="preserve"> from this system of </w:t>
      </w:r>
      <w:r w:rsidRPr="000901BD">
        <w:rPr>
          <w:rFonts w:eastAsia="Cambria"/>
          <w:sz w:val="24"/>
          <w:highlight w:val="green"/>
          <w:u w:val="single"/>
        </w:rPr>
        <w:t>because</w:t>
      </w:r>
      <w:r w:rsidRPr="000901BD">
        <w:rPr>
          <w:rFonts w:eastAsia="Cambria"/>
          <w:sz w:val="24"/>
          <w:u w:val="single"/>
        </w:rPr>
        <w:t xml:space="preserve"> </w:t>
      </w:r>
      <w:r w:rsidRPr="000901BD">
        <w:rPr>
          <w:rFonts w:eastAsia="Cambria"/>
          <w:b/>
          <w:iCs/>
          <w:sz w:val="24"/>
          <w:u w:val="single"/>
        </w:rPr>
        <w:t xml:space="preserve">the system is wholly self-referencing. This </w:t>
      </w:r>
      <w:r w:rsidRPr="000901BD">
        <w:rPr>
          <w:rFonts w:eastAsia="Cambria"/>
          <w:b/>
          <w:iCs/>
          <w:sz w:val="24"/>
          <w:highlight w:val="green"/>
          <w:u w:val="single"/>
        </w:rPr>
        <w:t xml:space="preserve">code creates ‘a </w:t>
      </w:r>
      <w:proofErr w:type="spellStart"/>
      <w:r w:rsidRPr="000901BD">
        <w:rPr>
          <w:rFonts w:eastAsia="Cambria"/>
          <w:b/>
          <w:iCs/>
          <w:sz w:val="24"/>
          <w:u w:val="single"/>
        </w:rPr>
        <w:t>functionalised</w:t>
      </w:r>
      <w:proofErr w:type="spellEnd"/>
      <w:r w:rsidRPr="000901BD">
        <w:rPr>
          <w:rFonts w:eastAsia="Cambria"/>
          <w:b/>
          <w:iCs/>
          <w:sz w:val="24"/>
          <w:u w:val="single"/>
        </w:rPr>
        <w:t xml:space="preserve">, integrated and </w:t>
      </w:r>
      <w:r w:rsidRPr="000901BD">
        <w:rPr>
          <w:rFonts w:eastAsia="Cambria"/>
          <w:b/>
          <w:iCs/>
          <w:sz w:val="24"/>
          <w:highlight w:val="green"/>
          <w:u w:val="single"/>
        </w:rPr>
        <w:t>self-reproducing universe’ of meaning</w:t>
      </w:r>
      <w:r w:rsidRPr="000901BD">
        <w:rPr>
          <w:rFonts w:eastAsia="Cambria"/>
          <w:b/>
          <w:iCs/>
          <w:sz w:val="24"/>
          <w:u w:val="single"/>
        </w:rPr>
        <w:t>, controlled by simulacra and simulation</w:t>
      </w:r>
      <w:r w:rsidRPr="000901BD">
        <w:rPr>
          <w:rFonts w:eastAsia="Cambria"/>
          <w:sz w:val="12"/>
        </w:rPr>
        <w:t>. And, like Derrida’s text, there is nothing outside of the code.</w:t>
      </w:r>
      <w:r w:rsidRPr="000901BD">
        <w:rPr>
          <w:rFonts w:eastAsia="Cambria"/>
          <w:b/>
          <w:u w:val="single"/>
        </w:rPr>
        <w:t xml:space="preserve"> </w:t>
      </w:r>
      <w:r w:rsidRPr="000901BD">
        <w:rPr>
          <w:rFonts w:eastAsia="Cambria"/>
          <w:sz w:val="12"/>
        </w:rPr>
        <w:t xml:space="preserve">In ‘The Orders of Simulacra’, </w:t>
      </w:r>
      <w:r w:rsidRPr="000901BD">
        <w:rPr>
          <w:rFonts w:eastAsia="Cambria"/>
          <w:sz w:val="24"/>
          <w:u w:val="single"/>
        </w:rPr>
        <w:t>Baudrillard (1995) outlines the stages of the transition from traditional society to the contemporary society defined by simulations</w:t>
      </w:r>
      <w:r w:rsidRPr="000901BD">
        <w:rPr>
          <w:rFonts w:eastAsia="Cambria"/>
          <w:sz w:val="12"/>
        </w:rPr>
        <w:t xml:space="preserve"> (Baudrillard, 1995). </w:t>
      </w:r>
      <w:r w:rsidRPr="000901BD">
        <w:rPr>
          <w:rFonts w:eastAsia="Cambria"/>
          <w:sz w:val="24"/>
          <w:u w:val="single"/>
        </w:rPr>
        <w:t>First, according to Baudrillard, the feudal era had a fixed social order established by a hierarchy of obligatory signs indicating social class and rank.</w:t>
      </w:r>
      <w:r w:rsidRPr="000901BD">
        <w:rPr>
          <w:rFonts w:eastAsia="Cambria"/>
          <w:sz w:val="12"/>
        </w:rPr>
        <w:t xml:space="preserve"> </w:t>
      </w:r>
      <w:r w:rsidRPr="000901BD">
        <w:rPr>
          <w:rFonts w:eastAsia="Cambria"/>
          <w:sz w:val="24"/>
          <w:u w:val="single"/>
        </w:rPr>
        <w:t>Here, a ‘natural law of value’ dominates the stage</w:t>
      </w:r>
      <w:r w:rsidRPr="000901BD">
        <w:rPr>
          <w:rFonts w:eastAsia="Cambria"/>
          <w:sz w:val="12"/>
        </w:rPr>
        <w:t>.</w:t>
      </w:r>
      <w:r w:rsidRPr="000901BD">
        <w:rPr>
          <w:rFonts w:eastAsia="Cambria"/>
          <w:sz w:val="24"/>
          <w:highlight w:val="green"/>
          <w:u w:val="single"/>
        </w:rPr>
        <w:t xml:space="preserve"> Simulacra,</w:t>
      </w:r>
      <w:r w:rsidRPr="000901BD">
        <w:rPr>
          <w:rFonts w:eastAsia="Cambria"/>
          <w:sz w:val="24"/>
          <w:u w:val="single"/>
        </w:rPr>
        <w:t xml:space="preserve"> a representation of another image, first </w:t>
      </w:r>
      <w:r w:rsidRPr="000901BD">
        <w:rPr>
          <w:rFonts w:eastAsia="Cambria"/>
          <w:sz w:val="24"/>
          <w:highlight w:val="green"/>
          <w:u w:val="single"/>
        </w:rPr>
        <w:t>emerge as ‘</w:t>
      </w:r>
      <w:r w:rsidRPr="000901BD">
        <w:rPr>
          <w:rFonts w:eastAsia="Cambria"/>
          <w:b/>
          <w:iCs/>
          <w:sz w:val="24"/>
          <w:highlight w:val="green"/>
          <w:u w:val="single"/>
        </w:rPr>
        <w:t>counterfeits’ of the real</w:t>
      </w:r>
      <w:r w:rsidRPr="000901BD">
        <w:rPr>
          <w:rFonts w:eastAsia="Cambria"/>
          <w:sz w:val="24"/>
          <w:u w:val="single"/>
        </w:rPr>
        <w:t>.</w:t>
      </w:r>
      <w:r w:rsidRPr="000901BD">
        <w:rPr>
          <w:rFonts w:eastAsia="Cambria"/>
          <w:sz w:val="12"/>
        </w:rPr>
        <w:t xml:space="preserve"> For example, </w:t>
      </w:r>
      <w:r w:rsidRPr="000901BD">
        <w:rPr>
          <w:rFonts w:eastAsia="Cambria"/>
          <w:sz w:val="24"/>
          <w:u w:val="single"/>
        </w:rPr>
        <w:t xml:space="preserve">representations of class, law or value are said to be grounded in nature: art imitates life and democracy is </w:t>
      </w:r>
      <w:proofErr w:type="spellStart"/>
      <w:r w:rsidRPr="000901BD">
        <w:rPr>
          <w:rFonts w:eastAsia="Cambria"/>
          <w:sz w:val="24"/>
          <w:u w:val="single"/>
        </w:rPr>
        <w:t>legitimised</w:t>
      </w:r>
      <w:proofErr w:type="spellEnd"/>
      <w:r w:rsidRPr="000901BD">
        <w:rPr>
          <w:rFonts w:eastAsia="Cambria"/>
          <w:sz w:val="24"/>
          <w:u w:val="single"/>
        </w:rPr>
        <w:t xml:space="preserve"> by ‘natural </w:t>
      </w:r>
      <w:proofErr w:type="gramStart"/>
      <w:r w:rsidRPr="000901BD">
        <w:rPr>
          <w:rFonts w:eastAsia="Cambria"/>
          <w:sz w:val="24"/>
          <w:u w:val="single"/>
        </w:rPr>
        <w:t>rights’</w:t>
      </w:r>
      <w:proofErr w:type="gramEnd"/>
      <w:r w:rsidRPr="000901BD">
        <w:rPr>
          <w:rFonts w:eastAsia="Cambria"/>
          <w:sz w:val="12"/>
        </w:rPr>
        <w:t xml:space="preserve">. Baudrillard indicates, however, that </w:t>
      </w:r>
      <w:r w:rsidRPr="000901BD">
        <w:rPr>
          <w:rFonts w:eastAsia="Cambria"/>
          <w:b/>
          <w:iCs/>
          <w:sz w:val="24"/>
          <w:u w:val="single"/>
        </w:rPr>
        <w:t xml:space="preserve">the inherent goal of simulacra is </w:t>
      </w:r>
      <w:r w:rsidRPr="000901BD">
        <w:rPr>
          <w:rFonts w:eastAsia="Cambria"/>
          <w:b/>
          <w:iCs/>
          <w:sz w:val="24"/>
          <w:highlight w:val="green"/>
          <w:u w:val="single"/>
        </w:rPr>
        <w:t>to produce a controllable</w:t>
      </w:r>
      <w:r w:rsidRPr="000901BD">
        <w:rPr>
          <w:rFonts w:eastAsia="Cambria"/>
          <w:b/>
          <w:iCs/>
          <w:sz w:val="24"/>
          <w:u w:val="single"/>
        </w:rPr>
        <w:t xml:space="preserve"> and universal </w:t>
      </w:r>
      <w:r w:rsidRPr="000901BD">
        <w:rPr>
          <w:rFonts w:eastAsia="Cambria"/>
          <w:b/>
          <w:iCs/>
          <w:sz w:val="24"/>
          <w:highlight w:val="green"/>
          <w:u w:val="single"/>
        </w:rPr>
        <w:t>system of power</w:t>
      </w:r>
      <w:r w:rsidRPr="000901BD">
        <w:rPr>
          <w:rFonts w:eastAsia="Cambria"/>
          <w:sz w:val="12"/>
        </w:rPr>
        <w:t xml:space="preserve">. </w:t>
      </w:r>
      <w:r w:rsidRPr="000901BD">
        <w:rPr>
          <w:rFonts w:eastAsia="Cambria"/>
          <w:sz w:val="24"/>
          <w:u w:val="single"/>
        </w:rPr>
        <w:t xml:space="preserve">At this stage, counterfeit simulacra </w:t>
      </w:r>
      <w:proofErr w:type="gramStart"/>
      <w:r w:rsidRPr="000901BD">
        <w:rPr>
          <w:rFonts w:eastAsia="Cambria"/>
          <w:sz w:val="24"/>
          <w:u w:val="single"/>
        </w:rPr>
        <w:t>is</w:t>
      </w:r>
      <w:proofErr w:type="gramEnd"/>
      <w:r w:rsidRPr="000901BD">
        <w:rPr>
          <w:rFonts w:eastAsia="Cambria"/>
          <w:sz w:val="24"/>
          <w:u w:val="single"/>
        </w:rPr>
        <w:t xml:space="preserve"> working ‘only on substance and form, not yet on relations or structures’, but </w:t>
      </w:r>
      <w:r w:rsidRPr="000901BD">
        <w:rPr>
          <w:rFonts w:eastAsia="Cambria"/>
          <w:b/>
          <w:iCs/>
          <w:sz w:val="24"/>
          <w:highlight w:val="green"/>
          <w:u w:val="single"/>
        </w:rPr>
        <w:t>its evolution will create ‘a pacified society</w:t>
      </w:r>
      <w:r w:rsidRPr="000901BD">
        <w:rPr>
          <w:rFonts w:eastAsia="Cambria"/>
          <w:b/>
          <w:iCs/>
          <w:sz w:val="24"/>
          <w:u w:val="single"/>
        </w:rPr>
        <w:t xml:space="preserve">, ground up into a deathless substance … that will guarantee an </w:t>
      </w:r>
      <w:r w:rsidRPr="000901BD">
        <w:rPr>
          <w:rFonts w:eastAsia="Cambria"/>
          <w:b/>
          <w:iCs/>
          <w:sz w:val="24"/>
          <w:highlight w:val="green"/>
          <w:u w:val="single"/>
        </w:rPr>
        <w:t>eternity of … cultural hegemony’</w:t>
      </w:r>
      <w:r w:rsidRPr="000901BD">
        <w:rPr>
          <w:rFonts w:eastAsia="Cambria"/>
          <w:sz w:val="12"/>
        </w:rPr>
        <w:t xml:space="preserve"> (Baudrillard, 1983b: 91).  Next, the </w:t>
      </w:r>
      <w:proofErr w:type="gramStart"/>
      <w:r w:rsidRPr="000901BD">
        <w:rPr>
          <w:rFonts w:eastAsia="Cambria"/>
          <w:sz w:val="24"/>
          <w:u w:val="single"/>
        </w:rPr>
        <w:t>second-order</w:t>
      </w:r>
      <w:proofErr w:type="gramEnd"/>
      <w:r w:rsidRPr="000901BD">
        <w:rPr>
          <w:rFonts w:eastAsia="Cambria"/>
          <w:sz w:val="24"/>
          <w:u w:val="single"/>
        </w:rPr>
        <w:t xml:space="preserve"> of simulacra appears during the industrial revolution</w:t>
      </w:r>
      <w:r w:rsidRPr="000901BD">
        <w:rPr>
          <w:rFonts w:eastAsia="Cambria"/>
          <w:sz w:val="12"/>
        </w:rPr>
        <w:t xml:space="preserve">. Importantly, </w:t>
      </w:r>
      <w:r w:rsidRPr="000901BD">
        <w:rPr>
          <w:rFonts w:eastAsia="Cambria"/>
          <w:sz w:val="24"/>
          <w:u w:val="single"/>
        </w:rPr>
        <w:t>infinite reproducibility is introduced into society</w:t>
      </w:r>
      <w:r w:rsidRPr="000901BD">
        <w:rPr>
          <w:rFonts w:eastAsia="Cambria"/>
          <w:sz w:val="12"/>
        </w:rPr>
        <w:t xml:space="preserve">. </w:t>
      </w:r>
      <w:r w:rsidRPr="000901BD">
        <w:rPr>
          <w:rFonts w:eastAsia="Cambria"/>
          <w:sz w:val="24"/>
          <w:u w:val="single"/>
        </w:rPr>
        <w:t xml:space="preserve">For example, exact replicas of objects are produced by assembly lines and automation. No longer is there nostalgia for a natural order; </w:t>
      </w:r>
      <w:r w:rsidRPr="000901BD">
        <w:rPr>
          <w:rFonts w:eastAsia="Cambria"/>
          <w:b/>
          <w:iCs/>
          <w:sz w:val="24"/>
          <w:u w:val="single"/>
        </w:rPr>
        <w:t>nature is to be dominated by production; counterfeit simulacra are now obsolete</w:t>
      </w:r>
      <w:r w:rsidRPr="000901BD">
        <w:rPr>
          <w:rFonts w:eastAsia="Cambria"/>
          <w:sz w:val="24"/>
          <w:u w:val="single"/>
        </w:rPr>
        <w:t>.</w:t>
      </w:r>
      <w:r w:rsidRPr="000901BD">
        <w:rPr>
          <w:rFonts w:eastAsia="Cambria"/>
          <w:sz w:val="12"/>
        </w:rPr>
        <w:t xml:space="preserve"> Most importantly, however, the </w:t>
      </w:r>
      <w:r w:rsidRPr="000901BD">
        <w:rPr>
          <w:rFonts w:eastAsia="Cambria"/>
          <w:sz w:val="24"/>
          <w:u w:val="single"/>
        </w:rPr>
        <w:t xml:space="preserve">infinite reproducibility of objects, augmented by the rise of capitalism, </w:t>
      </w:r>
      <w:r w:rsidRPr="000901BD">
        <w:rPr>
          <w:rFonts w:eastAsia="Cambria"/>
          <w:b/>
          <w:iCs/>
          <w:sz w:val="24"/>
          <w:u w:val="single"/>
        </w:rPr>
        <w:t>enables the emergence of the cybernetic code</w:t>
      </w:r>
      <w:r w:rsidRPr="000901BD">
        <w:rPr>
          <w:rFonts w:eastAsia="Cambria"/>
          <w:sz w:val="24"/>
          <w:u w:val="single"/>
        </w:rPr>
        <w:t xml:space="preserve"> and contemporary society. </w:t>
      </w:r>
      <w:r w:rsidRPr="000901BD">
        <w:rPr>
          <w:rFonts w:eastAsia="Cambria"/>
          <w:sz w:val="12"/>
        </w:rPr>
        <w:t>Baudrillard claims that ‘</w:t>
      </w:r>
      <w:r w:rsidRPr="000901BD">
        <w:rPr>
          <w:rFonts w:eastAsia="Cambria"/>
          <w:sz w:val="24"/>
          <w:highlight w:val="green"/>
          <w:u w:val="single"/>
        </w:rPr>
        <w:t>we are in the third-order simulacra’, where simulation models come to constitute the world</w:t>
      </w:r>
      <w:r w:rsidRPr="000901BD">
        <w:rPr>
          <w:rFonts w:eastAsia="Cambria"/>
          <w:sz w:val="24"/>
          <w:u w:val="single"/>
        </w:rPr>
        <w:t xml:space="preserve"> and all referential finalities are abolished</w:t>
      </w:r>
      <w:r w:rsidRPr="000901BD">
        <w:rPr>
          <w:rFonts w:eastAsia="Cambria"/>
          <w:sz w:val="12"/>
        </w:rPr>
        <w:t xml:space="preserve"> (Ibid.: 100-01): God, Man, Nature, History, </w:t>
      </w:r>
      <w:proofErr w:type="gramStart"/>
      <w:r w:rsidRPr="000901BD">
        <w:rPr>
          <w:rFonts w:eastAsia="Cambria"/>
          <w:sz w:val="12"/>
        </w:rPr>
        <w:t>Society</w:t>
      </w:r>
      <w:proofErr w:type="gramEnd"/>
      <w:r w:rsidRPr="000901BD">
        <w:rPr>
          <w:rFonts w:eastAsia="Cambria"/>
          <w:sz w:val="12"/>
        </w:rPr>
        <w:t xml:space="preserve"> and others. This is because </w:t>
      </w:r>
      <w:r w:rsidRPr="000901BD">
        <w:rPr>
          <w:rFonts w:eastAsia="Cambria"/>
          <w:b/>
          <w:iCs/>
          <w:sz w:val="24"/>
          <w:highlight w:val="green"/>
          <w:u w:val="single"/>
        </w:rPr>
        <w:t>images are only understood by reference to other images</w:t>
      </w:r>
      <w:r w:rsidRPr="000901BD">
        <w:rPr>
          <w:rFonts w:eastAsia="Cambria"/>
          <w:sz w:val="12"/>
        </w:rPr>
        <w:t xml:space="preserve">. Thus, </w:t>
      </w:r>
      <w:r w:rsidRPr="000901BD">
        <w:rPr>
          <w:rFonts w:eastAsia="Cambria"/>
          <w:sz w:val="24"/>
          <w:u w:val="single"/>
        </w:rPr>
        <w:t>society has moved from ‘a capitalist-</w:t>
      </w:r>
      <w:proofErr w:type="spellStart"/>
      <w:r w:rsidRPr="000901BD">
        <w:rPr>
          <w:rFonts w:eastAsia="Cambria"/>
          <w:sz w:val="24"/>
          <w:u w:val="single"/>
        </w:rPr>
        <w:t>productivitist</w:t>
      </w:r>
      <w:proofErr w:type="spellEnd"/>
      <w:r w:rsidRPr="000901BD">
        <w:rPr>
          <w:rFonts w:eastAsia="Cambria"/>
          <w:sz w:val="24"/>
          <w:u w:val="single"/>
        </w:rPr>
        <w:t xml:space="preserve"> society to a neo-capitalist cybernetic order’</w:t>
      </w:r>
      <w:r w:rsidRPr="000901BD">
        <w:rPr>
          <w:rFonts w:eastAsia="Cambria"/>
          <w:sz w:val="12"/>
        </w:rPr>
        <w:t xml:space="preserve"> (Ibid.: 111). As a </w:t>
      </w:r>
      <w:r w:rsidRPr="000901BD">
        <w:rPr>
          <w:rFonts w:eastAsia="Cambria"/>
          <w:sz w:val="24"/>
          <w:u w:val="single"/>
        </w:rPr>
        <w:t>result of this code, images no longer refer to an object; rather, they refer to another commutable image on the code</w:t>
      </w:r>
      <w:r w:rsidRPr="000901BD">
        <w:rPr>
          <w:rFonts w:eastAsia="Cambria"/>
          <w:sz w:val="12"/>
        </w:rPr>
        <w:t xml:space="preserve">. But, </w:t>
      </w:r>
      <w:r w:rsidRPr="000901BD">
        <w:rPr>
          <w:rFonts w:eastAsia="Cambria"/>
          <w:sz w:val="24"/>
          <w:u w:val="single"/>
        </w:rPr>
        <w:t xml:space="preserve">through models contained in common societal narrative and institutional discourse, </w:t>
      </w:r>
      <w:r w:rsidRPr="000901BD">
        <w:rPr>
          <w:rFonts w:eastAsia="Cambria"/>
          <w:sz w:val="24"/>
          <w:highlight w:val="green"/>
          <w:u w:val="single"/>
        </w:rPr>
        <w:t xml:space="preserve">simulations </w:t>
      </w:r>
      <w:proofErr w:type="gramStart"/>
      <w:r w:rsidRPr="000901BD">
        <w:rPr>
          <w:rFonts w:eastAsia="Cambria"/>
          <w:sz w:val="24"/>
          <w:u w:val="single"/>
        </w:rPr>
        <w:t>are able to</w:t>
      </w:r>
      <w:proofErr w:type="gramEnd"/>
      <w:r w:rsidRPr="000901BD">
        <w:rPr>
          <w:rFonts w:eastAsia="Cambria"/>
          <w:sz w:val="24"/>
          <w:u w:val="single"/>
        </w:rPr>
        <w:t xml:space="preserve"> </w:t>
      </w:r>
      <w:r w:rsidRPr="000901BD">
        <w:rPr>
          <w:rFonts w:eastAsia="Cambria"/>
          <w:sz w:val="24"/>
          <w:highlight w:val="green"/>
          <w:u w:val="single"/>
        </w:rPr>
        <w:t>produce a ‘reality effect’,</w:t>
      </w:r>
      <w:r w:rsidRPr="000901BD">
        <w:rPr>
          <w:rFonts w:eastAsia="Cambria"/>
          <w:sz w:val="24"/>
          <w:u w:val="single"/>
        </w:rPr>
        <w:t xml:space="preserve"> which conceals the fact they are merely referring to other simulations</w:t>
      </w:r>
      <w:r w:rsidRPr="000901BD">
        <w:rPr>
          <w:rFonts w:eastAsia="Cambria"/>
          <w:sz w:val="12"/>
        </w:rPr>
        <w:t xml:space="preserve"> (</w:t>
      </w:r>
      <w:proofErr w:type="spellStart"/>
      <w:r w:rsidRPr="000901BD">
        <w:rPr>
          <w:rFonts w:eastAsia="Cambria"/>
          <w:sz w:val="12"/>
        </w:rPr>
        <w:t>Bogard</w:t>
      </w:r>
      <w:proofErr w:type="spellEnd"/>
      <w:r w:rsidRPr="000901BD">
        <w:rPr>
          <w:rFonts w:eastAsia="Cambria"/>
          <w:sz w:val="12"/>
        </w:rPr>
        <w:t xml:space="preserve">, 1996: 10). For example, </w:t>
      </w:r>
      <w:r w:rsidRPr="000901BD">
        <w:rPr>
          <w:rFonts w:eastAsia="Cambria"/>
          <w:b/>
          <w:iCs/>
          <w:sz w:val="24"/>
          <w:u w:val="single"/>
        </w:rPr>
        <w:t xml:space="preserve">the code continually sets up simulations of events, which test individuals and ‘[inscribe] them into the simulated order’ through a ‘process of </w:t>
      </w:r>
      <w:proofErr w:type="spellStart"/>
      <w:r w:rsidRPr="000901BD">
        <w:rPr>
          <w:rFonts w:eastAsia="Cambria"/>
          <w:b/>
          <w:iCs/>
          <w:sz w:val="24"/>
          <w:u w:val="single"/>
        </w:rPr>
        <w:t>signalisation</w:t>
      </w:r>
      <w:proofErr w:type="spellEnd"/>
      <w:r w:rsidRPr="000901BD">
        <w:rPr>
          <w:rFonts w:eastAsia="Cambria"/>
          <w:b/>
          <w:iCs/>
          <w:sz w:val="24"/>
          <w:u w:val="single"/>
        </w:rPr>
        <w:t>’</w:t>
      </w:r>
      <w:r w:rsidRPr="000901BD">
        <w:rPr>
          <w:rFonts w:eastAsia="Cambria"/>
          <w:sz w:val="12"/>
        </w:rPr>
        <w:t xml:space="preserve"> (Kellner, 1989: 80). For example, </w:t>
      </w:r>
      <w:r w:rsidRPr="000901BD">
        <w:rPr>
          <w:rFonts w:eastAsia="Cambria"/>
          <w:sz w:val="12"/>
          <w:szCs w:val="12"/>
          <w:u w:val="single"/>
        </w:rPr>
        <w:t>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w:t>
      </w:r>
      <w:r w:rsidRPr="000901BD">
        <w:rPr>
          <w:rFonts w:eastAsia="Cambria"/>
          <w:b/>
          <w:sz w:val="12"/>
          <w:szCs w:val="12"/>
        </w:rPr>
        <w:t xml:space="preserve"> (Ibid.). </w:t>
      </w:r>
      <w:r w:rsidRPr="000901BD">
        <w:rPr>
          <w:rFonts w:eastAsia="Cambria"/>
          <w:sz w:val="12"/>
          <w:szCs w:val="12"/>
          <w:u w:val="single"/>
        </w:rPr>
        <w:t xml:space="preserve">Thus, Baudrillard’s contemporary social theory is distinguishable from previous determinist social theories that postulate powerful individuals, classes, or corporations manipulating the public for certain ends. Instead, Baudrillard suggests that </w:t>
      </w:r>
      <w:r w:rsidRPr="000901BD">
        <w:rPr>
          <w:rFonts w:eastAsia="Cambria"/>
          <w:b/>
          <w:iCs/>
          <w:sz w:val="12"/>
          <w:szCs w:val="12"/>
          <w:u w:val="single"/>
        </w:rPr>
        <w:t xml:space="preserve">social </w:t>
      </w:r>
      <w:proofErr w:type="spellStart"/>
      <w:r w:rsidRPr="000901BD">
        <w:rPr>
          <w:rFonts w:eastAsia="Cambria"/>
          <w:b/>
          <w:iCs/>
          <w:sz w:val="12"/>
          <w:szCs w:val="12"/>
          <w:u w:val="single"/>
        </w:rPr>
        <w:t>organisation</w:t>
      </w:r>
      <w:proofErr w:type="spellEnd"/>
      <w:r w:rsidRPr="000901BD">
        <w:rPr>
          <w:rFonts w:eastAsia="Cambria"/>
          <w:b/>
          <w:iCs/>
          <w:sz w:val="12"/>
          <w:szCs w:val="12"/>
          <w:u w:val="single"/>
        </w:rPr>
        <w:t xml:space="preserve"> is determined by individual’s responses to the pre-coded messages</w:t>
      </w:r>
      <w:r w:rsidRPr="000901BD">
        <w:rPr>
          <w:rFonts w:eastAsia="Cambria"/>
          <w:sz w:val="12"/>
          <w:szCs w:val="12"/>
          <w:u w:val="single"/>
        </w:rPr>
        <w:t xml:space="preserve"> that are derived from simulations of economics, politics, </w:t>
      </w:r>
      <w:proofErr w:type="gramStart"/>
      <w:r w:rsidRPr="000901BD">
        <w:rPr>
          <w:rFonts w:eastAsia="Cambria"/>
          <w:sz w:val="12"/>
          <w:szCs w:val="12"/>
          <w:u w:val="single"/>
        </w:rPr>
        <w:t>culture</w:t>
      </w:r>
      <w:proofErr w:type="gramEnd"/>
      <w:r w:rsidRPr="000901BD">
        <w:rPr>
          <w:rFonts w:eastAsia="Cambria"/>
          <w:sz w:val="12"/>
          <w:szCs w:val="12"/>
          <w:u w:val="single"/>
        </w:rPr>
        <w:t xml:space="preserve"> or the banal decisions of everyday life</w:t>
      </w:r>
      <w:r w:rsidRPr="000901BD">
        <w:rPr>
          <w:rFonts w:eastAsia="Cambria"/>
          <w:sz w:val="12"/>
        </w:rPr>
        <w:t xml:space="preserve"> (Baudrillard, 1983b: 111). Importantly for the </w:t>
      </w:r>
      <w:proofErr w:type="gramStart"/>
      <w:r w:rsidRPr="000901BD">
        <w:rPr>
          <w:rFonts w:eastAsia="Cambria"/>
          <w:sz w:val="12"/>
        </w:rPr>
        <w:t>third-order</w:t>
      </w:r>
      <w:proofErr w:type="gramEnd"/>
      <w:r w:rsidRPr="000901BD">
        <w:rPr>
          <w:rFonts w:eastAsia="Cambria"/>
          <w:sz w:val="12"/>
        </w:rPr>
        <w:t xml:space="preserve"> of simulacra</w:t>
      </w:r>
      <w:r w:rsidRPr="000901BD">
        <w:rPr>
          <w:rFonts w:eastAsia="Cambria"/>
          <w:b/>
          <w:sz w:val="12"/>
          <w:szCs w:val="12"/>
        </w:rPr>
        <w:t xml:space="preserve">, </w:t>
      </w:r>
      <w:r w:rsidRPr="000901BD">
        <w:rPr>
          <w:rFonts w:eastAsia="Cambria"/>
          <w:b/>
          <w:iCs/>
          <w:sz w:val="12"/>
          <w:szCs w:val="12"/>
          <w:u w:val="single"/>
        </w:rPr>
        <w:t>the binary system of the code creates a ‘deterrence model’ in which all ‘radical change is ruled out, since the very fact of an option between different political parties, [for example], acts as a deterrent against demands for radical social change’</w:t>
      </w:r>
      <w:r w:rsidRPr="000901BD">
        <w:rPr>
          <w:rFonts w:eastAsia="Cambria"/>
          <w:sz w:val="12"/>
        </w:rPr>
        <w:t xml:space="preserve"> (Kellner, 1989: 81). This is the end of society as traditionally </w:t>
      </w:r>
      <w:proofErr w:type="spellStart"/>
      <w:r w:rsidRPr="000901BD">
        <w:rPr>
          <w:rFonts w:eastAsia="Cambria"/>
          <w:sz w:val="12"/>
        </w:rPr>
        <w:t>theorised</w:t>
      </w:r>
      <w:proofErr w:type="spellEnd"/>
      <w:r w:rsidRPr="000901BD">
        <w:rPr>
          <w:rFonts w:eastAsia="Cambria"/>
          <w:sz w:val="12"/>
        </w:rPr>
        <w:t>.</w:t>
      </w:r>
      <w:r w:rsidRPr="000901BD">
        <w:rPr>
          <w:rFonts w:eastAsia="Cambria"/>
          <w:b/>
          <w:u w:val="single"/>
        </w:rPr>
        <w:t xml:space="preserve"> </w:t>
      </w:r>
      <w:r w:rsidRPr="000901BD">
        <w:rPr>
          <w:rFonts w:eastAsia="Cambria"/>
          <w:sz w:val="12"/>
        </w:rPr>
        <w:t>In Symbolic Exchange and Death </w:t>
      </w:r>
      <w:r w:rsidRPr="000901BD">
        <w:rPr>
          <w:rFonts w:eastAsia="Cambria"/>
          <w:sz w:val="24"/>
          <w:u w:val="single"/>
        </w:rPr>
        <w:t>Baudrillard (1983c: 20) announces the end of traditional conceptions of society</w:t>
      </w:r>
      <w:r w:rsidRPr="000901BD">
        <w:rPr>
          <w:rFonts w:eastAsia="Cambria"/>
          <w:sz w:val="12"/>
        </w:rPr>
        <w:t>—the end of ‘</w:t>
      </w:r>
      <w:proofErr w:type="spellStart"/>
      <w:r w:rsidRPr="000901BD">
        <w:rPr>
          <w:rFonts w:eastAsia="Cambria"/>
          <w:sz w:val="12"/>
        </w:rPr>
        <w:t>labour</w:t>
      </w:r>
      <w:proofErr w:type="spellEnd"/>
      <w:r w:rsidRPr="000901BD">
        <w:rPr>
          <w:rFonts w:eastAsia="Cambria"/>
          <w:sz w:val="12"/>
        </w:rPr>
        <w:t xml:space="preserve">, production, political economy’, </w:t>
      </w:r>
      <w:r w:rsidRPr="000901BD">
        <w:rPr>
          <w:rFonts w:eastAsia="Cambria"/>
          <w:sz w:val="24"/>
          <w:u w:val="single"/>
        </w:rPr>
        <w:t>and the ‘dialectic signifier/signified that permeated the accumulation of knowledge and of meaning’</w:t>
      </w:r>
      <w:r w:rsidRPr="000901BD">
        <w:rPr>
          <w:rFonts w:eastAsia="Cambria"/>
          <w:sz w:val="12"/>
        </w:rPr>
        <w:t xml:space="preserve"> (Baudrillard, 2002: 127). Baudrillard argues that </w:t>
      </w:r>
      <w:r w:rsidRPr="000901BD">
        <w:rPr>
          <w:rFonts w:eastAsia="Cambria"/>
          <w:b/>
          <w:iCs/>
          <w:sz w:val="24"/>
          <w:u w:val="single"/>
        </w:rPr>
        <w:t xml:space="preserve">we are in a new era where media and the consumption of semiotic codes that inform images, have replaced production and political economy as the </w:t>
      </w:r>
      <w:proofErr w:type="spellStart"/>
      <w:r w:rsidRPr="000901BD">
        <w:rPr>
          <w:rFonts w:eastAsia="Cambria"/>
          <w:b/>
          <w:iCs/>
          <w:sz w:val="24"/>
          <w:u w:val="single"/>
        </w:rPr>
        <w:t>organising</w:t>
      </w:r>
      <w:proofErr w:type="spellEnd"/>
      <w:r w:rsidRPr="000901BD">
        <w:rPr>
          <w:rFonts w:eastAsia="Cambria"/>
          <w:b/>
          <w:iCs/>
          <w:sz w:val="24"/>
          <w:u w:val="single"/>
        </w:rPr>
        <w:t xml:space="preserve"> foundation of society</w:t>
      </w:r>
      <w:r w:rsidRPr="000901BD">
        <w:rPr>
          <w:rFonts w:eastAsia="Cambria"/>
          <w:sz w:val="12"/>
        </w:rPr>
        <w:t xml:space="preserve">. For example, </w:t>
      </w:r>
      <w:proofErr w:type="spellStart"/>
      <w:r w:rsidRPr="000901BD">
        <w:rPr>
          <w:rFonts w:eastAsia="Cambria"/>
          <w:sz w:val="24"/>
          <w:u w:val="single"/>
        </w:rPr>
        <w:t>labour</w:t>
      </w:r>
      <w:proofErr w:type="spellEnd"/>
      <w:r w:rsidRPr="000901BD">
        <w:rPr>
          <w:rFonts w:eastAsia="Cambria"/>
          <w:sz w:val="24"/>
          <w:u w:val="single"/>
        </w:rPr>
        <w:t xml:space="preserve"> is now a ‘sign among signs’</w:t>
      </w:r>
      <w:r w:rsidRPr="000901BD">
        <w:rPr>
          <w:rFonts w:eastAsia="Cambria"/>
          <w:sz w:val="12"/>
        </w:rPr>
        <w:t xml:space="preserve"> (Baudrillard, 1995b: 23), </w:t>
      </w:r>
      <w:r w:rsidRPr="000901BD">
        <w:rPr>
          <w:rFonts w:eastAsia="Cambria"/>
          <w:sz w:val="24"/>
          <w:u w:val="single"/>
        </w:rPr>
        <w:t>a symbol of one’s status and integration</w:t>
      </w:r>
      <w:r w:rsidRPr="000901BD">
        <w:rPr>
          <w:rFonts w:eastAsia="Cambria"/>
          <w:sz w:val="12"/>
        </w:rPr>
        <w:t xml:space="preserve">: ‘the choice of occupation, </w:t>
      </w:r>
      <w:r w:rsidRPr="000901BD">
        <w:rPr>
          <w:rFonts w:eastAsia="Cambria"/>
          <w:sz w:val="24"/>
          <w:u w:val="single"/>
        </w:rPr>
        <w:t xml:space="preserve">the utopia of an occupation custom-made for everyone … </w:t>
      </w:r>
      <w:proofErr w:type="spellStart"/>
      <w:r w:rsidRPr="000901BD">
        <w:rPr>
          <w:rFonts w:eastAsia="Cambria"/>
          <w:sz w:val="24"/>
          <w:u w:val="single"/>
        </w:rPr>
        <w:t>labour</w:t>
      </w:r>
      <w:proofErr w:type="spellEnd"/>
      <w:r w:rsidRPr="000901BD">
        <w:rPr>
          <w:rFonts w:eastAsia="Cambria"/>
          <w:sz w:val="24"/>
          <w:u w:val="single"/>
        </w:rPr>
        <w:t xml:space="preserve"> power is no longer violently bought and sold; </w:t>
      </w:r>
      <w:r w:rsidRPr="000901BD">
        <w:rPr>
          <w:rFonts w:eastAsia="Cambria"/>
          <w:b/>
          <w:iCs/>
          <w:sz w:val="24"/>
          <w:u w:val="single"/>
        </w:rPr>
        <w:t>it is designed, it is marketed, it is merchandised</w:t>
      </w:r>
      <w:r w:rsidRPr="000901BD">
        <w:rPr>
          <w:rFonts w:eastAsia="Cambria"/>
          <w:sz w:val="24"/>
          <w:u w:val="single"/>
        </w:rPr>
        <w:t>. Production thus joins the consumerist system of signs’</w:t>
      </w:r>
      <w:r w:rsidRPr="000901BD">
        <w:rPr>
          <w:rFonts w:eastAsia="Cambria"/>
          <w:sz w:val="12"/>
        </w:rPr>
        <w:t xml:space="preserve"> (Baudrillard, 2002: 134). Because social reality is constituted by the ‘chess pieces’ of the signs and symbols that are </w:t>
      </w:r>
      <w:proofErr w:type="spellStart"/>
      <w:r w:rsidRPr="000901BD">
        <w:rPr>
          <w:rFonts w:eastAsia="Cambria"/>
          <w:sz w:val="12"/>
        </w:rPr>
        <w:t>mobilised</w:t>
      </w:r>
      <w:proofErr w:type="spellEnd"/>
      <w:r w:rsidRPr="000901BD">
        <w:rPr>
          <w:rFonts w:eastAsia="Cambria"/>
          <w:sz w:val="12"/>
        </w:rPr>
        <w:t xml:space="preserve"> through the media, </w:t>
      </w:r>
      <w:r w:rsidRPr="000901BD">
        <w:rPr>
          <w:rFonts w:eastAsia="Cambria"/>
          <w:b/>
          <w:iCs/>
          <w:sz w:val="24"/>
          <w:highlight w:val="green"/>
          <w:u w:val="single"/>
        </w:rPr>
        <w:t>nothing is objectively determined and everything can be simulated</w:t>
      </w:r>
      <w:r w:rsidRPr="000901BD">
        <w:rPr>
          <w:rFonts w:eastAsia="Cambria"/>
          <w:sz w:val="12"/>
        </w:rPr>
        <w:t xml:space="preserve"> (Kellner, 1989: 62). </w:t>
      </w:r>
      <w:r w:rsidRPr="000901BD">
        <w:rPr>
          <w:rFonts w:eastAsia="Cambria"/>
          <w:b/>
          <w:iCs/>
          <w:sz w:val="24"/>
          <w:u w:val="single"/>
        </w:rPr>
        <w:t>Thus, political economy is no longer the determinant that can explain social phenomena.</w:t>
      </w:r>
    </w:p>
    <w:p w14:paraId="17F6D3CB" w14:textId="77777777" w:rsidR="009E3300" w:rsidRPr="008D3236" w:rsidRDefault="009E3300" w:rsidP="009E3300">
      <w:pPr>
        <w:keepNext/>
        <w:keepLines/>
        <w:spacing w:before="40" w:after="0"/>
        <w:outlineLvl w:val="3"/>
        <w:rPr>
          <w:rFonts w:eastAsia="MS Gothic"/>
          <w:b/>
          <w:iCs/>
          <w:sz w:val="26"/>
        </w:rPr>
      </w:pPr>
      <w:r w:rsidRPr="008D3236">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8D3236">
        <w:rPr>
          <w:rFonts w:eastAsia="MS Gothic" w:cs="Times New Roman"/>
          <w:b/>
          <w:iCs/>
          <w:sz w:val="26"/>
        </w:rPr>
        <w:t xml:space="preserve">Fatal theory seeks to restore the symbolic space of mystery by operating in the margins, issuing the ironic force of the object in lieu of mastery of it. </w:t>
      </w:r>
      <w:r>
        <w:rPr>
          <w:rFonts w:eastAsia="MS Gothic" w:cs="Times New Roman"/>
          <w:b/>
          <w:iCs/>
          <w:sz w:val="26"/>
        </w:rPr>
        <w:t xml:space="preserve">We </w:t>
      </w:r>
      <w:r w:rsidRPr="008D3236">
        <w:rPr>
          <w:rFonts w:eastAsia="MS Gothic" w:cs="Times New Roman"/>
          <w:b/>
          <w:iCs/>
          <w:sz w:val="26"/>
        </w:rPr>
        <w:t>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7327E012" w14:textId="77777777" w:rsidR="009E3300" w:rsidRPr="008D3236" w:rsidRDefault="009E3300" w:rsidP="009E3300">
      <w:proofErr w:type="spellStart"/>
      <w:r w:rsidRPr="008D3236">
        <w:rPr>
          <w:b/>
          <w:bCs/>
          <w:sz w:val="26"/>
        </w:rPr>
        <w:t>Pawlett</w:t>
      </w:r>
      <w:proofErr w:type="spellEnd"/>
      <w:r w:rsidRPr="008D3236">
        <w:rPr>
          <w:b/>
          <w:bCs/>
          <w:sz w:val="26"/>
        </w:rPr>
        <w:t xml:space="preserve"> 13 - William </w:t>
      </w:r>
      <w:proofErr w:type="spellStart"/>
      <w:r w:rsidRPr="008D3236">
        <w:rPr>
          <w:b/>
          <w:bCs/>
          <w:sz w:val="26"/>
        </w:rPr>
        <w:t>Pawlett</w:t>
      </w:r>
      <w:proofErr w:type="spellEnd"/>
      <w:r w:rsidRPr="008D3236">
        <w:rPr>
          <w:b/>
          <w:bCs/>
          <w:sz w:val="26"/>
        </w:rPr>
        <w:t>, Senior Lecturer in the School of Law, Social Sciences and Communication at the University of Wolverhampton, in Ashgate Publishing, in 2013</w:t>
      </w:r>
      <w:r w:rsidRPr="008D3236">
        <w:t xml:space="preserve"> ["Violence society and radical theory: </w:t>
      </w:r>
      <w:proofErr w:type="spellStart"/>
      <w:r w:rsidRPr="008D3236">
        <w:t>Bataille</w:t>
      </w:r>
      <w:proofErr w:type="spellEnd"/>
      <w:r w:rsidRPr="008D3236">
        <w:t xml:space="preserve">, Baudrillard and contemporary society", https://www.researchgate.net/publication/288148526_Violence_society_and_radical_theory_Bataille_Baudrillard_and_contemporary_society, pg. 33-35, 1-5-2019] recut </w:t>
      </w:r>
      <w:proofErr w:type="spellStart"/>
      <w:r w:rsidRPr="008D3236">
        <w:t>ahs</w:t>
      </w:r>
      <w:proofErr w:type="spellEnd"/>
      <w:r w:rsidRPr="008D3236">
        <w:t xml:space="preserve"> </w:t>
      </w:r>
      <w:proofErr w:type="spellStart"/>
      <w:r w:rsidRPr="008D3236">
        <w:t>emi</w:t>
      </w:r>
      <w:proofErr w:type="spellEnd"/>
    </w:p>
    <w:p w14:paraId="5BCBFDC3" w14:textId="77777777" w:rsidR="009E3300" w:rsidRPr="008D3236" w:rsidRDefault="009E3300" w:rsidP="009E3300">
      <w:pPr>
        <w:rPr>
          <w:sz w:val="10"/>
        </w:rPr>
      </w:pPr>
      <w:r w:rsidRPr="008D3236">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8D3236">
        <w:rPr>
          <w:u w:val="single"/>
        </w:rPr>
        <w:t xml:space="preserve">. </w:t>
      </w:r>
      <w:r w:rsidRPr="008D3236">
        <w:rPr>
          <w:highlight w:val="yellow"/>
          <w:u w:val="single"/>
        </w:rPr>
        <w:t>The capitalist system</w:t>
      </w:r>
      <w:r w:rsidRPr="008D3236">
        <w:rPr>
          <w:u w:val="single"/>
        </w:rPr>
        <w:t>,</w:t>
      </w:r>
      <w:r w:rsidRPr="008D3236">
        <w:rPr>
          <w:sz w:val="10"/>
        </w:rPr>
        <w:t xml:space="preserve"> for Baudrillard, </w:t>
      </w:r>
      <w:r w:rsidRPr="008D3236">
        <w:rPr>
          <w:highlight w:val="yellow"/>
          <w:u w:val="single"/>
        </w:rPr>
        <w:t>is</w:t>
      </w:r>
      <w:r w:rsidRPr="008D3236">
        <w:rPr>
          <w:u w:val="single"/>
        </w:rPr>
        <w:t xml:space="preserve"> </w:t>
      </w:r>
      <w:r w:rsidRPr="008D3236">
        <w:rPr>
          <w:sz w:val="10"/>
        </w:rPr>
        <w:t xml:space="preserve">a vast and insidious system of control, </w:t>
      </w:r>
      <w:r w:rsidRPr="008D3236">
        <w:rPr>
          <w:highlight w:val="yellow"/>
          <w:u w:val="single"/>
        </w:rPr>
        <w:t xml:space="preserve">adept at </w:t>
      </w:r>
      <w:proofErr w:type="spellStart"/>
      <w:r w:rsidRPr="008D3236">
        <w:rPr>
          <w:highlight w:val="yellow"/>
          <w:u w:val="single"/>
        </w:rPr>
        <w:t>neutralising</w:t>
      </w:r>
      <w:proofErr w:type="spellEnd"/>
      <w:r w:rsidRPr="008D3236">
        <w:rPr>
          <w:highlight w:val="yellow"/>
          <w:u w:val="single"/>
        </w:rPr>
        <w:t xml:space="preserve"> </w:t>
      </w:r>
      <w:r w:rsidRPr="008D3236">
        <w:rPr>
          <w:sz w:val="10"/>
        </w:rPr>
        <w:t xml:space="preserve">critique and </w:t>
      </w:r>
      <w:r w:rsidRPr="008D3236">
        <w:rPr>
          <w:highlight w:val="yellow"/>
          <w:u w:val="single"/>
        </w:rPr>
        <w:t>political contestation</w:t>
      </w:r>
      <w:r w:rsidRPr="008D3236">
        <w:rPr>
          <w:sz w:val="10"/>
        </w:rPr>
        <w:t xml:space="preserve">. Critique may be </w:t>
      </w:r>
      <w:proofErr w:type="spellStart"/>
      <w:r w:rsidRPr="008D3236">
        <w:rPr>
          <w:sz w:val="10"/>
        </w:rPr>
        <w:t>neutralised</w:t>
      </w:r>
      <w:proofErr w:type="spellEnd"/>
      <w:r w:rsidRPr="008D3236">
        <w:rPr>
          <w:sz w:val="10"/>
        </w:rPr>
        <w:t xml:space="preserve"> by suppression or </w:t>
      </w:r>
      <w:proofErr w:type="gramStart"/>
      <w:r w:rsidRPr="008D3236">
        <w:rPr>
          <w:sz w:val="10"/>
        </w:rPr>
        <w:t>mis-representation</w:t>
      </w:r>
      <w:proofErr w:type="gramEnd"/>
      <w:r w:rsidRPr="008D3236">
        <w:rPr>
          <w:sz w:val="10"/>
        </w:rPr>
        <w:t xml:space="preserve">, but increasingly </w:t>
      </w:r>
      <w:r w:rsidRPr="008D3236">
        <w:rPr>
          <w:b/>
          <w:bCs/>
          <w:highlight w:val="yellow"/>
          <w:u w:val="single"/>
        </w:rPr>
        <w:t>critique is assimilated as commodity</w:t>
      </w:r>
      <w:r w:rsidRPr="008D3236">
        <w:rPr>
          <w:u w:val="single"/>
        </w:rPr>
        <w:t xml:space="preserve"> </w:t>
      </w:r>
      <w:r w:rsidRPr="008D3236">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8D3236">
        <w:rPr>
          <w:u w:val="single"/>
        </w:rPr>
        <w:t xml:space="preserve"> </w:t>
      </w:r>
      <w:r w:rsidRPr="008D3236">
        <w:rPr>
          <w:highlight w:val="yellow"/>
          <w:u w:val="single"/>
        </w:rPr>
        <w:t xml:space="preserve">the </w:t>
      </w:r>
      <w:r w:rsidRPr="008D3236">
        <w:rPr>
          <w:sz w:val="10"/>
        </w:rPr>
        <w:t xml:space="preserve">cheap and </w:t>
      </w:r>
      <w:r w:rsidRPr="008D3236">
        <w:rPr>
          <w:highlight w:val="yellow"/>
          <w:u w:val="single"/>
        </w:rPr>
        <w:t>abundant availability of</w:t>
      </w:r>
      <w:r w:rsidRPr="008D3236">
        <w:rPr>
          <w:u w:val="single"/>
        </w:rPr>
        <w:t xml:space="preserve"> </w:t>
      </w:r>
      <w:r w:rsidRPr="008D3236">
        <w:rPr>
          <w:sz w:val="10"/>
        </w:rPr>
        <w:t>works of</w:t>
      </w:r>
      <w:r w:rsidRPr="008D3236">
        <w:rPr>
          <w:u w:val="single"/>
        </w:rPr>
        <w:t xml:space="preserve"> </w:t>
      </w:r>
      <w:r w:rsidRPr="008D3236">
        <w:rPr>
          <w:highlight w:val="yellow"/>
          <w:u w:val="single"/>
        </w:rPr>
        <w:t>critical thought</w:t>
      </w:r>
      <w:r w:rsidRPr="008D3236">
        <w:rPr>
          <w:u w:val="single"/>
        </w:rPr>
        <w:t xml:space="preserve">, on Amazon for example, not only provides profits to a tax-dodging mega-corporation, </w:t>
      </w:r>
      <w:proofErr w:type="gramStart"/>
      <w:r w:rsidRPr="008D3236">
        <w:rPr>
          <w:u w:val="single"/>
        </w:rPr>
        <w:t>it</w:t>
      </w:r>
      <w:proofErr w:type="gramEnd"/>
      <w:r w:rsidRPr="008D3236">
        <w:rPr>
          <w:u w:val="single"/>
        </w:rPr>
        <w:t xml:space="preserve"> also demonstrates (or rather, </w:t>
      </w:r>
      <w:r w:rsidRPr="008D3236">
        <w:rPr>
          <w:highlight w:val="yellow"/>
          <w:u w:val="single"/>
        </w:rPr>
        <w:t>simulates</w:t>
      </w:r>
      <w:r w:rsidRPr="008D3236">
        <w:rPr>
          <w:u w:val="single"/>
        </w:rPr>
        <w:t xml:space="preserve">) </w:t>
      </w:r>
      <w:r w:rsidRPr="008D3236">
        <w:rPr>
          <w:sz w:val="10"/>
        </w:rPr>
        <w:t xml:space="preserve">the openness, tolerance and </w:t>
      </w:r>
      <w:r w:rsidRPr="008D3236">
        <w:rPr>
          <w:highlight w:val="yellow"/>
          <w:u w:val="single"/>
        </w:rPr>
        <w:t>freedoms</w:t>
      </w:r>
      <w:r w:rsidRPr="008D3236">
        <w:rPr>
          <w:u w:val="single"/>
        </w:rPr>
        <w:t xml:space="preserve"> </w:t>
      </w:r>
      <w:r w:rsidRPr="008D3236">
        <w:rPr>
          <w:sz w:val="10"/>
        </w:rPr>
        <w:t xml:space="preserve">of the consumer capitalist system. How does symbolic exchange embody a greater or more successful defiance? Taking up </w:t>
      </w:r>
      <w:proofErr w:type="spellStart"/>
      <w:r w:rsidRPr="008D3236">
        <w:rPr>
          <w:sz w:val="10"/>
        </w:rPr>
        <w:t>Mauss’s</w:t>
      </w:r>
      <w:proofErr w:type="spellEnd"/>
      <w:r w:rsidRPr="008D3236">
        <w:rPr>
          <w:sz w:val="10"/>
        </w:rPr>
        <w:t xml:space="preserve">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8D3236">
        <w:rPr>
          <w:highlight w:val="yellow"/>
          <w:u w:val="single"/>
        </w:rPr>
        <w:t>symbolic exchange “haunts” capitalist</w:t>
      </w:r>
      <w:r w:rsidRPr="008D3236">
        <w:rPr>
          <w:u w:val="single"/>
        </w:rPr>
        <w:t xml:space="preserve"> </w:t>
      </w:r>
      <w:r w:rsidRPr="008D3236">
        <w:rPr>
          <w:sz w:val="10"/>
        </w:rPr>
        <w:t>social</w:t>
      </w:r>
      <w:r w:rsidRPr="008D3236">
        <w:rPr>
          <w:u w:val="single"/>
        </w:rPr>
        <w:t xml:space="preserve"> </w:t>
      </w:r>
      <w:r w:rsidRPr="008D3236">
        <w:rPr>
          <w:highlight w:val="yellow"/>
          <w:u w:val="single"/>
        </w:rPr>
        <w:t>relations</w:t>
      </w:r>
      <w:r w:rsidRPr="008D3236">
        <w:rPr>
          <w:sz w:val="10"/>
        </w:rPr>
        <w:t xml:space="preserve">, it is present in them (in the sign – the  medium  of  exchange)  </w:t>
      </w:r>
      <w:r w:rsidRPr="008D3236">
        <w:rPr>
          <w:u w:val="single"/>
        </w:rPr>
        <w:t xml:space="preserve">and  </w:t>
      </w:r>
      <w:proofErr w:type="gramStart"/>
      <w:r w:rsidRPr="008D3236">
        <w:rPr>
          <w:u w:val="single"/>
        </w:rPr>
        <w:t>it</w:t>
      </w:r>
      <w:proofErr w:type="gramEnd"/>
      <w:r w:rsidRPr="008D3236">
        <w:rPr>
          <w:u w:val="single"/>
        </w:rPr>
        <w:t xml:space="preserve">  “mocks”  these  structural  significations  “in  the form of their own death”. </w:t>
      </w:r>
      <w:r w:rsidRPr="008D3236">
        <w:rPr>
          <w:sz w:val="10"/>
        </w:rPr>
        <w:t xml:space="preserve">To understand what Baudrillard might mean by this it is important to stress that symbolic exchange is not a concept to be deployed as critique, </w:t>
      </w:r>
      <w:r w:rsidRPr="008D3236">
        <w:rPr>
          <w:u w:val="single"/>
        </w:rPr>
        <w:t>symbolic exchange is</w:t>
      </w:r>
      <w:proofErr w:type="gramStart"/>
      <w:r w:rsidRPr="008D3236">
        <w:rPr>
          <w:u w:val="single"/>
        </w:rPr>
        <w:t>,</w:t>
      </w:r>
      <w:r w:rsidRPr="008D3236">
        <w:rPr>
          <w:sz w:val="10"/>
        </w:rPr>
        <w:t xml:space="preserve"> in itself, </w:t>
      </w:r>
      <w:r w:rsidRPr="008D3236">
        <w:rPr>
          <w:u w:val="single"/>
        </w:rPr>
        <w:t>the</w:t>
      </w:r>
      <w:proofErr w:type="gramEnd"/>
      <w:r w:rsidRPr="008D3236">
        <w:rPr>
          <w:u w:val="single"/>
        </w:rPr>
        <w:t xml:space="preserve"> practice of defiance; it is the living reversal of the system’s order. </w:t>
      </w:r>
      <w:r w:rsidRPr="008D3236">
        <w:rPr>
          <w:sz w:val="10"/>
        </w:rPr>
        <w:t xml:space="preserve">Symbolic exchanges, in Baudrillard’s sense, are the practice or act of reversal of the system’s priorities and values and so, in this sense, spell death for the system: not ‘real’ but symbolic death and </w:t>
      </w:r>
      <w:r w:rsidRPr="008D3236">
        <w:rPr>
          <w:u w:val="single"/>
        </w:rPr>
        <w:t>symbolic death is more fundamental and humiliating than ‘real’ death. It is the enormity and reach of the system that makes it so vulnerable</w:t>
      </w:r>
      <w:r w:rsidRPr="008D3236">
        <w:rPr>
          <w:highlight w:val="yellow"/>
          <w:u w:val="single"/>
        </w:rPr>
        <w:t>, like a much larger opponent being thrown by the momentum of their own weight in martial arts</w:t>
      </w:r>
      <w:r w:rsidRPr="008D3236">
        <w:rPr>
          <w:sz w:val="10"/>
        </w:rPr>
        <w:t xml:space="preserve">. </w:t>
      </w:r>
      <w:r w:rsidRPr="008D3236">
        <w:rPr>
          <w:u w:val="single"/>
        </w:rPr>
        <w:t>The system is eminently vulnerable because it is built upon the sense of its own invulnerability, and</w:t>
      </w:r>
      <w:r w:rsidRPr="008D3236">
        <w:rPr>
          <w:sz w:val="10"/>
        </w:rPr>
        <w:t xml:space="preserve"> specifically  on  its  sense  of  irreversibility:  the  </w:t>
      </w:r>
      <w:r w:rsidRPr="008D3236">
        <w:rPr>
          <w:u w:val="single"/>
        </w:rPr>
        <w:t>irreversibility  of  rationality, of progress, of (Western) dominance, the irreversibility of technological advancement.</w:t>
      </w:r>
      <w:r w:rsidRPr="008D3236">
        <w:rPr>
          <w:sz w:val="10"/>
        </w:rPr>
        <w:t xml:space="preserve"> Given these conditions, according to Baudrillard, even a small or “infinitesimal”  injection  of  reversibility  can  threaten  the  entire  edifice;  </w:t>
      </w:r>
      <w:r w:rsidRPr="008D3236">
        <w:rPr>
          <w:u w:val="single"/>
        </w:rPr>
        <w:t xml:space="preserve">the </w:t>
      </w:r>
      <w:r w:rsidRPr="008D3236">
        <w:rPr>
          <w:highlight w:val="yellow"/>
          <w:u w:val="single"/>
        </w:rPr>
        <w:t xml:space="preserve">system has no </w:t>
      </w:r>
      <w:proofErr w:type="spellStart"/>
      <w:r w:rsidRPr="008D3236">
        <w:rPr>
          <w:highlight w:val="yellow"/>
          <w:u w:val="single"/>
        </w:rPr>
        <w:t>defences</w:t>
      </w:r>
      <w:proofErr w:type="spellEnd"/>
      <w:r w:rsidRPr="008D3236">
        <w:rPr>
          <w:highlight w:val="yellow"/>
          <w:u w:val="single"/>
        </w:rPr>
        <w:t xml:space="preserve"> against symbolic reversion</w:t>
      </w:r>
      <w:r w:rsidRPr="008D3236">
        <w:rPr>
          <w:u w:val="single"/>
        </w:rPr>
        <w:t xml:space="preserve"> while it is more than capable of </w:t>
      </w:r>
      <w:proofErr w:type="spellStart"/>
      <w:r w:rsidRPr="008D3236">
        <w:rPr>
          <w:u w:val="single"/>
        </w:rPr>
        <w:t>neutralising</w:t>
      </w:r>
      <w:proofErr w:type="spellEnd"/>
      <w:r w:rsidRPr="008D3236">
        <w:rPr>
          <w:u w:val="single"/>
        </w:rPr>
        <w:t xml:space="preserve"> a frontal attack.</w:t>
      </w:r>
      <w:r w:rsidRPr="008D3236">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8D3236">
        <w:rPr>
          <w:highlight w:val="yellow"/>
          <w:u w:val="single"/>
        </w:rPr>
        <w:t xml:space="preserve">  of  official  meanings  and  </w:t>
      </w:r>
      <w:r w:rsidRPr="008D3236">
        <w:rPr>
          <w:sz w:val="10"/>
        </w:rPr>
        <w:t>sense  into nonsense and</w:t>
      </w:r>
      <w:r w:rsidRPr="008D3236">
        <w:rPr>
          <w:highlight w:val="yellow"/>
          <w:u w:val="single"/>
        </w:rPr>
        <w:t xml:space="preserve"> mockery</w:t>
      </w:r>
      <w:r w:rsidRPr="008D3236">
        <w:rPr>
          <w:u w:val="single"/>
        </w:rPr>
        <w:t>;</w:t>
      </w:r>
      <w:r w:rsidRPr="008D3236">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8D3236">
        <w:rPr>
          <w:u w:val="single"/>
        </w:rPr>
        <w:t xml:space="preserve"> set</w:t>
      </w:r>
      <w:r w:rsidRPr="008D3236">
        <w:rPr>
          <w:sz w:val="10"/>
        </w:rPr>
        <w:t>ting</w:t>
      </w:r>
      <w:r w:rsidRPr="008D3236">
        <w:rPr>
          <w:u w:val="single"/>
        </w:rPr>
        <w:t xml:space="preserve"> </w:t>
      </w:r>
      <w:r w:rsidRPr="008D3236">
        <w:rPr>
          <w:sz w:val="10"/>
        </w:rPr>
        <w:t>in motion of a chain reaction or</w:t>
      </w:r>
      <w:r w:rsidRPr="008D3236">
        <w:rPr>
          <w:u w:val="single"/>
        </w:rPr>
        <w:t xml:space="preserve"> a chain failure </w:t>
      </w:r>
      <w:r w:rsidRPr="008D3236">
        <w:rPr>
          <w:sz w:val="10"/>
        </w:rPr>
        <w:t>through the rippling effects</w:t>
      </w:r>
      <w:r w:rsidRPr="008D3236">
        <w:rPr>
          <w:u w:val="single"/>
        </w:rPr>
        <w:t xml:space="preserve"> of </w:t>
      </w:r>
      <w:r w:rsidRPr="008D3236">
        <w:rPr>
          <w:sz w:val="10"/>
        </w:rPr>
        <w:t>symbolic</w:t>
      </w:r>
      <w:r w:rsidRPr="008D3236">
        <w:rPr>
          <w:u w:val="single"/>
        </w:rPr>
        <w:t xml:space="preserve"> humiliation</w:t>
      </w:r>
      <w:r w:rsidRPr="008D3236">
        <w:rPr>
          <w:sz w:val="10"/>
        </w:rPr>
        <w:t xml:space="preserve"> by counter-gift or potlatch. </w:t>
      </w:r>
      <w:r w:rsidRPr="008D3236">
        <w:rPr>
          <w:u w:val="single"/>
        </w:rPr>
        <w:t>The counter-gift may well be  more  effective  when  it  is  immediate,  unplanned,  or  more  specifically when it is not the result of subjective desires and considered beliefs</w:t>
      </w:r>
      <w:r w:rsidRPr="008D3236">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8D3236">
        <w:rPr>
          <w:sz w:val="10"/>
        </w:rPr>
        <w:t>favoured</w:t>
      </w:r>
      <w:proofErr w:type="spellEnd"/>
      <w:r w:rsidRPr="008D3236">
        <w:rPr>
          <w:sz w:val="10"/>
        </w:rPr>
        <w:t xml:space="preserve"> by the British royal family and was tricked into revealing information about a royal by two ‘journalists’ working for </w:t>
      </w:r>
      <w:proofErr w:type="gramStart"/>
      <w:r w:rsidRPr="008D3236">
        <w:rPr>
          <w:sz w:val="10"/>
        </w:rPr>
        <w:t>a</w:t>
      </w:r>
      <w:proofErr w:type="gramEnd"/>
      <w:r w:rsidRPr="008D3236">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8D3236">
        <w:rPr>
          <w:sz w:val="10"/>
        </w:rPr>
        <w:t>potlatching</w:t>
      </w:r>
      <w:proofErr w:type="spellEnd"/>
      <w:r w:rsidRPr="008D3236">
        <w:rPr>
          <w:sz w:val="10"/>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8D3236">
        <w:rPr>
          <w:u w:val="single"/>
        </w:rPr>
        <w:t>it has no genuine life or vitality and is kept alive only by its life support systems of simulation</w:t>
      </w:r>
      <w:r w:rsidRPr="008D3236">
        <w:rPr>
          <w:sz w:val="10"/>
        </w:rPr>
        <w:t xml:space="preserve">. The vampiric nature of capitalism was, of course, already a prominent feature of the Marxist critique (Marx Capital  Vol. 1). For Baudrillard, </w:t>
      </w:r>
      <w:r w:rsidRPr="008D3236">
        <w:rPr>
          <w:u w:val="single"/>
        </w:rPr>
        <w:t xml:space="preserve">the capitalist system does not only draw the </w:t>
      </w:r>
      <w:proofErr w:type="gramStart"/>
      <w:r w:rsidRPr="008D3236">
        <w:rPr>
          <w:u w:val="single"/>
        </w:rPr>
        <w:t>life-blood</w:t>
      </w:r>
      <w:proofErr w:type="gramEnd"/>
      <w:r w:rsidRPr="008D3236">
        <w:rPr>
          <w:u w:val="single"/>
        </w:rPr>
        <w:t xml:space="preserve"> of its exploited workers, it condemns its citizen-consumers to a life-less survival</w:t>
      </w:r>
      <w:r w:rsidRPr="008D3236">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8D3236">
        <w:rPr>
          <w:u w:val="single"/>
        </w:rPr>
        <w:t>the only fundamental strategy of defiance,</w:t>
      </w:r>
      <w:r w:rsidRPr="008D3236">
        <w:rPr>
          <w:sz w:val="10"/>
        </w:rPr>
        <w:t xml:space="preserve"> for Baudrillard, </w:t>
      </w:r>
      <w:r w:rsidRPr="008D3236">
        <w:rPr>
          <w:u w:val="single"/>
        </w:rPr>
        <w:t>is to reverse this humiliation, to refuse the ‘</w:t>
      </w:r>
      <w:proofErr w:type="gramStart"/>
      <w:r w:rsidRPr="008D3236">
        <w:rPr>
          <w:u w:val="single"/>
        </w:rPr>
        <w:t>gifts’</w:t>
      </w:r>
      <w:proofErr w:type="gramEnd"/>
      <w:r w:rsidRPr="008D3236">
        <w:rPr>
          <w:u w:val="single"/>
        </w:rPr>
        <w:t xml:space="preserve"> and imprecations, to reverse this derisory life through a symbolic death hurled back at the system.</w:t>
      </w:r>
      <w:r w:rsidRPr="008D3236">
        <w:rPr>
          <w:sz w:val="10"/>
        </w:rPr>
        <w:t xml:space="preserve"> This may take the form of the reversal of the poisonous gifts of consumer goods and information </w:t>
      </w:r>
      <w:r w:rsidRPr="008D3236">
        <w:rPr>
          <w:u w:val="single"/>
        </w:rPr>
        <w:t>through</w:t>
      </w:r>
      <w:r w:rsidRPr="008D3236">
        <w:rPr>
          <w:sz w:val="10"/>
        </w:rPr>
        <w:t xml:space="preserve"> a greater counter-gift of </w:t>
      </w:r>
      <w:r w:rsidRPr="008D3236">
        <w:rPr>
          <w:highlight w:val="yellow"/>
          <w:u w:val="single"/>
        </w:rPr>
        <w:t>“</w:t>
      </w:r>
      <w:r w:rsidRPr="008D3236">
        <w:rPr>
          <w:b/>
          <w:bCs/>
          <w:highlight w:val="yellow"/>
          <w:u w:val="single"/>
        </w:rPr>
        <w:t>hyper-conformity”: the absorbing of</w:t>
      </w:r>
      <w:r w:rsidRPr="008D3236">
        <w:rPr>
          <w:highlight w:val="yellow"/>
          <w:u w:val="single"/>
        </w:rPr>
        <w:t xml:space="preserve"> </w:t>
      </w:r>
      <w:r w:rsidRPr="008D3236">
        <w:rPr>
          <w:u w:val="single"/>
        </w:rPr>
        <w:t xml:space="preserve">anything and </w:t>
      </w:r>
      <w:r w:rsidRPr="008D3236">
        <w:rPr>
          <w:b/>
          <w:bCs/>
          <w:highlight w:val="yellow"/>
          <w:u w:val="single"/>
        </w:rPr>
        <w:t>everything the system gives while refusing the proper use of these ‘</w:t>
      </w:r>
      <w:proofErr w:type="gramStart"/>
      <w:r w:rsidRPr="008D3236">
        <w:rPr>
          <w:b/>
          <w:bCs/>
          <w:highlight w:val="yellow"/>
          <w:u w:val="single"/>
        </w:rPr>
        <w:t>gifts’</w:t>
      </w:r>
      <w:proofErr w:type="gramEnd"/>
      <w:r w:rsidRPr="008D3236">
        <w:rPr>
          <w:highlight w:val="yellow"/>
          <w:u w:val="single"/>
        </w:rPr>
        <w:t>.</w:t>
      </w:r>
      <w:r w:rsidRPr="008D3236">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8D3236">
        <w:rPr>
          <w:u w:val="single"/>
        </w:rPr>
        <w:t xml:space="preserve">These forms of internal reversal </w:t>
      </w:r>
      <w:r w:rsidRPr="008D3236">
        <w:rPr>
          <w:highlight w:val="yellow"/>
          <w:u w:val="single"/>
        </w:rPr>
        <w:t>reveal the ambivalence hidden within the system</w:t>
      </w:r>
      <w:r w:rsidRPr="008D3236">
        <w:rPr>
          <w:sz w:val="10"/>
        </w:rPr>
        <w:t xml:space="preserve">.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8D3236">
        <w:rPr>
          <w:sz w:val="10"/>
        </w:rPr>
        <w:t>Mauss</w:t>
      </w:r>
      <w:proofErr w:type="spellEnd"/>
      <w:r w:rsidRPr="008D3236">
        <w:rPr>
          <w:sz w:val="10"/>
        </w:rPr>
        <w:t xml:space="preserve"> (1990)? It seems that for both </w:t>
      </w:r>
      <w:proofErr w:type="spellStart"/>
      <w:r w:rsidRPr="008D3236">
        <w:rPr>
          <w:sz w:val="10"/>
        </w:rPr>
        <w:t>Bataille</w:t>
      </w:r>
      <w:proofErr w:type="spellEnd"/>
      <w:r w:rsidRPr="008D3236">
        <w:rPr>
          <w:sz w:val="10"/>
        </w:rPr>
        <w:t xml:space="preserv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w:t>
      </w:r>
      <w:proofErr w:type="spellStart"/>
      <w:r w:rsidRPr="008D3236">
        <w:rPr>
          <w:sz w:val="10"/>
        </w:rPr>
        <w:t>Bataillean</w:t>
      </w:r>
      <w:proofErr w:type="spellEnd"/>
      <w:r w:rsidRPr="008D3236">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8D3236">
        <w:rPr>
          <w:sz w:val="10"/>
        </w:rPr>
        <w:t>following:The</w:t>
      </w:r>
      <w:proofErr w:type="spellEnd"/>
      <w:r w:rsidRPr="008D3236">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8D3236">
        <w:rPr>
          <w:u w:val="single"/>
        </w:rPr>
        <w:t xml:space="preserve"> </w:t>
      </w:r>
      <w:r w:rsidRPr="008D3236">
        <w:rPr>
          <w:highlight w:val="yellow"/>
          <w:u w:val="single"/>
        </w:rPr>
        <w:t>and</w:t>
      </w:r>
      <w:r w:rsidRPr="008D3236">
        <w:rPr>
          <w:u w:val="single"/>
        </w:rPr>
        <w:t xml:space="preserve"> </w:t>
      </w:r>
      <w:r w:rsidRPr="008D3236">
        <w:rPr>
          <w:sz w:val="10"/>
        </w:rPr>
        <w:t>the imaginary</w:t>
      </w:r>
      <w:r w:rsidRPr="008D3236">
        <w:rPr>
          <w:u w:val="single"/>
        </w:rPr>
        <w:t>.</w:t>
      </w:r>
      <w:r w:rsidRPr="008D3236">
        <w:rPr>
          <w:sz w:val="10"/>
        </w:rPr>
        <w:t xml:space="preserve"> This initiatory act is the reverse of our reality principle … the symbolic is what </w:t>
      </w:r>
      <w:r w:rsidRPr="008D3236">
        <w:rPr>
          <w:highlight w:val="yellow"/>
          <w:u w:val="single"/>
        </w:rPr>
        <w:t xml:space="preserve">puts an end to the disjunctive code </w:t>
      </w:r>
      <w:r w:rsidRPr="008D3236">
        <w:rPr>
          <w:u w:val="single"/>
        </w:rPr>
        <w:t>and to separated terms</w:t>
      </w:r>
      <w:r w:rsidRPr="008D3236">
        <w:rPr>
          <w:sz w:val="10"/>
        </w:rPr>
        <w:t xml:space="preserve"> … in the symbolic operation the two terms lose their reality (Baudrillard 1993a:  133).</w:t>
      </w:r>
    </w:p>
    <w:p w14:paraId="3BD2F8FB" w14:textId="77777777" w:rsidR="009E3300" w:rsidRPr="008D3236" w:rsidRDefault="009E3300" w:rsidP="009E3300">
      <w:pPr>
        <w:pStyle w:val="Heading4"/>
        <w:rPr>
          <w:rFonts w:eastAsia="MS Gothic"/>
        </w:rPr>
      </w:pPr>
      <w:r w:rsidRPr="008D3236">
        <w:rPr>
          <w:rFonts w:eastAsia="MS Gothic"/>
        </w:rPr>
        <w:t>Now for the paradigm issues:</w:t>
      </w:r>
    </w:p>
    <w:p w14:paraId="27A6988A" w14:textId="77777777" w:rsidR="009E3300" w:rsidRPr="008D3236" w:rsidRDefault="009E3300" w:rsidP="009E3300">
      <w:pPr>
        <w:keepNext/>
        <w:keepLines/>
        <w:spacing w:before="40" w:after="0"/>
        <w:outlineLvl w:val="3"/>
        <w:rPr>
          <w:rFonts w:eastAsia="MS Gothic" w:cs="Times New Roman"/>
          <w:b/>
          <w:iCs/>
          <w:sz w:val="26"/>
        </w:rPr>
      </w:pPr>
      <w:r w:rsidRPr="008D3236">
        <w:rPr>
          <w:rFonts w:eastAsia="MS Gothic" w:cs="Times New Roman"/>
          <w:b/>
          <w:iCs/>
          <w:sz w:val="26"/>
        </w:rPr>
        <w:t xml:space="preserve">[1] Fairness and Education are voters! Appeals to fairness and education buy into a global </w:t>
      </w:r>
      <w:proofErr w:type="spellStart"/>
      <w:r w:rsidRPr="008D3236">
        <w:rPr>
          <w:rFonts w:eastAsia="MS Gothic" w:cs="Times New Roman"/>
          <w:b/>
          <w:iCs/>
          <w:sz w:val="26"/>
        </w:rPr>
        <w:t>ponzi</w:t>
      </w:r>
      <w:proofErr w:type="spellEnd"/>
      <w:r w:rsidRPr="008D3236">
        <w:rPr>
          <w:rFonts w:eastAsia="MS Gothic" w:cs="Times New Roman"/>
          <w:b/>
          <w:iCs/>
          <w:sz w:val="26"/>
        </w:rPr>
        <w:t xml:space="preserve"> scheme </w:t>
      </w:r>
    </w:p>
    <w:p w14:paraId="3D36BA6D" w14:textId="77777777" w:rsidR="009E3300" w:rsidRPr="008D3236" w:rsidRDefault="009E3300" w:rsidP="009E3300">
      <w:pPr>
        <w:rPr>
          <w:rFonts w:eastAsia="Cambria"/>
        </w:rPr>
      </w:pPr>
      <w:proofErr w:type="spellStart"/>
      <w:r w:rsidRPr="008D3236">
        <w:rPr>
          <w:rFonts w:eastAsia="Cambria"/>
          <w:b/>
          <w:bCs/>
          <w:sz w:val="26"/>
        </w:rPr>
        <w:t>Senese</w:t>
      </w:r>
      <w:proofErr w:type="spellEnd"/>
      <w:r w:rsidRPr="008D3236">
        <w:rPr>
          <w:rFonts w:eastAsia="Cambria"/>
          <w:b/>
          <w:bCs/>
          <w:sz w:val="26"/>
        </w:rPr>
        <w:t xml:space="preserve"> and Page 95 - Guy B </w:t>
      </w:r>
      <w:proofErr w:type="spellStart"/>
      <w:r w:rsidRPr="008D3236">
        <w:rPr>
          <w:rFonts w:eastAsia="Cambria"/>
          <w:b/>
          <w:bCs/>
          <w:sz w:val="26"/>
        </w:rPr>
        <w:t>Senese</w:t>
      </w:r>
      <w:proofErr w:type="spellEnd"/>
      <w:r w:rsidRPr="008D3236">
        <w:rPr>
          <w:rFonts w:eastAsia="Cambria"/>
          <w:b/>
          <w:bCs/>
          <w:sz w:val="26"/>
        </w:rPr>
        <w:t>, Professor of Educational Foundations at North Illinois University and Ralph Page, Associate professor of Philosophy at the University of Illinois, Published April 30, 1995</w:t>
      </w:r>
      <w:r w:rsidRPr="008D3236">
        <w:rPr>
          <w:rFonts w:eastAsia="Cambria"/>
        </w:rPr>
        <w:t xml:space="preserve"> “Simulation, Spectacle, and the Ironies of Education Reform” [https://www.amazon.com/Simulation-Spectacle-Education-Critical-Paperback-ebook/dp/B000WEX9BQ] Accessed 8/29/19 SAO</w:t>
      </w:r>
    </w:p>
    <w:p w14:paraId="779ACEB2" w14:textId="77777777" w:rsidR="009E3300" w:rsidRPr="008D3236" w:rsidRDefault="009E3300" w:rsidP="009E3300">
      <w:pPr>
        <w:rPr>
          <w:rFonts w:eastAsia="Cambria"/>
          <w:sz w:val="12"/>
        </w:rPr>
      </w:pPr>
      <w:r w:rsidRPr="008D3236">
        <w:rPr>
          <w:rFonts w:eastAsia="Cambria"/>
          <w:sz w:val="12"/>
        </w:rPr>
        <w:t xml:space="preserve">For Baudrillard, reform projects can be understood as quasi-public advertisements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8D3236">
        <w:rPr>
          <w:rFonts w:eastAsia="Cambria"/>
          <w:bCs/>
          <w:highlight w:val="yellow"/>
          <w:u w:val="single"/>
        </w:rPr>
        <w:t>For education, the ideology of equal opportunity</w:t>
      </w:r>
      <w:r w:rsidRPr="008D3236">
        <w:rPr>
          <w:rFonts w:eastAsia="Cambria"/>
          <w:sz w:val="12"/>
          <w:highlight w:val="yellow"/>
        </w:rPr>
        <w:t xml:space="preserve"> </w:t>
      </w:r>
      <w:r w:rsidRPr="008D3236">
        <w:rPr>
          <w:rFonts w:eastAsia="Cambria"/>
          <w:sz w:val="12"/>
        </w:rPr>
        <w:t xml:space="preserve">and excellence </w:t>
      </w:r>
      <w:r w:rsidRPr="008D3236">
        <w:rPr>
          <w:rFonts w:eastAsia="Cambria"/>
          <w:bCs/>
          <w:highlight w:val="yellow"/>
          <w:u w:val="single"/>
        </w:rPr>
        <w:t>is an advertisement</w:t>
      </w:r>
      <w:r w:rsidRPr="008D3236">
        <w:rPr>
          <w:rFonts w:eastAsia="Cambria"/>
          <w:sz w:val="12"/>
          <w:highlight w:val="yellow"/>
        </w:rPr>
        <w:t xml:space="preserve"> </w:t>
      </w:r>
      <w:r w:rsidRPr="008D3236">
        <w:rPr>
          <w:rFonts w:eastAsia="Cambria"/>
          <w:sz w:val="12"/>
        </w:rPr>
        <w:t xml:space="preserve">for the deeper struggle </w:t>
      </w:r>
      <w:r w:rsidRPr="008D3236">
        <w:rPr>
          <w:rFonts w:eastAsia="Cambria"/>
          <w:highlight w:val="yellow"/>
          <w:u w:val="single"/>
        </w:rPr>
        <w:t>where</w:t>
      </w:r>
      <w:r w:rsidRPr="008D3236">
        <w:rPr>
          <w:rFonts w:eastAsia="Cambria"/>
          <w:sz w:val="12"/>
          <w:highlight w:val="yellow"/>
        </w:rPr>
        <w:t xml:space="preserve"> </w:t>
      </w:r>
      <w:r w:rsidRPr="008D3236">
        <w:rPr>
          <w:rFonts w:eastAsia="Cambria"/>
          <w:sz w:val="12"/>
        </w:rPr>
        <w:t>public-</w:t>
      </w:r>
      <w:r w:rsidRPr="008D3236">
        <w:rPr>
          <w:rFonts w:eastAsia="Cambria"/>
          <w:highlight w:val="yellow"/>
          <w:u w:val="single"/>
        </w:rPr>
        <w:t>school</w:t>
      </w:r>
      <w:r w:rsidRPr="008D3236">
        <w:rPr>
          <w:rFonts w:eastAsia="Cambria"/>
          <w:sz w:val="12"/>
          <w:highlight w:val="yellow"/>
        </w:rPr>
        <w:t xml:space="preserve"> </w:t>
      </w:r>
      <w:r w:rsidRPr="008D3236">
        <w:rPr>
          <w:rFonts w:eastAsia="Cambria"/>
          <w:sz w:val="12"/>
        </w:rPr>
        <w:t xml:space="preserve">compulsion </w:t>
      </w:r>
      <w:r w:rsidRPr="008D3236">
        <w:rPr>
          <w:rFonts w:eastAsia="Cambria"/>
          <w:highlight w:val="yellow"/>
          <w:u w:val="single"/>
        </w:rPr>
        <w:t>becomes the</w:t>
      </w:r>
      <w:r w:rsidRPr="008D3236">
        <w:rPr>
          <w:rFonts w:eastAsia="Cambria"/>
          <w:sz w:val="12"/>
          <w:highlight w:val="yellow"/>
        </w:rPr>
        <w:t xml:space="preserve"> </w:t>
      </w:r>
      <w:r w:rsidRPr="008D3236">
        <w:rPr>
          <w:rFonts w:eastAsia="Cambria"/>
          <w:sz w:val="12"/>
        </w:rPr>
        <w:t xml:space="preserve">standardized </w:t>
      </w:r>
      <w:r w:rsidRPr="008D3236">
        <w:rPr>
          <w:rFonts w:eastAsia="Cambria"/>
          <w:bCs/>
          <w:highlight w:val="yellow"/>
          <w:u w:val="single"/>
        </w:rPr>
        <w:t>substitute for the lost power</w:t>
      </w:r>
      <w:r w:rsidRPr="008D3236">
        <w:rPr>
          <w:rFonts w:eastAsia="Cambria"/>
          <w:highlight w:val="yellow"/>
          <w:u w:val="single"/>
        </w:rPr>
        <w:t xml:space="preserve"> of working-class persons</w:t>
      </w:r>
      <w:r w:rsidRPr="008D3236">
        <w:rPr>
          <w:rFonts w:eastAsia="Cambria"/>
          <w:sz w:val="12"/>
          <w:highlight w:val="yellow"/>
        </w:rPr>
        <w:t xml:space="preserve"> </w:t>
      </w:r>
      <w:r w:rsidRPr="008D3236">
        <w:rPr>
          <w:rFonts w:eastAsia="Cambria"/>
          <w:sz w:val="12"/>
        </w:rPr>
        <w:t xml:space="preserve">to amass private goods and time for their own and their communities' betterment. The orchestration of schooling appears in this light somewhat like a dance marathon, a decorous and energetic activity initially, but one which grinds to </w:t>
      </w:r>
      <w:r w:rsidRPr="008D3236">
        <w:rPr>
          <w:rFonts w:eastAsia="Cambria"/>
          <w:u w:val="single"/>
        </w:rPr>
        <w:t>a</w:t>
      </w:r>
      <w:r w:rsidRPr="008D3236">
        <w:rPr>
          <w:rFonts w:eastAsia="Cambria"/>
          <w:sz w:val="12"/>
        </w:rPr>
        <w:t>n obscure and</w:t>
      </w:r>
      <w:r w:rsidRPr="008D3236">
        <w:rPr>
          <w:rFonts w:eastAsia="Cambria"/>
          <w:u w:val="single"/>
        </w:rPr>
        <w:t xml:space="preserve"> deadly march of endurance and </w:t>
      </w:r>
      <w:r w:rsidRPr="008D3236">
        <w:rPr>
          <w:rFonts w:eastAsia="Cambria"/>
          <w:highlight w:val="yellow"/>
          <w:u w:val="single"/>
        </w:rPr>
        <w:t xml:space="preserve">success of a few </w:t>
      </w:r>
      <w:r w:rsidRPr="008D3236">
        <w:rPr>
          <w:rFonts w:eastAsia="Cambria"/>
          <w:sz w:val="12"/>
        </w:rPr>
        <w:t>only</w:t>
      </w:r>
      <w:r w:rsidRPr="008D3236">
        <w:rPr>
          <w:rFonts w:eastAsia="Cambria"/>
          <w:u w:val="single"/>
        </w:rPr>
        <w:t xml:space="preserve"> </w:t>
      </w:r>
      <w:r w:rsidRPr="008D3236">
        <w:rPr>
          <w:rFonts w:eastAsia="Cambria"/>
          <w:highlight w:val="yellow"/>
          <w:u w:val="single"/>
        </w:rPr>
        <w:t xml:space="preserve">at the expense of those </w:t>
      </w:r>
      <w:r w:rsidRPr="008D3236">
        <w:rPr>
          <w:rFonts w:eastAsia="Cambria"/>
          <w:sz w:val="12"/>
        </w:rPr>
        <w:t>contestants</w:t>
      </w:r>
      <w:r w:rsidRPr="008D3236">
        <w:rPr>
          <w:rFonts w:eastAsia="Cambria"/>
          <w:u w:val="single"/>
        </w:rPr>
        <w:t xml:space="preserve"> </w:t>
      </w:r>
      <w:r w:rsidRPr="008D3236">
        <w:rPr>
          <w:rFonts w:eastAsia="Cambria"/>
          <w:highlight w:val="yellow"/>
          <w:u w:val="single"/>
        </w:rPr>
        <w:t>who fall</w:t>
      </w:r>
      <w:r w:rsidRPr="008D3236">
        <w:rPr>
          <w:rFonts w:eastAsia="Cambria"/>
          <w:sz w:val="12"/>
        </w:rPr>
        <w:t>. We may follow Baudrillard into his world, where what things stand for are more important than what they are for</w:t>
      </w:r>
      <w:r w:rsidRPr="008D3236">
        <w:rPr>
          <w:rFonts w:eastAsia="Cambria"/>
          <w:u w:val="single"/>
        </w:rPr>
        <w:t xml:space="preserve">. </w:t>
      </w:r>
      <w:r w:rsidRPr="008D3236">
        <w:rPr>
          <w:rFonts w:eastAsia="Cambria"/>
          <w:highlight w:val="yellow"/>
          <w:u w:val="single"/>
        </w:rPr>
        <w:t xml:space="preserve">Reform, </w:t>
      </w:r>
      <w:r w:rsidRPr="008D3236">
        <w:rPr>
          <w:rFonts w:eastAsia="Cambria"/>
          <w:u w:val="single"/>
        </w:rPr>
        <w:t>as a</w:t>
      </w:r>
      <w:r w:rsidRPr="008D3236">
        <w:rPr>
          <w:rFonts w:eastAsia="Cambria"/>
          <w:sz w:val="12"/>
        </w:rPr>
        <w:t xml:space="preserve"> sort of spectacular, decorous </w:t>
      </w:r>
      <w:r w:rsidRPr="008D3236">
        <w:rPr>
          <w:rFonts w:eastAsia="Cambria"/>
          <w:u w:val="single"/>
        </w:rPr>
        <w:t xml:space="preserve">democratic mobilization of care, stands for rectitude, but </w:t>
      </w:r>
      <w:r w:rsidRPr="008D3236">
        <w:rPr>
          <w:rFonts w:eastAsia="Cambria"/>
          <w:highlight w:val="yellow"/>
          <w:u w:val="single"/>
        </w:rPr>
        <w:t>is coded to promote little</w:t>
      </w:r>
      <w:r w:rsidRPr="008D3236">
        <w:rPr>
          <w:rFonts w:eastAsia="Cambria"/>
          <w:sz w:val="12"/>
        </w:rPr>
        <w:t xml:space="preserve"> if any </w:t>
      </w:r>
      <w:r w:rsidRPr="008D3236">
        <w:rPr>
          <w:rFonts w:eastAsia="Cambria"/>
          <w:highlight w:val="yellow"/>
          <w:u w:val="single"/>
        </w:rPr>
        <w:t>substantial change</w:t>
      </w:r>
      <w:r w:rsidRPr="008D3236">
        <w:rPr>
          <w:rFonts w:eastAsia="Cambria"/>
          <w:sz w:val="12"/>
        </w:rPr>
        <w:t xml:space="preserve">. </w:t>
      </w:r>
      <w:proofErr w:type="gramStart"/>
      <w:r w:rsidRPr="008D3236">
        <w:rPr>
          <w:rFonts w:eastAsia="Cambria"/>
          <w:sz w:val="12"/>
        </w:rPr>
        <w:t>Indeed</w:t>
      </w:r>
      <w:proofErr w:type="gramEnd"/>
      <w:r w:rsidRPr="008D3236">
        <w:rPr>
          <w:rFonts w:eastAsia="Cambria"/>
          <w:sz w:val="12"/>
        </w:rPr>
        <w:t xml:space="preserve"> Baudrillard claimed that "control of the code" and the proliferation of sign values are of more significance than control of labor and the sphere of production. He argued for theoretical perspective in which </w:t>
      </w:r>
      <w:r w:rsidRPr="008D3236">
        <w:rPr>
          <w:rFonts w:eastAsia="Cambria"/>
          <w:u w:val="single"/>
        </w:rPr>
        <w:t>the most fruitful</w:t>
      </w:r>
      <w:r w:rsidRPr="008D3236">
        <w:rPr>
          <w:rFonts w:eastAsia="Cambria"/>
          <w:sz w:val="12"/>
        </w:rPr>
        <w:t xml:space="preserve"> area of </w:t>
      </w:r>
      <w:r w:rsidRPr="008D3236">
        <w:rPr>
          <w:rFonts w:eastAsia="Cambria"/>
          <w:u w:val="single"/>
        </w:rPr>
        <w:t>approach is to</w:t>
      </w:r>
      <w:r w:rsidRPr="008D3236">
        <w:rPr>
          <w:rFonts w:eastAsia="Cambria"/>
          <w:sz w:val="12"/>
        </w:rPr>
        <w:t xml:space="preserve"> oppose and </w:t>
      </w:r>
      <w:r w:rsidRPr="008D3236">
        <w:rPr>
          <w:rFonts w:eastAsia="Cambria"/>
          <w:u w:val="single"/>
        </w:rPr>
        <w:t>expose</w:t>
      </w:r>
      <w:r w:rsidRPr="008D3236">
        <w:rPr>
          <w:rFonts w:eastAsia="Cambria"/>
          <w:sz w:val="12"/>
        </w:rPr>
        <w:t xml:space="preserve"> the process of </w:t>
      </w:r>
      <w:r w:rsidRPr="008D3236">
        <w:rPr>
          <w:rFonts w:eastAsia="Cambria"/>
          <w:u w:val="single"/>
        </w:rPr>
        <w:t>signification</w:t>
      </w:r>
      <w:r w:rsidRPr="008D3236">
        <w:rPr>
          <w:rFonts w:eastAsia="Cambria"/>
          <w:sz w:val="12"/>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w:t>
      </w:r>
      <w:proofErr w:type="gramStart"/>
      <w:r w:rsidRPr="008D3236">
        <w:rPr>
          <w:rFonts w:eastAsia="Cambria"/>
          <w:sz w:val="12"/>
        </w:rPr>
        <w:t>Thus</w:t>
      </w:r>
      <w:proofErr w:type="gramEnd"/>
      <w:r w:rsidRPr="008D3236">
        <w:rPr>
          <w:rFonts w:eastAsia="Cambria"/>
          <w:sz w:val="12"/>
        </w:rPr>
        <w:t xml:space="preserve">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8D3236">
        <w:rPr>
          <w:rFonts w:eastAsia="Cambria"/>
          <w:u w:val="single"/>
        </w:rPr>
        <w:t>the</w:t>
      </w:r>
      <w:r w:rsidRPr="008D3236">
        <w:rPr>
          <w:rFonts w:eastAsia="Cambria"/>
          <w:sz w:val="12"/>
        </w:rPr>
        <w:t xml:space="preserve"> struggles of </w:t>
      </w:r>
      <w:r w:rsidRPr="008D3236">
        <w:rPr>
          <w:rFonts w:eastAsia="Cambria"/>
          <w:u w:val="single"/>
        </w:rPr>
        <w:t>Right and Left, which have</w:t>
      </w:r>
      <w:r w:rsidRPr="008D3236">
        <w:rPr>
          <w:rFonts w:eastAsia="Cambria"/>
          <w:sz w:val="12"/>
        </w:rPr>
        <w:t xml:space="preserve"> their counterpart in </w:t>
      </w:r>
      <w:r w:rsidRPr="008D3236">
        <w:rPr>
          <w:rFonts w:eastAsia="Cambria"/>
          <w:u w:val="single"/>
        </w:rPr>
        <w:t>reform efforts in education</w:t>
      </w:r>
      <w:r w:rsidRPr="008D3236">
        <w:rPr>
          <w:rFonts w:eastAsia="Cambria"/>
          <w:sz w:val="12"/>
        </w:rPr>
        <w:t xml:space="preserve">, particularly </w:t>
      </w:r>
      <w:r w:rsidRPr="008D3236">
        <w:rPr>
          <w:rFonts w:eastAsia="Cambria"/>
          <w:u w:val="single"/>
        </w:rPr>
        <w:t>have imploded in a media-saturated society, in which differences become signs simulating democratic debate.</w:t>
      </w:r>
      <w:r w:rsidRPr="008D3236">
        <w:rPr>
          <w:rFonts w:eastAsia="Cambria"/>
          <w:sz w:val="12"/>
        </w:rPr>
        <w:t xml:space="preserve"> Capital is itself a fundamental challenge to the natural order of value and moral hierarchy. </w:t>
      </w:r>
      <w:r w:rsidRPr="008D3236">
        <w:rPr>
          <w:rFonts w:eastAsia="Cambria"/>
          <w:u w:val="single"/>
        </w:rPr>
        <w:t xml:space="preserve">Justice and reason are only accidental </w:t>
      </w:r>
      <w:r w:rsidRPr="008D3236">
        <w:rPr>
          <w:rFonts w:eastAsia="Cambria"/>
          <w:sz w:val="12"/>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8D3236">
        <w:rPr>
          <w:rFonts w:eastAsia="Cambria"/>
          <w:u w:val="single"/>
        </w:rPr>
        <w:t xml:space="preserve">while the </w:t>
      </w:r>
      <w:r w:rsidRPr="008D3236">
        <w:rPr>
          <w:rFonts w:eastAsia="Cambria"/>
          <w:bCs/>
          <w:highlight w:val="yellow"/>
          <w:u w:val="single"/>
        </w:rPr>
        <w:t>education</w:t>
      </w:r>
      <w:r w:rsidRPr="008D3236">
        <w:rPr>
          <w:rFonts w:eastAsia="Cambria"/>
          <w:highlight w:val="yellow"/>
          <w:u w:val="single"/>
        </w:rPr>
        <w:t xml:space="preserve"> </w:t>
      </w:r>
      <w:r w:rsidRPr="008D3236">
        <w:rPr>
          <w:rFonts w:eastAsia="Cambria"/>
          <w:sz w:val="12"/>
        </w:rPr>
        <w:t>of children</w:t>
      </w:r>
      <w:r w:rsidRPr="008D3236">
        <w:rPr>
          <w:rFonts w:eastAsia="Cambria"/>
          <w:u w:val="single"/>
        </w:rPr>
        <w:t xml:space="preserve"> </w:t>
      </w:r>
      <w:r w:rsidRPr="008D3236">
        <w:rPr>
          <w:rFonts w:eastAsia="Cambria"/>
          <w:bCs/>
          <w:highlight w:val="yellow"/>
          <w:u w:val="single"/>
        </w:rPr>
        <w:t>is</w:t>
      </w:r>
      <w:r w:rsidRPr="008D3236">
        <w:rPr>
          <w:rFonts w:eastAsia="Cambria"/>
          <w:sz w:val="12"/>
        </w:rPr>
        <w:t xml:space="preserve"> quietly </w:t>
      </w:r>
      <w:r w:rsidRPr="008D3236">
        <w:rPr>
          <w:rFonts w:eastAsia="Cambria"/>
          <w:bCs/>
          <w:highlight w:val="yellow"/>
          <w:u w:val="single"/>
        </w:rPr>
        <w:t>redefined</w:t>
      </w:r>
      <w:r w:rsidRPr="008D3236">
        <w:rPr>
          <w:rFonts w:eastAsia="Cambria"/>
          <w:highlight w:val="yellow"/>
          <w:u w:val="single"/>
        </w:rPr>
        <w:t xml:space="preserve"> </w:t>
      </w:r>
      <w:r w:rsidRPr="008D3236">
        <w:rPr>
          <w:rFonts w:eastAsia="Cambria"/>
          <w:bCs/>
          <w:highlight w:val="yellow"/>
          <w:u w:val="single"/>
        </w:rPr>
        <w:t>as</w:t>
      </w:r>
      <w:r w:rsidRPr="008D3236">
        <w:rPr>
          <w:rFonts w:eastAsia="Cambria"/>
          <w:sz w:val="12"/>
          <w:highlight w:val="yellow"/>
        </w:rPr>
        <w:t xml:space="preserve"> </w:t>
      </w:r>
      <w:r w:rsidRPr="008D3236">
        <w:rPr>
          <w:rFonts w:eastAsia="Cambria"/>
          <w:sz w:val="12"/>
        </w:rPr>
        <w:t xml:space="preserve">the sole protectorate of </w:t>
      </w:r>
      <w:r w:rsidRPr="008D3236">
        <w:rPr>
          <w:rFonts w:eastAsia="Cambria"/>
          <w:bCs/>
          <w:highlight w:val="yellow"/>
          <w:u w:val="single"/>
        </w:rPr>
        <w:t>a "national interest</w:t>
      </w:r>
      <w:r w:rsidRPr="008D3236">
        <w:rPr>
          <w:rFonts w:eastAsia="Cambria"/>
          <w:sz w:val="12"/>
          <w:highlight w:val="yellow"/>
        </w:rPr>
        <w:t>.</w:t>
      </w:r>
      <w:r w:rsidRPr="008D3236">
        <w:rPr>
          <w:rFonts w:eastAsia="Cambria"/>
          <w:sz w:val="12"/>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8D3236">
        <w:rPr>
          <w:rFonts w:eastAsia="Cambria"/>
          <w:highlight w:val="yellow"/>
          <w:u w:val="single"/>
        </w:rPr>
        <w:t xml:space="preserve">learning </w:t>
      </w:r>
      <w:r w:rsidRPr="008D3236">
        <w:rPr>
          <w:rFonts w:eastAsia="Cambria"/>
          <w:sz w:val="12"/>
        </w:rPr>
        <w:t>information</w:t>
      </w:r>
      <w:r w:rsidRPr="008D3236">
        <w:rPr>
          <w:rFonts w:eastAsia="Cambria"/>
          <w:u w:val="single"/>
        </w:rPr>
        <w:t xml:space="preserve"> </w:t>
      </w:r>
      <w:r w:rsidRPr="008D3236">
        <w:rPr>
          <w:rFonts w:eastAsia="Cambria"/>
          <w:highlight w:val="yellow"/>
          <w:u w:val="single"/>
        </w:rPr>
        <w:t>and</w:t>
      </w:r>
      <w:r w:rsidRPr="008D3236">
        <w:rPr>
          <w:rFonts w:eastAsia="Cambria"/>
          <w:sz w:val="12"/>
        </w:rPr>
        <w:t xml:space="preserve"> skilled </w:t>
      </w:r>
      <w:r w:rsidRPr="008D3236">
        <w:rPr>
          <w:rFonts w:eastAsia="Cambria"/>
          <w:highlight w:val="yellow"/>
          <w:u w:val="single"/>
        </w:rPr>
        <w:t>intelligence are</w:t>
      </w:r>
      <w:r w:rsidRPr="008D3236">
        <w:rPr>
          <w:rFonts w:eastAsia="Cambria"/>
          <w:sz w:val="12"/>
        </w:rPr>
        <w:t xml:space="preserve"> the new </w:t>
      </w:r>
      <w:r w:rsidRPr="008D3236">
        <w:rPr>
          <w:rFonts w:eastAsia="Cambria"/>
          <w:bCs/>
          <w:highlight w:val="yellow"/>
          <w:u w:val="single"/>
        </w:rPr>
        <w:t>raw materials of international commerce</w:t>
      </w:r>
      <w:r w:rsidRPr="008D3236">
        <w:rPr>
          <w:rFonts w:eastAsia="Cambria"/>
          <w:sz w:val="12"/>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8D3236">
        <w:rPr>
          <w:rFonts w:eastAsia="Cambria"/>
          <w:u w:val="single"/>
        </w:rPr>
        <w:t>disguised by the metaphors of expansion and productivity is the reality for working-class</w:t>
      </w:r>
      <w:r w:rsidRPr="008D3236">
        <w:rPr>
          <w:rFonts w:eastAsia="Cambria"/>
          <w:sz w:val="12"/>
        </w:rPr>
        <w:t xml:space="preserve"> children of the </w:t>
      </w:r>
      <w:r w:rsidRPr="008D3236">
        <w:rPr>
          <w:rFonts w:eastAsia="Cambria"/>
          <w:u w:val="single"/>
        </w:rPr>
        <w:t>struggle</w:t>
      </w:r>
      <w:r w:rsidRPr="008D3236">
        <w:rPr>
          <w:rFonts w:eastAsia="Cambria"/>
          <w:sz w:val="12"/>
        </w:rPr>
        <w:t xml:space="preserve"> for what they hope are actual, not symbolic, life chances. </w:t>
      </w:r>
    </w:p>
    <w:p w14:paraId="08F88079" w14:textId="77777777" w:rsidR="009E3300" w:rsidRPr="008D3236" w:rsidRDefault="009E3300" w:rsidP="009E3300">
      <w:pPr>
        <w:keepNext/>
        <w:keepLines/>
        <w:spacing w:before="40" w:after="0"/>
        <w:outlineLvl w:val="3"/>
        <w:rPr>
          <w:rFonts w:eastAsia="MS Gothic" w:cs="Times New Roman"/>
          <w:b/>
          <w:iCs/>
          <w:sz w:val="26"/>
        </w:rPr>
      </w:pPr>
      <w:r w:rsidRPr="008D3236">
        <w:rPr>
          <w:rFonts w:eastAsia="MS Gothic" w:cs="Times New Roman"/>
          <w:b/>
          <w:iCs/>
          <w:sz w:val="26"/>
        </w:rPr>
        <w:t xml:space="preserve">[2] We can cross apply the aff to theory. Solves ideological dogmatism and content exploration </w:t>
      </w:r>
    </w:p>
    <w:p w14:paraId="40655489" w14:textId="77777777" w:rsidR="009E3300" w:rsidRPr="008D3236" w:rsidRDefault="009E3300" w:rsidP="009E3300">
      <w:pPr>
        <w:rPr>
          <w:rFonts w:eastAsia="Cambria"/>
        </w:rPr>
      </w:pPr>
      <w:r w:rsidRPr="008D3236">
        <w:rPr>
          <w:rFonts w:eastAsia="Cambria"/>
          <w:b/>
          <w:bCs/>
          <w:sz w:val="26"/>
        </w:rPr>
        <w:t xml:space="preserve">Koh 13 - Ben Koh, NSD Update, October 1st, 2013 </w:t>
      </w:r>
      <w:r w:rsidRPr="008D3236">
        <w:rPr>
          <w:rFonts w:eastAsia="Cambria"/>
        </w:rPr>
        <w:t xml:space="preserve">“Breaking Down Borders: Rethinking the Interaction Between Theory and Ethics” [http://nsdupdate.com/2013/breaking-down-borders-rethinking-the-interaction-between-theory-and-ethics/] Accessed 8/14/20 SAO </w:t>
      </w:r>
    </w:p>
    <w:p w14:paraId="0A68D68D" w14:textId="77777777" w:rsidR="009E3300" w:rsidRPr="008D3236" w:rsidRDefault="009E3300" w:rsidP="009E3300">
      <w:pPr>
        <w:rPr>
          <w:rFonts w:eastAsia="Cambria"/>
          <w:highlight w:val="yellow"/>
          <w:u w:val="single"/>
        </w:rPr>
      </w:pPr>
      <w:r w:rsidRPr="008D3236">
        <w:rPr>
          <w:rFonts w:eastAsia="Cambria"/>
          <w:sz w:val="8"/>
        </w:rPr>
        <w:t xml:space="preserve">First: </w:t>
      </w:r>
      <w:r w:rsidRPr="008D3236">
        <w:rPr>
          <w:rFonts w:eastAsia="Cambria"/>
          <w:highlight w:val="yellow"/>
          <w:u w:val="single"/>
        </w:rPr>
        <w:t xml:space="preserve">Fairness is </w:t>
      </w:r>
      <w:r w:rsidRPr="008D3236">
        <w:rPr>
          <w:rFonts w:eastAsia="Cambria"/>
          <w:sz w:val="8"/>
        </w:rPr>
        <w:t xml:space="preserve">at its basis is </w:t>
      </w:r>
      <w:r w:rsidRPr="008D3236">
        <w:rPr>
          <w:rFonts w:eastAsia="Cambria"/>
          <w:highlight w:val="yellow"/>
          <w:u w:val="single"/>
        </w:rPr>
        <w:t>an ethical concept</w:t>
      </w:r>
      <w:r w:rsidRPr="008D3236">
        <w:rPr>
          <w:rFonts w:eastAsia="Cambria"/>
          <w:sz w:val="8"/>
        </w:rPr>
        <w:t xml:space="preserve">. For </w:t>
      </w:r>
      <w:proofErr w:type="gramStart"/>
      <w:r w:rsidRPr="008D3236">
        <w:rPr>
          <w:rFonts w:eastAsia="Cambria"/>
          <w:sz w:val="8"/>
        </w:rPr>
        <w:t>instance</w:t>
      </w:r>
      <w:proofErr w:type="gramEnd"/>
      <w:r w:rsidRPr="008D3236">
        <w:rPr>
          <w:rFonts w:eastAsia="Cambria"/>
          <w:sz w:val="8"/>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8D3236">
        <w:rPr>
          <w:rFonts w:eastAsia="Cambria"/>
          <w:sz w:val="8"/>
        </w:rPr>
        <w:t>i.e.</w:t>
      </w:r>
      <w:proofErr w:type="gramEnd"/>
      <w:r w:rsidRPr="008D3236">
        <w:rPr>
          <w:rFonts w:eastAsia="Cambria"/>
          <w:sz w:val="8"/>
        </w:rPr>
        <w:t xml:space="preserve"> if I go a minute longer in the NR, I would usually be dropped or at least penalized due to its wrongness). Second, </w:t>
      </w:r>
      <w:r w:rsidRPr="008D3236">
        <w:rPr>
          <w:rFonts w:eastAsia="Cambria"/>
          <w:u w:val="single"/>
        </w:rPr>
        <w:t>Fairness is normative</w:t>
      </w:r>
      <w:r w:rsidRPr="008D3236">
        <w:rPr>
          <w:rFonts w:eastAsia="Cambria"/>
          <w:sz w:val="8"/>
        </w:rPr>
        <w:t xml:space="preserve">: A) </w:t>
      </w:r>
      <w:r w:rsidRPr="008D3236">
        <w:rPr>
          <w:rFonts w:eastAsia="Cambria"/>
          <w:u w:val="single"/>
        </w:rPr>
        <w:t>The idea that there is a consequence to a certain unfair act implies its relevance to our action.</w:t>
      </w:r>
      <w:r w:rsidRPr="008D3236">
        <w:rPr>
          <w:rFonts w:eastAsia="Cambria"/>
          <w:sz w:val="8"/>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8D3236">
        <w:rPr>
          <w:rFonts w:eastAsia="Cambria"/>
          <w:sz w:val="8"/>
        </w:rPr>
        <w:t>Loland</w:t>
      </w:r>
      <w:proofErr w:type="spellEnd"/>
      <w:r w:rsidRPr="008D3236">
        <w:rPr>
          <w:rFonts w:eastAsia="Cambria"/>
          <w:sz w:val="8"/>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8D3236">
        <w:rPr>
          <w:rFonts w:eastAsia="Cambria"/>
          <w:sz w:val="8"/>
        </w:rPr>
        <w:t>Loland</w:t>
      </w:r>
      <w:proofErr w:type="spellEnd"/>
      <w:r w:rsidRPr="008D3236">
        <w:rPr>
          <w:rFonts w:eastAsia="Cambria"/>
          <w:sz w:val="8"/>
        </w:rPr>
        <w:t xml:space="preserve"> further explains that “in sporting games, the predominant distributive norm is meritocratic. The norm on equal </w:t>
      </w:r>
      <w:proofErr w:type="spellStart"/>
      <w:r w:rsidRPr="008D3236">
        <w:rPr>
          <w:rFonts w:eastAsia="Cambria"/>
          <w:sz w:val="8"/>
        </w:rPr>
        <w:t>tratemnt</w:t>
      </w:r>
      <w:proofErr w:type="spellEnd"/>
      <w:r w:rsidRPr="008D3236">
        <w:rPr>
          <w:rFonts w:eastAsia="Cambria"/>
          <w:sz w:val="8"/>
        </w:rPr>
        <w:t xml:space="preserve">, then, becomes a necessary condition for a game to take place. To be able to evaluate the relevant inequalities satisfactorily, participants </w:t>
      </w:r>
      <w:proofErr w:type="gramStart"/>
      <w:r w:rsidRPr="008D3236">
        <w:rPr>
          <w:rFonts w:eastAsia="Cambria"/>
          <w:sz w:val="8"/>
        </w:rPr>
        <w:t>have to</w:t>
      </w:r>
      <w:proofErr w:type="gramEnd"/>
      <w:r w:rsidRPr="008D3236">
        <w:rPr>
          <w:rFonts w:eastAsia="Cambria"/>
          <w:sz w:val="8"/>
        </w:rPr>
        <w:t xml:space="preserve"> compete on the same terms. All competitors ought to be given equal opportunity to perform.” The implication is that </w:t>
      </w:r>
      <w:r w:rsidRPr="008D3236">
        <w:rPr>
          <w:rFonts w:eastAsia="Cambria"/>
          <w:u w:val="single"/>
        </w:rPr>
        <w:t>an argument that questions ethical assumptions</w:t>
      </w:r>
      <w:r w:rsidRPr="008D3236">
        <w:rPr>
          <w:rFonts w:eastAsia="Cambria"/>
          <w:sz w:val="8"/>
        </w:rPr>
        <w:t xml:space="preserve"> (or even more basically assumptions at all) </w:t>
      </w:r>
      <w:r w:rsidRPr="008D3236">
        <w:rPr>
          <w:rFonts w:eastAsia="Cambria"/>
          <w:u w:val="single"/>
        </w:rPr>
        <w:t>needs to be open to criticism.</w:t>
      </w:r>
      <w:r w:rsidRPr="008D3236">
        <w:rPr>
          <w:rFonts w:eastAsia="Cambria"/>
          <w:sz w:val="8"/>
        </w:rPr>
        <w:t xml:space="preserve"> </w:t>
      </w:r>
      <w:r w:rsidRPr="008D3236">
        <w:rPr>
          <w:rFonts w:eastAsia="Cambria"/>
          <w:u w:val="single"/>
        </w:rPr>
        <w:t>In the same way debaters now take into account the theoretical implications of their frameworks</w:t>
      </w:r>
      <w:r w:rsidRPr="008D3236">
        <w:rPr>
          <w:rFonts w:eastAsia="Cambria"/>
          <w:sz w:val="8"/>
        </w:rPr>
        <w:t xml:space="preserve"> (</w:t>
      </w:r>
      <w:proofErr w:type="gramStart"/>
      <w:r w:rsidRPr="008D3236">
        <w:rPr>
          <w:rFonts w:eastAsia="Cambria"/>
          <w:sz w:val="8"/>
        </w:rPr>
        <w:t>i.e.</w:t>
      </w:r>
      <w:proofErr w:type="gramEnd"/>
      <w:r w:rsidRPr="008D3236">
        <w:rPr>
          <w:rFonts w:eastAsia="Cambria"/>
          <w:sz w:val="8"/>
        </w:rPr>
        <w:t xml:space="preserve"> the line of arguments centered around whether or not “ought is defined as maximizing well-being” is a fair interpretation</w:t>
      </w:r>
      <w:r w:rsidRPr="008D3236">
        <w:rPr>
          <w:rFonts w:eastAsia="Cambria"/>
          <w:highlight w:val="yellow"/>
          <w:u w:val="single"/>
        </w:rPr>
        <w:t xml:space="preserve">), </w:t>
      </w:r>
      <w:r w:rsidRPr="008D3236">
        <w:rPr>
          <w:rFonts w:eastAsia="Cambria"/>
          <w:bCs/>
          <w:highlight w:val="yellow"/>
          <w:u w:val="single"/>
        </w:rPr>
        <w:t>debaters should take into account the ethical implications of their theory arguments</w:t>
      </w:r>
      <w:r w:rsidRPr="008D3236">
        <w:rPr>
          <w:rFonts w:eastAsia="Cambria"/>
          <w:sz w:val="8"/>
        </w:rPr>
        <w:t xml:space="preserve">. Analyzing the </w:t>
      </w:r>
      <w:proofErr w:type="gramStart"/>
      <w:r w:rsidRPr="008D3236">
        <w:rPr>
          <w:rFonts w:eastAsia="Cambria"/>
          <w:sz w:val="8"/>
        </w:rPr>
        <w:t>way</w:t>
      </w:r>
      <w:proofErr w:type="gramEnd"/>
      <w:r w:rsidRPr="008D3236">
        <w:rPr>
          <w:rFonts w:eastAsia="Cambria"/>
          <w:sz w:val="8"/>
        </w:rPr>
        <w:t xml:space="preserve"> we debate theory further exposes these assumptions. </w:t>
      </w:r>
      <w:r w:rsidRPr="008D3236">
        <w:rPr>
          <w:rFonts w:eastAsia="Cambria"/>
          <w:highlight w:val="yellow"/>
          <w:u w:val="single"/>
        </w:rPr>
        <w:t xml:space="preserve">Theory is </w:t>
      </w:r>
      <w:r w:rsidRPr="008D3236">
        <w:rPr>
          <w:rFonts w:eastAsia="Cambria"/>
          <w:u w:val="single"/>
        </w:rPr>
        <w:t>debated</w:t>
      </w:r>
      <w:r w:rsidRPr="008D3236">
        <w:rPr>
          <w:rFonts w:eastAsia="Cambria"/>
          <w:sz w:val="8"/>
        </w:rPr>
        <w:t xml:space="preserve"> </w:t>
      </w:r>
      <w:r w:rsidRPr="008D3236">
        <w:rPr>
          <w:rFonts w:eastAsia="Cambria"/>
          <w:highlight w:val="yellow"/>
          <w:u w:val="single"/>
        </w:rPr>
        <w:t>typically</w:t>
      </w:r>
      <w:r w:rsidRPr="008D3236">
        <w:rPr>
          <w:rFonts w:eastAsia="Cambria"/>
          <w:sz w:val="8"/>
        </w:rPr>
        <w:t xml:space="preserve"> </w:t>
      </w:r>
      <w:r w:rsidRPr="008D3236">
        <w:rPr>
          <w:rFonts w:eastAsia="Cambria"/>
          <w:u w:val="single"/>
        </w:rPr>
        <w:t>in a</w:t>
      </w:r>
      <w:r w:rsidRPr="008D3236">
        <w:rPr>
          <w:rFonts w:eastAsia="Cambria"/>
          <w:sz w:val="8"/>
        </w:rPr>
        <w:t xml:space="preserve"> very </w:t>
      </w:r>
      <w:r w:rsidRPr="008D3236">
        <w:rPr>
          <w:rFonts w:eastAsia="Cambria"/>
          <w:bCs/>
          <w:highlight w:val="yellow"/>
          <w:u w:val="single"/>
        </w:rPr>
        <w:t>utilitarian</w:t>
      </w:r>
      <w:r w:rsidRPr="008D3236">
        <w:rPr>
          <w:rFonts w:eastAsia="Cambria"/>
          <w:highlight w:val="yellow"/>
          <w:u w:val="single"/>
        </w:rPr>
        <w:t xml:space="preserve"> </w:t>
      </w:r>
      <w:r w:rsidRPr="008D3236">
        <w:rPr>
          <w:rFonts w:eastAsia="Cambria"/>
          <w:bCs/>
          <w:u w:val="single"/>
        </w:rPr>
        <w:t>fashion</w:t>
      </w:r>
      <w:r w:rsidRPr="008D3236">
        <w:rPr>
          <w:rFonts w:eastAsia="Cambria"/>
          <w:sz w:val="8"/>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8D3236">
        <w:rPr>
          <w:rFonts w:eastAsia="Cambria"/>
          <w:sz w:val="8"/>
        </w:rPr>
        <w:t>whether or not</w:t>
      </w:r>
      <w:proofErr w:type="gramEnd"/>
      <w:r w:rsidRPr="008D3236">
        <w:rPr>
          <w:rFonts w:eastAsia="Cambria"/>
          <w:sz w:val="8"/>
        </w:rPr>
        <w:t xml:space="preserve"> there is a deterrent effect, etc. It’s no surprise in my mind that most “LARPers” are generally as proficient on the LARP as they are on the theory debate due to the reproduction of skill. </w:t>
      </w:r>
      <w:r w:rsidRPr="008D3236">
        <w:rPr>
          <w:rFonts w:eastAsia="Cambria"/>
          <w:u w:val="single"/>
        </w:rPr>
        <w:t xml:space="preserve">To keep theory argumentation at a standstill in its variation is to deny the basic value in LD in the first place. </w:t>
      </w:r>
      <w:r w:rsidRPr="008D3236">
        <w:rPr>
          <w:rFonts w:eastAsia="Cambria"/>
          <w:sz w:val="8"/>
        </w:rPr>
        <w:t xml:space="preserve">There’s no reason why we should not question the assumption of how we debate or think about theory in the same way we question the assumptions of right and wrong in LD. </w:t>
      </w:r>
      <w:r w:rsidRPr="008D3236">
        <w:rPr>
          <w:rFonts w:eastAsia="Cambria"/>
          <w:u w:val="single"/>
        </w:rPr>
        <w:t>A question that follows then is what occurs if we debate theory in a more Kantian</w:t>
      </w:r>
      <w:r w:rsidRPr="008D3236">
        <w:rPr>
          <w:rFonts w:eastAsia="Cambria"/>
          <w:sz w:val="8"/>
        </w:rPr>
        <w:t xml:space="preserve"> sense? </w:t>
      </w:r>
      <w:r w:rsidRPr="008D3236">
        <w:rPr>
          <w:rFonts w:eastAsia="Cambria"/>
          <w:u w:val="single"/>
        </w:rPr>
        <w:t>Or</w:t>
      </w:r>
      <w:r w:rsidRPr="008D3236">
        <w:rPr>
          <w:rFonts w:eastAsia="Cambria"/>
          <w:sz w:val="8"/>
        </w:rPr>
        <w:t xml:space="preserve"> a more </w:t>
      </w:r>
      <w:r w:rsidRPr="008D3236">
        <w:rPr>
          <w:rFonts w:eastAsia="Cambria"/>
          <w:u w:val="single"/>
        </w:rPr>
        <w:t>Nietzschean one</w:t>
      </w:r>
      <w:r w:rsidRPr="008D3236">
        <w:rPr>
          <w:rFonts w:eastAsia="Cambria"/>
          <w:sz w:val="8"/>
        </w:rPr>
        <w:t xml:space="preserve">? Etc. I’m not persuaded by the idea that ethical arguments cannot apply to the context of theory debate. Examples: 1) </w:t>
      </w:r>
      <w:r w:rsidRPr="008D3236">
        <w:rPr>
          <w:rFonts w:eastAsia="Cambria"/>
          <w:u w:val="single"/>
        </w:rPr>
        <w:t xml:space="preserve">If </w:t>
      </w:r>
      <w:r w:rsidRPr="008D3236">
        <w:rPr>
          <w:rFonts w:eastAsia="Cambria"/>
          <w:sz w:val="8"/>
        </w:rPr>
        <w:t xml:space="preserve">the argument against </w:t>
      </w:r>
      <w:proofErr w:type="spellStart"/>
      <w:r w:rsidRPr="008D3236">
        <w:rPr>
          <w:rFonts w:eastAsia="Cambria"/>
          <w:sz w:val="8"/>
        </w:rPr>
        <w:t>consequentalism</w:t>
      </w:r>
      <w:proofErr w:type="spellEnd"/>
      <w:r w:rsidRPr="008D3236">
        <w:rPr>
          <w:rFonts w:eastAsia="Cambria"/>
          <w:sz w:val="8"/>
        </w:rPr>
        <w:t xml:space="preserve"> is true that </w:t>
      </w:r>
      <w:r w:rsidRPr="008D3236">
        <w:rPr>
          <w:rFonts w:eastAsia="Cambria"/>
          <w:u w:val="single"/>
        </w:rPr>
        <w:t>there are infinite consequences</w:t>
      </w:r>
      <w:r w:rsidRPr="008D3236">
        <w:rPr>
          <w:rFonts w:eastAsia="Cambria"/>
          <w:sz w:val="8"/>
        </w:rPr>
        <w:t xml:space="preserve">, </w:t>
      </w:r>
      <w:r w:rsidRPr="008D3236">
        <w:rPr>
          <w:rFonts w:eastAsia="Cambria"/>
          <w:u w:val="single"/>
        </w:rPr>
        <w:t xml:space="preserve">is norm setting ever possible? 2) If an </w:t>
      </w:r>
      <w:proofErr w:type="gramStart"/>
      <w:r w:rsidRPr="008D3236">
        <w:rPr>
          <w:rFonts w:eastAsia="Cambria"/>
          <w:u w:val="single"/>
        </w:rPr>
        <w:t>intention based</w:t>
      </w:r>
      <w:proofErr w:type="gramEnd"/>
      <w:r w:rsidRPr="008D3236">
        <w:rPr>
          <w:rFonts w:eastAsia="Cambria"/>
          <w:u w:val="single"/>
        </w:rPr>
        <w:t xml:space="preserve"> framework is true,</w:t>
      </w:r>
      <w:r w:rsidRPr="008D3236">
        <w:rPr>
          <w:rFonts w:eastAsia="Cambria"/>
          <w:sz w:val="8"/>
        </w:rPr>
        <w:t xml:space="preserve"> and the violation was not made intentionally, </w:t>
      </w:r>
      <w:r w:rsidRPr="008D3236">
        <w:rPr>
          <w:rFonts w:eastAsia="Cambria"/>
          <w:u w:val="single"/>
        </w:rPr>
        <w:t>should the one violating still be held culpable for the violation 3) A polls framework would outline why community consensus is most ethically relevant.</w:t>
      </w:r>
      <w:r w:rsidRPr="008D3236">
        <w:rPr>
          <w:rFonts w:eastAsia="Cambria"/>
          <w:sz w:val="8"/>
        </w:rPr>
        <w:t xml:space="preserve"> If a certain practice is common, would that implicate its moral permission? Beyond the voter, concepts like </w:t>
      </w:r>
      <w:r w:rsidRPr="008D3236">
        <w:rPr>
          <w:rFonts w:eastAsia="Cambria"/>
          <w:u w:val="single"/>
        </w:rPr>
        <w:t>competing interpretations</w:t>
      </w:r>
      <w:r w:rsidRPr="008D3236">
        <w:rPr>
          <w:rFonts w:eastAsia="Cambria"/>
          <w:sz w:val="8"/>
        </w:rPr>
        <w:t xml:space="preserve">, </w:t>
      </w:r>
      <w:r w:rsidRPr="008D3236">
        <w:rPr>
          <w:rFonts w:eastAsia="Cambria"/>
          <w:u w:val="single"/>
        </w:rPr>
        <w:t xml:space="preserve">which in some variations </w:t>
      </w:r>
      <w:r w:rsidRPr="008D3236">
        <w:rPr>
          <w:rFonts w:eastAsia="Cambria"/>
          <w:highlight w:val="yellow"/>
          <w:u w:val="single"/>
        </w:rPr>
        <w:t xml:space="preserve">claims that only one interpretation is </w:t>
      </w:r>
      <w:proofErr w:type="gramStart"/>
      <w:r w:rsidRPr="008D3236">
        <w:rPr>
          <w:rFonts w:eastAsia="Cambria"/>
          <w:sz w:val="8"/>
        </w:rPr>
        <w:t>objectively/ absolutely</w:t>
      </w:r>
      <w:r w:rsidRPr="008D3236">
        <w:rPr>
          <w:rFonts w:eastAsia="Cambria"/>
          <w:highlight w:val="yellow"/>
          <w:u w:val="single"/>
        </w:rPr>
        <w:t xml:space="preserve"> true</w:t>
      </w:r>
      <w:proofErr w:type="gramEnd"/>
      <w:r w:rsidRPr="008D3236">
        <w:rPr>
          <w:rFonts w:eastAsia="Cambria"/>
          <w:highlight w:val="yellow"/>
          <w:u w:val="single"/>
        </w:rPr>
        <w:t>,</w:t>
      </w:r>
      <w:r w:rsidRPr="008D3236">
        <w:rPr>
          <w:rFonts w:eastAsia="Cambria"/>
          <w:sz w:val="8"/>
          <w:highlight w:val="yellow"/>
        </w:rPr>
        <w:t xml:space="preserve"> </w:t>
      </w:r>
      <w:r w:rsidRPr="008D3236">
        <w:rPr>
          <w:rFonts w:eastAsia="Cambria"/>
          <w:highlight w:val="yellow"/>
          <w:u w:val="single"/>
        </w:rPr>
        <w:t>could easily be criticized with postmodern arguments</w:t>
      </w:r>
      <w:r w:rsidRPr="008D3236">
        <w:rPr>
          <w:rFonts w:eastAsia="Cambria"/>
          <w:sz w:val="8"/>
          <w:highlight w:val="yellow"/>
        </w:rPr>
        <w:t xml:space="preserve">. </w:t>
      </w:r>
      <w:proofErr w:type="spellStart"/>
      <w:r w:rsidRPr="008D3236">
        <w:rPr>
          <w:rFonts w:eastAsia="Cambria"/>
          <w:sz w:val="8"/>
        </w:rPr>
        <w:t>Massumi</w:t>
      </w:r>
      <w:proofErr w:type="spellEnd"/>
      <w:r w:rsidRPr="008D3236">
        <w:rPr>
          <w:rFonts w:eastAsia="Cambria"/>
          <w:sz w:val="8"/>
        </w:rPr>
        <w:t xml:space="preserve"> (a </w:t>
      </w:r>
      <w:proofErr w:type="spellStart"/>
      <w:r w:rsidRPr="008D3236">
        <w:rPr>
          <w:rFonts w:eastAsia="Cambria"/>
          <w:sz w:val="8"/>
        </w:rPr>
        <w:t>Deleuzian</w:t>
      </w:r>
      <w:proofErr w:type="spellEnd"/>
      <w:r w:rsidRPr="008D3236">
        <w:rPr>
          <w:rFonts w:eastAsia="Cambria"/>
          <w:sz w:val="8"/>
        </w:rPr>
        <w:t xml:space="preserve"> contemporary) would probably argue that the attempt to instill a certain worldview of the round is indicative of state philosophy, where “The </w:t>
      </w:r>
      <w:proofErr w:type="gramStart"/>
      <w:r w:rsidRPr="008D3236">
        <w:rPr>
          <w:rFonts w:eastAsia="Cambria"/>
          <w:sz w:val="8"/>
        </w:rPr>
        <w:t>end product</w:t>
      </w:r>
      <w:proofErr w:type="gramEnd"/>
      <w:r w:rsidRPr="008D3236">
        <w:rPr>
          <w:rFonts w:eastAsia="Cambria"/>
          <w:sz w:val="8"/>
        </w:rPr>
        <w:t xml:space="preserve"> would be ‘a fully legitimated subject of knowledge and society’ – each mind an analogously organized mini-State morally unified in the </w:t>
      </w:r>
      <w:proofErr w:type="spellStart"/>
      <w:r w:rsidRPr="008D3236">
        <w:rPr>
          <w:rFonts w:eastAsia="Cambria"/>
          <w:sz w:val="8"/>
        </w:rPr>
        <w:t>supermind</w:t>
      </w:r>
      <w:proofErr w:type="spellEnd"/>
      <w:r w:rsidRPr="008D3236">
        <w:rPr>
          <w:rFonts w:eastAsia="Cambria"/>
          <w:sz w:val="8"/>
        </w:rPr>
        <w:t xml:space="preserve"> of the State. Prussian mind-meld.” Security K type arguments that criticize the idea of deterrence claiming that mindset is the root cause of the threats it attempts to be prevented can easily apply to drop the debater justifications about norm setting. </w:t>
      </w:r>
      <w:r w:rsidRPr="008D3236">
        <w:rPr>
          <w:rFonts w:eastAsia="Cambria"/>
          <w:u w:val="single"/>
        </w:rPr>
        <w:t xml:space="preserve">Apprehension to introduce this type of argumentation into the debate sphere can be tracked </w:t>
      </w:r>
      <w:r w:rsidRPr="008D3236">
        <w:rPr>
          <w:rFonts w:eastAsia="Cambria"/>
          <w:sz w:val="8"/>
        </w:rPr>
        <w:t>most likely</w:t>
      </w:r>
      <w:r w:rsidRPr="008D3236">
        <w:rPr>
          <w:rFonts w:eastAsia="Cambria"/>
          <w:u w:val="single"/>
        </w:rPr>
        <w:t xml:space="preserve"> to the tendency of judges to either </w:t>
      </w:r>
      <w:r w:rsidRPr="008D3236">
        <w:rPr>
          <w:rFonts w:eastAsia="Cambria"/>
          <w:bCs/>
          <w:u w:val="single"/>
        </w:rPr>
        <w:t>a) paradigmatically assume fairness is important</w:t>
      </w:r>
      <w:r w:rsidRPr="008D3236">
        <w:rPr>
          <w:rFonts w:eastAsia="Cambria"/>
          <w:u w:val="single"/>
        </w:rPr>
        <w:t xml:space="preserve"> </w:t>
      </w:r>
      <w:r w:rsidRPr="008D3236">
        <w:rPr>
          <w:rFonts w:eastAsia="Cambria"/>
          <w:sz w:val="8"/>
        </w:rPr>
        <w:t xml:space="preserve">to avoid annoying and assumptive debates about </w:t>
      </w:r>
      <w:proofErr w:type="gramStart"/>
      <w:r w:rsidRPr="008D3236">
        <w:rPr>
          <w:rFonts w:eastAsia="Cambria"/>
          <w:sz w:val="8"/>
        </w:rPr>
        <w:t>whether or not</w:t>
      </w:r>
      <w:proofErr w:type="gramEnd"/>
      <w:r w:rsidRPr="008D3236">
        <w:rPr>
          <w:rFonts w:eastAsia="Cambria"/>
          <w:sz w:val="8"/>
        </w:rPr>
        <w:t xml:space="preserve"> fairness is a voter</w:t>
      </w:r>
      <w:r w:rsidRPr="008D3236">
        <w:rPr>
          <w:rFonts w:eastAsia="Cambria"/>
          <w:u w:val="single"/>
        </w:rPr>
        <w:t xml:space="preserve"> </w:t>
      </w:r>
      <w:r w:rsidRPr="008D3236">
        <w:rPr>
          <w:rFonts w:eastAsia="Cambria"/>
          <w:bCs/>
          <w:u w:val="single"/>
        </w:rPr>
        <w:t>or b) judges not voting on these arguments frequently in the past</w:t>
      </w:r>
      <w:r w:rsidRPr="008D3236">
        <w:rPr>
          <w:rFonts w:eastAsia="Cambria"/>
          <w:sz w:val="8"/>
        </w:rPr>
        <w:t xml:space="preserve">. However, </w:t>
      </w:r>
      <w:r w:rsidRPr="008D3236">
        <w:rPr>
          <w:rFonts w:eastAsia="Cambria"/>
          <w:u w:val="single"/>
        </w:rPr>
        <w:t>this line of thought</w:t>
      </w:r>
      <w:r w:rsidRPr="008D3236">
        <w:rPr>
          <w:rFonts w:eastAsia="Cambria"/>
          <w:sz w:val="8"/>
        </w:rPr>
        <w:t xml:space="preserve"> I present </w:t>
      </w:r>
      <w:r w:rsidRPr="008D3236">
        <w:rPr>
          <w:rFonts w:eastAsia="Cambria"/>
          <w:u w:val="single"/>
        </w:rPr>
        <w:t>does not</w:t>
      </w:r>
      <w:r w:rsidRPr="008D3236">
        <w:rPr>
          <w:rFonts w:eastAsia="Cambria"/>
          <w:sz w:val="8"/>
        </w:rPr>
        <w:t xml:space="preserve"> attempt to </w:t>
      </w:r>
      <w:r w:rsidRPr="008D3236">
        <w:rPr>
          <w:rFonts w:eastAsia="Cambria"/>
          <w:u w:val="single"/>
        </w:rPr>
        <w:t xml:space="preserve">claim that fairness is </w:t>
      </w:r>
      <w:proofErr w:type="gramStart"/>
      <w:r w:rsidRPr="008D3236">
        <w:rPr>
          <w:rFonts w:eastAsia="Cambria"/>
          <w:u w:val="single"/>
        </w:rPr>
        <w:t>absolutely not</w:t>
      </w:r>
      <w:proofErr w:type="gramEnd"/>
      <w:r w:rsidRPr="008D3236">
        <w:rPr>
          <w:rFonts w:eastAsia="Cambria"/>
          <w:u w:val="single"/>
        </w:rPr>
        <w:t xml:space="preserve"> a voter.</w:t>
      </w:r>
      <w:r w:rsidRPr="008D3236">
        <w:rPr>
          <w:rFonts w:eastAsia="Cambria"/>
          <w:sz w:val="8"/>
        </w:rPr>
        <w:t xml:space="preserve"> This type of argument generally does not contest if theory itself is unfair or resolvable in a theoretical way, </w:t>
      </w:r>
      <w:proofErr w:type="gramStart"/>
      <w:r w:rsidRPr="008D3236">
        <w:rPr>
          <w:rFonts w:eastAsia="Cambria"/>
          <w:sz w:val="8"/>
        </w:rPr>
        <w:t>i.e.</w:t>
      </w:r>
      <w:proofErr w:type="gramEnd"/>
      <w:r w:rsidRPr="008D3236">
        <w:rPr>
          <w:rFonts w:eastAsia="Cambria"/>
          <w:sz w:val="8"/>
        </w:rPr>
        <w:t xml:space="preserve"> in the fashion most “fairness not a voter” arguments are made. </w:t>
      </w:r>
      <w:r w:rsidRPr="008D3236">
        <w:rPr>
          <w:rFonts w:eastAsia="Cambria"/>
          <w:u w:val="single"/>
        </w:rPr>
        <w:t xml:space="preserve">The goal rather is </w:t>
      </w:r>
      <w:r w:rsidRPr="008D3236">
        <w:rPr>
          <w:rFonts w:eastAsia="Cambria"/>
          <w:highlight w:val="yellow"/>
          <w:u w:val="single"/>
        </w:rPr>
        <w:t xml:space="preserve">to reframe </w:t>
      </w:r>
      <w:r w:rsidRPr="008D3236">
        <w:rPr>
          <w:rFonts w:eastAsia="Cambria"/>
          <w:u w:val="single"/>
        </w:rPr>
        <w:t xml:space="preserve">the lens of which we </w:t>
      </w:r>
      <w:r w:rsidRPr="008D3236">
        <w:rPr>
          <w:rFonts w:eastAsia="Cambria"/>
          <w:sz w:val="8"/>
        </w:rPr>
        <w:t xml:space="preserve">analyze theory </w:t>
      </w:r>
      <w:proofErr w:type="gramStart"/>
      <w:r w:rsidRPr="008D3236">
        <w:rPr>
          <w:rFonts w:eastAsia="Cambria"/>
          <w:sz w:val="8"/>
        </w:rPr>
        <w:t>debates, or</w:t>
      </w:r>
      <w:proofErr w:type="gramEnd"/>
      <w:r w:rsidRPr="008D3236">
        <w:rPr>
          <w:rFonts w:eastAsia="Cambria"/>
          <w:u w:val="single"/>
        </w:rPr>
        <w:t xml:space="preserve"> analyze</w:t>
      </w:r>
      <w:r w:rsidRPr="008D3236">
        <w:rPr>
          <w:rFonts w:eastAsia="Cambria"/>
          <w:highlight w:val="yellow"/>
          <w:u w:val="single"/>
        </w:rPr>
        <w:t xml:space="preserve"> “fairness not a voter arguments</w:t>
      </w:r>
      <w:r w:rsidRPr="008D3236">
        <w:rPr>
          <w:rFonts w:eastAsia="Cambria"/>
          <w:sz w:val="8"/>
        </w:rPr>
        <w:t>.” The application fosters discussion about what fairness ethically should imply, not in attempt to create more “frivolous theory debates” or figure out ways to make theory irresolvable. In fact, this mindset</w:t>
      </w:r>
      <w:r w:rsidRPr="008D3236">
        <w:rPr>
          <w:rFonts w:eastAsia="Cambria"/>
          <w:highlight w:val="yellow"/>
          <w:u w:val="single"/>
        </w:rPr>
        <w:t xml:space="preserve"> would produce </w:t>
      </w:r>
      <w:r w:rsidRPr="008D3236">
        <w:rPr>
          <w:rFonts w:eastAsia="Cambria"/>
          <w:bCs/>
          <w:highlight w:val="yellow"/>
          <w:u w:val="single"/>
        </w:rPr>
        <w:t>better philosophical discussion</w:t>
      </w:r>
      <w:r w:rsidRPr="008D3236">
        <w:rPr>
          <w:rFonts w:eastAsia="Cambria"/>
          <w:sz w:val="8"/>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8D3236">
        <w:rPr>
          <w:rFonts w:eastAsia="Cambria"/>
          <w:sz w:val="8"/>
        </w:rPr>
        <w:t>real world</w:t>
      </w:r>
      <w:proofErr w:type="gramEnd"/>
      <w:r w:rsidRPr="008D3236">
        <w:rPr>
          <w:rFonts w:eastAsia="Cambria"/>
          <w:sz w:val="8"/>
        </w:rPr>
        <w:t xml:space="preserve"> concerns of fairness and education. Additionally, </w:t>
      </w:r>
      <w:r w:rsidRPr="008D3236">
        <w:rPr>
          <w:rFonts w:eastAsia="Cambria"/>
          <w:u w:val="single"/>
        </w:rPr>
        <w:t xml:space="preserve">most of the historical unwillingness is probably rooted in tendency for debaters to use this avenue of argumentation in a </w:t>
      </w:r>
      <w:proofErr w:type="spellStart"/>
      <w:r w:rsidRPr="008D3236">
        <w:rPr>
          <w:rFonts w:eastAsia="Cambria"/>
          <w:bCs/>
          <w:u w:val="single"/>
        </w:rPr>
        <w:t>blippy</w:t>
      </w:r>
      <w:proofErr w:type="spellEnd"/>
      <w:r w:rsidRPr="008D3236">
        <w:rPr>
          <w:rFonts w:eastAsia="Cambria"/>
          <w:bCs/>
          <w:u w:val="single"/>
        </w:rPr>
        <w:t xml:space="preserve"> fashion</w:t>
      </w:r>
      <w:r w:rsidRPr="008D3236">
        <w:rPr>
          <w:rFonts w:eastAsia="Cambria"/>
          <w:sz w:val="8"/>
        </w:rPr>
        <w:t xml:space="preserve">. </w:t>
      </w:r>
      <w:proofErr w:type="gramStart"/>
      <w:r w:rsidRPr="008D3236">
        <w:rPr>
          <w:rFonts w:eastAsia="Cambria"/>
          <w:sz w:val="8"/>
        </w:rPr>
        <w:t>However</w:t>
      </w:r>
      <w:proofErr w:type="gramEnd"/>
      <w:r w:rsidRPr="008D3236">
        <w:rPr>
          <w:rFonts w:eastAsia="Cambria"/>
          <w:sz w:val="8"/>
        </w:rPr>
        <w:t xml:space="preserve"> in the same way that arguments that are more fleshed out or have definitive warrants are given priority over others, debaters ought to argue this similarly. Rather than treating ethical arguments against theory as a “back up strategy,” </w:t>
      </w:r>
      <w:r w:rsidRPr="008D3236">
        <w:rPr>
          <w:rFonts w:eastAsia="Cambria"/>
          <w:u w:val="single"/>
        </w:rPr>
        <w:t>this should become a more full, centralized approach</w:t>
      </w:r>
      <w:r w:rsidRPr="008D3236">
        <w:rPr>
          <w:rFonts w:eastAsia="Cambria"/>
          <w:sz w:val="8"/>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8D3236">
        <w:rPr>
          <w:rFonts w:eastAsia="Cambria"/>
          <w:sz w:val="8"/>
        </w:rPr>
        <w:t>really morally</w:t>
      </w:r>
      <w:proofErr w:type="gramEnd"/>
      <w:r w:rsidRPr="008D3236">
        <w:rPr>
          <w:rFonts w:eastAsia="Cambria"/>
          <w:sz w:val="8"/>
        </w:rPr>
        <w:t xml:space="preserve"> bad after all. The even broader implication is that LD debate should continue to foster questioning</w:t>
      </w:r>
      <w:r w:rsidRPr="008D3236">
        <w:rPr>
          <w:rFonts w:eastAsia="Cambria"/>
          <w:b/>
          <w:bCs/>
          <w:sz w:val="8"/>
        </w:rPr>
        <w:t xml:space="preserve">. </w:t>
      </w:r>
      <w:r w:rsidRPr="008D3236">
        <w:rPr>
          <w:rFonts w:eastAsia="Cambria"/>
          <w:bCs/>
          <w:highlight w:val="yellow"/>
          <w:u w:val="single"/>
        </w:rPr>
        <w:t xml:space="preserve">To take a firm stance on basic assumptions is to deny the role of philosophical questioning </w:t>
      </w:r>
      <w:r w:rsidRPr="008D3236">
        <w:rPr>
          <w:rFonts w:eastAsia="Cambria"/>
          <w:bCs/>
          <w:u w:val="single"/>
        </w:rPr>
        <w:t>in the first place</w:t>
      </w:r>
      <w:r w:rsidRPr="008D3236">
        <w:rPr>
          <w:rFonts w:eastAsia="Cambria"/>
          <w:sz w:val="8"/>
        </w:rPr>
        <w:t>. To quote Rebar Niemi, “</w:t>
      </w:r>
      <w:r w:rsidRPr="008D3236">
        <w:rPr>
          <w:rFonts w:eastAsia="Cambria"/>
          <w:highlight w:val="yellow"/>
          <w:u w:val="single"/>
        </w:rPr>
        <w:t xml:space="preserve">the notion that any one of us could set some determinate standard for what debate should be is </w:t>
      </w:r>
      <w:r w:rsidRPr="008D3236">
        <w:rPr>
          <w:rFonts w:eastAsia="Cambria"/>
          <w:sz w:val="8"/>
        </w:rPr>
        <w:t xml:space="preserve">preposterous, </w:t>
      </w:r>
      <w:proofErr w:type="spellStart"/>
      <w:r w:rsidRPr="008D3236">
        <w:rPr>
          <w:rFonts w:eastAsia="Cambria"/>
          <w:sz w:val="8"/>
        </w:rPr>
        <w:t>uneducational</w:t>
      </w:r>
      <w:proofErr w:type="spellEnd"/>
      <w:r w:rsidRPr="008D3236">
        <w:rPr>
          <w:rFonts w:eastAsia="Cambria"/>
          <w:sz w:val="8"/>
        </w:rPr>
        <w:t>, sanctimonious, and</w:t>
      </w:r>
      <w:r w:rsidRPr="008D3236">
        <w:rPr>
          <w:rFonts w:eastAsia="Cambria"/>
          <w:u w:val="single"/>
        </w:rPr>
        <w:t xml:space="preserve"> </w:t>
      </w:r>
      <w:r w:rsidRPr="008D3236">
        <w:rPr>
          <w:rFonts w:eastAsia="Cambria"/>
          <w:highlight w:val="yellow"/>
          <w:u w:val="single"/>
        </w:rPr>
        <w:t>arrogant.</w:t>
      </w:r>
      <w:r w:rsidRPr="008D3236">
        <w:rPr>
          <w:rFonts w:eastAsia="Cambria"/>
          <w:sz w:val="8"/>
        </w:rPr>
        <w:t xml:space="preserve"> I think that </w:t>
      </w:r>
      <w:r w:rsidRPr="008D3236">
        <w:rPr>
          <w:rFonts w:eastAsia="Cambria"/>
          <w:highlight w:val="yellow"/>
          <w:u w:val="single"/>
        </w:rPr>
        <w:t xml:space="preserve">the notion that we should teach the already privileged population of debate to be </w:t>
      </w:r>
      <w:r w:rsidRPr="008D3236">
        <w:rPr>
          <w:rFonts w:eastAsia="Cambria"/>
          <w:u w:val="single"/>
        </w:rPr>
        <w:t xml:space="preserve">inflexible, </w:t>
      </w:r>
      <w:r w:rsidRPr="008D3236">
        <w:rPr>
          <w:rFonts w:eastAsia="Cambria"/>
          <w:highlight w:val="yellow"/>
          <w:u w:val="single"/>
        </w:rPr>
        <w:t>dogmatic</w:t>
      </w:r>
      <w:r w:rsidRPr="008D3236">
        <w:rPr>
          <w:rFonts w:eastAsia="Cambria"/>
          <w:u w:val="single"/>
        </w:rPr>
        <w:t xml:space="preserve">, </w:t>
      </w:r>
      <w:r w:rsidRPr="008D3236">
        <w:rPr>
          <w:rFonts w:eastAsia="Cambria"/>
          <w:sz w:val="8"/>
        </w:rPr>
        <w:t>and exclusive in their belief sets</w:t>
      </w:r>
      <w:r w:rsidRPr="008D3236">
        <w:rPr>
          <w:rFonts w:eastAsia="Cambria"/>
          <w:u w:val="single"/>
        </w:rPr>
        <w:t xml:space="preserve"> </w:t>
      </w:r>
      <w:r w:rsidRPr="008D3236">
        <w:rPr>
          <w:rFonts w:eastAsia="Cambria"/>
          <w:bCs/>
          <w:highlight w:val="yellow"/>
          <w:u w:val="single"/>
        </w:rPr>
        <w:t>creates</w:t>
      </w:r>
      <w:r w:rsidRPr="008D3236">
        <w:rPr>
          <w:rFonts w:eastAsia="Cambria"/>
          <w:highlight w:val="yellow"/>
          <w:u w:val="single"/>
        </w:rPr>
        <w:t xml:space="preserve"> </w:t>
      </w:r>
      <w:r w:rsidRPr="008D3236">
        <w:rPr>
          <w:rFonts w:eastAsia="Cambria"/>
          <w:sz w:val="8"/>
        </w:rPr>
        <w:t>worse citizens</w:t>
      </w:r>
      <w:r w:rsidRPr="008D3236">
        <w:rPr>
          <w:rFonts w:eastAsia="Cambria"/>
          <w:highlight w:val="yellow"/>
          <w:u w:val="single"/>
        </w:rPr>
        <w:t xml:space="preserve">, </w:t>
      </w:r>
      <w:r w:rsidRPr="008D3236">
        <w:rPr>
          <w:rFonts w:eastAsia="Cambria"/>
          <w:bCs/>
          <w:highlight w:val="yellow"/>
          <w:u w:val="single"/>
        </w:rPr>
        <w:t>worse people, and ultimately a worse world</w:t>
      </w:r>
      <w:r w:rsidRPr="008D3236">
        <w:rPr>
          <w:rFonts w:eastAsia="Cambria"/>
          <w:highlight w:val="yellow"/>
          <w:u w:val="single"/>
        </w:rPr>
        <w:t>.”</w:t>
      </w:r>
    </w:p>
    <w:p w14:paraId="72FB9D56" w14:textId="77777777" w:rsidR="009E3300" w:rsidRPr="008D3236" w:rsidRDefault="009E3300" w:rsidP="009E3300">
      <w:pPr>
        <w:keepNext/>
        <w:keepLines/>
        <w:spacing w:before="40" w:after="0"/>
        <w:outlineLvl w:val="3"/>
        <w:rPr>
          <w:rFonts w:eastAsia="MS Gothic" w:cs="Times New Roman"/>
          <w:b/>
          <w:iCs/>
          <w:sz w:val="26"/>
        </w:rPr>
      </w:pPr>
      <w:r w:rsidRPr="008D3236">
        <w:rPr>
          <w:rFonts w:eastAsia="MS Gothic" w:cs="Times New Roman"/>
          <w:b/>
          <w:iCs/>
          <w:sz w:val="26"/>
        </w:rPr>
        <w:t xml:space="preserve">[3] Theory is disciplinary tool that upholds hierarchies  </w:t>
      </w:r>
    </w:p>
    <w:p w14:paraId="39CFDC56" w14:textId="77777777" w:rsidR="009E3300" w:rsidRPr="008D3236" w:rsidRDefault="009E3300" w:rsidP="009E3300">
      <w:pPr>
        <w:rPr>
          <w:rFonts w:eastAsia="Cambria"/>
        </w:rPr>
      </w:pPr>
      <w:proofErr w:type="spellStart"/>
      <w:r w:rsidRPr="008D3236">
        <w:rPr>
          <w:rFonts w:eastAsia="Cambria"/>
          <w:b/>
          <w:bCs/>
          <w:sz w:val="26"/>
        </w:rPr>
        <w:t>Pawlett</w:t>
      </w:r>
      <w:proofErr w:type="spellEnd"/>
      <w:r w:rsidRPr="008D3236">
        <w:rPr>
          <w:rFonts w:eastAsia="Cambria"/>
          <w:b/>
          <w:bCs/>
          <w:sz w:val="26"/>
        </w:rPr>
        <w:t xml:space="preserve"> 8 - Dr William </w:t>
      </w:r>
      <w:proofErr w:type="spellStart"/>
      <w:r w:rsidRPr="008D3236">
        <w:rPr>
          <w:rFonts w:eastAsia="Cambria"/>
          <w:b/>
          <w:bCs/>
          <w:sz w:val="26"/>
        </w:rPr>
        <w:t>Pawlett</w:t>
      </w:r>
      <w:proofErr w:type="spellEnd"/>
      <w:r w:rsidRPr="008D3236">
        <w:rPr>
          <w:rFonts w:eastAsia="Cambria"/>
          <w:b/>
          <w:bCs/>
          <w:sz w:val="26"/>
        </w:rPr>
        <w:t xml:space="preserve">, International Journal of Baudrillard Studies, January 2008 </w:t>
      </w:r>
      <w:r w:rsidRPr="008D3236">
        <w:rPr>
          <w:rFonts w:eastAsia="Cambria"/>
        </w:rPr>
        <w:t>“Against Banality – The Object System, the Sign System and the Consumption System” [https://baudrillardstudies.ubishops.ca/against-banality-the-object-system-the-sign-system-and-the-consumption-system/] Accessed 8/25/20 SAO</w:t>
      </w:r>
    </w:p>
    <w:p w14:paraId="76449EE3" w14:textId="77777777" w:rsidR="009E3300" w:rsidRPr="008D3236" w:rsidRDefault="009E3300" w:rsidP="009E3300">
      <w:pPr>
        <w:rPr>
          <w:rFonts w:eastAsia="Cambria"/>
          <w:sz w:val="8"/>
        </w:rPr>
      </w:pPr>
      <w:r w:rsidRPr="008D3236">
        <w:rPr>
          <w:rFonts w:eastAsia="Cambria"/>
          <w:u w:val="single"/>
        </w:rPr>
        <w:t>Inequality drives the system, providing the underlying dynamic for the games of invidious distinction</w:t>
      </w:r>
      <w:r w:rsidRPr="008D3236">
        <w:rPr>
          <w:rFonts w:eastAsia="Cambria"/>
          <w:sz w:val="8"/>
        </w:rPr>
        <w:t xml:space="preserve">. Baudrillard does not contend that </w:t>
      </w:r>
      <w:r w:rsidRPr="008D3236">
        <w:rPr>
          <w:rFonts w:eastAsia="Cambria"/>
          <w:highlight w:val="yellow"/>
          <w:u w:val="single"/>
        </w:rPr>
        <w:t>the capitalist system</w:t>
      </w:r>
      <w:r w:rsidRPr="008D3236">
        <w:rPr>
          <w:rFonts w:eastAsia="Cambria"/>
          <w:sz w:val="8"/>
          <w:highlight w:val="yellow"/>
        </w:rPr>
        <w:t xml:space="preserve"> </w:t>
      </w:r>
      <w:r w:rsidRPr="008D3236">
        <w:rPr>
          <w:rFonts w:eastAsia="Cambria"/>
          <w:sz w:val="8"/>
        </w:rPr>
        <w:t xml:space="preserve">is “deliberately bloodthirsty”40 simply </w:t>
      </w:r>
      <w:r w:rsidRPr="008D3236">
        <w:rPr>
          <w:rFonts w:eastAsia="Cambria"/>
          <w:u w:val="single"/>
        </w:rPr>
        <w:t>that</w:t>
      </w:r>
      <w:r w:rsidRPr="008D3236">
        <w:rPr>
          <w:rFonts w:eastAsia="Cambria"/>
          <w:sz w:val="8"/>
        </w:rPr>
        <w:t xml:space="preserve"> it </w:t>
      </w:r>
      <w:r w:rsidRPr="008D3236">
        <w:rPr>
          <w:rFonts w:eastAsia="Cambria"/>
          <w:highlight w:val="yellow"/>
          <w:u w:val="single"/>
        </w:rPr>
        <w:t xml:space="preserve">seeks to maintain privilege, </w:t>
      </w:r>
      <w:r w:rsidRPr="008D3236">
        <w:rPr>
          <w:rFonts w:eastAsia="Cambria"/>
          <w:sz w:val="8"/>
        </w:rPr>
        <w:t>domination</w:t>
      </w:r>
      <w:r w:rsidRPr="008D3236">
        <w:rPr>
          <w:rFonts w:eastAsia="Cambria"/>
          <w:highlight w:val="yellow"/>
          <w:u w:val="single"/>
        </w:rPr>
        <w:t xml:space="preserve"> and,</w:t>
      </w:r>
      <w:r w:rsidRPr="008D3236">
        <w:rPr>
          <w:rFonts w:eastAsia="Cambria"/>
          <w:sz w:val="8"/>
        </w:rPr>
        <w:t xml:space="preserve"> through these, </w:t>
      </w:r>
      <w:r w:rsidRPr="008D3236">
        <w:rPr>
          <w:rFonts w:eastAsia="Cambria"/>
          <w:highlight w:val="yellow"/>
          <w:u w:val="single"/>
        </w:rPr>
        <w:t>control</w:t>
      </w:r>
      <w:r w:rsidRPr="008D3236">
        <w:rPr>
          <w:rFonts w:eastAsia="Cambria"/>
          <w:sz w:val="8"/>
        </w:rPr>
        <w:t xml:space="preserve">. It is simply that a new car for a private consumer is a more effective means of social control than a new public hospital, </w:t>
      </w:r>
      <w:r w:rsidRPr="008D3236">
        <w:rPr>
          <w:rFonts w:eastAsia="Cambria"/>
          <w:highlight w:val="yellow"/>
          <w:u w:val="single"/>
        </w:rPr>
        <w:t>while a</w:t>
      </w:r>
      <w:r w:rsidRPr="008D3236">
        <w:rPr>
          <w:rFonts w:eastAsia="Cambria"/>
          <w:u w:val="single"/>
        </w:rPr>
        <w:t xml:space="preserve"> </w:t>
      </w:r>
      <w:r w:rsidRPr="008D3236">
        <w:rPr>
          <w:rFonts w:eastAsia="Cambria"/>
          <w:sz w:val="8"/>
        </w:rPr>
        <w:t>visible</w:t>
      </w:r>
      <w:r w:rsidRPr="008D3236">
        <w:rPr>
          <w:rFonts w:eastAsia="Cambria"/>
          <w:u w:val="single"/>
        </w:rPr>
        <w:t xml:space="preserve"> </w:t>
      </w:r>
      <w:r w:rsidRPr="008D3236">
        <w:rPr>
          <w:rFonts w:eastAsia="Cambria"/>
          <w:highlight w:val="yellow"/>
          <w:u w:val="single"/>
        </w:rPr>
        <w:t xml:space="preserve">“underclass” </w:t>
      </w:r>
      <w:r w:rsidRPr="008D3236">
        <w:rPr>
          <w:rFonts w:eastAsia="Cambria"/>
          <w:sz w:val="8"/>
        </w:rPr>
        <w:t>of the marginal</w:t>
      </w:r>
      <w:r w:rsidRPr="008D3236">
        <w:rPr>
          <w:rFonts w:eastAsia="Cambria"/>
          <w:u w:val="single"/>
        </w:rPr>
        <w:t xml:space="preserve"> </w:t>
      </w:r>
      <w:r w:rsidRPr="008D3236">
        <w:rPr>
          <w:rFonts w:eastAsia="Cambria"/>
          <w:sz w:val="8"/>
        </w:rPr>
        <w:t>and rejected</w:t>
      </w:r>
      <w:r w:rsidRPr="008D3236">
        <w:rPr>
          <w:rFonts w:eastAsia="Cambria"/>
          <w:u w:val="single"/>
        </w:rPr>
        <w:t xml:space="preserve"> </w:t>
      </w:r>
      <w:r w:rsidRPr="008D3236">
        <w:rPr>
          <w:rFonts w:eastAsia="Cambria"/>
          <w:highlight w:val="yellow"/>
          <w:u w:val="single"/>
        </w:rPr>
        <w:t xml:space="preserve">serves as a </w:t>
      </w:r>
      <w:r w:rsidRPr="008D3236">
        <w:rPr>
          <w:rFonts w:eastAsia="Cambria"/>
          <w:sz w:val="8"/>
        </w:rPr>
        <w:t>potent</w:t>
      </w:r>
      <w:r w:rsidRPr="008D3236">
        <w:rPr>
          <w:rFonts w:eastAsia="Cambria"/>
          <w:u w:val="single"/>
        </w:rPr>
        <w:t xml:space="preserve"> </w:t>
      </w:r>
      <w:r w:rsidRPr="008D3236">
        <w:rPr>
          <w:rFonts w:eastAsia="Cambria"/>
          <w:highlight w:val="yellow"/>
          <w:u w:val="single"/>
        </w:rPr>
        <w:t xml:space="preserve">reminder of what happens if you refuse </w:t>
      </w:r>
      <w:r w:rsidRPr="008D3236">
        <w:rPr>
          <w:rFonts w:eastAsia="Cambria"/>
          <w:sz w:val="8"/>
        </w:rPr>
        <w:t>to play by</w:t>
      </w:r>
      <w:r w:rsidRPr="008D3236">
        <w:rPr>
          <w:rFonts w:eastAsia="Cambria"/>
          <w:u w:val="single"/>
        </w:rPr>
        <w:t xml:space="preserve"> </w:t>
      </w:r>
      <w:r w:rsidRPr="008D3236">
        <w:rPr>
          <w:rFonts w:eastAsia="Cambria"/>
          <w:highlight w:val="yellow"/>
          <w:u w:val="single"/>
        </w:rPr>
        <w:t>the rules.</w:t>
      </w:r>
      <w:r w:rsidRPr="008D3236">
        <w:rPr>
          <w:rFonts w:eastAsia="Cambria"/>
          <w:sz w:val="8"/>
        </w:rPr>
        <w:t xml:space="preserve"> It is important to </w:t>
      </w:r>
      <w:proofErr w:type="spellStart"/>
      <w:r w:rsidRPr="008D3236">
        <w:rPr>
          <w:rFonts w:eastAsia="Cambria"/>
          <w:sz w:val="8"/>
        </w:rPr>
        <w:t>emphasise</w:t>
      </w:r>
      <w:proofErr w:type="spellEnd"/>
      <w:r w:rsidRPr="008D3236">
        <w:rPr>
          <w:rFonts w:eastAsia="Cambria"/>
          <w:sz w:val="8"/>
        </w:rPr>
        <w:t xml:space="preserve"> that at this stage of Baudrillard’s thought there is a strong sense of “determination by social structure”; a social level of causality which is quite real though it is largely hidden or unconscious. Baudrillard’s analysis attempts to penetrate beneath or beyond the “metaphysical” notions of growth and affluence, of needs and uses, to expose the workings of the system through “a genuine analysis of the social logic of consumption”.41 </w:t>
      </w:r>
      <w:r w:rsidRPr="008D3236">
        <w:rPr>
          <w:rFonts w:eastAsia="Cambria"/>
          <w:u w:val="single"/>
        </w:rPr>
        <w:t xml:space="preserve">This analysis reveals fundamental inequality and divisiveness </w:t>
      </w:r>
      <w:r w:rsidRPr="008D3236">
        <w:rPr>
          <w:rFonts w:eastAsia="Cambria"/>
          <w:highlight w:val="yellow"/>
          <w:u w:val="single"/>
        </w:rPr>
        <w:t>– a social status war.</w:t>
      </w:r>
      <w:r w:rsidRPr="008D3236">
        <w:rPr>
          <w:rFonts w:eastAsia="Cambria"/>
          <w:u w:val="single"/>
        </w:rPr>
        <w:t xml:space="preserve"> </w:t>
      </w:r>
      <w:r w:rsidRPr="008D3236">
        <w:rPr>
          <w:rFonts w:eastAsia="Cambria"/>
          <w:highlight w:val="yellow"/>
          <w:u w:val="single"/>
        </w:rPr>
        <w:t xml:space="preserve">The </w:t>
      </w:r>
      <w:r w:rsidRPr="008D3236">
        <w:rPr>
          <w:rFonts w:eastAsia="Cambria"/>
          <w:sz w:val="8"/>
        </w:rPr>
        <w:t xml:space="preserve">level of </w:t>
      </w:r>
      <w:r w:rsidRPr="008D3236">
        <w:rPr>
          <w:rFonts w:eastAsia="Cambria"/>
          <w:highlight w:val="yellow"/>
          <w:u w:val="single"/>
        </w:rPr>
        <w:t xml:space="preserve">ideology with its notions of equality, fairness, and </w:t>
      </w:r>
      <w:r w:rsidRPr="008D3236">
        <w:rPr>
          <w:rFonts w:eastAsia="Cambria"/>
          <w:sz w:val="8"/>
        </w:rPr>
        <w:t>of technological</w:t>
      </w:r>
      <w:r w:rsidRPr="008D3236">
        <w:rPr>
          <w:rFonts w:eastAsia="Cambria"/>
          <w:highlight w:val="yellow"/>
          <w:u w:val="single"/>
        </w:rPr>
        <w:t xml:space="preserve"> progress, </w:t>
      </w:r>
      <w:r w:rsidRPr="008D3236">
        <w:rPr>
          <w:rFonts w:eastAsia="Cambria"/>
          <w:sz w:val="8"/>
        </w:rPr>
        <w:t>is secondary and</w:t>
      </w:r>
      <w:r w:rsidRPr="008D3236">
        <w:rPr>
          <w:rFonts w:eastAsia="Cambria"/>
          <w:highlight w:val="yellow"/>
          <w:u w:val="single"/>
        </w:rPr>
        <w:t xml:space="preserve"> offers signs </w:t>
      </w:r>
      <w:r w:rsidRPr="008D3236">
        <w:rPr>
          <w:rFonts w:eastAsia="Cambria"/>
          <w:sz w:val="8"/>
        </w:rPr>
        <w:t>of freedom</w:t>
      </w:r>
      <w:r w:rsidRPr="008D3236">
        <w:rPr>
          <w:rFonts w:eastAsia="Cambria"/>
          <w:u w:val="single"/>
        </w:rPr>
        <w:t xml:space="preserve"> </w:t>
      </w:r>
      <w:r w:rsidRPr="008D3236">
        <w:rPr>
          <w:rFonts w:eastAsia="Cambria"/>
          <w:highlight w:val="yellow"/>
          <w:u w:val="single"/>
        </w:rPr>
        <w:t>which mask “real” lived inequalities</w:t>
      </w:r>
      <w:r w:rsidRPr="008D3236">
        <w:rPr>
          <w:rFonts w:eastAsia="Cambria"/>
          <w:sz w:val="8"/>
        </w:rPr>
        <w:t xml:space="preserve"> (though the distinction between real and apparent is abandoned in Baudrillard’s next study For a Critique of the Political Economy of the Sign).</w:t>
      </w:r>
    </w:p>
    <w:p w14:paraId="41906DE4" w14:textId="77777777" w:rsidR="009E3300" w:rsidRPr="008D3236" w:rsidRDefault="009E3300" w:rsidP="009E3300">
      <w:pPr>
        <w:keepNext/>
        <w:keepLines/>
        <w:spacing w:before="40" w:after="0"/>
        <w:outlineLvl w:val="3"/>
        <w:rPr>
          <w:rFonts w:eastAsia="MS Gothic"/>
          <w:b/>
          <w:iCs/>
          <w:sz w:val="26"/>
        </w:rPr>
      </w:pPr>
      <w:r w:rsidRPr="008D3236">
        <w:rPr>
          <w:rFonts w:eastAsia="MS Gothic"/>
          <w:b/>
          <w:iCs/>
          <w:sz w:val="26"/>
        </w:rPr>
        <w:t xml:space="preserve">[4] </w:t>
      </w:r>
      <w:bookmarkStart w:id="0" w:name="_Hlk55382539"/>
      <w:r>
        <w:rPr>
          <w:rFonts w:eastAsia="MS Gothic"/>
          <w:b/>
          <w:iCs/>
          <w:sz w:val="26"/>
        </w:rPr>
        <w:t>The ROB is to vote</w:t>
      </w:r>
      <w:r w:rsidRPr="008D3236">
        <w:rPr>
          <w:rFonts w:eastAsia="MS Gothic"/>
          <w:b/>
          <w:iCs/>
          <w:sz w:val="26"/>
        </w:rPr>
        <w:t xml:space="preserve"> for the debater with the best strategy to interrogate and rupture the hyperreal. </w:t>
      </w:r>
    </w:p>
    <w:p w14:paraId="5CD48E61" w14:textId="77777777" w:rsidR="009E3300" w:rsidRPr="008D3236" w:rsidRDefault="009E3300" w:rsidP="009E3300">
      <w:pPr>
        <w:keepNext/>
        <w:keepLines/>
        <w:spacing w:before="40" w:after="0"/>
        <w:outlineLvl w:val="3"/>
        <w:rPr>
          <w:rFonts w:eastAsia="MS Gothic"/>
          <w:b/>
          <w:iCs/>
          <w:sz w:val="26"/>
        </w:rPr>
      </w:pPr>
      <w:r w:rsidRPr="008D3236">
        <w:rPr>
          <w:rFonts w:eastAsia="MS Gothic"/>
          <w:b/>
          <w:iCs/>
          <w:sz w:val="26"/>
        </w:rPr>
        <w:t>Prefer –</w:t>
      </w:r>
    </w:p>
    <w:p w14:paraId="6167152C" w14:textId="77777777" w:rsidR="009E3300" w:rsidRPr="008D3236" w:rsidRDefault="009E3300" w:rsidP="009E3300">
      <w:pPr>
        <w:keepNext/>
        <w:keepLines/>
        <w:spacing w:before="40" w:after="0"/>
        <w:outlineLvl w:val="3"/>
        <w:rPr>
          <w:rFonts w:eastAsia="MS Gothic"/>
          <w:b/>
          <w:iCs/>
          <w:sz w:val="26"/>
        </w:rPr>
      </w:pPr>
      <w:r w:rsidRPr="008D3236">
        <w:rPr>
          <w:rFonts w:eastAsia="MS Gothic"/>
          <w:b/>
          <w:iCs/>
          <w:sz w:val="26"/>
        </w:rPr>
        <w:t xml:space="preserve">[a] Bindingness – Every subject exists within the code – any action a </w:t>
      </w:r>
      <w:proofErr w:type="gramStart"/>
      <w:r w:rsidRPr="008D3236">
        <w:rPr>
          <w:rFonts w:eastAsia="MS Gothic"/>
          <w:b/>
          <w:iCs/>
          <w:sz w:val="26"/>
        </w:rPr>
        <w:t>subject takes</w:t>
      </w:r>
      <w:proofErr w:type="gramEnd"/>
      <w:r w:rsidRPr="008D3236">
        <w:rPr>
          <w:rFonts w:eastAsia="MS Gothic"/>
          <w:b/>
          <w:iCs/>
          <w:sz w:val="26"/>
        </w:rPr>
        <w:t xml:space="preserve"> is infected by its operations which means an understanding of it is a priori question to any action. </w:t>
      </w:r>
      <w:r w:rsidRPr="008D3236">
        <w:rPr>
          <w:rFonts w:eastAsia="MS Gothic"/>
          <w:b/>
          <w:iCs/>
          <w:color w:val="FF0000"/>
          <w:sz w:val="26"/>
        </w:rPr>
        <w:t xml:space="preserve"> </w:t>
      </w:r>
    </w:p>
    <w:p w14:paraId="4AA43571" w14:textId="77777777" w:rsidR="009E3300" w:rsidRPr="008D3236" w:rsidRDefault="009E3300" w:rsidP="009E3300">
      <w:pPr>
        <w:keepNext/>
        <w:keepLines/>
        <w:spacing w:before="40" w:after="0"/>
        <w:outlineLvl w:val="3"/>
        <w:rPr>
          <w:rFonts w:eastAsia="MS Gothic"/>
          <w:b/>
          <w:iCs/>
          <w:sz w:val="26"/>
        </w:rPr>
      </w:pPr>
      <w:r w:rsidRPr="008D3236">
        <w:rPr>
          <w:rFonts w:eastAsia="MS Gothic"/>
          <w:b/>
          <w:iCs/>
          <w:sz w:val="26"/>
        </w:rPr>
        <w:t xml:space="preserve">[b]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18A2FE94" w14:textId="77777777" w:rsidR="009E3300" w:rsidRPr="0087154C" w:rsidRDefault="009E3300" w:rsidP="009E3300">
      <w:pPr>
        <w:keepNext/>
        <w:keepLines/>
        <w:spacing w:before="40" w:after="0"/>
        <w:outlineLvl w:val="3"/>
        <w:rPr>
          <w:rFonts w:eastAsia="MS Gothic"/>
          <w:b/>
          <w:iCs/>
          <w:sz w:val="26"/>
        </w:rPr>
      </w:pPr>
      <w:r w:rsidRPr="008D3236">
        <w:rPr>
          <w:rFonts w:eastAsia="MS Gothic" w:cs="Times New Roman"/>
          <w:b/>
          <w:iCs/>
          <w:sz w:val="26"/>
        </w:rPr>
        <w:t>[c</w:t>
      </w:r>
      <w:r>
        <w:rPr>
          <w:rFonts w:eastAsia="MS Gothic"/>
          <w:b/>
          <w:iCs/>
          <w:sz w:val="26"/>
        </w:rPr>
        <w:t>]</w:t>
      </w:r>
      <w:r w:rsidRPr="0087154C">
        <w:rPr>
          <w:rFonts w:eastAsia="MS Gothic"/>
          <w:b/>
          <w:iCs/>
          <w:sz w:val="26"/>
        </w:rPr>
        <w:t xml:space="preserve"> Sociological Subjectivity</w:t>
      </w:r>
      <w:r>
        <w:rPr>
          <w:rFonts w:eastAsia="MS Gothic"/>
          <w:b/>
          <w:iCs/>
          <w:sz w:val="26"/>
        </w:rPr>
        <w:t xml:space="preserve"> – </w:t>
      </w:r>
      <w:r w:rsidRPr="0087154C">
        <w:rPr>
          <w:rFonts w:eastAsia="MS Gothic"/>
          <w:b/>
          <w:iCs/>
          <w:sz w:val="26"/>
        </w:rPr>
        <w:t xml:space="preserve">hijacks their fwk- if a subject is socially excluded, only rectifying the mechanisms of the code which produced those conditions allows for any solvency. </w:t>
      </w:r>
    </w:p>
    <w:bookmarkEnd w:id="0"/>
    <w:p w14:paraId="400D3507" w14:textId="77777777" w:rsidR="009E3300" w:rsidRPr="002642A5" w:rsidRDefault="009E3300" w:rsidP="009E3300">
      <w:pPr>
        <w:keepNext/>
        <w:keepLines/>
        <w:spacing w:before="40" w:after="0"/>
        <w:outlineLvl w:val="3"/>
        <w:rPr>
          <w:rFonts w:eastAsiaTheme="majorEastAsia" w:cstheme="majorBidi"/>
          <w:b/>
          <w:iCs/>
          <w:sz w:val="26"/>
        </w:rPr>
      </w:pPr>
      <w:r w:rsidRPr="008D3236">
        <w:rPr>
          <w:rFonts w:eastAsia="MS Gothic" w:cs="Times New Roman"/>
          <w:b/>
          <w:iCs/>
          <w:sz w:val="26"/>
        </w:rPr>
        <w:t xml:space="preserve">[d] </w:t>
      </w:r>
      <w:r w:rsidRPr="002642A5">
        <w:rPr>
          <w:rFonts w:eastAsiaTheme="majorEastAsia" w:cstheme="majorBidi"/>
          <w:b/>
          <w:iCs/>
          <w:sz w:val="26"/>
        </w:rPr>
        <w:t>Our ROB creates good liberation strategies</w:t>
      </w:r>
    </w:p>
    <w:p w14:paraId="55B82F66" w14:textId="77777777" w:rsidR="009E3300" w:rsidRPr="002642A5" w:rsidRDefault="009E3300" w:rsidP="009E3300">
      <w:r w:rsidRPr="002642A5">
        <w:rPr>
          <w:b/>
          <w:bCs/>
          <w:sz w:val="26"/>
        </w:rPr>
        <w:t>Holliday-</w:t>
      </w:r>
      <w:proofErr w:type="spellStart"/>
      <w:r w:rsidRPr="002642A5">
        <w:rPr>
          <w:b/>
          <w:bCs/>
          <w:sz w:val="26"/>
        </w:rPr>
        <w:t>Karre</w:t>
      </w:r>
      <w:proofErr w:type="spellEnd"/>
      <w:r w:rsidRPr="002642A5">
        <w:rPr>
          <w:b/>
          <w:bCs/>
          <w:sz w:val="26"/>
        </w:rPr>
        <w:t xml:space="preserve"> 11 - Erin Amann Holliday-</w:t>
      </w:r>
      <w:proofErr w:type="spellStart"/>
      <w:r w:rsidRPr="002642A5">
        <w:rPr>
          <w:b/>
          <w:bCs/>
          <w:sz w:val="26"/>
        </w:rPr>
        <w:t>Karre</w:t>
      </w:r>
      <w:proofErr w:type="spellEnd"/>
      <w:r w:rsidRPr="002642A5">
        <w:rPr>
          <w:b/>
          <w:bCs/>
          <w:sz w:val="26"/>
        </w:rPr>
        <w:t>, Dissertation to receive a PhD in Philosophy from Loyola University Chicago, 2011</w:t>
      </w:r>
      <w:r w:rsidRPr="002642A5">
        <w:t>“The Seduction of Feminist Theory” [https://ecommons.luc.edu/luc_diss/168/] Accessed 1/29/20 SAO</w:t>
      </w:r>
    </w:p>
    <w:p w14:paraId="15FF3E70" w14:textId="77777777" w:rsidR="009E3300" w:rsidRDefault="009E3300" w:rsidP="009E3300">
      <w:pPr>
        <w:rPr>
          <w:sz w:val="8"/>
        </w:rPr>
      </w:pPr>
      <w:r w:rsidRPr="002642A5">
        <w:rPr>
          <w:sz w:val="8"/>
        </w:rPr>
        <w:t xml:space="preserve">The recent death of French sociologist and theorist Jean Baudrillard in 2006 brought about a resurgence of scholarship on his work. While writing this dissertation a wealth of specifically feminist scholarship appeared including, most recently, a 2011 panel at the American Comparative Literature Association conference entitled “Rethinking Baudrillard and Feminist Theory.” In her call for papers Ingrid M. </w:t>
      </w:r>
      <w:proofErr w:type="spellStart"/>
      <w:r w:rsidRPr="002642A5">
        <w:rPr>
          <w:sz w:val="8"/>
        </w:rPr>
        <w:t>Hoofd</w:t>
      </w:r>
      <w:proofErr w:type="spellEnd"/>
      <w:r w:rsidRPr="002642A5">
        <w:rPr>
          <w:sz w:val="8"/>
        </w:rPr>
        <w:t xml:space="preserve"> writes: “From Jane Gallop’s ‘French Theory and the Seduction of Feminism,’ Meaghan Morris’s ‘Room 101 or A Few Worst Things in The World’ to Douglas Kellner’s ‘Baudrillard’s Affront to Feminism,’ the French sociologist Jean </w:t>
      </w:r>
      <w:r w:rsidRPr="002642A5">
        <w:rPr>
          <w:u w:val="single"/>
        </w:rPr>
        <w:t>Baudrillard has been widely condemned in the 80s and 90s as an anti-feminist philosopher”</w:t>
      </w:r>
      <w:r w:rsidRPr="002642A5">
        <w:rPr>
          <w:sz w:val="8"/>
        </w:rPr>
        <w:t xml:space="preserve"> &lt;http://www.acla.org/acla2011/?p=425&gt;. It is true that Baudrillard has long been dismissed by feminism not only as “antifeminist,” but also, by implication, as sexist, racist, and misogynist. </w:t>
      </w:r>
      <w:proofErr w:type="spellStart"/>
      <w:r w:rsidRPr="002642A5">
        <w:rPr>
          <w:sz w:val="8"/>
        </w:rPr>
        <w:t>Hoofd</w:t>
      </w:r>
      <w:proofErr w:type="spellEnd"/>
      <w:r w:rsidRPr="002642A5">
        <w:rPr>
          <w:sz w:val="8"/>
        </w:rPr>
        <w:t xml:space="preserve"> suggests that it is not just Baudrillard’s death but his increasing relevance that makes him important to feminism: “It has become urgent to revisit Baudrillard’s relevance for feminist theory in light of the latter’s decreasing grip on global politics.” Feminism, according to </w:t>
      </w:r>
      <w:proofErr w:type="spellStart"/>
      <w:r w:rsidRPr="002642A5">
        <w:rPr>
          <w:sz w:val="8"/>
        </w:rPr>
        <w:t>Hoofd</w:t>
      </w:r>
      <w:proofErr w:type="spellEnd"/>
      <w:r w:rsidRPr="002642A5">
        <w:rPr>
          <w:sz w:val="8"/>
        </w:rPr>
        <w:t>, has become decreasingly irrelevant, while</w:t>
      </w:r>
      <w:r w:rsidRPr="002642A5">
        <w:rPr>
          <w:u w:val="single"/>
        </w:rPr>
        <w:t xml:space="preserve"> </w:t>
      </w:r>
      <w:r w:rsidRPr="002642A5">
        <w:rPr>
          <w:b/>
          <w:bCs/>
          <w:highlight w:val="yellow"/>
          <w:u w:val="single"/>
        </w:rPr>
        <w:t>Baudrillard has come to define many theories of global politics</w:t>
      </w:r>
      <w:r w:rsidRPr="002642A5">
        <w:rPr>
          <w:u w:val="single"/>
        </w:rPr>
        <w:t>: the media, simulation, cybernetics, and the hyperreal, to name a few</w:t>
      </w:r>
      <w:r w:rsidRPr="002642A5">
        <w:rPr>
          <w:sz w:val="8"/>
        </w:rPr>
        <w:t xml:space="preserve">. </w:t>
      </w:r>
      <w:r w:rsidRPr="002642A5">
        <w:rPr>
          <w:highlight w:val="yellow"/>
          <w:u w:val="single"/>
        </w:rPr>
        <w:t xml:space="preserve">Thus, </w:t>
      </w:r>
      <w:proofErr w:type="gramStart"/>
      <w:r w:rsidRPr="002642A5">
        <w:rPr>
          <w:highlight w:val="yellow"/>
          <w:u w:val="single"/>
        </w:rPr>
        <w:t>in order to</w:t>
      </w:r>
      <w:proofErr w:type="gramEnd"/>
      <w:r w:rsidRPr="002642A5">
        <w:rPr>
          <w:highlight w:val="yellow"/>
          <w:u w:val="single"/>
        </w:rPr>
        <w:t xml:space="preserve"> regain political relevance, </w:t>
      </w:r>
      <w:proofErr w:type="spellStart"/>
      <w:r w:rsidRPr="002642A5">
        <w:rPr>
          <w:u w:val="single"/>
        </w:rPr>
        <w:t>Hooft</w:t>
      </w:r>
      <w:proofErr w:type="spellEnd"/>
      <w:r w:rsidRPr="002642A5">
        <w:rPr>
          <w:u w:val="single"/>
        </w:rPr>
        <w:t xml:space="preserve"> argues that </w:t>
      </w:r>
      <w:r w:rsidRPr="002642A5">
        <w:rPr>
          <w:highlight w:val="yellow"/>
          <w:u w:val="single"/>
        </w:rPr>
        <w:t xml:space="preserve">it is time for feminists to reconsider </w:t>
      </w:r>
      <w:r w:rsidRPr="002642A5">
        <w:rPr>
          <w:sz w:val="8"/>
        </w:rPr>
        <w:t>their</w:t>
      </w:r>
      <w:r w:rsidRPr="002642A5">
        <w:rPr>
          <w:highlight w:val="yellow"/>
          <w:u w:val="single"/>
        </w:rPr>
        <w:t xml:space="preserve"> earlier critiques.</w:t>
      </w:r>
      <w:r w:rsidRPr="002642A5">
        <w:rPr>
          <w:sz w:val="8"/>
        </w:rPr>
        <w:t xml:space="preserve"> But in </w:t>
      </w:r>
      <w:proofErr w:type="gramStart"/>
      <w:r w:rsidRPr="002642A5">
        <w:rPr>
          <w:sz w:val="8"/>
        </w:rPr>
        <w:t>all of</w:t>
      </w:r>
      <w:proofErr w:type="gramEnd"/>
      <w:r w:rsidRPr="002642A5">
        <w:rPr>
          <w:sz w:val="8"/>
        </w:rPr>
        <w:t xml:space="preserve"> the recent feminist scholarship on Baudrillard, save for sociologist Victoria Grace’s Baudrillard’s Challenge: A Feminist Reading (2000), which I discuss later in the chapter, feminists have focused on Baudrillard’s latter theories of simulation and the posthuman in order to maintain global relevance, forestalling any reconsideration of his earlier text Seduction (1979). In the most recent feminist text on Baudrillard, Cyborgs and Barbie Dolls: Feminism, Popular Culture, and the Posthuman Body (2007), Kim </w:t>
      </w:r>
      <w:proofErr w:type="spellStart"/>
      <w:r w:rsidRPr="002642A5">
        <w:rPr>
          <w:sz w:val="8"/>
        </w:rPr>
        <w:t>Tofoletti</w:t>
      </w:r>
      <w:proofErr w:type="spellEnd"/>
      <w:r w:rsidRPr="002642A5">
        <w:rPr>
          <w:sz w:val="8"/>
        </w:rPr>
        <w:t xml:space="preserve"> only tangentially addresses Seduction: “My purpose here isn’t to defend Baudrillard on the topic of seduction … rather I look elsewhere in his body of work using his theory of simulation to make sense of posthuman images in a climate characterized by the abundance of signs and the implosion of meaning” (49). </w:t>
      </w:r>
      <w:proofErr w:type="spellStart"/>
      <w:r w:rsidRPr="002642A5">
        <w:rPr>
          <w:sz w:val="8"/>
        </w:rPr>
        <w:t>Tofoletti’s</w:t>
      </w:r>
      <w:proofErr w:type="spellEnd"/>
      <w:r w:rsidRPr="002642A5">
        <w:rPr>
          <w:sz w:val="8"/>
        </w:rPr>
        <w:t xml:space="preserve"> refusal to engage Seduction is not surprising given the fact that Seduction is commonly viewed as his most sexist work. But </w:t>
      </w:r>
      <w:proofErr w:type="spellStart"/>
      <w:r w:rsidRPr="002642A5">
        <w:rPr>
          <w:sz w:val="8"/>
        </w:rPr>
        <w:t>Tofoletti’s</w:t>
      </w:r>
      <w:proofErr w:type="spellEnd"/>
      <w:r w:rsidRPr="002642A5">
        <w:rPr>
          <w:sz w:val="8"/>
        </w:rPr>
        <w:t xml:space="preserve"> assumption here is also that a theory of seduction is not as important as simulation for understanding today’s “climate.” A critical engagement with Seduction is, I argue, key to understanding just how we, as feminists, are now in the position of not only trying to “make sense” of the “implosion of meaning” but also defending our “grip on global politics.” I agree that a feminist revaluation of Baudrillard’s work is “urgent,” but I also argue that </w:t>
      </w:r>
      <w:proofErr w:type="gramStart"/>
      <w:r w:rsidRPr="002642A5">
        <w:rPr>
          <w:sz w:val="8"/>
        </w:rPr>
        <w:t>as long as</w:t>
      </w:r>
      <w:proofErr w:type="gramEnd"/>
      <w:r w:rsidRPr="002642A5">
        <w:rPr>
          <w:sz w:val="8"/>
        </w:rPr>
        <w:t xml:space="preserve"> feminists refuse to engage with Seduction, they will continue to miss an unacknowledged historical strand of feminism that speaks to our continued rather than decreasing grip on global politics. Revisiting Baudrillard’s theories will not make feminism relevant unless reading them allows us to re-imagine the history of modern feminism as already relevant. In this dissertation, I reread the history of modern feminism through Baudrillard’s theory of seduction, arguing for a revaluation of feminist history and literature to highlight feminism’s ongoing challenge to power and politics. </w:t>
      </w:r>
      <w:r w:rsidRPr="002642A5">
        <w:rPr>
          <w:highlight w:val="yellow"/>
          <w:u w:val="single"/>
        </w:rPr>
        <w:t xml:space="preserve">Contrary to popular feminist belief, </w:t>
      </w:r>
      <w:r w:rsidRPr="002642A5">
        <w:rPr>
          <w:b/>
          <w:bCs/>
          <w:highlight w:val="yellow"/>
          <w:u w:val="single"/>
        </w:rPr>
        <w:t>Baudrillard’s work</w:t>
      </w:r>
      <w:r w:rsidRPr="002642A5">
        <w:rPr>
          <w:sz w:val="8"/>
          <w:highlight w:val="yellow"/>
        </w:rPr>
        <w:t xml:space="preserve"> </w:t>
      </w:r>
      <w:r w:rsidRPr="002642A5">
        <w:rPr>
          <w:sz w:val="8"/>
        </w:rPr>
        <w:t xml:space="preserve">on seduction </w:t>
      </w:r>
      <w:r w:rsidRPr="002642A5">
        <w:rPr>
          <w:b/>
          <w:bCs/>
          <w:highlight w:val="yellow"/>
          <w:u w:val="single"/>
        </w:rPr>
        <w:t>is not rooted in a fundamental disregard for or antagonistic stance toward women</w:t>
      </w:r>
      <w:r w:rsidRPr="002642A5">
        <w:rPr>
          <w:sz w:val="8"/>
        </w:rPr>
        <w:t xml:space="preserve">. But the fact that this remains a prevailing point of view proves that feminists ban together more than most people give them credit for. Jane Gallop blacklisted Seduction in the 1980s and, since then, feminist scholars have skipped over this seminal work, usually with a nod to Gallop,1 before moving on to engage later works, such as Simulations or Transparency of Evil. 2 Perhaps those feminists who use Baudrillard’s later work do not recognize that his theory about the media and image culture came about as a supplement to Seduction, a lament over what Baudrillard fears is the contemporary loss of seduction through the overproduction of meaning. In failing to account for his earlier work, </w:t>
      </w:r>
      <w:r w:rsidRPr="002642A5">
        <w:rPr>
          <w:highlight w:val="yellow"/>
          <w:u w:val="single"/>
        </w:rPr>
        <w:t>feminists miss the important</w:t>
      </w:r>
      <w:r w:rsidRPr="002642A5">
        <w:rPr>
          <w:sz w:val="8"/>
          <w:highlight w:val="yellow"/>
        </w:rPr>
        <w:t xml:space="preserve"> </w:t>
      </w:r>
      <w:r w:rsidRPr="002642A5">
        <w:rPr>
          <w:sz w:val="8"/>
        </w:rPr>
        <w:t xml:space="preserve">implication of seduction as a </w:t>
      </w:r>
      <w:r w:rsidRPr="002642A5">
        <w:rPr>
          <w:highlight w:val="yellow"/>
          <w:u w:val="single"/>
        </w:rPr>
        <w:t>strategy and a practice aimed at challenging the overproduction of meaning</w:t>
      </w:r>
      <w:r w:rsidRPr="002642A5">
        <w:rPr>
          <w:sz w:val="8"/>
        </w:rPr>
        <w:t xml:space="preserve">. </w:t>
      </w:r>
    </w:p>
    <w:p w14:paraId="7C0B151E" w14:textId="77777777" w:rsidR="009E3300" w:rsidRPr="002642A5" w:rsidRDefault="009E3300" w:rsidP="009E3300">
      <w:pPr>
        <w:keepNext/>
        <w:keepLines/>
        <w:spacing w:before="40" w:after="0"/>
        <w:outlineLvl w:val="3"/>
        <w:rPr>
          <w:rFonts w:eastAsiaTheme="majorEastAsia" w:cstheme="majorBidi"/>
          <w:b/>
          <w:iCs/>
          <w:sz w:val="26"/>
        </w:rPr>
      </w:pPr>
      <w:r w:rsidRPr="002642A5">
        <w:rPr>
          <w:rFonts w:eastAsiaTheme="majorEastAsia" w:cstheme="majorBidi"/>
          <w:b/>
          <w:iCs/>
          <w:sz w:val="26"/>
        </w:rPr>
        <w:t xml:space="preserve">[e] Images of suffering increase desire for images of suffering. </w:t>
      </w:r>
    </w:p>
    <w:p w14:paraId="50361636" w14:textId="77777777" w:rsidR="009E3300" w:rsidRPr="002642A5" w:rsidRDefault="009E3300" w:rsidP="009E3300">
      <w:r w:rsidRPr="002642A5">
        <w:rPr>
          <w:b/>
          <w:bCs/>
          <w:sz w:val="26"/>
        </w:rPr>
        <w:t>Alford 20 - Aaron J. Alford, Medium, January 13th, 2020</w:t>
      </w:r>
      <w:r w:rsidRPr="002642A5">
        <w:rPr>
          <w:b/>
          <w:bCs/>
          <w:sz w:val="8"/>
          <w:szCs w:val="4"/>
        </w:rPr>
        <w:t xml:space="preserve"> </w:t>
      </w:r>
      <w:r w:rsidRPr="002642A5">
        <w:rPr>
          <w:sz w:val="4"/>
          <w:szCs w:val="4"/>
        </w:rPr>
        <w:t>“Disaster Pornography and the American Media”[</w:t>
      </w:r>
      <w:hyperlink r:id="rId6" w:history="1">
        <w:r w:rsidRPr="002642A5">
          <w:rPr>
            <w:sz w:val="4"/>
            <w:szCs w:val="4"/>
          </w:rPr>
          <w:t>https://medium.com/@aaronjalford1/disaster-pornography-and-the-american-media-f01ee1cb4512</w:t>
        </w:r>
      </w:hyperlink>
      <w:r w:rsidRPr="002642A5">
        <w:rPr>
          <w:sz w:val="4"/>
          <w:szCs w:val="4"/>
        </w:rPr>
        <w:t>] Accessed 1/30/20 SAO</w:t>
      </w:r>
      <w:r w:rsidRPr="002642A5">
        <w:rPr>
          <w:sz w:val="2"/>
          <w:szCs w:val="2"/>
        </w:rPr>
        <w:t xml:space="preserve"> </w:t>
      </w:r>
    </w:p>
    <w:p w14:paraId="45FEE843" w14:textId="77777777" w:rsidR="009E3300" w:rsidRPr="00B86C2E" w:rsidRDefault="009E3300" w:rsidP="009E3300">
      <w:pPr>
        <w:rPr>
          <w:rFonts w:eastAsia="MS Gothic"/>
          <w:b/>
          <w:iCs/>
          <w:sz w:val="26"/>
          <w:u w:val="single"/>
        </w:rPr>
      </w:pPr>
      <w:r w:rsidRPr="002642A5">
        <w:rPr>
          <w:sz w:val="8"/>
        </w:rPr>
        <w:t xml:space="preserve">Most of us are familiar with the concept of pornography, at least sexual pornography: Images or media meant to titillate your arousal. Similarly, </w:t>
      </w:r>
      <w:r w:rsidRPr="002642A5">
        <w:rPr>
          <w:u w:val="single"/>
        </w:rPr>
        <w:t xml:space="preserve">the </w:t>
      </w:r>
      <w:r w:rsidRPr="002642A5">
        <w:rPr>
          <w:highlight w:val="yellow"/>
          <w:u w:val="single"/>
        </w:rPr>
        <w:t xml:space="preserve">images of catastrophe and destruction </w:t>
      </w:r>
      <w:r w:rsidRPr="002642A5">
        <w:rPr>
          <w:u w:val="single"/>
        </w:rPr>
        <w:t xml:space="preserve">presented by the news media </w:t>
      </w:r>
      <w:r w:rsidRPr="002642A5">
        <w:rPr>
          <w:highlight w:val="yellow"/>
          <w:u w:val="single"/>
        </w:rPr>
        <w:t>are like a drug, used by first world nations to feed off the suffering of the rest of the world</w:t>
      </w:r>
      <w:r w:rsidRPr="002642A5">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2642A5">
        <w:rPr>
          <w:sz w:val="8"/>
        </w:rPr>
        <w:t>in order to</w:t>
      </w:r>
      <w:proofErr w:type="gramEnd"/>
      <w:r w:rsidRPr="002642A5">
        <w:rPr>
          <w:sz w:val="8"/>
        </w:rPr>
        <w:t xml:space="preserve"> sustain and prolong our enjoyment. “We are the consumers of the </w:t>
      </w:r>
      <w:proofErr w:type="gramStart"/>
      <w:r w:rsidRPr="002642A5">
        <w:rPr>
          <w:sz w:val="8"/>
        </w:rPr>
        <w:t>ever delightful</w:t>
      </w:r>
      <w:proofErr w:type="gramEnd"/>
      <w:r w:rsidRPr="002642A5">
        <w:rPr>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2642A5">
        <w:rPr>
          <w:b/>
          <w:bCs/>
          <w:highlight w:val="yellow"/>
          <w:u w:val="single"/>
        </w:rPr>
        <w:t>Our news media is trying to get you addicted to violence, so they can sell you more ads</w:t>
      </w:r>
      <w:r w:rsidRPr="002642A5">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2642A5">
        <w:rPr>
          <w:sz w:val="8"/>
        </w:rPr>
        <w:t>claims, but</w:t>
      </w:r>
      <w:proofErr w:type="gramEnd"/>
      <w:r w:rsidRPr="002642A5">
        <w:rPr>
          <w:sz w:val="8"/>
        </w:rPr>
        <w:t xml:space="preserve"> consider these examples. The New York Times Sells the Iran missiles as “an Action Movie” </w:t>
      </w:r>
      <w:r w:rsidRPr="002642A5">
        <w:rPr>
          <w:highlight w:val="yellow"/>
          <w:u w:val="single"/>
        </w:rPr>
        <w:t>The Iran war effort is being pushed</w:t>
      </w:r>
      <w:r w:rsidRPr="002642A5">
        <w:rPr>
          <w:sz w:val="8"/>
        </w:rPr>
        <w:t xml:space="preserve">, as I write, </w:t>
      </w:r>
      <w:r w:rsidRPr="002642A5">
        <w:rPr>
          <w:highlight w:val="yellow"/>
          <w:u w:val="single"/>
        </w:rPr>
        <w:t>by American media</w:t>
      </w:r>
      <w:r w:rsidRPr="002642A5">
        <w:rPr>
          <w:sz w:val="8"/>
        </w:rPr>
        <w:t xml:space="preserve">. Take for example the New York Times coverage of a missile strike compared to Al Jazeera’s coverage of the same missile strike. One is factual, the other wants you to imagine your favorite Iron Man movie. </w:t>
      </w:r>
      <w:r w:rsidRPr="002642A5">
        <w:rPr>
          <w:highlight w:val="yellow"/>
          <w:u w:val="single"/>
        </w:rPr>
        <w:t xml:space="preserve">The </w:t>
      </w:r>
      <w:r w:rsidRPr="002642A5">
        <w:rPr>
          <w:b/>
          <w:bCs/>
          <w:highlight w:val="yellow"/>
          <w:u w:val="single"/>
        </w:rPr>
        <w:t>New York Times wants to feed your wildest fantasies</w:t>
      </w:r>
      <w:r w:rsidRPr="002642A5">
        <w:rPr>
          <w:highlight w:val="yellow"/>
          <w:u w:val="single"/>
        </w:rPr>
        <w:t xml:space="preserve"> about the glory of war, </w:t>
      </w:r>
      <w:r w:rsidRPr="002642A5">
        <w:rPr>
          <w:sz w:val="8"/>
        </w:rPr>
        <w:t>and how beautiful it is.</w:t>
      </w:r>
      <w:r w:rsidRPr="002642A5">
        <w:rPr>
          <w:highlight w:val="yellow"/>
          <w:u w:val="single"/>
        </w:rPr>
        <w:t xml:space="preserve"> Al Jazeera, </w:t>
      </w:r>
      <w:r w:rsidRPr="002642A5">
        <w:rPr>
          <w:u w:val="single"/>
        </w:rPr>
        <w:t xml:space="preserve">the non-western source, </w:t>
      </w:r>
      <w:r w:rsidRPr="002642A5">
        <w:rPr>
          <w:highlight w:val="yellow"/>
          <w:u w:val="single"/>
        </w:rPr>
        <w:t xml:space="preserve">simply reported the facts. </w:t>
      </w:r>
      <w:r w:rsidRPr="002642A5">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w:t>
      </w:r>
      <w:proofErr w:type="gramStart"/>
      <w:r w:rsidRPr="002642A5">
        <w:rPr>
          <w:sz w:val="8"/>
        </w:rPr>
        <w:t>To</w:t>
      </w:r>
      <w:proofErr w:type="gramEnd"/>
      <w:r w:rsidRPr="002642A5">
        <w:rPr>
          <w:sz w:val="8"/>
        </w:rPr>
        <w:t xml:space="preserve">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2642A5">
        <w:rPr>
          <w:sz w:val="8"/>
        </w:rPr>
        <w:t>genocided</w:t>
      </w:r>
      <w:proofErr w:type="spellEnd"/>
      <w:r w:rsidRPr="002642A5">
        <w:rPr>
          <w:sz w:val="8"/>
        </w:rPr>
        <w:t xml:space="preserve"> on the Syrian border by </w:t>
      </w:r>
      <w:proofErr w:type="gramStart"/>
      <w:r w:rsidRPr="002642A5">
        <w:rPr>
          <w:sz w:val="8"/>
        </w:rPr>
        <w:t>fucking Turkey</w:t>
      </w:r>
      <w:proofErr w:type="gramEnd"/>
      <w:r w:rsidRPr="002642A5">
        <w:rPr>
          <w:sz w:val="8"/>
        </w:rPr>
        <w:t xml:space="preserve">. You see, we never cared about the Kurds, only the images they gave us. Only their suffering, only their death, was enough to sate the American appetite for war, violence, and suffering. The election of Donald Trump Baudrillard argued that </w:t>
      </w:r>
      <w:r w:rsidRPr="002642A5">
        <w:rPr>
          <w:highlight w:val="yellow"/>
          <w:u w:val="single"/>
        </w:rPr>
        <w:t xml:space="preserve">when the disaster market </w:t>
      </w:r>
      <w:r w:rsidRPr="002642A5">
        <w:rPr>
          <w:sz w:val="8"/>
        </w:rPr>
        <w:t>from around the world</w:t>
      </w:r>
      <w:r w:rsidRPr="002642A5">
        <w:rPr>
          <w:u w:val="single"/>
        </w:rPr>
        <w:t xml:space="preserve"> </w:t>
      </w:r>
      <w:r w:rsidRPr="002642A5">
        <w:rPr>
          <w:highlight w:val="yellow"/>
          <w:u w:val="single"/>
        </w:rPr>
        <w:t xml:space="preserve">slows down, the west will </w:t>
      </w:r>
      <w:r w:rsidRPr="002642A5">
        <w:rPr>
          <w:sz w:val="8"/>
        </w:rPr>
        <w:t xml:space="preserve">turn inward and </w:t>
      </w:r>
      <w:r w:rsidRPr="002642A5">
        <w:rPr>
          <w:b/>
          <w:bCs/>
          <w:highlight w:val="yellow"/>
          <w:u w:val="single"/>
        </w:rPr>
        <w:t>produce its own spectacles of disaster</w:t>
      </w:r>
      <w:r w:rsidRPr="002642A5">
        <w:rPr>
          <w:sz w:val="8"/>
        </w:rPr>
        <w:t xml:space="preserve">. Brexit and the election of white nationalists in America are great examples of what Baudrillard warned of. Another example of this cycle of catastrophe is </w:t>
      </w:r>
      <w:proofErr w:type="gramStart"/>
      <w:r w:rsidRPr="002642A5">
        <w:rPr>
          <w:sz w:val="8"/>
        </w:rPr>
        <w:t>president</w:t>
      </w:r>
      <w:proofErr w:type="gramEnd"/>
      <w:r w:rsidRPr="002642A5">
        <w:rPr>
          <w:sz w:val="8"/>
        </w:rPr>
        <w:t xml:space="preserve"> Donald Trump’s election. </w:t>
      </w:r>
      <w:r w:rsidRPr="002642A5">
        <w:rPr>
          <w:highlight w:val="yellow"/>
          <w:u w:val="single"/>
        </w:rPr>
        <w:t xml:space="preserve">Donald Trump received 2 billion dollars of free </w:t>
      </w:r>
      <w:r w:rsidRPr="002642A5">
        <w:rPr>
          <w:u w:val="single"/>
        </w:rPr>
        <w:t xml:space="preserve">television </w:t>
      </w:r>
      <w:r w:rsidRPr="002642A5">
        <w:rPr>
          <w:highlight w:val="yellow"/>
          <w:u w:val="single"/>
        </w:rPr>
        <w:t xml:space="preserve">coverage </w:t>
      </w:r>
      <w:r w:rsidRPr="002642A5">
        <w:rPr>
          <w:u w:val="single"/>
        </w:rPr>
        <w:t>in 2016</w:t>
      </w:r>
      <w:r w:rsidRPr="002642A5">
        <w:rPr>
          <w:sz w:val="8"/>
        </w:rPr>
        <w:t xml:space="preserve"> leading up to his election. The media could not get enough of this crazy television host billionaire who thought he would be a good president. The truth is that </w:t>
      </w:r>
      <w:r w:rsidRPr="002642A5">
        <w:rPr>
          <w:highlight w:val="yellow"/>
          <w:u w:val="single"/>
        </w:rPr>
        <w:t xml:space="preserve">the media </w:t>
      </w:r>
      <w:r w:rsidRPr="002642A5">
        <w:rPr>
          <w:u w:val="single"/>
        </w:rPr>
        <w:t xml:space="preserve">always </w:t>
      </w:r>
      <w:r w:rsidRPr="002642A5">
        <w:rPr>
          <w:highlight w:val="yellow"/>
          <w:u w:val="single"/>
        </w:rPr>
        <w:t xml:space="preserve">wanted him </w:t>
      </w:r>
      <w:r w:rsidRPr="002642A5">
        <w:rPr>
          <w:sz w:val="8"/>
        </w:rPr>
        <w:t xml:space="preserve">to be the president, the source of constant disasters both here and abroad. </w:t>
      </w:r>
      <w:r w:rsidRPr="002642A5">
        <w:rPr>
          <w:highlight w:val="yellow"/>
          <w:u w:val="single"/>
        </w:rPr>
        <w:t>Donald Trump is a president who: Impulse killed an Iranian General</w:t>
      </w:r>
      <w:r w:rsidRPr="002642A5">
        <w:rPr>
          <w:sz w:val="8"/>
          <w:highlight w:val="yellow"/>
        </w:rPr>
        <w:t xml:space="preserve"> </w:t>
      </w:r>
      <w:r w:rsidRPr="002642A5">
        <w:rPr>
          <w:sz w:val="8"/>
        </w:rPr>
        <w:t xml:space="preserve">without a declaration of war Cut taxes for the rich and raised taxes on the poor </w:t>
      </w:r>
      <w:r w:rsidRPr="002642A5">
        <w:rPr>
          <w:highlight w:val="yellow"/>
          <w:u w:val="single"/>
        </w:rPr>
        <w:t>Put</w:t>
      </w:r>
      <w:r w:rsidRPr="002642A5">
        <w:rPr>
          <w:sz w:val="8"/>
          <w:highlight w:val="yellow"/>
        </w:rPr>
        <w:t xml:space="preserve"> </w:t>
      </w:r>
      <w:r w:rsidRPr="002642A5">
        <w:rPr>
          <w:sz w:val="8"/>
        </w:rPr>
        <w:t xml:space="preserve">children, including </w:t>
      </w:r>
      <w:r w:rsidRPr="002642A5">
        <w:rPr>
          <w:highlight w:val="yellow"/>
          <w:u w:val="single"/>
        </w:rPr>
        <w:t>babies, in cages</w:t>
      </w:r>
      <w:r w:rsidRPr="002642A5">
        <w:rPr>
          <w:sz w:val="8"/>
          <w:highlight w:val="yellow"/>
        </w:rPr>
        <w:t xml:space="preserve"> </w:t>
      </w:r>
      <w:r w:rsidRPr="002642A5">
        <w:rPr>
          <w:sz w:val="8"/>
        </w:rPr>
        <w:t xml:space="preserve">at the border </w:t>
      </w:r>
      <w:r w:rsidRPr="002642A5">
        <w:rPr>
          <w:highlight w:val="yellow"/>
          <w:u w:val="single"/>
        </w:rPr>
        <w:t>Bullied a 15 year old</w:t>
      </w:r>
      <w:r w:rsidRPr="002642A5">
        <w:rPr>
          <w:sz w:val="8"/>
          <w:highlight w:val="yellow"/>
        </w:rPr>
        <w:t xml:space="preserve"> </w:t>
      </w:r>
      <w:r w:rsidRPr="002642A5">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2642A5">
        <w:rPr>
          <w:highlight w:val="yellow"/>
          <w:u w:val="single"/>
        </w:rPr>
        <w:t>got impeached</w:t>
      </w:r>
      <w:r w:rsidRPr="002642A5">
        <w:rPr>
          <w:sz w:val="8"/>
          <w:highlight w:val="yellow"/>
        </w:rPr>
        <w:t xml:space="preserve"> </w:t>
      </w:r>
      <w:r w:rsidRPr="002642A5">
        <w:rPr>
          <w:sz w:val="8"/>
        </w:rPr>
        <w:t xml:space="preserve">for it Nominated a rapist to the Supreme Court </w:t>
      </w:r>
      <w:r w:rsidRPr="002642A5">
        <w:rPr>
          <w:highlight w:val="yellow"/>
          <w:u w:val="single"/>
        </w:rPr>
        <w:t>Supported known child molester</w:t>
      </w:r>
      <w:r w:rsidRPr="002642A5">
        <w:rPr>
          <w:sz w:val="8"/>
          <w:highlight w:val="yellow"/>
        </w:rPr>
        <w:t xml:space="preserve"> </w:t>
      </w:r>
      <w:r w:rsidRPr="002642A5">
        <w:rPr>
          <w:sz w:val="8"/>
        </w:rPr>
        <w:t xml:space="preserve">Roy Moore for congress Paid of a porn star to stay quiet about how he cheated on his wife with her Is best friends with Steve Bannon, </w:t>
      </w:r>
      <w:proofErr w:type="spellStart"/>
      <w:r w:rsidRPr="002642A5">
        <w:rPr>
          <w:sz w:val="8"/>
        </w:rPr>
        <w:t>a</w:t>
      </w:r>
      <w:proofErr w:type="spellEnd"/>
      <w:r w:rsidRPr="002642A5">
        <w:rPr>
          <w:sz w:val="8"/>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2642A5">
        <w:rPr>
          <w:highlight w:val="yellow"/>
          <w:u w:val="single"/>
        </w:rPr>
        <w:t xml:space="preserve"> </w:t>
      </w:r>
      <w:r w:rsidRPr="002642A5">
        <w:rPr>
          <w:b/>
          <w:bCs/>
          <w:highlight w:val="yellow"/>
          <w:u w:val="single"/>
        </w:rPr>
        <w:t>a walking disaster maker, and the media worships him for it</w:t>
      </w:r>
    </w:p>
    <w:p w14:paraId="5F213997" w14:textId="77777777" w:rsidR="009E3300" w:rsidRPr="000901BD" w:rsidRDefault="009E3300" w:rsidP="009E3300">
      <w:pPr>
        <w:pStyle w:val="Heading4"/>
        <w:rPr>
          <w:rFonts w:eastAsia="Cambria" w:cs="Calibri"/>
          <w:sz w:val="8"/>
        </w:rPr>
      </w:pPr>
      <w:r>
        <w:rPr>
          <w:rFonts w:eastAsia="MS Gothic"/>
        </w:rPr>
        <w:t>[5]</w:t>
      </w:r>
      <w:r w:rsidRPr="000901BD">
        <w:rPr>
          <w:lang w:eastAsia="ja-JP"/>
        </w:rPr>
        <w:t xml:space="preserve"> Differentiation of ideas motivates technological mastery </w:t>
      </w:r>
    </w:p>
    <w:p w14:paraId="18AB3B3C" w14:textId="77777777" w:rsidR="009E3300" w:rsidRPr="000901BD" w:rsidRDefault="009E3300" w:rsidP="009E3300">
      <w:pPr>
        <w:rPr>
          <w:lang w:eastAsia="ja-JP"/>
        </w:rPr>
      </w:pPr>
      <w:r w:rsidRPr="000901BD">
        <w:rPr>
          <w:b/>
          <w:bCs/>
          <w:sz w:val="26"/>
        </w:rPr>
        <w:t xml:space="preserve">Germain 14 - Gil Germain, </w:t>
      </w:r>
      <w:proofErr w:type="spellStart"/>
      <w:r w:rsidRPr="000901BD">
        <w:rPr>
          <w:b/>
          <w:bCs/>
          <w:sz w:val="26"/>
        </w:rPr>
        <w:t>Voegelin</w:t>
      </w:r>
      <w:proofErr w:type="spellEnd"/>
      <w:r w:rsidRPr="000901BD">
        <w:rPr>
          <w:b/>
          <w:bCs/>
          <w:sz w:val="26"/>
        </w:rPr>
        <w:t xml:space="preserve"> View, December 13th, 2014 </w:t>
      </w:r>
      <w:r w:rsidRPr="000901BD">
        <w:rPr>
          <w:lang w:eastAsia="ja-JP"/>
        </w:rPr>
        <w:t>“Scientism Unbound: Baudrillard and the Critique of Technology (Part I)” [https://voegelinview.com/scientism-unbound-baudrillard-critique-technology-part-1/] Accessed 8/27/20 SAO</w:t>
      </w:r>
    </w:p>
    <w:p w14:paraId="40BEDEA4" w14:textId="03A75E27" w:rsidR="00A95652" w:rsidRDefault="009E3300" w:rsidP="00B55AD5">
      <w:pPr>
        <w:rPr>
          <w:u w:val="single"/>
        </w:rPr>
      </w:pPr>
      <w:r w:rsidRPr="000901BD">
        <w:rPr>
          <w:u w:val="single"/>
        </w:rPr>
        <w:t>Baudrillard is at pains to dispel the modern penchant for reducing otherness to “difference</w:t>
      </w:r>
      <w:r w:rsidRPr="000901BD">
        <w:rPr>
          <w:sz w:val="8"/>
          <w:lang w:eastAsia="ja-JP"/>
        </w:rPr>
        <w:t xml:space="preserve">.” </w:t>
      </w:r>
      <w:r w:rsidRPr="000901BD">
        <w:rPr>
          <w:u w:val="single"/>
        </w:rPr>
        <w:t xml:space="preserve">A </w:t>
      </w:r>
      <w:r w:rsidRPr="000901BD">
        <w:rPr>
          <w:highlight w:val="yellow"/>
          <w:u w:val="single"/>
        </w:rPr>
        <w:t>technological society is premised on the unleashing of the forces of differentiation</w:t>
      </w:r>
      <w:r w:rsidRPr="000901BD">
        <w:rPr>
          <w:sz w:val="8"/>
          <w:lang w:eastAsia="ja-JP"/>
        </w:rPr>
        <w:t xml:space="preserve">. Modern economies, for example, thrive on product and service differentiation, </w:t>
      </w:r>
      <w:r w:rsidRPr="000901BD">
        <w:rPr>
          <w:u w:val="single"/>
        </w:rPr>
        <w:t xml:space="preserve">and on creating a consumer base </w:t>
      </w:r>
      <w:r w:rsidRPr="000901BD">
        <w:rPr>
          <w:highlight w:val="yellow"/>
          <w:u w:val="single"/>
        </w:rPr>
        <w:t xml:space="preserve">that ties </w:t>
      </w:r>
      <w:proofErr w:type="gramStart"/>
      <w:r w:rsidRPr="000901BD">
        <w:rPr>
          <w:highlight w:val="yellow"/>
          <w:u w:val="single"/>
        </w:rPr>
        <w:t>matters</w:t>
      </w:r>
      <w:proofErr w:type="gramEnd"/>
      <w:r w:rsidRPr="000901BD">
        <w:rPr>
          <w:highlight w:val="yellow"/>
          <w:u w:val="single"/>
        </w:rPr>
        <w:t xml:space="preserve"> of personal identity to </w:t>
      </w:r>
      <w:r w:rsidRPr="000901BD">
        <w:rPr>
          <w:sz w:val="8"/>
        </w:rPr>
        <w:t>specific patterns of</w:t>
      </w:r>
      <w:r w:rsidRPr="000901BD">
        <w:rPr>
          <w:highlight w:val="yellow"/>
          <w:u w:val="single"/>
        </w:rPr>
        <w:t xml:space="preserve"> consumption</w:t>
      </w:r>
      <w:r w:rsidRPr="000901BD">
        <w:rPr>
          <w:sz w:val="8"/>
          <w:lang w:eastAsia="ja-JP"/>
        </w:rPr>
        <w:t xml:space="preserve">. The Internet, to take another example, </w:t>
      </w:r>
      <w:proofErr w:type="gramStart"/>
      <w:r w:rsidRPr="000901BD">
        <w:rPr>
          <w:sz w:val="8"/>
          <w:lang w:eastAsia="ja-JP"/>
        </w:rPr>
        <w:t>opens up</w:t>
      </w:r>
      <w:proofErr w:type="gramEnd"/>
      <w:r w:rsidRPr="000901BD">
        <w:rPr>
          <w:sz w:val="8"/>
          <w:lang w:eastAsia="ja-JP"/>
        </w:rPr>
        <w:t xml:space="preserve"> an almost unimaginable array of information, sufficiently fragmented so as to meet the varied interests of its users. </w:t>
      </w:r>
      <w:r w:rsidRPr="000901BD">
        <w:rPr>
          <w:highlight w:val="yellow"/>
          <w:u w:val="single"/>
        </w:rPr>
        <w:t xml:space="preserve">In a culture given over to the </w:t>
      </w:r>
      <w:r w:rsidRPr="000901BD">
        <w:rPr>
          <w:sz w:val="8"/>
        </w:rPr>
        <w:t>itemization and</w:t>
      </w:r>
      <w:r w:rsidRPr="000901BD">
        <w:rPr>
          <w:highlight w:val="yellow"/>
          <w:u w:val="single"/>
        </w:rPr>
        <w:t xml:space="preserve"> </w:t>
      </w:r>
      <w:r w:rsidRPr="000901BD">
        <w:rPr>
          <w:b/>
          <w:bCs/>
          <w:highlight w:val="yellow"/>
          <w:u w:val="single"/>
        </w:rPr>
        <w:t>circulation of innumerable</w:t>
      </w:r>
      <w:r w:rsidRPr="000901BD">
        <w:rPr>
          <w:highlight w:val="yellow"/>
          <w:u w:val="single"/>
        </w:rPr>
        <w:t xml:space="preserve"> </w:t>
      </w:r>
      <w:r w:rsidRPr="000901BD">
        <w:rPr>
          <w:sz w:val="8"/>
        </w:rPr>
        <w:t>goods, services, and</w:t>
      </w:r>
      <w:r w:rsidRPr="000901BD">
        <w:rPr>
          <w:u w:val="single"/>
        </w:rPr>
        <w:t xml:space="preserve"> </w:t>
      </w:r>
      <w:r w:rsidRPr="000901BD">
        <w:rPr>
          <w:b/>
          <w:bCs/>
          <w:highlight w:val="yellow"/>
          <w:u w:val="single"/>
        </w:rPr>
        <w:t>ideas</w:t>
      </w:r>
      <w:r w:rsidRPr="000901BD">
        <w:rPr>
          <w:highlight w:val="yellow"/>
          <w:u w:val="single"/>
        </w:rPr>
        <w:t xml:space="preserve">, </w:t>
      </w:r>
      <w:r w:rsidRPr="000901BD">
        <w:rPr>
          <w:sz w:val="8"/>
        </w:rPr>
        <w:t>it is understandable that</w:t>
      </w:r>
      <w:r w:rsidRPr="000901BD">
        <w:rPr>
          <w:highlight w:val="yellow"/>
          <w:u w:val="single"/>
        </w:rPr>
        <w:t xml:space="preserve"> </w:t>
      </w:r>
      <w:r w:rsidRPr="000901BD">
        <w:rPr>
          <w:b/>
          <w:bCs/>
          <w:highlight w:val="yellow"/>
          <w:u w:val="single"/>
        </w:rPr>
        <w:t>the meaning of</w:t>
      </w:r>
      <w:r w:rsidRPr="000901BD">
        <w:rPr>
          <w:sz w:val="8"/>
          <w:highlight w:val="yellow"/>
          <w:lang w:eastAsia="ja-JP"/>
        </w:rPr>
        <w:t xml:space="preserve"> </w:t>
      </w:r>
      <w:r w:rsidRPr="000901BD">
        <w:rPr>
          <w:sz w:val="8"/>
          <w:lang w:eastAsia="ja-JP"/>
        </w:rPr>
        <w:t xml:space="preserve">otherness – which Baudrillard equates with </w:t>
      </w:r>
      <w:r w:rsidRPr="000901BD">
        <w:rPr>
          <w:b/>
          <w:bCs/>
          <w:highlight w:val="yellow"/>
          <w:u w:val="single"/>
        </w:rPr>
        <w:t>incommensurability</w:t>
      </w:r>
      <w:r w:rsidRPr="000901BD">
        <w:rPr>
          <w:b/>
          <w:bCs/>
          <w:sz w:val="8"/>
          <w:highlight w:val="yellow"/>
          <w:lang w:eastAsia="ja-JP"/>
        </w:rPr>
        <w:t xml:space="preserve"> </w:t>
      </w:r>
      <w:r w:rsidRPr="000901BD">
        <w:rPr>
          <w:b/>
          <w:bCs/>
          <w:sz w:val="8"/>
          <w:lang w:eastAsia="ja-JP"/>
        </w:rPr>
        <w:t xml:space="preserve">– </w:t>
      </w:r>
      <w:r w:rsidRPr="000901BD">
        <w:rPr>
          <w:b/>
          <w:bCs/>
          <w:highlight w:val="yellow"/>
          <w:u w:val="single"/>
        </w:rPr>
        <w:t>might be lost</w:t>
      </w:r>
      <w:r w:rsidRPr="000901BD">
        <w:rPr>
          <w:sz w:val="8"/>
          <w:lang w:eastAsia="ja-JP"/>
        </w:rPr>
        <w:t xml:space="preserve">. This is because </w:t>
      </w:r>
      <w:r w:rsidRPr="000901BD">
        <w:rPr>
          <w:u w:val="single"/>
        </w:rPr>
        <w:t xml:space="preserve">most of the variation we observe today amounts to </w:t>
      </w:r>
      <w:r w:rsidRPr="000901BD">
        <w:rPr>
          <w:highlight w:val="yellow"/>
          <w:u w:val="single"/>
        </w:rPr>
        <w:t xml:space="preserve">distinctions within a single totalizing system, </w:t>
      </w:r>
      <w:r w:rsidRPr="000901BD">
        <w:rPr>
          <w:sz w:val="8"/>
        </w:rPr>
        <w:t>which renders these differences commensurable or commutable. Coke, for example, may be distinguishable from Pepsi as a consumer product, but because this</w:t>
      </w:r>
      <w:r w:rsidRPr="000901BD">
        <w:rPr>
          <w:u w:val="single"/>
        </w:rPr>
        <w:t xml:space="preserve"> </w:t>
      </w:r>
      <w:r w:rsidRPr="000901BD">
        <w:rPr>
          <w:sz w:val="8"/>
        </w:rPr>
        <w:t>difference occurs within a system of exchange that</w:t>
      </w:r>
      <w:r w:rsidRPr="000901BD">
        <w:rPr>
          <w:u w:val="single"/>
        </w:rPr>
        <w:t xml:space="preserve"> </w:t>
      </w:r>
      <w:r w:rsidRPr="000901BD">
        <w:rPr>
          <w:highlight w:val="yellow"/>
          <w:u w:val="single"/>
        </w:rPr>
        <w:t>codes products relative to each other</w:t>
      </w:r>
      <w:r w:rsidRPr="000901BD">
        <w:rPr>
          <w:sz w:val="8"/>
          <w:lang w:eastAsia="ja-JP"/>
        </w:rPr>
        <w:t xml:space="preserve">, they remain related to each other as products arrayed in an extended series of consumer options. Like integers within a common numbering system, consumer items gain their significance in relation to other items, to </w:t>
      </w:r>
      <w:r w:rsidRPr="000901BD">
        <w:rPr>
          <w:sz w:val="8"/>
        </w:rPr>
        <w:t>their position within an overall structure of meaning</w:t>
      </w:r>
      <w:r w:rsidRPr="000901BD">
        <w:rPr>
          <w:sz w:val="8"/>
          <w:lang w:eastAsia="ja-JP"/>
        </w:rPr>
        <w:t xml:space="preserve">. </w:t>
      </w:r>
      <w:r w:rsidRPr="000901BD">
        <w:rPr>
          <w:highlight w:val="yellow"/>
          <w:u w:val="single"/>
        </w:rPr>
        <w:t>Otherness, unlike difference, is not a relational concept</w:t>
      </w:r>
      <w:r w:rsidRPr="000901BD">
        <w:rPr>
          <w:sz w:val="8"/>
          <w:lang w:eastAsia="ja-JP"/>
        </w:rPr>
        <w:t xml:space="preserve">. To the contrary, for two things to be “other” than one another they must bear no relationship to one another; they must be in classes of their own. This is why Baudrillard </w:t>
      </w:r>
      <w:proofErr w:type="gramStart"/>
      <w:r w:rsidRPr="000901BD">
        <w:rPr>
          <w:sz w:val="8"/>
          <w:lang w:eastAsia="ja-JP"/>
        </w:rPr>
        <w:t>associates</w:t>
      </w:r>
      <w:proofErr w:type="gramEnd"/>
      <w:r w:rsidRPr="000901BD">
        <w:rPr>
          <w:sz w:val="8"/>
          <w:lang w:eastAsia="ja-JP"/>
        </w:rPr>
        <w:t xml:space="preserve"> otherness with notions such as incomparability and disparateness. </w:t>
      </w:r>
      <w:r w:rsidRPr="000901BD">
        <w:rPr>
          <w:u w:val="single"/>
        </w:rPr>
        <w:t>Life and death are non-equivalences, for instance. They cannot be placed on a single scale or system of exchange: They are not commutative realities. The same,</w:t>
      </w:r>
      <w:r w:rsidRPr="000901BD">
        <w:rPr>
          <w:sz w:val="8"/>
          <w:lang w:eastAsia="ja-JP"/>
        </w:rPr>
        <w:t xml:space="preserve"> for Baudrillard, </w:t>
      </w:r>
      <w:r w:rsidRPr="000901BD">
        <w:rPr>
          <w:u w:val="single"/>
        </w:rPr>
        <w:t>can be said of masculinity and femininity.</w:t>
      </w:r>
      <w:r w:rsidRPr="000901BD">
        <w:rPr>
          <w:sz w:val="8"/>
        </w:rPr>
        <w:t xml:space="preserve">15 </w:t>
      </w:r>
      <w:r w:rsidRPr="000901BD">
        <w:rPr>
          <w:u w:val="single"/>
        </w:rPr>
        <w:t>These “traits” can be harmonized as per modern gender equality only if they are conceived as a mere set of behavioral “differences.”</w:t>
      </w:r>
      <w:r w:rsidRPr="000901BD">
        <w:rPr>
          <w:sz w:val="8"/>
          <w:lang w:eastAsia="ja-JP"/>
        </w:rPr>
        <w:t xml:space="preserve"> Their oppositional quality is obscured when they are regarded as anything less than distinct realities or modes of being. We </w:t>
      </w:r>
      <w:proofErr w:type="gramStart"/>
      <w:r w:rsidRPr="000901BD">
        <w:rPr>
          <w:sz w:val="8"/>
          <w:lang w:eastAsia="ja-JP"/>
        </w:rPr>
        <w:t>have to</w:t>
      </w:r>
      <w:proofErr w:type="gramEnd"/>
      <w:r w:rsidRPr="000901BD">
        <w:rPr>
          <w:sz w:val="8"/>
          <w:lang w:eastAsia="ja-JP"/>
        </w:rPr>
        <w:t xml:space="preserve"> ask ourselves at this point why Baudrillard is so keen to draw a distinction between otherness and difference. The answer lies in the consequences of not doing so. </w:t>
      </w:r>
      <w:r w:rsidRPr="000901BD">
        <w:rPr>
          <w:u w:val="single"/>
        </w:rPr>
        <w:t>If</w:t>
      </w:r>
      <w:r w:rsidRPr="000901BD">
        <w:rPr>
          <w:sz w:val="8"/>
          <w:lang w:eastAsia="ja-JP"/>
        </w:rPr>
        <w:t xml:space="preserve">, as Baudrillard believes, </w:t>
      </w:r>
      <w:r w:rsidRPr="000901BD">
        <w:rPr>
          <w:u w:val="single"/>
        </w:rPr>
        <w:t xml:space="preserve">the otherness that haunts reality </w:t>
      </w:r>
      <w:r w:rsidRPr="000901BD">
        <w:rPr>
          <w:sz w:val="8"/>
          <w:lang w:eastAsia="ja-JP"/>
        </w:rPr>
        <w:t xml:space="preserve">(and foils our effort to perfect reality by reconstructing it) </w:t>
      </w:r>
      <w:r w:rsidRPr="000901BD">
        <w:rPr>
          <w:u w:val="single"/>
        </w:rPr>
        <w:t xml:space="preserve">is </w:t>
      </w:r>
      <w:r w:rsidRPr="000901BD">
        <w:rPr>
          <w:sz w:val="8"/>
        </w:rPr>
        <w:t>denied or otherwise</w:t>
      </w:r>
      <w:r w:rsidRPr="000901BD">
        <w:rPr>
          <w:u w:val="single"/>
        </w:rPr>
        <w:t xml:space="preserve"> overlooked, we will continue to act </w:t>
      </w:r>
      <w:r w:rsidRPr="000901BD">
        <w:rPr>
          <w:sz w:val="8"/>
        </w:rPr>
        <w:t>on the assumption that there are no insurmountable challenges</w:t>
      </w:r>
      <w:r w:rsidRPr="000901BD">
        <w:rPr>
          <w:u w:val="single"/>
        </w:rPr>
        <w:t xml:space="preserve"> to </w:t>
      </w:r>
      <w:r w:rsidRPr="000901BD">
        <w:rPr>
          <w:sz w:val="8"/>
        </w:rPr>
        <w:t>the</w:t>
      </w:r>
      <w:r w:rsidRPr="000901BD">
        <w:rPr>
          <w:u w:val="single"/>
        </w:rPr>
        <w:t xml:space="preserve"> attain</w:t>
      </w:r>
      <w:r w:rsidRPr="000901BD">
        <w:rPr>
          <w:sz w:val="8"/>
        </w:rPr>
        <w:t xml:space="preserve">ment of </w:t>
      </w:r>
      <w:r w:rsidRPr="000901BD">
        <w:rPr>
          <w:u w:val="single"/>
        </w:rPr>
        <w:t xml:space="preserve">perfection. </w:t>
      </w:r>
      <w:r w:rsidRPr="000901BD">
        <w:rPr>
          <w:highlight w:val="yellow"/>
          <w:u w:val="single"/>
        </w:rPr>
        <w:t xml:space="preserve">Introducing the notion of otherness serves the purpose of complicating the world picture technology has constructed for itself. </w:t>
      </w:r>
      <w:r w:rsidRPr="000901BD">
        <w:rPr>
          <w:sz w:val="8"/>
          <w:lang w:eastAsia="ja-JP"/>
        </w:rPr>
        <w:t xml:space="preserve">Difference is as close to otherness as one gets in a world reorganized by technology. But the two are nothing alike. This is because reality for Baudrillard is not a system and otherness not a “part” within the monolithic whole. Rather, reality is self-divided in a way that not everything holds together or coheres. Otherness is the name given to the irreducible “gaps” in the fabric of being that effectively withhold the promise of perfection and the hope of realizing a totalized system. Conceived this way, </w:t>
      </w:r>
      <w:r w:rsidRPr="000901BD">
        <w:rPr>
          <w:highlight w:val="yellow"/>
          <w:u w:val="single"/>
        </w:rPr>
        <w:t xml:space="preserve">otherness </w:t>
      </w:r>
      <w:r w:rsidRPr="000901BD">
        <w:rPr>
          <w:u w:val="single"/>
        </w:rPr>
        <w:t xml:space="preserve">symbolizes what remains beyond our powers of control and </w:t>
      </w:r>
      <w:r w:rsidRPr="000901BD">
        <w:rPr>
          <w:highlight w:val="yellow"/>
          <w:u w:val="single"/>
        </w:rPr>
        <w:t xml:space="preserve">suggests the existence of </w:t>
      </w:r>
      <w:r w:rsidRPr="000901BD">
        <w:rPr>
          <w:b/>
          <w:bCs/>
          <w:highlight w:val="yellow"/>
          <w:u w:val="single"/>
        </w:rPr>
        <w:t>limits to the project of technological mastery</w:t>
      </w:r>
      <w:r w:rsidRPr="000901BD">
        <w:rPr>
          <w:highlight w:val="yellow"/>
          <w:u w:val="single"/>
        </w:rPr>
        <w:t xml:space="preserve">. </w:t>
      </w:r>
      <w:r w:rsidRPr="000901BD">
        <w:rPr>
          <w:u w:val="single"/>
        </w:rPr>
        <w:t>Otherness has manifested itself historically in a belief in the will of an omnipotent God or the workings of an inscrutable nature. To believe in fate is</w:t>
      </w:r>
      <w:r w:rsidRPr="000901BD">
        <w:rPr>
          <w:highlight w:val="yellow"/>
          <w:u w:val="single"/>
        </w:rPr>
        <w:t xml:space="preserve"> to accept </w:t>
      </w:r>
      <w:r w:rsidRPr="000901BD">
        <w:rPr>
          <w:sz w:val="8"/>
        </w:rPr>
        <w:t>and respect</w:t>
      </w:r>
      <w:r w:rsidRPr="000901BD">
        <w:rPr>
          <w:highlight w:val="yellow"/>
          <w:u w:val="single"/>
        </w:rPr>
        <w:t xml:space="preserve"> the fact that there are forces </w:t>
      </w:r>
      <w:r w:rsidRPr="000901BD">
        <w:rPr>
          <w:sz w:val="8"/>
        </w:rPr>
        <w:t>other than the merely human</w:t>
      </w:r>
      <w:r w:rsidRPr="000901BD">
        <w:rPr>
          <w:highlight w:val="yellow"/>
          <w:u w:val="single"/>
        </w:rPr>
        <w:t xml:space="preserve"> that shape </w:t>
      </w:r>
      <w:r w:rsidRPr="000901BD">
        <w:rPr>
          <w:sz w:val="8"/>
        </w:rPr>
        <w:t>you</w:t>
      </w:r>
      <w:r w:rsidRPr="000901BD">
        <w:rPr>
          <w:highlight w:val="yellow"/>
          <w:u w:val="single"/>
        </w:rPr>
        <w:t xml:space="preserve">, your life, </w:t>
      </w:r>
      <w:r w:rsidRPr="000901BD">
        <w:rPr>
          <w:sz w:val="8"/>
        </w:rPr>
        <w:t>and the lives of others, and over</w:t>
      </w:r>
      <w:r w:rsidRPr="000901BD">
        <w:rPr>
          <w:highlight w:val="yellow"/>
          <w:u w:val="single"/>
        </w:rPr>
        <w:t xml:space="preserve"> which you have no power to effect or change</w:t>
      </w:r>
      <w:r w:rsidRPr="000901BD">
        <w:rPr>
          <w:sz w:val="8"/>
          <w:lang w:eastAsia="ja-JP"/>
        </w:rPr>
        <w:t xml:space="preserve">. But otherness, as a general condition of existence, also persists in our largely secular technological era. As will be discussed below, Baudrillard’s </w:t>
      </w:r>
      <w:r w:rsidRPr="000901BD">
        <w:rPr>
          <w:u w:val="single"/>
        </w:rPr>
        <w:t>efforts to describe reality as alien are an attempt to show up the mystery of everyday experience and to regain a sense of wonder at the sheer “thereness” of the world around us, a sensibility all but lost on us today.</w:t>
      </w:r>
    </w:p>
    <w:p w14:paraId="6E9F6E83" w14:textId="77777777" w:rsidR="009E3300" w:rsidRPr="00BD7F53" w:rsidRDefault="009E3300" w:rsidP="009E3300">
      <w:r w:rsidRPr="009E3300">
        <w:rPr>
          <w:rStyle w:val="Heading4Char"/>
        </w:rPr>
        <w:t xml:space="preserve">[6] </w:t>
      </w:r>
      <w:r w:rsidRPr="009E3300">
        <w:rPr>
          <w:rStyle w:val="Heading4Char"/>
        </w:rPr>
        <w:t>The</w:t>
      </w:r>
      <w:r w:rsidRPr="00BD7F53">
        <w:rPr>
          <w:rStyle w:val="Heading4Char"/>
        </w:rPr>
        <w:t xml:space="preserve"> misrecognition of genocide as “settlement” and native thought as “land-centered pedagogy” is mimicked by non-native usurpation of natives in debate as “give back the land” which pushes native debaters to identify themselves at the site of coherent intra-human conflict – you have a categorical imperative to refuse discursive genocide.</w:t>
      </w:r>
      <w:r w:rsidRPr="00BD7F53">
        <w:br/>
      </w:r>
      <w:r w:rsidRPr="00BD7F53">
        <w:rPr>
          <w:rStyle w:val="Style13ptBold"/>
        </w:rPr>
        <w:t>Brough 17</w:t>
      </w:r>
      <w:r w:rsidRPr="00BD7F53">
        <w:t xml:space="preserve"> (Taylor, BA from University of Vermont and 2016 CEDA Nationals Champion, Open letter to non-Black Native people in debate, https://resistanceanddebate.wordpress.com/ </w:t>
      </w:r>
      <w:proofErr w:type="spellStart"/>
      <w:r w:rsidRPr="00BD7F53">
        <w:t>shree</w:t>
      </w:r>
      <w:proofErr w:type="spellEnd"/>
      <w:r w:rsidRPr="00BD7F53">
        <w:t>) AHS EM</w:t>
      </w:r>
    </w:p>
    <w:p w14:paraId="755F856F" w14:textId="77777777" w:rsidR="009E3300" w:rsidRDefault="009E3300" w:rsidP="009E3300">
      <w:pPr>
        <w:rPr>
          <w:color w:val="333333"/>
          <w:sz w:val="14"/>
          <w:szCs w:val="20"/>
        </w:rPr>
      </w:pPr>
      <w:r w:rsidRPr="00F3557B">
        <w:rPr>
          <w:color w:val="333333"/>
          <w:sz w:val="14"/>
          <w:szCs w:val="20"/>
        </w:rPr>
        <w:t xml:space="preserve">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 </w:t>
      </w:r>
      <w:r w:rsidRPr="00F3557B">
        <w:rPr>
          <w:rStyle w:val="StyleUnderline"/>
          <w:b/>
          <w:bCs/>
          <w:highlight w:val="yellow"/>
        </w:rPr>
        <w:t>The ontological fact of genocide</w:t>
      </w:r>
      <w:r w:rsidRPr="00F3557B">
        <w:rPr>
          <w:rStyle w:val="StyleUnderline"/>
          <w:b/>
          <w:bCs/>
        </w:rPr>
        <w:t xml:space="preserve">/sovereignty as a dual positioning for Native people, coupled </w:t>
      </w:r>
      <w:r w:rsidRPr="00F3557B">
        <w:rPr>
          <w:rStyle w:val="StyleUnderline"/>
          <w:b/>
          <w:bCs/>
          <w:highlight w:val="yellow"/>
        </w:rPr>
        <w:t>with academia’s push to identify ourselves at the site of</w:t>
      </w:r>
      <w:r w:rsidRPr="00F3557B">
        <w:rPr>
          <w:color w:val="333333"/>
          <w:sz w:val="14"/>
          <w:szCs w:val="20"/>
        </w:rPr>
        <w:t xml:space="preserve"> (coherent and recognizable) </w:t>
      </w:r>
      <w:r w:rsidRPr="00F3557B">
        <w:rPr>
          <w:rStyle w:val="StyleUnderline"/>
          <w:b/>
          <w:bCs/>
          <w:highlight w:val="yellow"/>
        </w:rPr>
        <w:t>trauma</w:t>
      </w:r>
      <w:r w:rsidRPr="00F3557B">
        <w:rPr>
          <w:color w:val="333333"/>
          <w:sz w:val="14"/>
          <w:szCs w:val="20"/>
        </w:rPr>
        <w:t xml:space="preserve"> (what </w:t>
      </w:r>
      <w:proofErr w:type="spellStart"/>
      <w:r w:rsidRPr="00F3557B">
        <w:rPr>
          <w:color w:val="333333"/>
          <w:sz w:val="14"/>
          <w:szCs w:val="20"/>
        </w:rPr>
        <w:t>Wilderson</w:t>
      </w:r>
      <w:proofErr w:type="spellEnd"/>
      <w:r w:rsidRPr="00F3557B">
        <w:rPr>
          <w:color w:val="333333"/>
          <w:sz w:val="14"/>
          <w:szCs w:val="20"/>
        </w:rPr>
        <w:t xml:space="preserve"> terms “intra-human conflicts”), </w:t>
      </w:r>
      <w:r w:rsidRPr="00F3557B">
        <w:rPr>
          <w:rStyle w:val="StyleUnderline"/>
          <w:b/>
          <w:bCs/>
          <w:highlight w:val="yellow"/>
        </w:rPr>
        <w:t>has</w:t>
      </w:r>
      <w:r w:rsidRPr="00F3557B">
        <w:rPr>
          <w:rStyle w:val="StyleUnderline"/>
          <w:b/>
          <w:bCs/>
        </w:rPr>
        <w:t xml:space="preserve"> </w:t>
      </w:r>
      <w:r w:rsidRPr="00F3557B">
        <w:rPr>
          <w:rStyle w:val="StyleUnderline"/>
          <w:b/>
          <w:bCs/>
          <w:highlight w:val="yellow"/>
        </w:rPr>
        <w:t>led Native thought in debate</w:t>
      </w:r>
      <w:r w:rsidRPr="00F3557B">
        <w:rPr>
          <w:rStyle w:val="StyleUnderline"/>
          <w:b/>
          <w:bCs/>
        </w:rPr>
        <w:t xml:space="preserve">, broadly, </w:t>
      </w:r>
      <w:r w:rsidRPr="00F3557B">
        <w:rPr>
          <w:rStyle w:val="StyleUnderline"/>
          <w:b/>
          <w:bCs/>
          <w:highlight w:val="yellow"/>
        </w:rPr>
        <w:t>to</w:t>
      </w:r>
      <w:r w:rsidRPr="00F3557B">
        <w:rPr>
          <w:rStyle w:val="StyleUnderline"/>
          <w:b/>
          <w:bCs/>
        </w:rPr>
        <w:t xml:space="preserve"> do three related things: 1) </w:t>
      </w:r>
      <w:r w:rsidRPr="00F3557B">
        <w:rPr>
          <w:rStyle w:val="StyleUnderline"/>
          <w:b/>
          <w:bCs/>
          <w:highlight w:val="yellow"/>
        </w:rPr>
        <w:t>prioritize the coherent discussion of sovereign loss over one of genocide and its incoherence</w:t>
      </w:r>
      <w:r w:rsidRPr="00F3557B">
        <w:rPr>
          <w:rStyle w:val="StyleUnderline"/>
          <w:b/>
          <w:bCs/>
        </w:rPr>
        <w:t xml:space="preserve">, 2) </w:t>
      </w:r>
      <w:r w:rsidRPr="00F3557B">
        <w:rPr>
          <w:rStyle w:val="StyleUnderline"/>
          <w:b/>
          <w:bCs/>
          <w:highlight w:val="yellow"/>
        </w:rPr>
        <w:t>articulate ourselves as always</w:t>
      </w:r>
      <w:r w:rsidRPr="00F3557B">
        <w:rPr>
          <w:sz w:val="14"/>
        </w:rPr>
        <w:t xml:space="preserve"> in conversation with</w:t>
      </w:r>
      <w:r w:rsidRPr="00F3557B">
        <w:rPr>
          <w:rStyle w:val="StyleUnderline"/>
          <w:b/>
          <w:bCs/>
        </w:rPr>
        <w:t xml:space="preserve"> </w:t>
      </w:r>
      <w:r w:rsidRPr="00F3557B">
        <w:rPr>
          <w:color w:val="333333"/>
          <w:sz w:val="14"/>
          <w:szCs w:val="20"/>
        </w:rPr>
        <w:t xml:space="preserve">(read: </w:t>
      </w:r>
      <w:r w:rsidRPr="00F3557B">
        <w:rPr>
          <w:rStyle w:val="StyleUnderline"/>
          <w:b/>
          <w:bCs/>
          <w:highlight w:val="yellow"/>
        </w:rPr>
        <w:t>traumatized by</w:t>
      </w:r>
      <w:r w:rsidRPr="00F3557B">
        <w:rPr>
          <w:color w:val="333333"/>
          <w:sz w:val="14"/>
          <w:szCs w:val="20"/>
          <w:highlight w:val="yellow"/>
        </w:rPr>
        <w:t xml:space="preserve">) </w:t>
      </w:r>
      <w:r w:rsidRPr="00F3557B">
        <w:rPr>
          <w:rStyle w:val="StyleUnderline"/>
          <w:b/>
          <w:bCs/>
          <w:highlight w:val="yellow"/>
        </w:rPr>
        <w:t>the Settler</w:t>
      </w:r>
      <w:r w:rsidRPr="00F3557B">
        <w:rPr>
          <w:rStyle w:val="StyleUnderline"/>
          <w:b/>
          <w:bCs/>
        </w:rPr>
        <w:t xml:space="preserve">, 3) distance ourselves from a Black/Red conversation or from Black/Red theorizing. </w:t>
      </w:r>
      <w:r w:rsidRPr="00F3557B">
        <w:rPr>
          <w:color w:val="333333"/>
          <w:sz w:val="14"/>
          <w:szCs w:val="20"/>
        </w:rPr>
        <w:t xml:space="preserve">These three moves are all antiblack in addition to being an insidious manifestation of the genocide that structures half of our (non?)being. Depressingly, if we were to historicize “Native debate,” </w:t>
      </w:r>
      <w:r w:rsidRPr="00F3557B">
        <w:rPr>
          <w:rStyle w:val="StyleUnderline"/>
          <w:b/>
          <w:bCs/>
        </w:rPr>
        <w:t>we would have to begin with a litany of non-Native debaters reading “Give Back the Land,” offering sovereignty as a solution to a tragic history of genocide that relegates Native people to phobic/</w:t>
      </w:r>
      <w:proofErr w:type="spellStart"/>
      <w:r w:rsidRPr="00F3557B">
        <w:rPr>
          <w:rStyle w:val="StyleUnderline"/>
          <w:b/>
          <w:bCs/>
        </w:rPr>
        <w:t>phillic</w:t>
      </w:r>
      <w:proofErr w:type="spellEnd"/>
      <w:r w:rsidRPr="00F3557B">
        <w:rPr>
          <w:rStyle w:val="StyleUnderline"/>
          <w:b/>
          <w:bCs/>
        </w:rPr>
        <w:t xml:space="preserve"> objects of the past whose futures are in the hands of those Settlers who bravely dare to talk about them.</w:t>
      </w:r>
      <w:r w:rsidRPr="00F3557B">
        <w:rPr>
          <w:color w:val="333333"/>
          <w:sz w:val="14"/>
          <w:szCs w:val="20"/>
        </w:rPr>
        <w:t xml:space="preserve"> The terrain in which everyone can become Native—or at least become an advocate for Natives—is a cleared landscape produced by genocide but also, significantly, produced by antiblack slavery.</w:t>
      </w:r>
      <w:bookmarkStart w:id="1" w:name="_ftnref2"/>
      <w:r w:rsidRPr="00F3557B">
        <w:rPr>
          <w:color w:val="333333"/>
          <w:sz w:val="14"/>
          <w:szCs w:val="20"/>
        </w:rPr>
        <w:fldChar w:fldCharType="begin"/>
      </w:r>
      <w:r w:rsidRPr="00F3557B">
        <w:rPr>
          <w:color w:val="333333"/>
          <w:sz w:val="14"/>
          <w:szCs w:val="20"/>
        </w:rPr>
        <w:instrText xml:space="preserve"> HYPERLINK "https://resistanceanddebate.wordpress.com/" \l "_ftn2" </w:instrText>
      </w:r>
      <w:r w:rsidRPr="00F3557B">
        <w:rPr>
          <w:color w:val="333333"/>
          <w:sz w:val="14"/>
          <w:szCs w:val="20"/>
        </w:rPr>
        <w:fldChar w:fldCharType="separate"/>
      </w:r>
      <w:r w:rsidRPr="00F3557B">
        <w:rPr>
          <w:rStyle w:val="Hyperlink"/>
          <w:color w:val="990000"/>
          <w:sz w:val="14"/>
          <w:szCs w:val="20"/>
          <w:bdr w:val="none" w:sz="0" w:space="0" w:color="auto" w:frame="1"/>
        </w:rPr>
        <w:t>[2]</w:t>
      </w:r>
      <w:r w:rsidRPr="00F3557B">
        <w:rPr>
          <w:color w:val="333333"/>
          <w:sz w:val="14"/>
          <w:szCs w:val="20"/>
        </w:rPr>
        <w:fldChar w:fldCharType="end"/>
      </w:r>
      <w:bookmarkEnd w:id="1"/>
      <w:r w:rsidRPr="00F3557B">
        <w:rPr>
          <w:color w:val="333333"/>
          <w:sz w:val="14"/>
          <w:szCs w:val="20"/>
        </w:rPr>
        <w:t xml:space="preserve"> This history of non-Native debaters’ representations of sovereignty, land repatriation, and treaty rights as the only solution to genocide also reaches into the present. What is most disturbing to me about this ongoing history is that we have yet to tie virtually any debate round to actual, material land repatriation, sovereign gains, or the upholding of treaty rights. These material gains involve labor from Native people organizing at the grassroots level, not an academic labor from Settlers. Debate arguments do not facilitate sovereign benefits for Native peoples. Further, the struggle for sovereignty itself does not overcome or solve genocide. The removal of the Hunkpapa Lakota Oyate and their relatives at the </w:t>
      </w:r>
      <w:proofErr w:type="spellStart"/>
      <w:r w:rsidRPr="00F3557B">
        <w:rPr>
          <w:color w:val="333333"/>
          <w:sz w:val="14"/>
          <w:szCs w:val="20"/>
        </w:rPr>
        <w:t>Oceti</w:t>
      </w:r>
      <w:proofErr w:type="spellEnd"/>
      <w:r w:rsidRPr="00F3557B">
        <w:rPr>
          <w:color w:val="333333"/>
          <w:sz w:val="14"/>
          <w:szCs w:val="20"/>
        </w:rPr>
        <w:t xml:space="preserve"> Sakowin camp at Standing Rock should be proof enough of this—sovereignty as a politic is often met with, rather than resolving, genocidal violence. Non-Black Native people in debate have performed a similar land-based politic. </w:t>
      </w:r>
      <w:r w:rsidRPr="00F3557B">
        <w:rPr>
          <w:rStyle w:val="StyleUnderline"/>
          <w:b/>
          <w:bCs/>
          <w:highlight w:val="yellow"/>
        </w:rPr>
        <w:t>Native debate has become so associated with words like “land,” “sovereignty,”</w:t>
      </w:r>
      <w:r w:rsidRPr="00F3557B">
        <w:rPr>
          <w:rStyle w:val="StyleUnderline"/>
          <w:b/>
          <w:bCs/>
        </w:rPr>
        <w:t xml:space="preserve"> “space,” “place,” “treaty rights,” </w:t>
      </w:r>
      <w:r w:rsidRPr="00F3557B">
        <w:rPr>
          <w:rStyle w:val="StyleUnderline"/>
          <w:b/>
          <w:bCs/>
          <w:highlight w:val="yellow"/>
        </w:rPr>
        <w:t xml:space="preserve">and others, that it is almost impossible to theorize </w:t>
      </w:r>
      <w:r w:rsidRPr="00F3557B">
        <w:rPr>
          <w:rStyle w:val="StyleUnderline"/>
          <w:b/>
          <w:bCs/>
        </w:rPr>
        <w:t xml:space="preserve">Native debate </w:t>
      </w:r>
      <w:r w:rsidRPr="00F3557B">
        <w:rPr>
          <w:rStyle w:val="StyleUnderline"/>
          <w:b/>
          <w:bCs/>
          <w:highlight w:val="yellow"/>
        </w:rPr>
        <w:t xml:space="preserve">absent sovereignty as a grammar </w:t>
      </w:r>
      <w:r w:rsidRPr="00F3557B">
        <w:rPr>
          <w:rStyle w:val="StyleUnderline"/>
          <w:b/>
          <w:bCs/>
        </w:rPr>
        <w:t>that marks our existence</w:t>
      </w:r>
      <w:r w:rsidRPr="00F3557B">
        <w:rPr>
          <w:color w:val="333333"/>
          <w:sz w:val="14"/>
          <w:szCs w:val="20"/>
        </w:rPr>
        <w:t xml:space="preserve">. </w:t>
      </w:r>
      <w:proofErr w:type="gramStart"/>
      <w:r w:rsidRPr="00F3557B">
        <w:rPr>
          <w:color w:val="333333"/>
          <w:sz w:val="14"/>
          <w:szCs w:val="20"/>
        </w:rPr>
        <w:t>So</w:t>
      </w:r>
      <w:proofErr w:type="gramEnd"/>
      <w:r w:rsidRPr="00F3557B">
        <w:rPr>
          <w:color w:val="333333"/>
          <w:sz w:val="14"/>
          <w:szCs w:val="20"/>
        </w:rPr>
        <w:t xml:space="preserve">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w:t>
      </w:r>
      <w:bookmarkStart w:id="2" w:name="_ftnref3"/>
      <w:r w:rsidRPr="00F3557B">
        <w:rPr>
          <w:color w:val="333333"/>
          <w:sz w:val="14"/>
          <w:szCs w:val="20"/>
        </w:rPr>
        <w:fldChar w:fldCharType="begin"/>
      </w:r>
      <w:r w:rsidRPr="00F3557B">
        <w:rPr>
          <w:color w:val="333333"/>
          <w:sz w:val="14"/>
          <w:szCs w:val="20"/>
        </w:rPr>
        <w:instrText xml:space="preserve"> HYPERLINK "https://resistanceanddebate.wordpress.com/" \l "_ftn3" </w:instrText>
      </w:r>
      <w:r w:rsidRPr="00F3557B">
        <w:rPr>
          <w:color w:val="333333"/>
          <w:sz w:val="14"/>
          <w:szCs w:val="20"/>
        </w:rPr>
        <w:fldChar w:fldCharType="separate"/>
      </w:r>
      <w:r w:rsidRPr="00F3557B">
        <w:rPr>
          <w:rStyle w:val="Hyperlink"/>
          <w:color w:val="990000"/>
          <w:sz w:val="14"/>
          <w:szCs w:val="20"/>
          <w:bdr w:val="none" w:sz="0" w:space="0" w:color="auto" w:frame="1"/>
        </w:rPr>
        <w:t>[3]</w:t>
      </w:r>
      <w:r w:rsidRPr="00F3557B">
        <w:rPr>
          <w:color w:val="333333"/>
          <w:sz w:val="14"/>
          <w:szCs w:val="20"/>
        </w:rPr>
        <w:fldChar w:fldCharType="end"/>
      </w:r>
      <w:bookmarkEnd w:id="2"/>
      <w:r w:rsidRPr="00F3557B">
        <w:rPr>
          <w:color w:val="333333"/>
          <w:sz w:val="14"/>
          <w:szCs w:val="20"/>
        </w:rPr>
        <w:t xml:space="preserve"> Sovereign gains don’t happen in debate rounds, but for some reason </w:t>
      </w:r>
      <w:r w:rsidRPr="00F3557B">
        <w:rPr>
          <w:rStyle w:val="StyleUnderline"/>
          <w:b/>
          <w:bCs/>
          <w:highlight w:val="yellow"/>
        </w:rPr>
        <w:t>the (mis)recognition of Native enunciation as sovereignty persists, in that the word “land” harkens to Native debate in almost every instance</w:t>
      </w:r>
      <w:r w:rsidRPr="00F3557B">
        <w:rPr>
          <w:rStyle w:val="StyleUnderline"/>
          <w:b/>
          <w:bCs/>
        </w:rPr>
        <w:t>, that almost every debate involving Native people reading perceptibly “Native” arguments includes a discussion of “treaties” or “sovereignty” or “land-based pedagogy” or “spatiality.”</w:t>
      </w:r>
      <w:r w:rsidRPr="00F3557B">
        <w:rPr>
          <w:b/>
          <w:bCs/>
          <w:color w:val="333333"/>
          <w:sz w:val="14"/>
          <w:szCs w:val="20"/>
        </w:rPr>
        <w:t xml:space="preserve"> </w:t>
      </w:r>
      <w:r w:rsidRPr="00F3557B">
        <w:rPr>
          <w:rStyle w:val="StyleUnderline"/>
          <w:b/>
          <w:bCs/>
          <w:highlight w:val="yellow"/>
        </w:rPr>
        <w:t>What other reason could this be than a structure of desire around recognition from the Settler/Master?</w:t>
      </w:r>
      <w:r w:rsidRPr="00F3557B">
        <w:rPr>
          <w:color w:val="333333"/>
          <w:sz w:val="14"/>
          <w:szCs w:val="20"/>
        </w:rPr>
        <w:t xml:space="preserve"> If we really follow the history of how “</w:t>
      </w:r>
      <w:proofErr w:type="spellStart"/>
      <w:r w:rsidRPr="00F3557B">
        <w:rPr>
          <w:color w:val="333333"/>
          <w:sz w:val="14"/>
          <w:szCs w:val="20"/>
        </w:rPr>
        <w:t>Nativeness</w:t>
      </w:r>
      <w:proofErr w:type="spellEnd"/>
      <w:r w:rsidRPr="00F3557B">
        <w:rPr>
          <w:color w:val="333333"/>
          <w:sz w:val="14"/>
          <w:szCs w:val="20"/>
        </w:rPr>
        <w:t xml:space="preserve">” has been misrepresented in debate by Settlers, it becomes clear that much of contemporary Native debate, strangely (or as I argue, not so strangely), mimics these misrepresentations. Of course, debate is an economy of (mis)recognition. </w:t>
      </w:r>
      <w:r w:rsidRPr="00F3557B">
        <w:rPr>
          <w:rStyle w:val="StyleUnderline"/>
          <w:b/>
          <w:bCs/>
        </w:rPr>
        <w:t xml:space="preserve">That “Native” becomes coextensive with “land” in debate is no accident. It is an enunciation that has been evoked prior to the involvement of any Native debaters or coaches. And </w:t>
      </w:r>
      <w:r w:rsidRPr="00F3557B">
        <w:rPr>
          <w:rStyle w:val="StyleUnderline"/>
          <w:b/>
          <w:bCs/>
          <w:highlight w:val="yellow"/>
        </w:rPr>
        <w:t>it is reiterated by non-Black Native debaters with increasing certainty about the truthiness of Native relationships to the land.</w:t>
      </w:r>
      <w:r w:rsidRPr="00F3557B">
        <w:rPr>
          <w:rStyle w:val="StyleUnderline"/>
          <w:b/>
          <w:bCs/>
        </w:rPr>
        <w:t xml:space="preserve"> </w:t>
      </w:r>
      <w:r w:rsidRPr="00F3557B">
        <w:rPr>
          <w:color w:val="333333"/>
          <w:sz w:val="14"/>
          <w:szCs w:val="20"/>
        </w:rPr>
        <w:t xml:space="preserve">Systematically absent from this conversation, of course, is a discussion of genocide. I have gestured above towards the ways that the </w:t>
      </w:r>
      <w:r w:rsidRPr="00F3557B">
        <w:rPr>
          <w:rStyle w:val="StyleUnderline"/>
          <w:b/>
          <w:bCs/>
        </w:rPr>
        <w:t>desire for recognition from the Settler/Master motivates this conceptual move towards the register of sovereignty.</w:t>
      </w:r>
      <w:r w:rsidRPr="00F3557B">
        <w:rPr>
          <w:color w:val="333333"/>
          <w:sz w:val="14"/>
          <w:szCs w:val="20"/>
        </w:rPr>
        <w:t xml:space="preserve"> As </w:t>
      </w:r>
      <w:proofErr w:type="spellStart"/>
      <w:r w:rsidRPr="00F3557B">
        <w:rPr>
          <w:color w:val="333333"/>
          <w:sz w:val="14"/>
          <w:szCs w:val="20"/>
        </w:rPr>
        <w:t>Wilderson</w:t>
      </w:r>
      <w:proofErr w:type="spellEnd"/>
      <w:r w:rsidRPr="00F3557B">
        <w:rPr>
          <w:color w:val="333333"/>
          <w:sz w:val="14"/>
          <w:szCs w:val="20"/>
        </w:rPr>
        <w:t xml:space="preserve"> writes, “The crowding out, or disavowal, of the genocide modality [by the sovereign modality] allows the Settler/’Savage’ struggle to appear as a conflict rather than as an antagonism. This has therapeutic value for both the ‘Savage’ and the Settler: the mind can grasp the fight, conceptually put it into words.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 </w:t>
      </w:r>
    </w:p>
    <w:p w14:paraId="46D3A282" w14:textId="6C8ED840" w:rsidR="009E3300" w:rsidRPr="009E3300" w:rsidRDefault="009E3300" w:rsidP="009E3300">
      <w:pPr>
        <w:pStyle w:val="Heading4"/>
      </w:pPr>
    </w:p>
    <w:sectPr w:rsidR="009E3300" w:rsidRPr="009E33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56299265984"/>
    <w:docVar w:name="VerbatimVersion" w:val="5.1"/>
  </w:docVars>
  <w:rsids>
    <w:rsidRoot w:val="009E330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2644"/>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E3300"/>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C81A3"/>
  <w15:chartTrackingRefBased/>
  <w15:docId w15:val="{0C513431-D253-4EC9-B500-2A6199FE9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3300"/>
    <w:rPr>
      <w:rFonts w:ascii="Calibri" w:hAnsi="Calibri" w:cs="Calibri"/>
    </w:rPr>
  </w:style>
  <w:style w:type="paragraph" w:styleId="Heading1">
    <w:name w:val="heading 1"/>
    <w:aliases w:val="Pocket"/>
    <w:basedOn w:val="Normal"/>
    <w:next w:val="Normal"/>
    <w:link w:val="Heading1Char"/>
    <w:qFormat/>
    <w:rsid w:val="009E33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33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33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9E33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33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300"/>
  </w:style>
  <w:style w:type="character" w:customStyle="1" w:styleId="Heading1Char">
    <w:name w:val="Heading 1 Char"/>
    <w:aliases w:val="Pocket Char"/>
    <w:basedOn w:val="DefaultParagraphFont"/>
    <w:link w:val="Heading1"/>
    <w:rsid w:val="009E33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33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330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9E3300"/>
    <w:rPr>
      <w:rFonts w:ascii="Calibri" w:eastAsiaTheme="majorEastAsia" w:hAnsi="Calibri" w:cstheme="majorBidi"/>
      <w:b/>
      <w:iCs/>
      <w:sz w:val="26"/>
    </w:rPr>
  </w:style>
  <w:style w:type="character" w:styleId="Emphasis">
    <w:name w:val="Emphasis"/>
    <w:basedOn w:val="DefaultParagraphFont"/>
    <w:uiPriority w:val="7"/>
    <w:qFormat/>
    <w:rsid w:val="009E330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E3300"/>
    <w:rPr>
      <w:b/>
      <w:bCs/>
      <w:sz w:val="26"/>
      <w:u w:val="singl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9E3300"/>
    <w:rPr>
      <w:b w:val="0"/>
      <w:sz w:val="22"/>
      <w:u w:val="single"/>
    </w:rPr>
  </w:style>
  <w:style w:type="character" w:styleId="Hyperlink">
    <w:name w:val="Hyperlink"/>
    <w:aliases w:val="heading 1 (block title),Card Text,Important,Internet Link,Read,Analytic Text,Internet link,Underline Char Char Char Char1,Heading 3 Char Char Char Char Char Char Char Char Char Char1,F2 - Heading 1 Char1,Block Char1,Heading 1 Char1"/>
    <w:basedOn w:val="DefaultParagraphFont"/>
    <w:uiPriority w:val="99"/>
    <w:unhideWhenUsed/>
    <w:rsid w:val="009E3300"/>
    <w:rPr>
      <w:color w:val="auto"/>
      <w:u w:val="none"/>
    </w:rPr>
  </w:style>
  <w:style w:type="character" w:styleId="FollowedHyperlink">
    <w:name w:val="FollowedHyperlink"/>
    <w:basedOn w:val="DefaultParagraphFont"/>
    <w:uiPriority w:val="99"/>
    <w:semiHidden/>
    <w:unhideWhenUsed/>
    <w:rsid w:val="009E330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11581</Words>
  <Characters>66018</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1</cp:revision>
  <dcterms:created xsi:type="dcterms:W3CDTF">2021-09-24T22:47:00Z</dcterms:created>
  <dcterms:modified xsi:type="dcterms:W3CDTF">2021-09-24T23:00:00Z</dcterms:modified>
</cp:coreProperties>
</file>