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DB255" w14:textId="69C2D14D" w:rsidR="007F3850" w:rsidRPr="006E1529" w:rsidRDefault="007F3850" w:rsidP="006E1529">
      <w:pPr>
        <w:pStyle w:val="Heading1"/>
        <w:rPr>
          <w:rStyle w:val="StyleUnderline"/>
          <w:sz w:val="52"/>
          <w:u w:val="none"/>
        </w:rPr>
      </w:pPr>
      <w:r w:rsidRPr="006E1529">
        <w:rPr>
          <w:rStyle w:val="StyleUnderline"/>
          <w:sz w:val="52"/>
          <w:u w:val="none"/>
        </w:rPr>
        <w:t>Virtue Ethics</w:t>
      </w:r>
    </w:p>
    <w:p w14:paraId="60A8357F" w14:textId="1FA6A7BD" w:rsidR="00DB6C44" w:rsidRPr="00647700" w:rsidRDefault="00DB6C44" w:rsidP="00DB6C44">
      <w:pPr>
        <w:pStyle w:val="Heading3"/>
        <w:rPr>
          <w:rStyle w:val="StyleUnderline"/>
          <w:rFonts w:cs="Calibri"/>
          <w:sz w:val="32"/>
        </w:rPr>
      </w:pPr>
      <w:r w:rsidRPr="00647700">
        <w:rPr>
          <w:rStyle w:val="StyleUnderline"/>
          <w:rFonts w:cs="Calibri"/>
          <w:sz w:val="32"/>
        </w:rPr>
        <w:lastRenderedPageBreak/>
        <w:t>Meta-Ethic</w:t>
      </w:r>
    </w:p>
    <w:p w14:paraId="30192680" w14:textId="77777777" w:rsidR="00DB6C44" w:rsidRPr="00647700" w:rsidRDefault="00DB6C44" w:rsidP="00DB6C44">
      <w:pPr>
        <w:pStyle w:val="Heading4"/>
        <w:rPr>
          <w:rFonts w:cs="Calibri"/>
        </w:rPr>
      </w:pPr>
      <w:r w:rsidRPr="00647700">
        <w:rPr>
          <w:rFonts w:cs="Calibri"/>
        </w:rPr>
        <w:t>The meta-ethic is consistency with transcendental form of subjects.</w:t>
      </w:r>
    </w:p>
    <w:p w14:paraId="4FE6BC6A" w14:textId="77777777" w:rsidR="00DB6C44" w:rsidRPr="00647700" w:rsidRDefault="00DB6C44" w:rsidP="00DB6C44">
      <w:pPr>
        <w:rPr>
          <w:b/>
          <w:szCs w:val="26"/>
        </w:rPr>
      </w:pPr>
    </w:p>
    <w:p w14:paraId="110EF404" w14:textId="666752DC" w:rsidR="00DB6C44" w:rsidRPr="00647700" w:rsidRDefault="00DB6C44" w:rsidP="00DB6C44">
      <w:pPr>
        <w:pStyle w:val="Heading4"/>
        <w:rPr>
          <w:rFonts w:cs="Calibri"/>
        </w:rPr>
      </w:pPr>
      <w:r w:rsidRPr="00647700">
        <w:rPr>
          <w:rFonts w:cs="Calibri"/>
        </w:rPr>
        <w:t xml:space="preserve">Moral Realism is true – relativism is circular since asserting relativism assumes its own universal truth, which concedes the authority of realism </w:t>
      </w:r>
    </w:p>
    <w:p w14:paraId="24E2B636" w14:textId="77777777" w:rsidR="007F3850" w:rsidRPr="00647700" w:rsidRDefault="007F3850" w:rsidP="007F3850"/>
    <w:p w14:paraId="05B3FD25" w14:textId="535780C7" w:rsidR="00DB6C44" w:rsidRPr="00647700" w:rsidRDefault="00DB6C44" w:rsidP="00DB6C44">
      <w:pPr>
        <w:pStyle w:val="Heading4"/>
        <w:rPr>
          <w:rFonts w:eastAsia="Times New Roman" w:cs="Calibri"/>
          <w:sz w:val="24"/>
        </w:rPr>
      </w:pPr>
      <w:r w:rsidRPr="00647700">
        <w:rPr>
          <w:rFonts w:cs="Calibri"/>
        </w:rPr>
        <w:t xml:space="preserve">And, that’s only accessible through procedural transcendental idealism – Motivation – empirical circumstances change based one each individual, only transcendent moral truths can motivate all agents absent those features. </w:t>
      </w:r>
      <w:r w:rsidRPr="00647700">
        <w:rPr>
          <w:rFonts w:eastAsia="Times New Roman" w:cs="Calibri"/>
          <w:u w:val="single"/>
        </w:rPr>
        <w:t>Jindal 99,</w:t>
      </w:r>
      <w:r w:rsidRPr="00647700">
        <w:rPr>
          <w:rFonts w:eastAsia="Times New Roman" w:cs="Calibri"/>
          <w:b w:val="0"/>
          <w:sz w:val="12"/>
        </w:rPr>
        <w:t xml:space="preserve"> Jindal, Bobby. Louisiana Law Review, 1999. Web. &lt;http://digitalcommons.law.lsu.edu/cgi/viewcontent.cgi?article=5780&amp;context=lalrev</w:t>
      </w:r>
      <w:proofErr w:type="gramStart"/>
      <w:r w:rsidRPr="00647700">
        <w:rPr>
          <w:rFonts w:eastAsia="Times New Roman" w:cs="Calibri"/>
          <w:b w:val="0"/>
          <w:sz w:val="12"/>
        </w:rPr>
        <w:t>&gt;./</w:t>
      </w:r>
      <w:proofErr w:type="gramEnd"/>
      <w:r w:rsidRPr="00647700">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647700">
        <w:rPr>
          <w:rFonts w:eastAsia="Times New Roman" w:cs="Calibri"/>
          <w:szCs w:val="22"/>
          <w:u w:val="single"/>
        </w:rPr>
        <w:t>why one should be just is</w:t>
      </w:r>
      <w:r w:rsidRPr="00647700">
        <w:rPr>
          <w:rFonts w:eastAsia="Times New Roman" w:cs="Calibri"/>
          <w:b w:val="0"/>
          <w:sz w:val="12"/>
        </w:rPr>
        <w:t xml:space="preserve"> an </w:t>
      </w:r>
      <w:r w:rsidRPr="00647700">
        <w:rPr>
          <w:rFonts w:eastAsia="Times New Roman" w:cs="Calibri"/>
          <w:szCs w:val="22"/>
          <w:u w:val="single"/>
        </w:rPr>
        <w:t>intelligible</w:t>
      </w:r>
      <w:r w:rsidRPr="00647700">
        <w:rPr>
          <w:rFonts w:eastAsia="Times New Roman" w:cs="Calibri"/>
          <w:b w:val="0"/>
          <w:sz w:val="12"/>
        </w:rPr>
        <w:t xml:space="preserve"> one to ask and deserves some response. This paper argues that the political-legal </w:t>
      </w:r>
      <w:r w:rsidRPr="00647700">
        <w:rPr>
          <w:rFonts w:eastAsia="Times New Roman" w:cs="Calibri"/>
          <w:szCs w:val="22"/>
          <w:highlight w:val="yellow"/>
          <w:u w:val="single"/>
        </w:rPr>
        <w:t>obligation</w:t>
      </w:r>
      <w:r w:rsidRPr="00647700">
        <w:rPr>
          <w:rFonts w:eastAsia="Times New Roman" w:cs="Calibri"/>
          <w:szCs w:val="22"/>
          <w:u w:val="single"/>
        </w:rPr>
        <w:t xml:space="preserve"> to be just </w:t>
      </w:r>
      <w:r w:rsidRPr="00647700">
        <w:rPr>
          <w:rFonts w:eastAsia="Times New Roman" w:cs="Calibri"/>
          <w:szCs w:val="22"/>
          <w:highlight w:val="yellow"/>
          <w:u w:val="single"/>
        </w:rPr>
        <w:t>is derivative from</w:t>
      </w:r>
      <w:r w:rsidRPr="00647700">
        <w:rPr>
          <w:rFonts w:eastAsia="Times New Roman" w:cs="Calibri"/>
          <w:b w:val="0"/>
          <w:sz w:val="12"/>
        </w:rPr>
        <w:t xml:space="preserve"> man's more general duty to be moral, a commitment grounded in </w:t>
      </w:r>
      <w:r w:rsidRPr="00647700">
        <w:rPr>
          <w:rFonts w:eastAsia="Times New Roman" w:cs="Calibri"/>
          <w:b w:val="0"/>
          <w:sz w:val="12"/>
          <w:szCs w:val="12"/>
        </w:rPr>
        <w:t>intuitions</w:t>
      </w:r>
      <w:r w:rsidRPr="00647700">
        <w:rPr>
          <w:rFonts w:eastAsia="Times New Roman" w:cs="Calibri"/>
          <w:b w:val="0"/>
          <w:sz w:val="12"/>
        </w:rPr>
        <w:t xml:space="preserve"> which are themselves based on </w:t>
      </w:r>
      <w:r w:rsidRPr="00647700">
        <w:rPr>
          <w:rFonts w:eastAsia="Times New Roman" w:cs="Calibri"/>
          <w:szCs w:val="22"/>
          <w:highlight w:val="yellow"/>
          <w:u w:val="single"/>
        </w:rPr>
        <w:t>transcendental values</w:t>
      </w:r>
      <w:r w:rsidRPr="00647700">
        <w:rPr>
          <w:rFonts w:eastAsia="Times New Roman" w:cs="Calibri"/>
          <w:b w:val="0"/>
          <w:sz w:val="12"/>
        </w:rPr>
        <w:t xml:space="preserve">, i.e., values that exist apart from a particular society. Those </w:t>
      </w:r>
      <w:r w:rsidRPr="00647700">
        <w:rPr>
          <w:rFonts w:eastAsia="Times New Roman" w:cs="Calibri"/>
          <w:szCs w:val="22"/>
          <w:u w:val="single"/>
        </w:rPr>
        <w:t>political theories</w:t>
      </w:r>
      <w:r w:rsidRPr="00647700">
        <w:rPr>
          <w:rFonts w:eastAsia="Times New Roman" w:cs="Calibri"/>
          <w:b w:val="0"/>
          <w:sz w:val="12"/>
        </w:rPr>
        <w:t xml:space="preserve"> that lack a transcendental notion of morality </w:t>
      </w:r>
      <w:r w:rsidRPr="00647700">
        <w:rPr>
          <w:rFonts w:eastAsia="Times New Roman" w:cs="Calibri"/>
          <w:szCs w:val="22"/>
          <w:u w:val="single"/>
        </w:rPr>
        <w:t xml:space="preserve">lack binding force; </w:t>
      </w:r>
      <w:r w:rsidRPr="00647700">
        <w:rPr>
          <w:rFonts w:eastAsia="Times New Roman" w:cs="Calibri"/>
          <w:szCs w:val="22"/>
          <w:highlight w:val="yellow"/>
          <w:u w:val="single"/>
        </w:rPr>
        <w:t>the theorist who persuades without asserting truth is helpless</w:t>
      </w:r>
      <w:r w:rsidRPr="00647700">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647700">
        <w:rPr>
          <w:rFonts w:eastAsia="Times New Roman" w:cs="Calibri"/>
          <w:szCs w:val="22"/>
          <w:highlight w:val="yellow"/>
          <w:u w:val="single"/>
        </w:rPr>
        <w:t>Principles of justice not based on objective moral principles are arbitrary</w:t>
      </w:r>
      <w:r w:rsidRPr="00647700">
        <w:rPr>
          <w:rFonts w:eastAsia="Times New Roman" w:cs="Calibri"/>
          <w:szCs w:val="22"/>
          <w:u w:val="single"/>
        </w:rPr>
        <w:t xml:space="preserve"> at best and prejudicial at worst, without binding</w:t>
      </w:r>
      <w:r w:rsidRPr="00647700">
        <w:rPr>
          <w:rFonts w:eastAsia="Times New Roman" w:cs="Calibri"/>
          <w:b w:val="0"/>
          <w:sz w:val="12"/>
        </w:rPr>
        <w:t xml:space="preserve"> authority or persuasive </w:t>
      </w:r>
      <w:r w:rsidRPr="00647700">
        <w:rPr>
          <w:rFonts w:eastAsia="Times New Roman" w:cs="Calibri"/>
          <w:szCs w:val="22"/>
          <w:u w:val="single"/>
        </w:rPr>
        <w:t>moral force</w:t>
      </w:r>
      <w:r w:rsidRPr="00647700">
        <w:rPr>
          <w:rFonts w:eastAsia="Times New Roman" w:cs="Calibri"/>
          <w:b w:val="0"/>
          <w:sz w:val="12"/>
        </w:rPr>
        <w:t xml:space="preserve">. Though Rawls claims the "conception of justice is a practical social task rather than an epistemological or metaphysical problem,"1 </w:t>
      </w:r>
      <w:r w:rsidRPr="00647700">
        <w:rPr>
          <w:rFonts w:eastAsia="Times New Roman" w:cs="Calibri"/>
          <w:szCs w:val="22"/>
          <w:highlight w:val="yellow"/>
          <w:u w:val="single"/>
        </w:rPr>
        <w:t>there must be some a priori, non-subjective commitment</w:t>
      </w:r>
      <w:r w:rsidRPr="00647700">
        <w:rPr>
          <w:rFonts w:eastAsia="Times New Roman" w:cs="Calibri"/>
          <w:b w:val="0"/>
          <w:sz w:val="12"/>
        </w:rPr>
        <w:t xml:space="preserve"> to justice, as well as positive laws, </w:t>
      </w:r>
      <w:r w:rsidRPr="00647700">
        <w:rPr>
          <w:rFonts w:eastAsia="Times New Roman" w:cs="Calibri"/>
          <w:szCs w:val="22"/>
          <w:highlight w:val="yellow"/>
          <w:u w:val="single"/>
        </w:rPr>
        <w:t>that compels individuals to sacrifice</w:t>
      </w:r>
      <w:r w:rsidRPr="00647700">
        <w:rPr>
          <w:rFonts w:eastAsia="Times New Roman" w:cs="Calibri"/>
          <w:szCs w:val="22"/>
          <w:u w:val="single"/>
        </w:rPr>
        <w:t xml:space="preserve"> their </w:t>
      </w:r>
      <w:r w:rsidRPr="00647700">
        <w:rPr>
          <w:rFonts w:eastAsia="Times New Roman" w:cs="Calibri"/>
          <w:szCs w:val="22"/>
          <w:highlight w:val="yellow"/>
          <w:u w:val="single"/>
        </w:rPr>
        <w:t>self-interest</w:t>
      </w:r>
      <w:r w:rsidRPr="00647700">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647700">
        <w:rPr>
          <w:rFonts w:eastAsia="Times New Roman" w:cs="Calibri"/>
          <w:szCs w:val="22"/>
          <w:u w:val="single"/>
        </w:rPr>
        <w:t>The gap</w:t>
      </w:r>
      <w:r w:rsidRPr="00647700">
        <w:rPr>
          <w:rFonts w:eastAsia="Times New Roman" w:cs="Calibri"/>
          <w:b w:val="0"/>
          <w:sz w:val="12"/>
        </w:rPr>
        <w:t xml:space="preserve"> between "is" and "ought" </w:t>
      </w:r>
      <w:proofErr w:type="gramStart"/>
      <w:r w:rsidRPr="00647700">
        <w:rPr>
          <w:rFonts w:eastAsia="Times New Roman" w:cs="Calibri"/>
          <w:szCs w:val="22"/>
          <w:u w:val="single"/>
        </w:rPr>
        <w:t>reflects</w:t>
      </w:r>
      <w:proofErr w:type="gramEnd"/>
      <w:r w:rsidRPr="00647700">
        <w:rPr>
          <w:rFonts w:eastAsia="Times New Roman" w:cs="Calibri"/>
          <w:szCs w:val="22"/>
          <w:u w:val="single"/>
        </w:rPr>
        <w:t xml:space="preserve"> the distance between</w:t>
      </w:r>
      <w:r w:rsidRPr="00647700">
        <w:rPr>
          <w:rFonts w:eastAsia="Times New Roman" w:cs="Calibri"/>
          <w:b w:val="0"/>
          <w:sz w:val="12"/>
        </w:rPr>
        <w:t xml:space="preserve"> factual claims and moral ones, between truth and motivation, between </w:t>
      </w:r>
      <w:r w:rsidRPr="00647700">
        <w:rPr>
          <w:rFonts w:eastAsia="Times New Roman" w:cs="Calibri"/>
          <w:szCs w:val="22"/>
          <w:u w:val="single"/>
        </w:rPr>
        <w:t xml:space="preserve">description and obligation. </w:t>
      </w:r>
    </w:p>
    <w:p w14:paraId="6503370D" w14:textId="77777777" w:rsidR="00DB6C44" w:rsidRPr="00647700" w:rsidRDefault="00DB6C44" w:rsidP="00DB6C44">
      <w:pPr>
        <w:rPr>
          <w:b/>
          <w:szCs w:val="26"/>
        </w:rPr>
      </w:pPr>
    </w:p>
    <w:p w14:paraId="4763D9EB" w14:textId="77777777" w:rsidR="00DB6C44" w:rsidRPr="00647700" w:rsidRDefault="00DB6C44" w:rsidP="00DB6C44">
      <w:pPr>
        <w:pStyle w:val="Heading4"/>
        <w:rPr>
          <w:rFonts w:cs="Calibri"/>
          <w:b w:val="0"/>
          <w:sz w:val="12"/>
          <w:szCs w:val="12"/>
        </w:rPr>
      </w:pPr>
      <w:r w:rsidRPr="00647700">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647700">
        <w:rPr>
          <w:rFonts w:cs="Calibri"/>
          <w:u w:val="single"/>
        </w:rPr>
        <w:t>Heyüman</w:t>
      </w:r>
      <w:proofErr w:type="spellEnd"/>
      <w:r w:rsidRPr="00647700">
        <w:rPr>
          <w:rFonts w:cs="Calibri"/>
          <w:u w:val="single"/>
        </w:rPr>
        <w:t xml:space="preserve"> 15,</w:t>
      </w:r>
      <w:r w:rsidRPr="00647700">
        <w:rPr>
          <w:rFonts w:cs="Calibri"/>
        </w:rPr>
        <w:t xml:space="preserve"> </w:t>
      </w:r>
      <w:hyperlink r:id="rId7" w:history="1">
        <w:r w:rsidRPr="00647700">
          <w:rPr>
            <w:rStyle w:val="Hyperlink"/>
            <w:rFonts w:cs="Calibri"/>
            <w:sz w:val="12"/>
            <w:szCs w:val="12"/>
          </w:rPr>
          <w:t>http://ftp.oxfordphilsoc.org/Documents/StudentPrize/2015_H1b.pdf</w:t>
        </w:r>
      </w:hyperlink>
      <w:r w:rsidRPr="00647700">
        <w:rPr>
          <w:rFonts w:cs="Calibri"/>
          <w:b w:val="0"/>
          <w:sz w:val="12"/>
          <w:szCs w:val="12"/>
        </w:rPr>
        <w:t xml:space="preserve"> //scopa</w:t>
      </w:r>
    </w:p>
    <w:p w14:paraId="5CABF14C" w14:textId="77777777" w:rsidR="00DB6C44" w:rsidRPr="00647700" w:rsidRDefault="00DB6C44" w:rsidP="00DB6C44">
      <w:pPr>
        <w:rPr>
          <w:rFonts w:eastAsia="Times New Roman"/>
          <w:sz w:val="12"/>
          <w:szCs w:val="22"/>
        </w:rPr>
      </w:pPr>
      <w:r w:rsidRPr="00647700">
        <w:rPr>
          <w:rFonts w:eastAsia="Times New Roman"/>
          <w:b/>
          <w:szCs w:val="22"/>
          <w:highlight w:val="yellow"/>
          <w:u w:val="single"/>
        </w:rPr>
        <w:t>Forms</w:t>
      </w:r>
      <w:r w:rsidRPr="00647700">
        <w:rPr>
          <w:rFonts w:eastAsia="Times New Roman"/>
          <w:sz w:val="12"/>
          <w:szCs w:val="22"/>
        </w:rPr>
        <w:t xml:space="preserve"> can be thought of </w:t>
      </w:r>
      <w:r w:rsidRPr="00647700">
        <w:rPr>
          <w:rFonts w:eastAsia="Times New Roman"/>
          <w:b/>
          <w:szCs w:val="22"/>
          <w:u w:val="single"/>
        </w:rPr>
        <w:t>as abstract entities</w:t>
      </w:r>
      <w:r w:rsidRPr="00647700">
        <w:rPr>
          <w:rFonts w:eastAsia="Times New Roman"/>
          <w:sz w:val="12"/>
          <w:szCs w:val="22"/>
        </w:rPr>
        <w:t xml:space="preserve"> or qualities that </w:t>
      </w:r>
      <w:r w:rsidRPr="00647700">
        <w:rPr>
          <w:rFonts w:eastAsia="Times New Roman"/>
          <w:b/>
          <w:szCs w:val="22"/>
          <w:highlight w:val="yellow"/>
          <w:u w:val="single"/>
        </w:rPr>
        <w:t>are the essence of</w:t>
      </w:r>
      <w:r w:rsidRPr="00647700">
        <w:rPr>
          <w:rFonts w:eastAsia="Times New Roman"/>
          <w:b/>
          <w:szCs w:val="22"/>
          <w:u w:val="single"/>
        </w:rPr>
        <w:t xml:space="preserve"> sensible </w:t>
      </w:r>
      <w:r w:rsidRPr="00647700">
        <w:rPr>
          <w:rFonts w:eastAsia="Times New Roman"/>
          <w:b/>
          <w:szCs w:val="22"/>
          <w:highlight w:val="yellow"/>
          <w:u w:val="single"/>
        </w:rPr>
        <w:t>things</w:t>
      </w:r>
      <w:r w:rsidRPr="00647700">
        <w:rPr>
          <w:rFonts w:eastAsia="Times New Roman"/>
          <w:sz w:val="12"/>
          <w:szCs w:val="22"/>
        </w:rPr>
        <w:t xml:space="preserve">. Take, </w:t>
      </w:r>
      <w:r w:rsidRPr="00647700">
        <w:rPr>
          <w:rFonts w:eastAsia="Times New Roman"/>
          <w:b/>
          <w:szCs w:val="22"/>
          <w:u w:val="single"/>
        </w:rPr>
        <w:t>for example, an apple: Roundness, color and weight of the apple are all the properties that make up that apple, each of which is a separate form in itself</w:t>
      </w:r>
      <w:r w:rsidRPr="00647700">
        <w:rPr>
          <w:rFonts w:eastAsia="Times New Roman"/>
          <w:sz w:val="12"/>
          <w:szCs w:val="22"/>
        </w:rPr>
        <w:t xml:space="preserve">. According to Plato, two apples are “round” because they both partake in the form of “roundness”. This “partaking” in any form is what makes things share similar attributes. </w:t>
      </w:r>
      <w:r w:rsidRPr="00647700">
        <w:rPr>
          <w:rFonts w:eastAsia="Times New Roman"/>
          <w:b/>
          <w:szCs w:val="22"/>
          <w:highlight w:val="yellow"/>
          <w:u w:val="single"/>
        </w:rPr>
        <w:t>All material objects owe their existence to</w:t>
      </w:r>
      <w:r w:rsidRPr="00647700">
        <w:rPr>
          <w:rFonts w:eastAsia="Times New Roman"/>
          <w:b/>
          <w:szCs w:val="22"/>
          <w:u w:val="single"/>
        </w:rPr>
        <w:t xml:space="preserve"> these </w:t>
      </w:r>
      <w:r w:rsidRPr="00647700">
        <w:rPr>
          <w:rFonts w:eastAsia="Times New Roman"/>
          <w:b/>
          <w:szCs w:val="22"/>
          <w:highlight w:val="yellow"/>
          <w:u w:val="single"/>
        </w:rPr>
        <w:t>forms</w:t>
      </w:r>
      <w:r w:rsidRPr="00647700">
        <w:rPr>
          <w:rFonts w:eastAsia="Times New Roman"/>
          <w:b/>
          <w:szCs w:val="22"/>
          <w:u w:val="single"/>
        </w:rPr>
        <w:t>; whereas each form exists by itself, independently of the object that exemplifies the particular form</w:t>
      </w:r>
      <w:r w:rsidRPr="00647700">
        <w:rPr>
          <w:rFonts w:eastAsia="Times New Roman"/>
          <w:sz w:val="12"/>
          <w:szCs w:val="22"/>
        </w:rPr>
        <w:t xml:space="preserve">. In Phaedo, which is widely agreed to be the first dialogue Plato introduced the forms, forms are “marked as auto </w:t>
      </w:r>
      <w:proofErr w:type="spellStart"/>
      <w:r w:rsidRPr="00647700">
        <w:rPr>
          <w:rFonts w:eastAsia="Times New Roman"/>
          <w:sz w:val="12"/>
          <w:szCs w:val="22"/>
        </w:rPr>
        <w:t>kath</w:t>
      </w:r>
      <w:proofErr w:type="spellEnd"/>
      <w:r w:rsidRPr="00647700">
        <w:rPr>
          <w:rFonts w:eastAsia="Times New Roman"/>
          <w:sz w:val="12"/>
          <w:szCs w:val="22"/>
        </w:rPr>
        <w:t xml:space="preserve"> auto beings, beings that are what they are in virtue of themselves</w:t>
      </w:r>
      <w:proofErr w:type="gramStart"/>
      <w:r w:rsidRPr="00647700">
        <w:rPr>
          <w:rFonts w:eastAsia="Times New Roman"/>
          <w:sz w:val="12"/>
          <w:szCs w:val="22"/>
        </w:rPr>
        <w:t>1 .</w:t>
      </w:r>
      <w:proofErr w:type="gramEnd"/>
      <w:r w:rsidRPr="00647700">
        <w:rPr>
          <w:rFonts w:eastAsia="Times New Roman"/>
          <w:sz w:val="12"/>
          <w:szCs w:val="22"/>
        </w:rPr>
        <w:t xml:space="preserve">” </w:t>
      </w:r>
      <w:r w:rsidRPr="00647700">
        <w:rPr>
          <w:rFonts w:eastAsia="Times New Roman"/>
          <w:b/>
          <w:szCs w:val="22"/>
          <w:highlight w:val="yellow"/>
          <w:u w:val="single"/>
        </w:rPr>
        <w:t>Forms</w:t>
      </w:r>
      <w:r w:rsidRPr="00647700">
        <w:rPr>
          <w:rFonts w:eastAsia="Times New Roman"/>
          <w:b/>
          <w:szCs w:val="22"/>
          <w:u w:val="single"/>
        </w:rPr>
        <w:t xml:space="preserve"> are transcendent to our material world in that they </w:t>
      </w:r>
      <w:r w:rsidRPr="00647700">
        <w:rPr>
          <w:rFonts w:eastAsia="Times New Roman"/>
          <w:b/>
          <w:szCs w:val="22"/>
          <w:highlight w:val="yellow"/>
          <w:u w:val="single"/>
        </w:rPr>
        <w:t>exist beyond space and time</w:t>
      </w:r>
      <w:r w:rsidRPr="00647700">
        <w:rPr>
          <w:rFonts w:eastAsia="Times New Roman"/>
          <w:b/>
          <w:szCs w:val="22"/>
          <w:u w:val="single"/>
        </w:rPr>
        <w:t>, whereas material objects occupy a specific place at a specific time</w:t>
      </w:r>
      <w:r w:rsidRPr="00647700">
        <w:rPr>
          <w:rFonts w:eastAsia="Times New Roman"/>
          <w:sz w:val="12"/>
          <w:szCs w:val="22"/>
        </w:rPr>
        <w:t xml:space="preserve">. Atemporal and aspatial features of forms have very important implications. First, this explains why </w:t>
      </w:r>
      <w:r w:rsidRPr="00647700">
        <w:rPr>
          <w:rFonts w:eastAsia="Times New Roman"/>
          <w:b/>
          <w:szCs w:val="22"/>
          <w:u w:val="single"/>
        </w:rPr>
        <w:t>the form of F does not change</w:t>
      </w:r>
      <w:r w:rsidRPr="00647700">
        <w:rPr>
          <w:rFonts w:eastAsia="Times New Roman"/>
          <w:sz w:val="12"/>
          <w:szCs w:val="22"/>
        </w:rPr>
        <w:t xml:space="preserve">, and remains stable beyond a </w:t>
      </w:r>
      <w:proofErr w:type="spellStart"/>
      <w:r w:rsidRPr="00647700">
        <w:rPr>
          <w:rFonts w:eastAsia="Times New Roman"/>
          <w:sz w:val="12"/>
          <w:szCs w:val="22"/>
        </w:rPr>
        <w:t>spatio</w:t>
      </w:r>
      <w:proofErr w:type="spellEnd"/>
      <w:r w:rsidRPr="00647700">
        <w:rPr>
          <w:rFonts w:eastAsia="Times New Roman"/>
          <w:sz w:val="12"/>
          <w:szCs w:val="22"/>
        </w:rPr>
        <w:t xml:space="preserve">-temporal world while particulars are subject to continuous change. Second, </w:t>
      </w:r>
      <w:r w:rsidRPr="00647700">
        <w:rPr>
          <w:rFonts w:eastAsia="Times New Roman"/>
          <w:b/>
          <w:szCs w:val="22"/>
          <w:u w:val="single"/>
        </w:rPr>
        <w:t xml:space="preserve">since F </w:t>
      </w:r>
      <w:r w:rsidRPr="00647700">
        <w:rPr>
          <w:rFonts w:eastAsia="Times New Roman"/>
          <w:b/>
          <w:szCs w:val="22"/>
          <w:u w:val="single"/>
        </w:rPr>
        <w:lastRenderedPageBreak/>
        <w:t>does not exist in space, it can be instantiated in many particulars at once or need not even be instantiated to exist</w:t>
      </w:r>
      <w:r w:rsidRPr="00647700">
        <w:rPr>
          <w:rFonts w:eastAsia="Times New Roman"/>
          <w:sz w:val="12"/>
          <w:szCs w:val="22"/>
        </w:rPr>
        <w:t xml:space="preserve">. The forms are also pure. The roundness of an apple is one of its properties and roundness is only “roundness” in its pure and perfect form. Unlike forms, </w:t>
      </w:r>
      <w:r w:rsidRPr="00647700">
        <w:rPr>
          <w:rFonts w:eastAsia="Times New Roman"/>
          <w:b/>
          <w:szCs w:val="22"/>
          <w:u w:val="single"/>
        </w:rPr>
        <w:t>material objects are impure, imperfect</w:t>
      </w:r>
      <w:r w:rsidRPr="00647700">
        <w:rPr>
          <w:rFonts w:eastAsia="Times New Roman"/>
          <w:sz w:val="12"/>
          <w:szCs w:val="22"/>
        </w:rPr>
        <w:t xml:space="preserve">, and are complex combinations of several forms. </w:t>
      </w:r>
      <w:r w:rsidRPr="00647700">
        <w:rPr>
          <w:rFonts w:eastAsia="Times New Roman"/>
          <w:b/>
          <w:szCs w:val="22"/>
          <w:highlight w:val="yellow"/>
          <w:u w:val="single"/>
        </w:rPr>
        <w:t>Being is the ontological relation that ties the form</w:t>
      </w:r>
      <w:r w:rsidRPr="00647700">
        <w:rPr>
          <w:rFonts w:eastAsia="Times New Roman"/>
          <w:b/>
          <w:szCs w:val="22"/>
          <w:u w:val="single"/>
        </w:rPr>
        <w:t xml:space="preserve"> of F </w:t>
      </w:r>
      <w:r w:rsidRPr="00647700">
        <w:rPr>
          <w:rFonts w:eastAsia="Times New Roman"/>
          <w:b/>
          <w:szCs w:val="22"/>
          <w:highlight w:val="yellow"/>
          <w:u w:val="single"/>
        </w:rPr>
        <w:t>to its essence</w:t>
      </w:r>
      <w:r w:rsidRPr="00647700">
        <w:rPr>
          <w:rFonts w:eastAsia="Times New Roman"/>
          <w:b/>
          <w:szCs w:val="22"/>
          <w:u w:val="single"/>
        </w:rPr>
        <w:t xml:space="preserve">, and each form of F is of one essence </w:t>
      </w:r>
      <w:r w:rsidRPr="00647700">
        <w:rPr>
          <w:rFonts w:eastAsia="Times New Roman"/>
          <w:sz w:val="12"/>
          <w:szCs w:val="22"/>
        </w:rPr>
        <w:t>(</w:t>
      </w:r>
      <w:proofErr w:type="spellStart"/>
      <w:r w:rsidRPr="00647700">
        <w:rPr>
          <w:rFonts w:eastAsia="Times New Roman"/>
          <w:sz w:val="12"/>
          <w:szCs w:val="22"/>
        </w:rPr>
        <w:t>monoeides</w:t>
      </w:r>
      <w:proofErr w:type="spellEnd"/>
      <w:r w:rsidRPr="00647700">
        <w:rPr>
          <w:rFonts w:eastAsia="Times New Roman"/>
          <w:sz w:val="12"/>
          <w:szCs w:val="22"/>
        </w:rPr>
        <w:t xml:space="preserve">). It follows from these principles that each form self-predicates; each form of F is itself F. The form of beauty is itself beautiful, and Helen would not be beautiful if the form of Beauty were not beautiful itself. </w:t>
      </w:r>
      <w:r w:rsidRPr="00647700">
        <w:rPr>
          <w:rFonts w:eastAsia="Times New Roman"/>
          <w:b/>
          <w:szCs w:val="22"/>
          <w:u w:val="single"/>
        </w:rPr>
        <w:t xml:space="preserve">The </w:t>
      </w:r>
      <w:r w:rsidRPr="00647700">
        <w:rPr>
          <w:rFonts w:eastAsia="Times New Roman"/>
          <w:b/>
          <w:szCs w:val="22"/>
          <w:highlight w:val="yellow"/>
          <w:u w:val="single"/>
        </w:rPr>
        <w:t>forms</w:t>
      </w:r>
      <w:r w:rsidRPr="00647700">
        <w:rPr>
          <w:rFonts w:eastAsia="Times New Roman"/>
          <w:b/>
          <w:szCs w:val="22"/>
          <w:u w:val="single"/>
        </w:rPr>
        <w:t xml:space="preserve"> are real, sublime entities that </w:t>
      </w:r>
      <w:r w:rsidRPr="00647700">
        <w:rPr>
          <w:rFonts w:eastAsia="Times New Roman"/>
          <w:b/>
          <w:szCs w:val="22"/>
          <w:highlight w:val="yellow"/>
          <w:u w:val="single"/>
        </w:rPr>
        <w:t>belong to an intelligible realm</w:t>
      </w:r>
      <w:r w:rsidRPr="00647700">
        <w:rPr>
          <w:rFonts w:eastAsia="Times New Roman"/>
          <w:b/>
          <w:szCs w:val="22"/>
          <w:u w:val="single"/>
        </w:rPr>
        <w:t xml:space="preserve"> that can </w:t>
      </w:r>
      <w:r w:rsidRPr="00647700">
        <w:rPr>
          <w:rFonts w:eastAsia="Times New Roman"/>
          <w:b/>
          <w:szCs w:val="22"/>
          <w:highlight w:val="yellow"/>
          <w:u w:val="single"/>
        </w:rPr>
        <w:t>only</w:t>
      </w:r>
      <w:r w:rsidRPr="00647700">
        <w:rPr>
          <w:rFonts w:eastAsia="Times New Roman"/>
          <w:b/>
          <w:szCs w:val="22"/>
          <w:u w:val="single"/>
        </w:rPr>
        <w:t xml:space="preserve"> be </w:t>
      </w:r>
      <w:r w:rsidRPr="00647700">
        <w:rPr>
          <w:rFonts w:eastAsia="Times New Roman"/>
          <w:b/>
          <w:szCs w:val="22"/>
          <w:highlight w:val="yellow"/>
          <w:u w:val="single"/>
        </w:rPr>
        <w:t>grasped by reason</w:t>
      </w:r>
      <w:r w:rsidRPr="00647700">
        <w:rPr>
          <w:rFonts w:eastAsia="Times New Roman"/>
          <w:b/>
          <w:szCs w:val="22"/>
          <w:u w:val="single"/>
        </w:rPr>
        <w:t>. They are not subject to change; are stable and enduring, while particulars/material objects belong to this material world of change</w:t>
      </w:r>
      <w:r w:rsidRPr="00647700">
        <w:rPr>
          <w:rFonts w:eastAsia="Times New Roman"/>
          <w:sz w:val="12"/>
          <w:szCs w:val="22"/>
        </w:rPr>
        <w:t xml:space="preserve">, becoming and perishing in a </w:t>
      </w:r>
      <w:proofErr w:type="spellStart"/>
      <w:r w:rsidRPr="00647700">
        <w:rPr>
          <w:rFonts w:eastAsia="Times New Roman"/>
          <w:sz w:val="12"/>
          <w:szCs w:val="22"/>
        </w:rPr>
        <w:t>Heraclitean</w:t>
      </w:r>
      <w:proofErr w:type="spellEnd"/>
      <w:r w:rsidRPr="00647700">
        <w:rPr>
          <w:rFonts w:eastAsia="Times New Roman"/>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647700">
        <w:rPr>
          <w:rFonts w:eastAsia="Times New Roman"/>
          <w:sz w:val="12"/>
          <w:szCs w:val="22"/>
        </w:rPr>
        <w:t>Sinem</w:t>
      </w:r>
      <w:proofErr w:type="spellEnd"/>
      <w:r w:rsidRPr="00647700">
        <w:rPr>
          <w:rFonts w:eastAsia="Times New Roman"/>
          <w:sz w:val="12"/>
          <w:szCs w:val="22"/>
        </w:rPr>
        <w:t xml:space="preserve"> </w:t>
      </w:r>
      <w:proofErr w:type="spellStart"/>
      <w:r w:rsidRPr="00647700">
        <w:rPr>
          <w:rFonts w:eastAsia="Times New Roman"/>
          <w:sz w:val="12"/>
          <w:szCs w:val="22"/>
        </w:rPr>
        <w:t>Hümeydan</w:t>
      </w:r>
      <w:proofErr w:type="spellEnd"/>
      <w:r w:rsidRPr="00647700">
        <w:rPr>
          <w:rFonts w:eastAsia="Times New Roman"/>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647700">
        <w:rPr>
          <w:rFonts w:eastAsia="Times New Roman"/>
          <w:sz w:val="12"/>
          <w:szCs w:val="22"/>
        </w:rPr>
        <w:t>2 ”</w:t>
      </w:r>
      <w:proofErr w:type="gramEnd"/>
      <w:r w:rsidRPr="00647700">
        <w:rPr>
          <w:rFonts w:eastAsia="Times New Roman"/>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647700">
        <w:rPr>
          <w:rFonts w:eastAsia="Times New Roman"/>
          <w:b/>
          <w:szCs w:val="22"/>
          <w:u w:val="single"/>
        </w:rPr>
        <w:t xml:space="preserve">The visible realm is </w:t>
      </w:r>
      <w:r w:rsidRPr="00647700">
        <w:rPr>
          <w:rFonts w:eastAsia="Times New Roman"/>
          <w:b/>
          <w:szCs w:val="22"/>
          <w:highlight w:val="yellow"/>
          <w:u w:val="single"/>
        </w:rPr>
        <w:t>the physical world</w:t>
      </w:r>
      <w:r w:rsidRPr="00647700">
        <w:rPr>
          <w:rFonts w:eastAsia="Times New Roman"/>
          <w:b/>
          <w:szCs w:val="22"/>
          <w:u w:val="single"/>
        </w:rPr>
        <w:t xml:space="preserve"> that </w:t>
      </w:r>
      <w:r w:rsidRPr="00647700">
        <w:rPr>
          <w:rFonts w:eastAsia="Times New Roman"/>
          <w:b/>
          <w:szCs w:val="22"/>
          <w:highlight w:val="yellow"/>
          <w:u w:val="single"/>
        </w:rPr>
        <w:t>is perceived through senses</w:t>
      </w:r>
      <w:r w:rsidRPr="00647700">
        <w:rPr>
          <w:rFonts w:eastAsia="Times New Roman"/>
          <w:b/>
          <w:szCs w:val="22"/>
          <w:u w:val="single"/>
        </w:rPr>
        <w:t xml:space="preserve">, and is </w:t>
      </w:r>
      <w:r w:rsidRPr="00647700">
        <w:rPr>
          <w:rFonts w:eastAsia="Times New Roman"/>
          <w:b/>
          <w:szCs w:val="22"/>
          <w:highlight w:val="yellow"/>
          <w:u w:val="single"/>
        </w:rPr>
        <w:t>susceptible to “becoming” and “ceasing to be”</w:t>
      </w:r>
      <w:r w:rsidRPr="00647700">
        <w:rPr>
          <w:rFonts w:eastAsia="Times New Roman"/>
          <w:b/>
          <w:szCs w:val="22"/>
          <w:u w:val="single"/>
        </w:rPr>
        <w:t>. On the contrary, the intelligible realm represents the ultimate reality, is enduring, and is accessible only via reasoning</w:t>
      </w:r>
      <w:r w:rsidRPr="00647700">
        <w:rPr>
          <w:rFonts w:eastAsia="Times New Roman"/>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647700">
        <w:rPr>
          <w:rFonts w:eastAsia="Times New Roman"/>
          <w:b/>
          <w:szCs w:val="22"/>
          <w:u w:val="single"/>
        </w:rPr>
        <w:t xml:space="preserve">what we perceive through </w:t>
      </w:r>
      <w:r w:rsidRPr="00647700">
        <w:rPr>
          <w:rFonts w:eastAsia="Times New Roman"/>
          <w:b/>
          <w:szCs w:val="22"/>
          <w:highlight w:val="yellow"/>
          <w:u w:val="single"/>
        </w:rPr>
        <w:t>our deceptive senses</w:t>
      </w:r>
      <w:r w:rsidRPr="00647700">
        <w:rPr>
          <w:rFonts w:eastAsia="Times New Roman"/>
          <w:b/>
          <w:szCs w:val="22"/>
          <w:u w:val="single"/>
        </w:rPr>
        <w:t xml:space="preserve"> in this world of </w:t>
      </w:r>
      <w:proofErr w:type="spellStart"/>
      <w:r w:rsidRPr="00647700">
        <w:rPr>
          <w:rFonts w:eastAsia="Times New Roman"/>
          <w:b/>
          <w:szCs w:val="22"/>
          <w:u w:val="single"/>
        </w:rPr>
        <w:t>appearence</w:t>
      </w:r>
      <w:proofErr w:type="spellEnd"/>
      <w:r w:rsidRPr="00647700">
        <w:rPr>
          <w:rFonts w:eastAsia="Times New Roman"/>
          <w:b/>
          <w:szCs w:val="22"/>
          <w:u w:val="single"/>
        </w:rPr>
        <w:t xml:space="preserve"> </w:t>
      </w:r>
      <w:r w:rsidRPr="00647700">
        <w:rPr>
          <w:rFonts w:eastAsia="Times New Roman"/>
          <w:b/>
          <w:szCs w:val="22"/>
          <w:highlight w:val="yellow"/>
          <w:u w:val="single"/>
        </w:rPr>
        <w:t>are</w:t>
      </w:r>
      <w:r w:rsidRPr="00647700">
        <w:rPr>
          <w:rFonts w:eastAsia="Times New Roman"/>
          <w:b/>
          <w:szCs w:val="22"/>
          <w:u w:val="single"/>
        </w:rPr>
        <w:t xml:space="preserve"> merely </w:t>
      </w:r>
      <w:r w:rsidRPr="00647700">
        <w:rPr>
          <w:rFonts w:eastAsia="Times New Roman"/>
          <w:b/>
          <w:szCs w:val="22"/>
          <w:highlight w:val="yellow"/>
          <w:u w:val="single"/>
        </w:rPr>
        <w:t>shadows of reality, one cannot have any genuine knowledge of these things</w:t>
      </w:r>
      <w:r w:rsidRPr="00647700">
        <w:rPr>
          <w:rFonts w:eastAsia="Times New Roman"/>
          <w:b/>
          <w:szCs w:val="22"/>
          <w:u w:val="single"/>
        </w:rPr>
        <w:t>, but can only have beliefs/opinions</w:t>
      </w:r>
      <w:r w:rsidRPr="00647700">
        <w:rPr>
          <w:rFonts w:eastAsia="Times New Roman"/>
          <w:sz w:val="12"/>
          <w:szCs w:val="22"/>
        </w:rPr>
        <w:t xml:space="preserve"> about these objects. In other words, Plato thinks that one can only have “knowledge of forms and of Forms one can only have knowledge</w:t>
      </w:r>
      <w:proofErr w:type="gramStart"/>
      <w:r w:rsidRPr="00647700">
        <w:rPr>
          <w:rFonts w:eastAsia="Times New Roman"/>
          <w:sz w:val="12"/>
          <w:szCs w:val="22"/>
        </w:rPr>
        <w:t>3 .</w:t>
      </w:r>
      <w:proofErr w:type="gramEnd"/>
      <w:r w:rsidRPr="00647700">
        <w:rPr>
          <w:rFonts w:eastAsia="Times New Roman"/>
          <w:sz w:val="12"/>
          <w:szCs w:val="22"/>
        </w:rPr>
        <w:t xml:space="preserve">” Because forms are the only objects of knowledge, individuals should </w:t>
      </w:r>
      <w:proofErr w:type="spellStart"/>
      <w:r w:rsidRPr="00647700">
        <w:rPr>
          <w:rFonts w:eastAsia="Times New Roman"/>
          <w:sz w:val="12"/>
          <w:szCs w:val="22"/>
        </w:rPr>
        <w:t>endeavour</w:t>
      </w:r>
      <w:proofErr w:type="spellEnd"/>
      <w:r w:rsidRPr="00647700">
        <w:rPr>
          <w:rFonts w:eastAsia="Times New Roman"/>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647700">
        <w:rPr>
          <w:rFonts w:eastAsia="Times New Roman"/>
          <w:b/>
          <w:szCs w:val="22"/>
          <w:highlight w:val="yellow"/>
          <w:u w:val="single"/>
        </w:rPr>
        <w:t>what we perceive</w:t>
      </w:r>
      <w:r w:rsidRPr="00647700">
        <w:rPr>
          <w:rFonts w:eastAsia="Times New Roman"/>
          <w:b/>
          <w:szCs w:val="22"/>
          <w:u w:val="single"/>
        </w:rPr>
        <w:t xml:space="preserve"> via our senses </w:t>
      </w:r>
      <w:r w:rsidRPr="00647700">
        <w:rPr>
          <w:rFonts w:eastAsia="Times New Roman"/>
          <w:b/>
          <w:szCs w:val="22"/>
          <w:highlight w:val="yellow"/>
          <w:u w:val="single"/>
        </w:rPr>
        <w:t>is</w:t>
      </w:r>
      <w:r w:rsidRPr="00647700">
        <w:rPr>
          <w:rFonts w:eastAsia="Times New Roman"/>
          <w:b/>
          <w:szCs w:val="22"/>
          <w:u w:val="single"/>
        </w:rPr>
        <w:t xml:space="preserve"> usually </w:t>
      </w:r>
      <w:r w:rsidRPr="00647700">
        <w:rPr>
          <w:rFonts w:eastAsia="Times New Roman"/>
          <w:b/>
          <w:szCs w:val="22"/>
          <w:highlight w:val="yellow"/>
          <w:u w:val="single"/>
        </w:rPr>
        <w:t>deceitful, the objects</w:t>
      </w:r>
      <w:r w:rsidRPr="00647700">
        <w:rPr>
          <w:rFonts w:eastAsia="Times New Roman"/>
          <w:b/>
          <w:szCs w:val="22"/>
          <w:u w:val="single"/>
        </w:rPr>
        <w:t xml:space="preserve"> of experience </w:t>
      </w:r>
      <w:r w:rsidRPr="00647700">
        <w:rPr>
          <w:rFonts w:eastAsia="Times New Roman"/>
          <w:b/>
          <w:szCs w:val="22"/>
          <w:highlight w:val="yellow"/>
          <w:u w:val="single"/>
        </w:rPr>
        <w:t>cannot be real entities</w:t>
      </w:r>
      <w:r w:rsidRPr="00647700">
        <w:rPr>
          <w:rFonts w:eastAsia="Times New Roman"/>
          <w:sz w:val="12"/>
          <w:szCs w:val="22"/>
        </w:rPr>
        <w:t xml:space="preserve">. Besides, </w:t>
      </w:r>
      <w:r w:rsidRPr="00647700">
        <w:rPr>
          <w:rFonts w:eastAsia="Times New Roman"/>
          <w:b/>
          <w:szCs w:val="22"/>
          <w:highlight w:val="yellow"/>
          <w:u w:val="single"/>
        </w:rPr>
        <w:t>it is possible to form different subjective views</w:t>
      </w:r>
      <w:r w:rsidRPr="00647700">
        <w:rPr>
          <w:rFonts w:eastAsia="Times New Roman"/>
          <w:b/>
          <w:szCs w:val="22"/>
          <w:u w:val="single"/>
        </w:rPr>
        <w:t xml:space="preserve"> of the same objects; </w:t>
      </w:r>
      <w:r w:rsidRPr="00647700">
        <w:rPr>
          <w:rFonts w:eastAsia="Times New Roman"/>
          <w:b/>
          <w:szCs w:val="22"/>
          <w:highlight w:val="yellow"/>
          <w:u w:val="single"/>
        </w:rPr>
        <w:t>depending on</w:t>
      </w:r>
      <w:r w:rsidRPr="00647700">
        <w:rPr>
          <w:rFonts w:eastAsia="Times New Roman"/>
          <w:b/>
          <w:szCs w:val="22"/>
          <w:u w:val="single"/>
        </w:rPr>
        <w:t xml:space="preserve"> the </w:t>
      </w:r>
      <w:r w:rsidRPr="00647700">
        <w:rPr>
          <w:rFonts w:eastAsia="Times New Roman"/>
          <w:b/>
          <w:szCs w:val="22"/>
          <w:highlight w:val="yellow"/>
          <w:u w:val="single"/>
        </w:rPr>
        <w:t>perceptual or mental states of the observer</w:t>
      </w:r>
      <w:r w:rsidRPr="00647700">
        <w:rPr>
          <w:rFonts w:eastAsia="Times New Roman"/>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B54E426" w14:textId="77777777" w:rsidR="00DB6C44" w:rsidRPr="00647700" w:rsidRDefault="00DB6C44" w:rsidP="00DB6C44">
      <w:pPr>
        <w:rPr>
          <w:b/>
          <w:szCs w:val="26"/>
        </w:rPr>
      </w:pPr>
    </w:p>
    <w:p w14:paraId="12C16318" w14:textId="77777777" w:rsidR="00DB6C44" w:rsidRPr="00647700" w:rsidRDefault="00DB6C44" w:rsidP="00DB6C44">
      <w:pPr>
        <w:pStyle w:val="Heading4"/>
        <w:rPr>
          <w:rFonts w:cs="Calibri"/>
        </w:rPr>
      </w:pPr>
      <w:r w:rsidRPr="00647700">
        <w:rPr>
          <w:rFonts w:cs="Calibri"/>
        </w:rPr>
        <w:t xml:space="preserve">Prefer – </w:t>
      </w:r>
    </w:p>
    <w:p w14:paraId="6F626B26" w14:textId="77777777" w:rsidR="00DB6C44" w:rsidRPr="00647700" w:rsidRDefault="00DB6C44" w:rsidP="00DB6C44">
      <w:pPr>
        <w:rPr>
          <w:b/>
          <w:szCs w:val="26"/>
        </w:rPr>
      </w:pPr>
    </w:p>
    <w:p w14:paraId="2DB57A61" w14:textId="0B6EAE3D" w:rsidR="00DB6C44" w:rsidRPr="00647700" w:rsidRDefault="00DB6C44" w:rsidP="00DB6C44">
      <w:pPr>
        <w:pStyle w:val="Heading4"/>
        <w:rPr>
          <w:rFonts w:cs="Calibri"/>
        </w:rPr>
      </w:pPr>
      <w:r w:rsidRPr="00647700">
        <w:rPr>
          <w:rFonts w:cs="Calibri"/>
        </w:rPr>
        <w:t xml:space="preserve">1. Performativity – a) all appeals to the good attempt to reference an ultimate form of the good and define it in the material world b) thoughts and ideas can only exist insofar as the theory of the form is true since it is what defines our ability to generate those thoughts in the first place. </w:t>
      </w:r>
    </w:p>
    <w:p w14:paraId="2624B288" w14:textId="77777777" w:rsidR="00DB6C44" w:rsidRPr="00647700" w:rsidRDefault="00DB6C44" w:rsidP="00DB6C44">
      <w:pPr>
        <w:rPr>
          <w:b/>
          <w:szCs w:val="26"/>
        </w:rPr>
      </w:pPr>
    </w:p>
    <w:p w14:paraId="68E1D655" w14:textId="30417012" w:rsidR="00DB6C44" w:rsidRPr="00647700" w:rsidRDefault="00DB6C44" w:rsidP="00DB6C44">
      <w:pPr>
        <w:pStyle w:val="Heading4"/>
        <w:rPr>
          <w:rFonts w:cs="Calibri"/>
        </w:rPr>
      </w:pPr>
      <w:r w:rsidRPr="00647700">
        <w:rPr>
          <w:rFonts w:cs="Calibri"/>
        </w:rPr>
        <w:lastRenderedPageBreak/>
        <w:t xml:space="preserve">2. </w:t>
      </w:r>
      <w:proofErr w:type="spellStart"/>
      <w:r w:rsidRPr="00647700">
        <w:rPr>
          <w:rFonts w:cs="Calibri"/>
        </w:rPr>
        <w:t>Constitutivism</w:t>
      </w:r>
      <w:proofErr w:type="spellEnd"/>
      <w:r w:rsidRPr="00647700">
        <w:rPr>
          <w:rFonts w:cs="Calibri"/>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632B88F3" w14:textId="26E09EE8" w:rsidR="00DB6C44" w:rsidRPr="00647700" w:rsidRDefault="00DB6C44" w:rsidP="00DB6C44">
      <w:pPr>
        <w:pStyle w:val="Heading4"/>
        <w:rPr>
          <w:rFonts w:cs="Calibri"/>
        </w:rPr>
      </w:pPr>
    </w:p>
    <w:p w14:paraId="1831B4F6" w14:textId="020A41DF" w:rsidR="00DB6C44" w:rsidRPr="00647700" w:rsidRDefault="00DB6C44" w:rsidP="00DB6C44">
      <w:pPr>
        <w:pStyle w:val="Heading4"/>
        <w:rPr>
          <w:rFonts w:cs="Calibri"/>
          <w:b w:val="0"/>
          <w:sz w:val="12"/>
          <w:szCs w:val="12"/>
        </w:rPr>
      </w:pPr>
      <w:r w:rsidRPr="00647700">
        <w:rPr>
          <w:rFonts w:cs="Calibri"/>
        </w:rPr>
        <w:t xml:space="preserve">3. Metaphysics – the world is fundamentally an organism we are a piece of, everything is made of the same substance and consciousness is a cosmically natural form. </w:t>
      </w:r>
      <w:r w:rsidRPr="00647700">
        <w:rPr>
          <w:rFonts w:cs="Calibri"/>
          <w:u w:val="single"/>
        </w:rPr>
        <w:t>Lanza 07,</w:t>
      </w:r>
      <w:r w:rsidRPr="00647700">
        <w:rPr>
          <w:rFonts w:cs="Calibri"/>
        </w:rPr>
        <w:t xml:space="preserve"> </w:t>
      </w:r>
      <w:r w:rsidRPr="00647700">
        <w:rPr>
          <w:rFonts w:cs="Calibri"/>
          <w:b w:val="0"/>
          <w:sz w:val="12"/>
          <w:szCs w:val="12"/>
        </w:rPr>
        <w:t xml:space="preserve">Robert. “Are We Part of a Single Living Organism?” The Huffington Post, TheHuffingtonPost.com, 27 Nov. 2011, </w:t>
      </w:r>
      <w:hyperlink r:id="rId8" w:history="1">
        <w:r w:rsidRPr="00647700">
          <w:rPr>
            <w:rStyle w:val="Hyperlink"/>
            <w:rFonts w:cs="Calibri"/>
            <w:sz w:val="12"/>
            <w:szCs w:val="12"/>
          </w:rPr>
          <w:t>www.huffingtonpost.com/robert-lanza/are-we-part-of-a-single-l_b_981643.html.//Scopa</w:t>
        </w:r>
      </w:hyperlink>
      <w:r w:rsidRPr="00647700">
        <w:rPr>
          <w:rFonts w:cs="Calibri"/>
          <w:b w:val="0"/>
          <w:sz w:val="12"/>
          <w:szCs w:val="12"/>
        </w:rPr>
        <w:t xml:space="preserve"> </w:t>
      </w:r>
      <w:r w:rsidRPr="00647700">
        <w:rPr>
          <w:rFonts w:cs="Calibri"/>
          <w:color w:val="000000"/>
          <w:sz w:val="22"/>
          <w:szCs w:val="22"/>
          <w:highlight w:val="yellow"/>
          <w:u w:val="single"/>
        </w:rPr>
        <w:t xml:space="preserve">Consciousness is like an embryonic </w:t>
      </w:r>
      <w:r w:rsidRPr="00647700">
        <w:rPr>
          <w:rFonts w:cs="Calibri"/>
          <w:color w:val="000000"/>
          <w:sz w:val="22"/>
          <w:szCs w:val="22"/>
          <w:u w:val="single"/>
        </w:rPr>
        <w:t xml:space="preserve">stem </w:t>
      </w:r>
      <w:r w:rsidRPr="00647700">
        <w:rPr>
          <w:rFonts w:cs="Calibri"/>
          <w:color w:val="000000"/>
          <w:sz w:val="22"/>
          <w:szCs w:val="22"/>
          <w:highlight w:val="yellow"/>
          <w:u w:val="single"/>
        </w:rPr>
        <w:t>cell</w:t>
      </w:r>
      <w:r w:rsidRPr="00647700">
        <w:rPr>
          <w:rFonts w:cs="Calibri"/>
          <w:b w:val="0"/>
          <w:color w:val="000000"/>
          <w:sz w:val="12"/>
        </w:rPr>
        <w:t>, the master cell of the body, which −</w:t>
      </w:r>
      <w:r w:rsidRPr="00647700">
        <w:rPr>
          <w:rFonts w:cs="Calibri"/>
          <w:color w:val="000000"/>
          <w:sz w:val="12"/>
        </w:rPr>
        <w:t xml:space="preserve"> </w:t>
      </w:r>
      <w:r w:rsidRPr="00647700">
        <w:rPr>
          <w:rFonts w:cs="Calibri"/>
          <w:color w:val="000000"/>
          <w:sz w:val="22"/>
          <w:szCs w:val="22"/>
          <w:highlight w:val="yellow"/>
          <w:u w:val="single"/>
        </w:rPr>
        <w:t>instead of giving rise to muscle, bone and</w:t>
      </w:r>
      <w:r w:rsidRPr="00647700">
        <w:rPr>
          <w:rFonts w:cs="Calibri"/>
          <w:color w:val="000000"/>
          <w:sz w:val="22"/>
          <w:szCs w:val="22"/>
          <w:u w:val="single"/>
        </w:rPr>
        <w:t xml:space="preserve"> all the other tissues and </w:t>
      </w:r>
      <w:r w:rsidRPr="00647700">
        <w:rPr>
          <w:rFonts w:cs="Calibri"/>
          <w:color w:val="000000"/>
          <w:sz w:val="22"/>
          <w:szCs w:val="22"/>
          <w:highlight w:val="yellow"/>
          <w:u w:val="single"/>
        </w:rPr>
        <w:t>organs</w:t>
      </w:r>
      <w:r w:rsidRPr="00647700">
        <w:rPr>
          <w:rFonts w:cs="Calibri"/>
          <w:color w:val="000000"/>
          <w:sz w:val="22"/>
          <w:szCs w:val="22"/>
          <w:u w:val="single"/>
        </w:rPr>
        <w:t xml:space="preserve"> of the body − </w:t>
      </w:r>
      <w:r w:rsidRPr="00647700">
        <w:rPr>
          <w:rFonts w:cs="Calibri"/>
          <w:color w:val="000000"/>
          <w:sz w:val="22"/>
          <w:szCs w:val="22"/>
          <w:highlight w:val="yellow"/>
          <w:u w:val="single"/>
        </w:rPr>
        <w:t>gives rise to</w:t>
      </w:r>
      <w:r w:rsidRPr="00647700">
        <w:rPr>
          <w:rFonts w:cs="Calibri"/>
          <w:color w:val="000000"/>
          <w:sz w:val="22"/>
          <w:szCs w:val="22"/>
          <w:u w:val="single"/>
        </w:rPr>
        <w:t xml:space="preserve"> the biodiversity around us, to </w:t>
      </w:r>
      <w:r w:rsidRPr="00647700">
        <w:rPr>
          <w:rFonts w:cs="Calibri"/>
          <w:color w:val="000000"/>
          <w:sz w:val="22"/>
          <w:szCs w:val="22"/>
          <w:highlight w:val="yellow"/>
          <w:u w:val="single"/>
        </w:rPr>
        <w:t>the entire</w:t>
      </w:r>
      <w:r w:rsidRPr="00647700">
        <w:rPr>
          <w:rFonts w:cs="Calibri"/>
          <w:color w:val="000000"/>
          <w:sz w:val="22"/>
          <w:szCs w:val="22"/>
          <w:u w:val="single"/>
        </w:rPr>
        <w:t xml:space="preserve"> ecosystem of the </w:t>
      </w:r>
      <w:r w:rsidRPr="00647700">
        <w:rPr>
          <w:rFonts w:cs="Calibri"/>
          <w:color w:val="000000"/>
          <w:sz w:val="22"/>
          <w:szCs w:val="22"/>
          <w:highlight w:val="yellow"/>
          <w:u w:val="single"/>
        </w:rPr>
        <w:t>planet.</w:t>
      </w:r>
      <w:r w:rsidRPr="00647700">
        <w:rPr>
          <w:rFonts w:cs="Calibri"/>
          <w:sz w:val="22"/>
          <w:szCs w:val="22"/>
          <w:highlight w:val="yellow"/>
          <w:u w:val="single"/>
        </w:rPr>
        <w:t xml:space="preserve"> </w:t>
      </w:r>
      <w:r w:rsidRPr="00647700">
        <w:rPr>
          <w:rFonts w:cs="Calibri"/>
          <w:color w:val="000000"/>
          <w:sz w:val="22"/>
          <w:szCs w:val="22"/>
          <w:highlight w:val="yellow"/>
          <w:u w:val="single"/>
        </w:rPr>
        <w:t>When you think</w:t>
      </w:r>
      <w:r w:rsidRPr="00647700">
        <w:rPr>
          <w:rFonts w:cs="Calibri"/>
          <w:color w:val="000000"/>
          <w:sz w:val="22"/>
          <w:szCs w:val="22"/>
          <w:u w:val="single"/>
        </w:rPr>
        <w:t xml:space="preserve"> of a living </w:t>
      </w:r>
      <w:r w:rsidRPr="00647700">
        <w:rPr>
          <w:rFonts w:cs="Calibri"/>
          <w:color w:val="000000"/>
          <w:sz w:val="22"/>
          <w:szCs w:val="22"/>
          <w:highlight w:val="yellow"/>
          <w:u w:val="single"/>
        </w:rPr>
        <w:t>organism</w:t>
      </w:r>
      <w:r w:rsidRPr="00647700">
        <w:rPr>
          <w:rFonts w:cs="Calibri"/>
          <w:b w:val="0"/>
          <w:color w:val="000000"/>
          <w:sz w:val="12"/>
        </w:rPr>
        <w:t>, you think of how</w:t>
      </w:r>
      <w:r w:rsidRPr="00647700">
        <w:rPr>
          <w:rFonts w:cs="Calibri"/>
          <w:color w:val="000000"/>
          <w:sz w:val="12"/>
        </w:rPr>
        <w:t xml:space="preserve"> </w:t>
      </w:r>
      <w:r w:rsidRPr="00647700">
        <w:rPr>
          <w:rFonts w:cs="Calibri"/>
          <w:color w:val="000000"/>
          <w:sz w:val="22"/>
          <w:szCs w:val="22"/>
          <w:highlight w:val="yellow"/>
          <w:u w:val="single"/>
        </w:rPr>
        <w:t>its parts operate as a unified whole</w:t>
      </w:r>
      <w:r w:rsidRPr="00647700">
        <w:rPr>
          <w:rFonts w:cs="Calibri"/>
          <w:b w:val="0"/>
          <w:color w:val="000000"/>
          <w:sz w:val="12"/>
        </w:rPr>
        <w:t xml:space="preserve">, much like the workings of a fine watch. </w:t>
      </w:r>
      <w:r w:rsidRPr="00647700">
        <w:rPr>
          <w:rFonts w:cs="Calibri"/>
          <w:color w:val="000000"/>
          <w:sz w:val="22"/>
          <w:szCs w:val="22"/>
          <w:u w:val="single"/>
        </w:rPr>
        <w:t>For instance, the cells in leaves</w:t>
      </w:r>
      <w:r w:rsidRPr="00647700">
        <w:rPr>
          <w:rFonts w:cs="Calibri"/>
          <w:color w:val="000000"/>
          <w:sz w:val="12"/>
        </w:rPr>
        <w:t xml:space="preserve"> </w:t>
      </w:r>
      <w:r w:rsidRPr="00647700">
        <w:rPr>
          <w:rFonts w:cs="Calibri"/>
          <w:b w:val="0"/>
          <w:color w:val="000000"/>
          <w:sz w:val="12"/>
        </w:rPr>
        <w:t xml:space="preserve">produce food for a plant, converting the energy in sunlight into chemical energy that it can use as food. </w:t>
      </w:r>
      <w:r w:rsidRPr="00647700">
        <w:rPr>
          <w:rFonts w:cs="Calibri"/>
          <w:color w:val="000000"/>
          <w:sz w:val="22"/>
          <w:szCs w:val="22"/>
          <w:u w:val="single"/>
        </w:rPr>
        <w:t xml:space="preserve">The cells in its stems and branches transport food and water from the leaves and roots to the whole organism. Of course, instead of branches, </w:t>
      </w:r>
      <w:r w:rsidRPr="00647700">
        <w:rPr>
          <w:rFonts w:cs="Calibri"/>
          <w:color w:val="000000"/>
          <w:sz w:val="22"/>
          <w:szCs w:val="22"/>
          <w:highlight w:val="yellow"/>
          <w:u w:val="single"/>
        </w:rPr>
        <w:t>we</w:t>
      </w:r>
      <w:r w:rsidRPr="00647700">
        <w:rPr>
          <w:rFonts w:cs="Calibri"/>
          <w:color w:val="000000"/>
          <w:sz w:val="22"/>
          <w:szCs w:val="22"/>
          <w:u w:val="single"/>
        </w:rPr>
        <w:t xml:space="preserve"> vertebrates </w:t>
      </w:r>
      <w:r w:rsidRPr="00647700">
        <w:rPr>
          <w:rFonts w:cs="Calibri"/>
          <w:color w:val="000000"/>
          <w:sz w:val="22"/>
          <w:szCs w:val="22"/>
          <w:highlight w:val="yellow"/>
          <w:u w:val="single"/>
        </w:rPr>
        <w:t>have bones for support</w:t>
      </w:r>
      <w:r w:rsidRPr="00647700">
        <w:rPr>
          <w:rFonts w:cs="Calibri"/>
          <w:color w:val="000000"/>
          <w:sz w:val="22"/>
          <w:szCs w:val="22"/>
          <w:u w:val="single"/>
        </w:rPr>
        <w:t>, and muscles</w:t>
      </w:r>
      <w:r w:rsidRPr="00647700">
        <w:rPr>
          <w:rFonts w:cs="Calibri"/>
          <w:b w:val="0"/>
          <w:color w:val="000000"/>
          <w:sz w:val="12"/>
        </w:rPr>
        <w:t xml:space="preserve"> that give us the ability to locomote, to hunt and scavenge for food. </w:t>
      </w:r>
      <w:r w:rsidRPr="00647700">
        <w:rPr>
          <w:rFonts w:cs="Calibri"/>
          <w:color w:val="000000"/>
          <w:sz w:val="22"/>
          <w:szCs w:val="22"/>
          <w:u w:val="single"/>
        </w:rPr>
        <w:t xml:space="preserve">This dynamic </w:t>
      </w:r>
      <w:r w:rsidRPr="00647700">
        <w:rPr>
          <w:rFonts w:cs="Calibri"/>
          <w:color w:val="000000"/>
          <w:sz w:val="22"/>
          <w:szCs w:val="22"/>
          <w:highlight w:val="yellow"/>
          <w:u w:val="single"/>
        </w:rPr>
        <w:t>cellular interrelationship occurs at the interspecies level</w:t>
      </w:r>
      <w:r w:rsidRPr="00647700">
        <w:rPr>
          <w:rFonts w:cs="Calibri"/>
          <w:color w:val="000000"/>
          <w:sz w:val="22"/>
          <w:szCs w:val="22"/>
          <w:u w:val="single"/>
        </w:rPr>
        <w:t xml:space="preserve">, as well, not only in our gut but </w:t>
      </w:r>
      <w:r w:rsidRPr="00647700">
        <w:rPr>
          <w:rFonts w:cs="Calibri"/>
          <w:color w:val="000000"/>
          <w:sz w:val="22"/>
          <w:szCs w:val="22"/>
          <w:highlight w:val="yellow"/>
          <w:u w:val="single"/>
        </w:rPr>
        <w:t>on a planet-wide scale</w:t>
      </w:r>
      <w:r w:rsidRPr="00647700">
        <w:rPr>
          <w:rFonts w:cs="Calibri"/>
          <w:color w:val="000000"/>
          <w:sz w:val="12"/>
        </w:rPr>
        <w:t>.</w:t>
      </w:r>
      <w:r w:rsidRPr="00647700">
        <w:rPr>
          <w:rFonts w:cs="Calibri"/>
          <w:b w:val="0"/>
          <w:color w:val="000000"/>
          <w:sz w:val="12"/>
        </w:rPr>
        <w:t xml:space="preserve"> We oxygen-breathing lifeforms continuously inhale oxygen (O</w:t>
      </w:r>
      <w:r w:rsidRPr="00647700">
        <w:rPr>
          <w:rFonts w:cs="Calibri"/>
          <w:b w:val="0"/>
          <w:color w:val="000000"/>
          <w:sz w:val="12"/>
          <w:vertAlign w:val="subscript"/>
        </w:rPr>
        <w:t>2</w:t>
      </w:r>
      <w:r w:rsidRPr="00647700">
        <w:rPr>
          <w:rFonts w:cs="Calibri"/>
          <w:b w:val="0"/>
          <w:color w:val="000000"/>
          <w:sz w:val="12"/>
        </w:rPr>
        <w:t>) and then exhale carbon dioxide (CO</w:t>
      </w:r>
      <w:r w:rsidRPr="00647700">
        <w:rPr>
          <w:rFonts w:cs="Calibri"/>
          <w:b w:val="0"/>
          <w:color w:val="000000"/>
          <w:sz w:val="12"/>
          <w:vertAlign w:val="subscript"/>
        </w:rPr>
        <w:t>2</w:t>
      </w:r>
      <w:r w:rsidRPr="00647700">
        <w:rPr>
          <w:rFonts w:cs="Calibri"/>
          <w:b w:val="0"/>
          <w:color w:val="000000"/>
          <w:sz w:val="12"/>
        </w:rPr>
        <w:t>); plants then take in the CO</w:t>
      </w:r>
      <w:r w:rsidRPr="00647700">
        <w:rPr>
          <w:rFonts w:cs="Calibri"/>
          <w:b w:val="0"/>
          <w:color w:val="000000"/>
          <w:sz w:val="12"/>
          <w:vertAlign w:val="subscript"/>
        </w:rPr>
        <w:t>2</w:t>
      </w:r>
      <w:r w:rsidRPr="00647700">
        <w:rPr>
          <w:rFonts w:cs="Calibri"/>
          <w:b w:val="0"/>
          <w:color w:val="000000"/>
          <w:sz w:val="12"/>
        </w:rPr>
        <w:t> and use it in their photosynthesis process and in turn give off or “exhale” oxygen.</w:t>
      </w:r>
      <w:r w:rsidRPr="00647700">
        <w:rPr>
          <w:rFonts w:cs="Calibri"/>
          <w:b w:val="0"/>
          <w:sz w:val="12"/>
        </w:rPr>
        <w:t xml:space="preserve"> </w:t>
      </w:r>
      <w:r w:rsidRPr="00647700">
        <w:rPr>
          <w:rFonts w:cs="Calibri"/>
          <w:b w:val="0"/>
          <w:color w:val="000000"/>
          <w:sz w:val="12"/>
        </w:rPr>
        <w:t xml:space="preserve">But there’s a lot more to it than that. </w:t>
      </w:r>
      <w:r w:rsidRPr="00647700">
        <w:rPr>
          <w:rFonts w:cs="Calibri"/>
          <w:color w:val="000000"/>
          <w:sz w:val="22"/>
          <w:szCs w:val="22"/>
          <w:highlight w:val="yellow"/>
          <w:u w:val="single"/>
        </w:rPr>
        <w:t>We</w:t>
      </w:r>
      <w:r w:rsidRPr="00647700">
        <w:rPr>
          <w:rFonts w:cs="Calibri"/>
          <w:color w:val="000000"/>
          <w:sz w:val="22"/>
          <w:szCs w:val="22"/>
          <w:u w:val="single"/>
        </w:rPr>
        <w:t xml:space="preserve"> animals </w:t>
      </w:r>
      <w:r w:rsidRPr="00647700">
        <w:rPr>
          <w:rFonts w:cs="Calibri"/>
          <w:color w:val="000000"/>
          <w:sz w:val="22"/>
          <w:szCs w:val="22"/>
          <w:highlight w:val="yellow"/>
          <w:u w:val="single"/>
        </w:rPr>
        <w:t>interpret the world using space and time</w:t>
      </w:r>
      <w:r w:rsidRPr="00647700">
        <w:rPr>
          <w:rFonts w:cs="Calibri"/>
          <w:color w:val="000000"/>
          <w:sz w:val="22"/>
          <w:szCs w:val="22"/>
          <w:u w:val="single"/>
        </w:rPr>
        <w:t xml:space="preserve"> — “sensitive concepts,” </w:t>
      </w:r>
      <w:r w:rsidRPr="00647700">
        <w:rPr>
          <w:rFonts w:cs="Calibri"/>
          <w:color w:val="000000"/>
          <w:sz w:val="22"/>
          <w:szCs w:val="22"/>
          <w:highlight w:val="yellow"/>
          <w:u w:val="single"/>
        </w:rPr>
        <w:t>which</w:t>
      </w:r>
      <w:r w:rsidRPr="00647700">
        <w:rPr>
          <w:rFonts w:cs="Calibri"/>
          <w:color w:val="000000"/>
          <w:sz w:val="22"/>
          <w:szCs w:val="22"/>
          <w:u w:val="single"/>
        </w:rPr>
        <w:t>, according to </w:t>
      </w:r>
      <w:hyperlink r:id="rId9" w:tgtFrame="_hplink" w:history="1">
        <w:r w:rsidRPr="00647700">
          <w:rPr>
            <w:rFonts w:cs="Calibri"/>
            <w:color w:val="000000"/>
            <w:u w:val="single"/>
          </w:rPr>
          <w:t>biocentrism,</w:t>
        </w:r>
      </w:hyperlink>
      <w:r w:rsidRPr="00647700">
        <w:rPr>
          <w:rFonts w:cs="Calibri"/>
          <w:color w:val="000000"/>
          <w:sz w:val="22"/>
          <w:szCs w:val="22"/>
          <w:u w:val="single"/>
        </w:rPr>
        <w:t> </w:t>
      </w:r>
      <w:r w:rsidRPr="00647700">
        <w:rPr>
          <w:rFonts w:cs="Calibri"/>
          <w:color w:val="000000"/>
          <w:sz w:val="22"/>
          <w:szCs w:val="22"/>
          <w:highlight w:val="yellow"/>
          <w:u w:val="single"/>
        </w:rPr>
        <w:t>are forms in the mind, not</w:t>
      </w:r>
      <w:r w:rsidRPr="00647700">
        <w:rPr>
          <w:rFonts w:cs="Calibri"/>
          <w:color w:val="000000"/>
          <w:sz w:val="22"/>
          <w:szCs w:val="22"/>
          <w:u w:val="single"/>
        </w:rPr>
        <w:t xml:space="preserve"> hard, external </w:t>
      </w:r>
      <w:r w:rsidRPr="00647700">
        <w:rPr>
          <w:rFonts w:cs="Calibri"/>
          <w:color w:val="000000"/>
          <w:sz w:val="22"/>
          <w:szCs w:val="22"/>
          <w:highlight w:val="yellow"/>
          <w:u w:val="single"/>
        </w:rPr>
        <w:t>realities</w:t>
      </w:r>
      <w:r w:rsidRPr="00647700">
        <w:rPr>
          <w:rFonts w:cs="Calibri"/>
          <w:color w:val="000000"/>
          <w:sz w:val="22"/>
          <w:szCs w:val="22"/>
          <w:u w:val="single"/>
        </w:rPr>
        <w:t xml:space="preserve">. Indeed, </w:t>
      </w:r>
      <w:r w:rsidRPr="00647700">
        <w:rPr>
          <w:rFonts w:cs="Calibri"/>
          <w:color w:val="000000"/>
          <w:sz w:val="22"/>
          <w:szCs w:val="22"/>
          <w:highlight w:val="yellow"/>
          <w:u w:val="single"/>
        </w:rPr>
        <w:t>with</w:t>
      </w:r>
      <w:r w:rsidRPr="00647700">
        <w:rPr>
          <w:rFonts w:cs="Calibri"/>
          <w:color w:val="000000"/>
          <w:sz w:val="22"/>
          <w:szCs w:val="22"/>
          <w:u w:val="single"/>
        </w:rPr>
        <w:t xml:space="preserve"> the advent of </w:t>
      </w:r>
      <w:r w:rsidRPr="00647700">
        <w:rPr>
          <w:rFonts w:cs="Calibri"/>
          <w:color w:val="000000"/>
          <w:sz w:val="22"/>
          <w:szCs w:val="22"/>
          <w:highlight w:val="yellow"/>
          <w:u w:val="single"/>
        </w:rPr>
        <w:t>quantum mechanics</w:t>
      </w:r>
      <w:r w:rsidRPr="00647700">
        <w:rPr>
          <w:rFonts w:cs="Calibri"/>
          <w:color w:val="000000"/>
          <w:sz w:val="22"/>
          <w:szCs w:val="22"/>
          <w:u w:val="single"/>
        </w:rPr>
        <w:t xml:space="preserve">, the old </w:t>
      </w:r>
      <w:r w:rsidRPr="00647700">
        <w:rPr>
          <w:rFonts w:cs="Calibri"/>
          <w:color w:val="000000"/>
          <w:sz w:val="22"/>
          <w:szCs w:val="22"/>
          <w:highlight w:val="yellow"/>
          <w:u w:val="single"/>
        </w:rPr>
        <w:t>materialistic worldview</w:t>
      </w:r>
      <w:r w:rsidRPr="00647700">
        <w:rPr>
          <w:rFonts w:cs="Calibri"/>
          <w:color w:val="000000"/>
          <w:sz w:val="22"/>
          <w:szCs w:val="22"/>
          <w:u w:val="single"/>
        </w:rPr>
        <w:t xml:space="preserve"> has started to </w:t>
      </w:r>
      <w:r w:rsidRPr="00647700">
        <w:rPr>
          <w:rFonts w:cs="Calibri"/>
          <w:color w:val="000000"/>
          <w:sz w:val="22"/>
          <w:szCs w:val="22"/>
          <w:highlight w:val="yellow"/>
          <w:u w:val="single"/>
        </w:rPr>
        <w:t>collapse</w:t>
      </w:r>
      <w:r w:rsidRPr="00647700">
        <w:rPr>
          <w:rFonts w:cs="Calibri"/>
          <w:b w:val="0"/>
          <w:color w:val="000000"/>
          <w:sz w:val="12"/>
        </w:rPr>
        <w:t>. Alas! The mass of accumulated evidence − </w:t>
      </w:r>
      <w:hyperlink r:id="rId10" w:tgtFrame="_hplink" w:history="1">
        <w:r w:rsidRPr="00647700">
          <w:rPr>
            <w:rFonts w:cs="Calibri"/>
            <w:b w:val="0"/>
            <w:color w:val="000000"/>
            <w:sz w:val="12"/>
          </w:rPr>
          <w:t>the double-slit experiment</w:t>
        </w:r>
      </w:hyperlink>
      <w:r w:rsidRPr="00647700">
        <w:rPr>
          <w:rFonts w:cs="Calibri"/>
          <w:b w:val="0"/>
          <w:color w:val="000000"/>
          <w:sz w:val="12"/>
        </w:rPr>
        <w:t>, </w:t>
      </w:r>
      <w:hyperlink r:id="rId11" w:tgtFrame="_hplink" w:history="1">
        <w:r w:rsidRPr="00647700">
          <w:rPr>
            <w:rFonts w:cs="Calibri"/>
            <w:b w:val="0"/>
            <w:color w:val="000000"/>
            <w:sz w:val="12"/>
          </w:rPr>
          <w:t>quantum entanglement</w:t>
        </w:r>
      </w:hyperlink>
      <w:r w:rsidRPr="00647700">
        <w:rPr>
          <w:rFonts w:cs="Calibri"/>
          <w:b w:val="0"/>
          <w:color w:val="000000"/>
          <w:sz w:val="12"/>
        </w:rPr>
        <w:t> and the work of quantum logic and </w:t>
      </w:r>
      <w:hyperlink r:id="rId12" w:tgtFrame="_hplink" w:history="1">
        <w:r w:rsidRPr="00647700">
          <w:rPr>
            <w:rFonts w:cs="Calibri"/>
            <w:b w:val="0"/>
            <w:color w:val="000000"/>
            <w:sz w:val="12"/>
          </w:rPr>
          <w:t>Schrodinger’s cat</w:t>
        </w:r>
      </w:hyperlink>
      <w:r w:rsidRPr="00647700">
        <w:rPr>
          <w:rFonts w:cs="Calibri"/>
          <w:b w:val="0"/>
          <w:color w:val="000000"/>
          <w:sz w:val="12"/>
        </w:rPr>
        <w:t>, among others − has the weight of a boulder. At first glance,</w:t>
      </w:r>
      <w:r w:rsidRPr="00647700">
        <w:rPr>
          <w:rFonts w:cs="Calibri"/>
          <w:color w:val="000000"/>
          <w:sz w:val="12"/>
        </w:rPr>
        <w:t xml:space="preserve"> </w:t>
      </w:r>
      <w:r w:rsidRPr="00647700">
        <w:rPr>
          <w:rFonts w:cs="Calibri"/>
          <w:color w:val="000000"/>
          <w:sz w:val="22"/>
          <w:szCs w:val="22"/>
          <w:u w:val="single"/>
        </w:rPr>
        <w:t xml:space="preserve">it seems bizarre that </w:t>
      </w:r>
      <w:r w:rsidRPr="00647700">
        <w:rPr>
          <w:rFonts w:cs="Calibri"/>
          <w:color w:val="000000"/>
          <w:sz w:val="22"/>
          <w:szCs w:val="22"/>
          <w:highlight w:val="yellow"/>
          <w:u w:val="single"/>
        </w:rPr>
        <w:t>a frog</w:t>
      </w:r>
      <w:r w:rsidRPr="00647700">
        <w:rPr>
          <w:rFonts w:cs="Calibri"/>
          <w:color w:val="000000"/>
          <w:sz w:val="22"/>
          <w:szCs w:val="22"/>
          <w:u w:val="single"/>
        </w:rPr>
        <w:t xml:space="preserve"> in the rain forest </w:t>
      </w:r>
      <w:r w:rsidRPr="00647700">
        <w:rPr>
          <w:rFonts w:cs="Calibri"/>
          <w:color w:val="000000"/>
          <w:sz w:val="22"/>
          <w:szCs w:val="22"/>
          <w:highlight w:val="yellow"/>
          <w:u w:val="single"/>
        </w:rPr>
        <w:t>or</w:t>
      </w:r>
      <w:r w:rsidRPr="00647700">
        <w:rPr>
          <w:rFonts w:cs="Calibri"/>
          <w:color w:val="000000"/>
          <w:sz w:val="22"/>
          <w:szCs w:val="22"/>
          <w:u w:val="single"/>
        </w:rPr>
        <w:t xml:space="preserve"> a </w:t>
      </w:r>
      <w:r w:rsidRPr="00647700">
        <w:rPr>
          <w:rFonts w:cs="Calibri"/>
          <w:color w:val="000000"/>
          <w:sz w:val="22"/>
          <w:szCs w:val="22"/>
          <w:highlight w:val="yellow"/>
          <w:u w:val="single"/>
        </w:rPr>
        <w:t>dolphin</w:t>
      </w:r>
      <w:r w:rsidRPr="00647700">
        <w:rPr>
          <w:rFonts w:cs="Calibri"/>
          <w:color w:val="000000"/>
          <w:sz w:val="22"/>
          <w:szCs w:val="22"/>
          <w:u w:val="single"/>
        </w:rPr>
        <w:t xml:space="preserve"> in the ocean </w:t>
      </w:r>
      <w:r w:rsidRPr="00647700">
        <w:rPr>
          <w:rFonts w:cs="Calibri"/>
          <w:color w:val="000000"/>
          <w:sz w:val="22"/>
          <w:szCs w:val="22"/>
          <w:highlight w:val="yellow"/>
          <w:u w:val="single"/>
        </w:rPr>
        <w:t>should be directly connected to us</w:t>
      </w:r>
      <w:r w:rsidRPr="00647700">
        <w:rPr>
          <w:rFonts w:cs="Calibri"/>
          <w:color w:val="000000"/>
          <w:sz w:val="22"/>
          <w:szCs w:val="22"/>
          <w:u w:val="single"/>
        </w:rPr>
        <w:t xml:space="preserve">. But </w:t>
      </w:r>
      <w:r w:rsidRPr="00647700">
        <w:rPr>
          <w:rFonts w:cs="Calibri"/>
          <w:color w:val="000000"/>
          <w:sz w:val="22"/>
          <w:szCs w:val="22"/>
          <w:highlight w:val="yellow"/>
          <w:u w:val="single"/>
        </w:rPr>
        <w:t>they are the subjects of the same reality</w:t>
      </w:r>
      <w:r w:rsidRPr="00647700">
        <w:rPr>
          <w:rFonts w:cs="Calibri"/>
          <w:color w:val="000000"/>
          <w:sz w:val="22"/>
          <w:szCs w:val="22"/>
          <w:u w:val="single"/>
        </w:rPr>
        <w:t xml:space="preserve"> </w:t>
      </w:r>
      <w:r w:rsidRPr="00647700">
        <w:rPr>
          <w:rFonts w:cs="Calibri"/>
          <w:b w:val="0"/>
          <w:color w:val="000000"/>
          <w:sz w:val="12"/>
        </w:rPr>
        <w:t>that interested  the physicist who proposed an experiment, </w:t>
      </w:r>
      <w:hyperlink r:id="rId13" w:tgtFrame="_hplink" w:history="1">
        <w:r w:rsidRPr="00647700">
          <w:rPr>
            <w:rFonts w:cs="Calibri"/>
            <w:color w:val="000000"/>
            <w:u w:val="single"/>
          </w:rPr>
          <w:t>verified by Alain Aspect</w:t>
        </w:r>
        <w:r w:rsidRPr="00647700">
          <w:rPr>
            <w:rFonts w:cs="Calibri"/>
            <w:color w:val="000000"/>
            <w:u w:val="single"/>
          </w:rPr>
          <w:t xml:space="preserve"> </w:t>
        </w:r>
        <w:r w:rsidRPr="00647700">
          <w:rPr>
            <w:rFonts w:cs="Calibri"/>
            <w:color w:val="000000"/>
            <w:u w:val="single"/>
          </w:rPr>
          <w:t>and his colleagues in 1982</w:t>
        </w:r>
      </w:hyperlink>
      <w:r w:rsidRPr="00647700">
        <w:rPr>
          <w:rFonts w:cs="Calibri"/>
          <w:color w:val="000000"/>
          <w:sz w:val="22"/>
          <w:szCs w:val="22"/>
          <w:u w:val="single"/>
        </w:rPr>
        <w:t>, that showed once and for all that at least on a quantum level, what happens locally is affected by nonlocal events</w:t>
      </w:r>
      <w:r w:rsidRPr="00647700">
        <w:rPr>
          <w:rFonts w:cs="Calibri"/>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647700">
        <w:rPr>
          <w:rFonts w:cs="Calibri"/>
          <w:color w:val="000000"/>
          <w:sz w:val="12"/>
        </w:rPr>
        <w:t xml:space="preserve"> </w:t>
      </w:r>
      <w:r w:rsidRPr="00647700">
        <w:rPr>
          <w:rFonts w:cs="Calibri"/>
          <w:color w:val="000000"/>
          <w:sz w:val="22"/>
          <w:szCs w:val="22"/>
          <w:highlight w:val="yellow"/>
          <w:u w:val="single"/>
        </w:rPr>
        <w:t>We are</w:t>
      </w:r>
      <w:r w:rsidRPr="00647700">
        <w:rPr>
          <w:rFonts w:cs="Calibri"/>
          <w:color w:val="000000"/>
          <w:sz w:val="22"/>
          <w:szCs w:val="22"/>
          <w:u w:val="single"/>
        </w:rPr>
        <w:t xml:space="preserve"> all melted together, </w:t>
      </w:r>
      <w:r w:rsidRPr="00647700">
        <w:rPr>
          <w:rFonts w:cs="Calibri"/>
          <w:color w:val="000000"/>
          <w:sz w:val="22"/>
          <w:szCs w:val="22"/>
          <w:highlight w:val="yellow"/>
          <w:u w:val="single"/>
        </w:rPr>
        <w:t xml:space="preserve">parts of an organism that transcends </w:t>
      </w:r>
      <w:r w:rsidRPr="00647700">
        <w:rPr>
          <w:rFonts w:cs="Calibri"/>
          <w:color w:val="000000"/>
          <w:sz w:val="22"/>
          <w:szCs w:val="22"/>
          <w:u w:val="single"/>
        </w:rPr>
        <w:t xml:space="preserve">the walls of </w:t>
      </w:r>
      <w:r w:rsidRPr="00647700">
        <w:rPr>
          <w:rFonts w:cs="Calibri"/>
          <w:color w:val="000000"/>
          <w:sz w:val="22"/>
          <w:szCs w:val="22"/>
          <w:highlight w:val="yellow"/>
          <w:u w:val="single"/>
        </w:rPr>
        <w:t>space and time</w:t>
      </w:r>
      <w:r w:rsidRPr="00647700">
        <w:rPr>
          <w:rFonts w:cs="Calibri"/>
          <w:color w:val="000000"/>
          <w:sz w:val="22"/>
          <w:szCs w:val="22"/>
          <w:u w:val="single"/>
        </w:rPr>
        <w:t xml:space="preserve">. This is not, you understand, a fanciful metaphor. </w:t>
      </w:r>
      <w:r w:rsidRPr="00647700">
        <w:rPr>
          <w:rFonts w:cs="Calibri"/>
          <w:color w:val="000000"/>
          <w:sz w:val="22"/>
          <w:szCs w:val="22"/>
          <w:highlight w:val="yellow"/>
          <w:u w:val="single"/>
        </w:rPr>
        <w:t>It is a reality</w:t>
      </w:r>
      <w:r w:rsidRPr="00647700">
        <w:rPr>
          <w:rFonts w:cs="Calibri"/>
          <w:color w:val="000000"/>
          <w:sz w:val="22"/>
          <w:szCs w:val="22"/>
          <w:u w:val="single"/>
        </w:rPr>
        <w:t xml:space="preserve">. I have learned, as a biologist and </w:t>
      </w:r>
      <w:proofErr w:type="spellStart"/>
      <w:r w:rsidRPr="00647700">
        <w:rPr>
          <w:rFonts w:cs="Calibri"/>
          <w:color w:val="000000"/>
          <w:sz w:val="22"/>
          <w:szCs w:val="22"/>
          <w:u w:val="single"/>
        </w:rPr>
        <w:t>biocentrist</w:t>
      </w:r>
      <w:proofErr w:type="spellEnd"/>
      <w:r w:rsidRPr="00647700">
        <w:rPr>
          <w:rFonts w:cs="Calibri"/>
          <w:color w:val="000000"/>
          <w:sz w:val="22"/>
          <w:szCs w:val="22"/>
          <w:u w:val="single"/>
        </w:rPr>
        <w:t xml:space="preserve">, that </w:t>
      </w:r>
      <w:r w:rsidRPr="00647700">
        <w:rPr>
          <w:rFonts w:cs="Calibri"/>
          <w:color w:val="000000"/>
          <w:sz w:val="22"/>
          <w:szCs w:val="22"/>
          <w:highlight w:val="yellow"/>
          <w:u w:val="single"/>
        </w:rPr>
        <w:t>life is a complex play of cells</w:t>
      </w:r>
      <w:r w:rsidRPr="00647700">
        <w:rPr>
          <w:rFonts w:cs="Calibri"/>
          <w:color w:val="000000"/>
          <w:sz w:val="22"/>
          <w:szCs w:val="22"/>
          <w:u w:val="single"/>
        </w:rPr>
        <w:t xml:space="preserve">, some that are around when you’re young, some when you’re old, but </w:t>
      </w:r>
      <w:r w:rsidRPr="00647700">
        <w:rPr>
          <w:rFonts w:cs="Calibri"/>
          <w:color w:val="000000"/>
          <w:sz w:val="22"/>
          <w:szCs w:val="22"/>
          <w:highlight w:val="yellow"/>
          <w:u w:val="single"/>
        </w:rPr>
        <w:t>that all</w:t>
      </w:r>
      <w:r w:rsidRPr="00647700">
        <w:rPr>
          <w:rFonts w:cs="Calibri"/>
          <w:color w:val="000000"/>
          <w:sz w:val="22"/>
          <w:szCs w:val="22"/>
          <w:u w:val="single"/>
        </w:rPr>
        <w:t xml:space="preserve">, regardless of species, </w:t>
      </w:r>
      <w:r w:rsidRPr="00647700">
        <w:rPr>
          <w:rFonts w:cs="Calibri"/>
          <w:color w:val="000000"/>
          <w:sz w:val="22"/>
          <w:szCs w:val="22"/>
          <w:highlight w:val="yellow"/>
          <w:u w:val="single"/>
        </w:rPr>
        <w:t>are parts of one organism</w:t>
      </w:r>
      <w:r w:rsidRPr="00647700">
        <w:rPr>
          <w:rFonts w:cs="Calibri"/>
          <w:color w:val="000000"/>
          <w:sz w:val="22"/>
          <w:szCs w:val="22"/>
          <w:u w:val="single"/>
        </w:rPr>
        <w:t xml:space="preserve"> expanding and contracting in space and time in whatever shape and form it can</w:t>
      </w:r>
    </w:p>
    <w:p w14:paraId="45F7FD4F" w14:textId="77777777" w:rsidR="00DB6C44" w:rsidRPr="00647700" w:rsidRDefault="00DB6C44" w:rsidP="00DB6C44">
      <w:pPr>
        <w:pStyle w:val="Heading4"/>
        <w:rPr>
          <w:rFonts w:cs="Calibri"/>
        </w:rPr>
      </w:pPr>
      <w:r w:rsidRPr="00647700">
        <w:rPr>
          <w:rFonts w:cs="Calibri"/>
        </w:rPr>
        <w:t xml:space="preserve">And, that allows us to correspond our natural epistemic facts through revision with our intuition – we have innate moral compasses because we have a sense of our life-form, in the same way our organs know how to perform its function properly. </w:t>
      </w:r>
    </w:p>
    <w:p w14:paraId="55BDA587" w14:textId="77777777" w:rsidR="00DB6C44" w:rsidRPr="00647700" w:rsidRDefault="00DB6C44" w:rsidP="00DB6C44">
      <w:pPr>
        <w:jc w:val="both"/>
        <w:rPr>
          <w:rFonts w:eastAsia="Calibri"/>
          <w:b/>
          <w:szCs w:val="26"/>
        </w:rPr>
      </w:pPr>
    </w:p>
    <w:p w14:paraId="6784001C" w14:textId="77777777" w:rsidR="00DB6C44" w:rsidRPr="00647700" w:rsidRDefault="00DB6C44" w:rsidP="00DB6C44">
      <w:pPr>
        <w:pStyle w:val="Heading3"/>
        <w:spacing w:before="0"/>
        <w:rPr>
          <w:rFonts w:cs="Calibri"/>
        </w:rPr>
      </w:pPr>
      <w:r w:rsidRPr="00647700">
        <w:rPr>
          <w:rFonts w:cs="Calibri"/>
        </w:rPr>
        <w:lastRenderedPageBreak/>
        <w:t>Framework</w:t>
      </w:r>
    </w:p>
    <w:p w14:paraId="752D98E5" w14:textId="77777777" w:rsidR="00DB6C44" w:rsidRPr="00647700" w:rsidRDefault="00DB6C44" w:rsidP="00DB6C44">
      <w:pPr>
        <w:rPr>
          <w:rStyle w:val="Style13ptBold"/>
          <w:b w:val="0"/>
          <w:sz w:val="12"/>
          <w:szCs w:val="22"/>
        </w:rPr>
      </w:pPr>
      <w:r w:rsidRPr="00647700">
        <w:rPr>
          <w:rStyle w:val="Style13ptBold"/>
        </w:rPr>
        <w:t>Morals are determined by function—other interpretations fail to bridge the is-ought gap</w:t>
      </w:r>
    </w:p>
    <w:p w14:paraId="714F7FCD" w14:textId="77777777" w:rsidR="00DB6C44" w:rsidRPr="00647700" w:rsidRDefault="00DB6C44" w:rsidP="00DB6C44">
      <w:pPr>
        <w:rPr>
          <w:rStyle w:val="Style13ptBold"/>
          <w:b w:val="0"/>
        </w:rPr>
      </w:pPr>
      <w:r w:rsidRPr="00647700">
        <w:rPr>
          <w:rStyle w:val="Style13ptBold"/>
        </w:rPr>
        <w:t>Macintyre 81</w:t>
      </w:r>
      <w:r w:rsidRPr="00647700">
        <w:t xml:space="preserve">, Alasdair </w:t>
      </w:r>
      <w:proofErr w:type="spellStart"/>
      <w:r w:rsidRPr="00647700">
        <w:t>MacIntyre</w:t>
      </w:r>
      <w:proofErr w:type="spellEnd"/>
      <w:r w:rsidRPr="00647700">
        <w:t>, After Virtue, 1981 [https://epistemh.pbworks.com/f/4.+Macintyre.pdf] Accessed 8/14/21 AHS//NPR</w:t>
      </w:r>
    </w:p>
    <w:p w14:paraId="11E6C9FF" w14:textId="77777777" w:rsidR="00DB6C44" w:rsidRPr="00647700" w:rsidRDefault="00DB6C44" w:rsidP="00DB6C44">
      <w:pPr>
        <w:rPr>
          <w:sz w:val="10"/>
        </w:rPr>
      </w:pPr>
      <w:r w:rsidRPr="00647700">
        <w:rPr>
          <w:sz w:val="10"/>
        </w:rPr>
        <w:t xml:space="preserve">This change of character, resulting from the disappearance of any connection between the precepts of morality and the facts of human nature already appears in the writings of the eighteenth-century moral philosophers themselves. For although each of the writers we have been concerned with attempted in his positive arguments to base morality on human nature, each in his negative arguments moved toward a more and more unrestricted version of the claim that no valid argument can move from entirely factual premises to any moral or evaluative conclusion-to a principle, that is, which once it is accepted, constitutes an epitaph to their entire project. Hume still expresses this claim in the form of a doubt rather than of a positive assertion. He remarks that in </w:t>
      </w:r>
      <w:r w:rsidRPr="00647700">
        <w:rPr>
          <w:rStyle w:val="StyleUnderline"/>
          <w:b/>
          <w:bCs/>
        </w:rPr>
        <w:t>'every system of morality, which I have hitherto met with'</w:t>
      </w:r>
      <w:r w:rsidRPr="00647700">
        <w:rPr>
          <w:sz w:val="10"/>
        </w:rPr>
        <w:t xml:space="preserve"> authors make a transition from statements about God or human nature to moral judgments: </w:t>
      </w:r>
      <w:r w:rsidRPr="00647700">
        <w:rPr>
          <w:rStyle w:val="StyleUnderline"/>
          <w:b/>
          <w:bCs/>
        </w:rPr>
        <w:t xml:space="preserve">'instead of the usual copulations of propositions, </w:t>
      </w:r>
      <w:r w:rsidRPr="00647700">
        <w:rPr>
          <w:rStyle w:val="StyleUnderline"/>
          <w:b/>
          <w:bCs/>
          <w:highlight w:val="yellow"/>
        </w:rPr>
        <w:t>is</w:t>
      </w:r>
      <w:r w:rsidRPr="00647700">
        <w:rPr>
          <w:rStyle w:val="StyleUnderline"/>
          <w:b/>
          <w:bCs/>
        </w:rPr>
        <w:t xml:space="preserve">, and is not, I met with no proposition that </w:t>
      </w:r>
      <w:r w:rsidRPr="00647700">
        <w:rPr>
          <w:rStyle w:val="StyleUnderline"/>
          <w:b/>
          <w:bCs/>
          <w:highlight w:val="yellow"/>
        </w:rPr>
        <w:t xml:space="preserve">is not connected with </w:t>
      </w:r>
      <w:r w:rsidRPr="00647700">
        <w:rPr>
          <w:rStyle w:val="StyleUnderline"/>
          <w:b/>
          <w:bCs/>
        </w:rPr>
        <w:t xml:space="preserve">an </w:t>
      </w:r>
      <w:r w:rsidRPr="00647700">
        <w:rPr>
          <w:rStyle w:val="StyleUnderline"/>
          <w:b/>
          <w:bCs/>
          <w:highlight w:val="yellow"/>
        </w:rPr>
        <w:t>ought</w:t>
      </w:r>
      <w:r w:rsidRPr="00647700">
        <w:rPr>
          <w:rStyle w:val="StyleUnderline"/>
          <w:b/>
          <w:bCs/>
        </w:rPr>
        <w:t>, or an ought not'</w:t>
      </w:r>
      <w:r w:rsidRPr="00647700">
        <w:rPr>
          <w:sz w:val="10"/>
        </w:rPr>
        <w:t xml:space="preserve"> (Treatise Ill. </w:t>
      </w:r>
      <w:proofErr w:type="spellStart"/>
      <w:r w:rsidRPr="00647700">
        <w:rPr>
          <w:sz w:val="10"/>
        </w:rPr>
        <w:t>i</w:t>
      </w:r>
      <w:proofErr w:type="spellEnd"/>
      <w:r w:rsidRPr="00647700">
        <w:rPr>
          <w:sz w:val="10"/>
        </w:rPr>
        <w:t xml:space="preserve">. 1). And he then goes on to demand 'that a reason should be given, for what seems altogether inconceivable, how this new relation can be a deduction from others, which are entirely different from it', The same general principle, no longer expressed as a question, but as an assertion, appears in Kant's insistence that the injunctions of the moral law cannot be derived from any set of statements about human happiness or about the will of God and then yet again in Kierkegaard's account of the ethical. What is the significance of this general claim? Some later moral philosophers have gone so far as to describe the thesis that </w:t>
      </w:r>
      <w:r w:rsidRPr="00647700">
        <w:rPr>
          <w:rStyle w:val="StyleUnderline"/>
          <w:b/>
          <w:bCs/>
        </w:rPr>
        <w:t>from a set of factual premises</w:t>
      </w:r>
      <w:r w:rsidRPr="00647700">
        <w:rPr>
          <w:sz w:val="10"/>
        </w:rPr>
        <w:t xml:space="preserve"> </w:t>
      </w:r>
      <w:r w:rsidRPr="00647700">
        <w:rPr>
          <w:rStyle w:val="StyleUnderline"/>
          <w:b/>
          <w:bCs/>
        </w:rPr>
        <w:t>no moral conclusion validly follows as 'a truth of logic'</w:t>
      </w:r>
      <w:r w:rsidRPr="00647700">
        <w:rPr>
          <w:sz w:val="10"/>
        </w:rPr>
        <w:t xml:space="preserve">, understanding it as derivable from a more general principle which some medieval logicians formulated as the claim that </w:t>
      </w:r>
      <w:r w:rsidRPr="00647700">
        <w:rPr>
          <w:rStyle w:val="StyleUnderline"/>
          <w:b/>
          <w:bCs/>
          <w:highlight w:val="yellow"/>
        </w:rPr>
        <w:t xml:space="preserve">in a valid argument nothing can appear in the conclusion </w:t>
      </w:r>
      <w:r w:rsidRPr="00647700">
        <w:rPr>
          <w:rStyle w:val="StyleUnderline"/>
          <w:b/>
          <w:bCs/>
        </w:rPr>
        <w:t xml:space="preserve">which was </w:t>
      </w:r>
      <w:r w:rsidRPr="00647700">
        <w:rPr>
          <w:rStyle w:val="StyleUnderline"/>
          <w:b/>
          <w:bCs/>
          <w:highlight w:val="yellow"/>
        </w:rPr>
        <w:t xml:space="preserve">not </w:t>
      </w:r>
      <w:r w:rsidRPr="00647700">
        <w:rPr>
          <w:rStyle w:val="StyleUnderline"/>
          <w:b/>
          <w:bCs/>
        </w:rPr>
        <w:t xml:space="preserve">already </w:t>
      </w:r>
      <w:r w:rsidRPr="00647700">
        <w:rPr>
          <w:rStyle w:val="StyleUnderline"/>
          <w:b/>
          <w:bCs/>
          <w:highlight w:val="yellow"/>
        </w:rPr>
        <w:t>in the premises</w:t>
      </w:r>
      <w:r w:rsidRPr="00647700">
        <w:rPr>
          <w:sz w:val="10"/>
        </w:rPr>
        <w:t xml:space="preserve">.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w:t>
      </w:r>
      <w:r w:rsidRPr="00647700">
        <w:rPr>
          <w:rStyle w:val="StyleUnderline"/>
          <w:b/>
          <w:bCs/>
        </w:rPr>
        <w:t>Yet</w:t>
      </w:r>
      <w:r w:rsidRPr="00647700">
        <w:rPr>
          <w:sz w:val="10"/>
        </w:rPr>
        <w:t xml:space="preserve"> in fact the alleged unrestrictedly general logical principle on which everything is being made to depend is bogus-and </w:t>
      </w:r>
      <w:r w:rsidRPr="00647700">
        <w:rPr>
          <w:rStyle w:val="StyleUnderline"/>
          <w:b/>
          <w:bCs/>
        </w:rPr>
        <w:t>the scholastic tag applies only to Aristotelian syllogisms</w:t>
      </w:r>
      <w:r w:rsidRPr="00647700">
        <w:rPr>
          <w:sz w:val="10"/>
        </w:rPr>
        <w:t xml:space="preserve">. There are several types of valid argument in which some element may appear in a conclusion which is not present in the premises. A.N. Prior's counter-example to this alleged principle illustrates its breakdown adequately; </w:t>
      </w:r>
      <w:r w:rsidRPr="00647700">
        <w:rPr>
          <w:rStyle w:val="StyleUnderline"/>
          <w:b/>
          <w:bCs/>
          <w:highlight w:val="yellow"/>
        </w:rPr>
        <w:t xml:space="preserve">from </w:t>
      </w:r>
      <w:r w:rsidRPr="00647700">
        <w:rPr>
          <w:rStyle w:val="StyleUnderline"/>
          <w:b/>
          <w:bCs/>
        </w:rPr>
        <w:t xml:space="preserve">the premise </w:t>
      </w:r>
      <w:r w:rsidRPr="00647700">
        <w:rPr>
          <w:rStyle w:val="StyleUnderline"/>
          <w:b/>
          <w:bCs/>
          <w:highlight w:val="yellow"/>
        </w:rPr>
        <w:t>'He is a sea-captain'</w:t>
      </w:r>
      <w:r w:rsidRPr="00647700">
        <w:rPr>
          <w:sz w:val="10"/>
        </w:rPr>
        <w:t xml:space="preserve">, </w:t>
      </w:r>
      <w:r w:rsidRPr="00647700">
        <w:rPr>
          <w:rStyle w:val="StyleUnderline"/>
          <w:b/>
          <w:bCs/>
          <w:highlight w:val="yellow"/>
        </w:rPr>
        <w:t xml:space="preserve">the conclusion </w:t>
      </w:r>
      <w:r w:rsidRPr="00647700">
        <w:rPr>
          <w:rStyle w:val="StyleUnderline"/>
          <w:b/>
          <w:bCs/>
        </w:rPr>
        <w:t xml:space="preserve">may be validly inferred </w:t>
      </w:r>
      <w:r w:rsidRPr="00647700">
        <w:rPr>
          <w:rStyle w:val="StyleUnderline"/>
          <w:b/>
          <w:bCs/>
          <w:highlight w:val="yellow"/>
        </w:rPr>
        <w:t>that 'He ought to do whatever a sea-captain ought to do'</w:t>
      </w:r>
      <w:r w:rsidRPr="00647700">
        <w:rPr>
          <w:rStyle w:val="StyleUnderline"/>
          <w:b/>
          <w:bCs/>
        </w:rPr>
        <w:t>.</w:t>
      </w:r>
      <w:r w:rsidRPr="00647700">
        <w:rPr>
          <w:sz w:val="10"/>
        </w:rPr>
        <w:t xml:space="preserve"> This counter-example not only shows that there is no general principle of the type alleged; but </w:t>
      </w:r>
      <w:r w:rsidRPr="00647700">
        <w:rPr>
          <w:rStyle w:val="StyleUnderline"/>
          <w:b/>
          <w:bCs/>
        </w:rPr>
        <w:t xml:space="preserve">it itself </w:t>
      </w:r>
      <w:r w:rsidRPr="00647700">
        <w:rPr>
          <w:rStyle w:val="StyleUnderline"/>
          <w:b/>
          <w:bCs/>
          <w:highlight w:val="yellow"/>
        </w:rPr>
        <w:t xml:space="preserve">shows </w:t>
      </w:r>
      <w:r w:rsidRPr="00647700">
        <w:rPr>
          <w:rStyle w:val="StyleUnderline"/>
          <w:b/>
          <w:bCs/>
        </w:rPr>
        <w:t xml:space="preserve">what is at least </w:t>
      </w:r>
      <w:r w:rsidRPr="00647700">
        <w:rPr>
          <w:rStyle w:val="StyleUnderline"/>
          <w:b/>
          <w:bCs/>
          <w:highlight w:val="yellow"/>
        </w:rPr>
        <w:t>a grammatical truth</w:t>
      </w:r>
      <w:r w:rsidRPr="00647700">
        <w:rPr>
          <w:rStyle w:val="StyleUnderline"/>
          <w:b/>
          <w:bCs/>
        </w:rPr>
        <w:t xml:space="preserve"> - an 'is' premise can on occasion entail an 'ought' conclusion</w:t>
      </w:r>
      <w:r w:rsidRPr="00647700">
        <w:rPr>
          <w:sz w:val="10"/>
        </w:rPr>
        <w:t xml:space="preserve">. Adherents of the 'no "ought" from "is" view' could however easily meet part of the difficulty raised by Prior's example by reformulating their own position. What they intended to claim they might and would presumably say, is that no conclusion with substantial evaluative and moral content and the conclusion in Prior's example certainly does lack any such content-can be derived from factual premises. Yet the problem would remain for them as to why now anyone would accept their claim. For they have conceded that it cannot be derived from any unrestrictedly general logical principle.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w:t>
      </w:r>
      <w:proofErr w:type="gramStart"/>
      <w:r w:rsidRPr="00647700">
        <w:rPr>
          <w:sz w:val="10"/>
        </w:rPr>
        <w:t>sense</w:t>
      </w:r>
      <w:proofErr w:type="gramEnd"/>
      <w:r w:rsidRPr="00647700">
        <w:rPr>
          <w:sz w:val="10"/>
        </w:rPr>
        <w:t xml:space="preserve"> were the same expressions, the same sentences would now bear a different meaning. But do we in fact have any evidence for such a change of meaning? To answer this </w:t>
      </w:r>
      <w:proofErr w:type="gramStart"/>
      <w:r w:rsidRPr="00647700">
        <w:rPr>
          <w:sz w:val="10"/>
        </w:rPr>
        <w:t>question</w:t>
      </w:r>
      <w:proofErr w:type="gramEnd"/>
      <w:r w:rsidRPr="00647700">
        <w:rPr>
          <w:sz w:val="10"/>
        </w:rPr>
        <w:t xml:space="preserve"> it is helpful to consider another type of counter-example to the 'No "ought" conclusions from "is" premises' thesis. </w:t>
      </w:r>
      <w:r w:rsidRPr="00647700">
        <w:rPr>
          <w:rStyle w:val="StyleUnderline"/>
          <w:b/>
          <w:bCs/>
          <w:highlight w:val="yellow"/>
        </w:rPr>
        <w:t xml:space="preserve">From </w:t>
      </w:r>
      <w:r w:rsidRPr="00647700">
        <w:rPr>
          <w:rStyle w:val="StyleUnderline"/>
          <w:b/>
          <w:bCs/>
        </w:rPr>
        <w:t xml:space="preserve">such factual premises as </w:t>
      </w:r>
      <w:r w:rsidRPr="00647700">
        <w:rPr>
          <w:rStyle w:val="StyleUnderline"/>
          <w:b/>
          <w:bCs/>
          <w:highlight w:val="yellow"/>
        </w:rPr>
        <w:t xml:space="preserve">'This watch is grossly inaccurate </w:t>
      </w:r>
      <w:r w:rsidRPr="00647700">
        <w:rPr>
          <w:rStyle w:val="StyleUnderline"/>
          <w:b/>
          <w:bCs/>
        </w:rPr>
        <w:t>and irregular in time-keeping'</w:t>
      </w:r>
      <w:r w:rsidRPr="00647700">
        <w:rPr>
          <w:sz w:val="10"/>
        </w:rPr>
        <w:t xml:space="preserve"> and 'This watch is too heavy to carry about comfortably', </w:t>
      </w:r>
      <w:r w:rsidRPr="00647700">
        <w:rPr>
          <w:rStyle w:val="StyleUnderline"/>
          <w:b/>
          <w:bCs/>
        </w:rPr>
        <w:t>the evaluative conclusion</w:t>
      </w:r>
      <w:r w:rsidRPr="00647700">
        <w:rPr>
          <w:sz w:val="10"/>
        </w:rPr>
        <w:t xml:space="preserve"> validly </w:t>
      </w:r>
      <w:r w:rsidRPr="00647700">
        <w:rPr>
          <w:rStyle w:val="StyleUnderline"/>
          <w:b/>
          <w:bCs/>
        </w:rPr>
        <w:t xml:space="preserve">follows that </w:t>
      </w:r>
      <w:r w:rsidRPr="00647700">
        <w:rPr>
          <w:rStyle w:val="StyleUnderline"/>
          <w:b/>
          <w:bCs/>
          <w:highlight w:val="yellow"/>
        </w:rPr>
        <w:t>This is a bad watch'</w:t>
      </w:r>
      <w:r w:rsidRPr="00647700">
        <w:rPr>
          <w:sz w:val="10"/>
        </w:rPr>
        <w:t xml:space="preserve">. From such factual premises as 'He gets a better yield for this crop per acre than any farmer in the district', 'He has the most effective </w:t>
      </w:r>
      <w:proofErr w:type="spellStart"/>
      <w:r w:rsidRPr="00647700">
        <w:rPr>
          <w:sz w:val="10"/>
        </w:rPr>
        <w:t>programme</w:t>
      </w:r>
      <w:proofErr w:type="spellEnd"/>
      <w:r w:rsidRPr="00647700">
        <w:rPr>
          <w:sz w:val="10"/>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w:t>
      </w:r>
      <w:r w:rsidRPr="00647700">
        <w:rPr>
          <w:rStyle w:val="StyleUnderline"/>
          <w:b/>
          <w:bCs/>
        </w:rPr>
        <w:t xml:space="preserve">Such concepts are functional concepts; that is to say, </w:t>
      </w:r>
      <w:r w:rsidRPr="00647700">
        <w:rPr>
          <w:rStyle w:val="StyleUnderline"/>
          <w:b/>
          <w:bCs/>
          <w:highlight w:val="yellow"/>
        </w:rPr>
        <w:t xml:space="preserve">we define </w:t>
      </w:r>
      <w:r w:rsidRPr="00647700">
        <w:rPr>
          <w:rStyle w:val="StyleUnderline"/>
          <w:b/>
          <w:bCs/>
        </w:rPr>
        <w:t xml:space="preserve">both </w:t>
      </w:r>
      <w:r w:rsidRPr="00647700">
        <w:rPr>
          <w:rStyle w:val="StyleUnderline"/>
          <w:b/>
          <w:bCs/>
          <w:highlight w:val="yellow"/>
        </w:rPr>
        <w:t xml:space="preserve">'watch' </w:t>
      </w:r>
      <w:r w:rsidRPr="00647700">
        <w:rPr>
          <w:rStyle w:val="StyleUnderline"/>
          <w:b/>
          <w:bCs/>
        </w:rPr>
        <w:t xml:space="preserve">and 'farmer' </w:t>
      </w:r>
      <w:r w:rsidRPr="00647700">
        <w:rPr>
          <w:rStyle w:val="StyleUnderline"/>
          <w:b/>
          <w:bCs/>
          <w:highlight w:val="yellow"/>
        </w:rPr>
        <w:t xml:space="preserve">in terms of </w:t>
      </w:r>
      <w:r w:rsidRPr="00647700">
        <w:rPr>
          <w:rStyle w:val="StyleUnderline"/>
          <w:b/>
          <w:bCs/>
        </w:rPr>
        <w:t xml:space="preserve">the purpose or </w:t>
      </w:r>
      <w:r w:rsidRPr="00647700">
        <w:rPr>
          <w:rStyle w:val="StyleUnderline"/>
          <w:b/>
          <w:bCs/>
          <w:highlight w:val="yellow"/>
        </w:rPr>
        <w:t>function</w:t>
      </w:r>
      <w:r w:rsidRPr="00647700">
        <w:rPr>
          <w:sz w:val="10"/>
          <w:highlight w:val="yellow"/>
        </w:rPr>
        <w:t xml:space="preserve"> </w:t>
      </w:r>
      <w:r w:rsidRPr="00647700">
        <w:rPr>
          <w:sz w:val="10"/>
        </w:rPr>
        <w:t xml:space="preserve">which a watch or a farmer are characteristically expected to serve. It follows that the concept of a watch cannot be defined independently of the concept of a good watch nor the concept of a farmer independently of that of a good farmer; and that the criterion of something's being a watch and the criterion of something's being a good watch-and so also for 'farmer' and for all other functional concepts-are not independent of each other. Now clearly both sets of criteria-as is evidenced by the examples given in the last paragraph-are factual. Hence any argument which moves from premises which assert that the appropriate criteria are satisfied to a conclusion which asserts that That is a good such-and-such', where 'such-and-such' picks out an item specified by a functional concept, will be a valid argument which moves from factual premises to an evaluative conclusion. </w:t>
      </w:r>
      <w:proofErr w:type="gramStart"/>
      <w:r w:rsidRPr="00647700">
        <w:rPr>
          <w:sz w:val="10"/>
        </w:rPr>
        <w:t>Thus</w:t>
      </w:r>
      <w:proofErr w:type="gramEnd"/>
      <w:r w:rsidRPr="00647700">
        <w:rPr>
          <w:sz w:val="10"/>
        </w:rPr>
        <w:t xml:space="preserve"> we may safely assert that, if some amended version of the 'No “ought" conclusion from "is" premises' principle is to hold good, it must exclude arguments involving functional concepts from its scope. But this suggests strongly that those who have insisted that all moral arguments fall within the scope of such a principle may have been doing so, because they took it for granted that no moral arguments involve functional concepts. Yet moral arguments within the classical, Aristotelian tradition-whether in its Greek or its medieval versions - involve at least one central functional concept, the concept of man understood as having an essential nature and an essential purpose or function; and it is when and only when the classical tradition in its integrity has been substantially rejected that moral arguments change their character so that they fall within the scope of some version of the 'No "ought" conclusion from "is" premises' principle. That is to say, 'man' stands to 'good man' as 'watch' stands to 'good watch' or 'farmer' to 'good farmer' within the classical tradition. Aristotle takes it as a starting-point for ethical enquiry that the relationship of 'man' to 'living well' is analogous to that of 'harpist' to 'playing the harp well' (Nicomachean Ethics, 1095a 16). But the use of 'man' as a functional concept is far older than Aristotle and it does not initially derive from Aristotle's metaphysical biology. It is rooted in the forms of social life to which the theorists of the classical tradition give expression. For according to that tradition to be a man is to fill a set of roles each of which has its own point and purpose: member of a family, citizen, soldier, philosopher, servant of God. It is only when man is thought of as an individual prior to and apart from all roles that 'man' ceases to be a functional concept.</w:t>
      </w:r>
    </w:p>
    <w:p w14:paraId="37452BBD" w14:textId="77777777" w:rsidR="00DB6C44" w:rsidRPr="00647700" w:rsidRDefault="00DB6C44" w:rsidP="00DB6C44">
      <w:pPr>
        <w:rPr>
          <w:rStyle w:val="Style13ptBold"/>
          <w:b w:val="0"/>
        </w:rPr>
      </w:pPr>
    </w:p>
    <w:p w14:paraId="73ABC966" w14:textId="77777777" w:rsidR="00DB6C44" w:rsidRPr="00647700" w:rsidRDefault="00DB6C44" w:rsidP="00DB6C44">
      <w:pPr>
        <w:pStyle w:val="Heading4"/>
        <w:rPr>
          <w:rFonts w:cs="Calibri"/>
          <w:sz w:val="22"/>
          <w:szCs w:val="22"/>
          <w:u w:val="single"/>
        </w:rPr>
      </w:pPr>
      <w:r w:rsidRPr="00647700">
        <w:rPr>
          <w:rStyle w:val="Style13ptBold"/>
          <w:rFonts w:cs="Calibri"/>
          <w:b/>
          <w:bCs w:val="0"/>
        </w:rPr>
        <w:lastRenderedPageBreak/>
        <w:t>That necessitates a virtue paradigm since it’s the only account of ethics that develops the individual</w:t>
      </w:r>
      <w:r w:rsidRPr="00647700">
        <w:rPr>
          <w:rStyle w:val="Style13ptBold"/>
          <w:rFonts w:cs="Calibri"/>
        </w:rPr>
        <w:t xml:space="preserve">. </w:t>
      </w:r>
      <w:r w:rsidRPr="00647700">
        <w:rPr>
          <w:rStyle w:val="Style13ptBold"/>
          <w:rFonts w:cs="Calibri"/>
          <w:b/>
          <w:bCs w:val="0"/>
          <w:u w:val="single"/>
        </w:rPr>
        <w:t>Reader 2k</w:t>
      </w:r>
      <w:r w:rsidRPr="00647700">
        <w:rPr>
          <w:rStyle w:val="Style13ptBold"/>
          <w:rFonts w:cs="Calibri"/>
          <w:u w:val="single"/>
        </w:rPr>
        <w:t>,</w:t>
      </w:r>
      <w:r w:rsidRPr="00647700">
        <w:rPr>
          <w:rStyle w:val="Style13ptBold"/>
          <w:rFonts w:cs="Calibri"/>
        </w:rPr>
        <w:t xml:space="preserve"> </w:t>
      </w:r>
      <w:r w:rsidRPr="00647700">
        <w:rPr>
          <w:rFonts w:cs="Calibri"/>
          <w:b w:val="0"/>
          <w:sz w:val="12"/>
          <w:szCs w:val="12"/>
        </w:rPr>
        <w:t xml:space="preserve">[Reader, Soren. [Late Professor of Philosophy, Durham University] “New Directions in Ethics: Naturalism, Reasons, and Virtue.” Ethical Theory and Moral Practice, Vol. 3, No. 4, Dec. </w:t>
      </w:r>
      <w:proofErr w:type="gramStart"/>
      <w:r w:rsidRPr="00647700">
        <w:rPr>
          <w:rFonts w:cs="Calibri"/>
          <w:b w:val="0"/>
          <w:sz w:val="12"/>
          <w:szCs w:val="12"/>
        </w:rPr>
        <w:t>2000 ]</w:t>
      </w:r>
      <w:proofErr w:type="gramEnd"/>
      <w:r w:rsidRPr="00647700">
        <w:rPr>
          <w:rFonts w:cs="Calibri"/>
          <w:b w:val="0"/>
          <w:sz w:val="12"/>
          <w:szCs w:val="12"/>
        </w:rPr>
        <w:t>//Scopa.</w:t>
      </w:r>
      <w:r w:rsidRPr="00647700">
        <w:rPr>
          <w:rFonts w:cs="Calibri"/>
        </w:rPr>
        <w:t xml:space="preserve"> </w:t>
      </w:r>
      <w:r w:rsidRPr="00647700">
        <w:rPr>
          <w:rStyle w:val="StyleUnderline"/>
          <w:rFonts w:cs="Calibri"/>
          <w:b w:val="0"/>
          <w:szCs w:val="22"/>
        </w:rPr>
        <w:t>Virtue is a</w:t>
      </w:r>
      <w:r w:rsidRPr="00647700">
        <w:rPr>
          <w:rFonts w:cs="Calibri"/>
          <w:b w:val="0"/>
          <w:sz w:val="14"/>
        </w:rPr>
        <w:t xml:space="preserve"> </w:t>
      </w:r>
      <w:r w:rsidRPr="00647700">
        <w:rPr>
          <w:rFonts w:cs="Calibri"/>
          <w:b w:val="0"/>
          <w:sz w:val="14"/>
          <w:szCs w:val="16"/>
        </w:rPr>
        <w:t>free</w:t>
      </w:r>
      <w:r w:rsidRPr="00647700">
        <w:rPr>
          <w:rFonts w:cs="Calibri"/>
          <w:b w:val="0"/>
          <w:sz w:val="14"/>
        </w:rPr>
        <w:t xml:space="preserve"> </w:t>
      </w:r>
      <w:r w:rsidRPr="00647700">
        <w:rPr>
          <w:rStyle w:val="StyleUnderline"/>
          <w:rFonts w:cs="Calibri"/>
          <w:b w:val="0"/>
          <w:szCs w:val="22"/>
        </w:rPr>
        <w:t xml:space="preserve">disposition to act in certain ways under certain conditions. </w:t>
      </w:r>
      <w:r w:rsidRPr="00647700">
        <w:rPr>
          <w:rStyle w:val="StyleUnderline"/>
          <w:rFonts w:cs="Calibri"/>
          <w:b w:val="0"/>
          <w:szCs w:val="22"/>
          <w:highlight w:val="yellow"/>
        </w:rPr>
        <w:t>Virtue</w:t>
      </w:r>
      <w:r w:rsidRPr="00647700">
        <w:rPr>
          <w:rStyle w:val="StyleUnderline"/>
          <w:rFonts w:cs="Calibri"/>
          <w:b w:val="0"/>
          <w:szCs w:val="22"/>
        </w:rPr>
        <w:t xml:space="preserve"> ethics </w:t>
      </w:r>
      <w:r w:rsidRPr="00647700">
        <w:rPr>
          <w:rStyle w:val="StyleUnderline"/>
          <w:rFonts w:cs="Calibri"/>
          <w:b w:val="0"/>
          <w:szCs w:val="22"/>
          <w:highlight w:val="yellow"/>
        </w:rPr>
        <w:t>claims that what is</w:t>
      </w:r>
      <w:r w:rsidRPr="00647700">
        <w:rPr>
          <w:rStyle w:val="StyleUnderline"/>
          <w:rFonts w:cs="Calibri"/>
          <w:b w:val="0"/>
          <w:szCs w:val="22"/>
        </w:rPr>
        <w:t xml:space="preserve"> to count as a </w:t>
      </w:r>
      <w:r w:rsidRPr="00647700">
        <w:rPr>
          <w:rStyle w:val="StyleUnderline"/>
          <w:rFonts w:cs="Calibri"/>
          <w:b w:val="0"/>
          <w:szCs w:val="22"/>
          <w:highlight w:val="yellow"/>
        </w:rPr>
        <w:t>good action</w:t>
      </w:r>
      <w:r w:rsidRPr="00647700">
        <w:rPr>
          <w:rStyle w:val="StyleUnderline"/>
          <w:rFonts w:cs="Calibri"/>
          <w:b w:val="0"/>
          <w:szCs w:val="22"/>
        </w:rPr>
        <w:t xml:space="preserve"> </w:t>
      </w:r>
      <w:r w:rsidRPr="00647700">
        <w:rPr>
          <w:rFonts w:cs="Calibri"/>
          <w:b w:val="0"/>
          <w:sz w:val="14"/>
          <w:szCs w:val="16"/>
        </w:rPr>
        <w:t>or what</w:t>
      </w:r>
      <w:r w:rsidRPr="00647700">
        <w:rPr>
          <w:rFonts w:cs="Calibri"/>
          <w:b w:val="0"/>
          <w:sz w:val="14"/>
        </w:rPr>
        <w:t xml:space="preserve"> </w:t>
      </w:r>
      <w:r w:rsidRPr="00647700">
        <w:rPr>
          <w:rFonts w:cs="Calibri"/>
          <w:b w:val="0"/>
          <w:sz w:val="14"/>
          <w:szCs w:val="16"/>
        </w:rPr>
        <w:t>is</w:t>
      </w:r>
      <w:r w:rsidRPr="00647700">
        <w:rPr>
          <w:rFonts w:cs="Calibri"/>
          <w:b w:val="0"/>
          <w:sz w:val="14"/>
        </w:rPr>
        <w:t xml:space="preserve"> </w:t>
      </w:r>
      <w:r w:rsidRPr="00647700">
        <w:rPr>
          <w:rFonts w:cs="Calibri"/>
          <w:b w:val="0"/>
          <w:sz w:val="14"/>
          <w:szCs w:val="16"/>
        </w:rPr>
        <w:t>a good outcome</w:t>
      </w:r>
      <w:r w:rsidRPr="00647700">
        <w:rPr>
          <w:rFonts w:cs="Calibri"/>
          <w:b w:val="0"/>
          <w:sz w:val="14"/>
        </w:rPr>
        <w:t xml:space="preserve"> </w:t>
      </w:r>
      <w:r w:rsidRPr="00647700">
        <w:rPr>
          <w:rStyle w:val="StyleUnderline"/>
          <w:rFonts w:cs="Calibri"/>
          <w:b w:val="0"/>
          <w:szCs w:val="22"/>
          <w:highlight w:val="yellow"/>
        </w:rPr>
        <w:t>is</w:t>
      </w:r>
      <w:r w:rsidRPr="00647700">
        <w:rPr>
          <w:rStyle w:val="StyleUnderline"/>
          <w:rFonts w:cs="Calibri"/>
          <w:b w:val="0"/>
          <w:szCs w:val="22"/>
        </w:rPr>
        <w:t xml:space="preserve"> conceptually </w:t>
      </w:r>
      <w:r w:rsidRPr="00647700">
        <w:rPr>
          <w:rStyle w:val="StyleUnderline"/>
          <w:rFonts w:cs="Calibri"/>
          <w:b w:val="0"/>
          <w:szCs w:val="22"/>
          <w:highlight w:val="yellow"/>
        </w:rPr>
        <w:t>dependent on</w:t>
      </w:r>
      <w:r w:rsidRPr="00647700">
        <w:rPr>
          <w:rFonts w:cs="Calibri"/>
          <w:b w:val="0"/>
          <w:sz w:val="14"/>
        </w:rPr>
        <w:t xml:space="preserve"> </w:t>
      </w:r>
      <w:r w:rsidRPr="00647700">
        <w:rPr>
          <w:rFonts w:cs="Calibri"/>
          <w:b w:val="0"/>
          <w:sz w:val="14"/>
          <w:szCs w:val="16"/>
        </w:rPr>
        <w:t>claims about</w:t>
      </w:r>
      <w:r w:rsidRPr="00647700">
        <w:rPr>
          <w:rFonts w:cs="Calibri"/>
          <w:b w:val="0"/>
          <w:sz w:val="14"/>
        </w:rPr>
        <w:t xml:space="preserve"> </w:t>
      </w:r>
      <w:r w:rsidRPr="00647700">
        <w:rPr>
          <w:rStyle w:val="StyleUnderline"/>
          <w:rFonts w:cs="Calibri"/>
          <w:b w:val="0"/>
          <w:szCs w:val="22"/>
        </w:rPr>
        <w:t xml:space="preserve">the virtue of </w:t>
      </w:r>
      <w:r w:rsidRPr="00647700">
        <w:rPr>
          <w:rStyle w:val="StyleUnderline"/>
          <w:rFonts w:cs="Calibri"/>
          <w:b w:val="0"/>
          <w:szCs w:val="22"/>
          <w:highlight w:val="yellow"/>
        </w:rPr>
        <w:t>an agent</w:t>
      </w:r>
      <w:r w:rsidRPr="00647700">
        <w:rPr>
          <w:rFonts w:cs="Calibri"/>
          <w:b w:val="0"/>
          <w:sz w:val="14"/>
        </w:rPr>
        <w:t xml:space="preserve">. </w:t>
      </w:r>
      <w:r w:rsidRPr="00647700">
        <w:rPr>
          <w:rFonts w:cs="Calibri"/>
          <w:b w:val="0"/>
          <w:sz w:val="14"/>
          <w:szCs w:val="16"/>
        </w:rPr>
        <w:t xml:space="preserve">How is this dependence supposed to work? </w:t>
      </w:r>
      <w:r w:rsidRPr="00647700">
        <w:rPr>
          <w:rStyle w:val="StyleUnderline"/>
          <w:rFonts w:cs="Calibri"/>
          <w:b w:val="0"/>
          <w:szCs w:val="22"/>
        </w:rPr>
        <w:t>Where those after an explanatory account seek a conceptual connection with something like a normative 'in itself,’ virtue ethicists instead explore the concrete dependence of moral activity on the possibility of learning from already virtuous agents.</w:t>
      </w:r>
      <w:r w:rsidRPr="00647700">
        <w:rPr>
          <w:rFonts w:cs="Calibri"/>
          <w:b w:val="0"/>
          <w:sz w:val="14"/>
        </w:rPr>
        <w:t xml:space="preserve"> </w:t>
      </w:r>
      <w:r w:rsidRPr="00647700">
        <w:rPr>
          <w:rFonts w:cs="Calibri"/>
          <w:b w:val="0"/>
          <w:sz w:val="14"/>
          <w:szCs w:val="16"/>
        </w:rPr>
        <w:t>They hold that</w:t>
      </w:r>
      <w:r w:rsidRPr="00647700">
        <w:rPr>
          <w:rFonts w:cs="Calibri"/>
          <w:b w:val="0"/>
          <w:sz w:val="14"/>
        </w:rPr>
        <w:t xml:space="preserve"> </w:t>
      </w:r>
      <w:r w:rsidRPr="00647700">
        <w:rPr>
          <w:rStyle w:val="StyleUnderline"/>
          <w:rFonts w:cs="Calibri"/>
          <w:b w:val="0"/>
          <w:szCs w:val="22"/>
        </w:rPr>
        <w:t xml:space="preserve">the key to moral rationality is found in moral education. </w:t>
      </w:r>
      <w:r w:rsidRPr="00647700">
        <w:rPr>
          <w:rStyle w:val="StyleUnderline"/>
          <w:rFonts w:cs="Calibri"/>
          <w:b w:val="0"/>
          <w:szCs w:val="22"/>
          <w:highlight w:val="yellow"/>
        </w:rPr>
        <w:t>Ethics begins with the apprentice</w:t>
      </w:r>
      <w:r w:rsidRPr="00647700">
        <w:rPr>
          <w:rStyle w:val="StyleUnderline"/>
          <w:rFonts w:cs="Calibri"/>
          <w:b w:val="0"/>
          <w:szCs w:val="22"/>
        </w:rPr>
        <w:t xml:space="preserve"> moral agent</w:t>
      </w:r>
      <w:r w:rsidRPr="00647700">
        <w:rPr>
          <w:rStyle w:val="StyleUnderline"/>
          <w:rFonts w:cs="Calibri"/>
          <w:b w:val="0"/>
          <w:sz w:val="24"/>
        </w:rPr>
        <w:t>: the child, or the foreigner,</w:t>
      </w:r>
      <w:r w:rsidRPr="00647700">
        <w:rPr>
          <w:rFonts w:cs="Calibri"/>
          <w:b w:val="0"/>
        </w:rPr>
        <w:t xml:space="preserve"> </w:t>
      </w:r>
      <w:r w:rsidRPr="00647700">
        <w:rPr>
          <w:rFonts w:cs="Calibri"/>
          <w:b w:val="0"/>
          <w:sz w:val="14"/>
          <w:szCs w:val="16"/>
        </w:rPr>
        <w:t xml:space="preserve">or the damaged person in rehabilitation are all examples. </w:t>
      </w:r>
      <w:r w:rsidRPr="00647700">
        <w:rPr>
          <w:rStyle w:val="StyleUnderline"/>
          <w:rFonts w:cs="Calibri"/>
          <w:b w:val="0"/>
          <w:szCs w:val="22"/>
        </w:rPr>
        <w:t>These</w:t>
      </w:r>
      <w:r w:rsidRPr="00647700">
        <w:rPr>
          <w:rFonts w:cs="Calibri"/>
          <w:b w:val="0"/>
          <w:sz w:val="14"/>
        </w:rPr>
        <w:t xml:space="preserve"> </w:t>
      </w:r>
      <w:r w:rsidRPr="00647700">
        <w:rPr>
          <w:rFonts w:cs="Calibri"/>
          <w:b w:val="0"/>
          <w:sz w:val="14"/>
          <w:szCs w:val="16"/>
        </w:rPr>
        <w:t>beginner-</w:t>
      </w:r>
      <w:r w:rsidRPr="00647700">
        <w:rPr>
          <w:rStyle w:val="StyleUnderline"/>
          <w:rFonts w:cs="Calibri"/>
          <w:b w:val="0"/>
          <w:szCs w:val="22"/>
          <w:highlight w:val="yellow"/>
        </w:rPr>
        <w:t>agents learn from the experienced</w:t>
      </w:r>
      <w:r w:rsidRPr="00647700">
        <w:rPr>
          <w:rStyle w:val="StyleUnderline"/>
          <w:rFonts w:cs="Calibri"/>
          <w:b w:val="0"/>
          <w:szCs w:val="22"/>
        </w:rPr>
        <w:t xml:space="preserve">, wise </w:t>
      </w:r>
      <w:r w:rsidRPr="00647700">
        <w:rPr>
          <w:rStyle w:val="StyleUnderline"/>
          <w:rFonts w:cs="Calibri"/>
          <w:b w:val="0"/>
          <w:szCs w:val="22"/>
          <w:highlight w:val="yellow"/>
        </w:rPr>
        <w:t>moral agent</w:t>
      </w:r>
      <w:r w:rsidRPr="00647700">
        <w:rPr>
          <w:rStyle w:val="StyleUnderline"/>
          <w:rFonts w:cs="Calibri"/>
          <w:b w:val="0"/>
          <w:szCs w:val="22"/>
        </w:rPr>
        <w:t xml:space="preserve"> by</w:t>
      </w:r>
      <w:r w:rsidRPr="00647700">
        <w:rPr>
          <w:rFonts w:cs="Calibri"/>
          <w:b w:val="0"/>
          <w:sz w:val="14"/>
        </w:rPr>
        <w:t xml:space="preserve"> </w:t>
      </w:r>
      <w:r w:rsidRPr="00647700">
        <w:rPr>
          <w:rFonts w:cs="Calibri"/>
          <w:b w:val="0"/>
          <w:sz w:val="14"/>
          <w:szCs w:val="16"/>
        </w:rPr>
        <w:t>copying, by</w:t>
      </w:r>
      <w:r w:rsidRPr="00647700">
        <w:rPr>
          <w:rFonts w:cs="Calibri"/>
          <w:b w:val="0"/>
          <w:sz w:val="14"/>
        </w:rPr>
        <w:t xml:space="preserve"> </w:t>
      </w:r>
      <w:r w:rsidRPr="00647700">
        <w:rPr>
          <w:rStyle w:val="StyleUnderline"/>
          <w:rFonts w:cs="Calibri"/>
          <w:b w:val="0"/>
          <w:szCs w:val="22"/>
        </w:rPr>
        <w:t>mimicking</w:t>
      </w:r>
      <w:r w:rsidRPr="00647700">
        <w:rPr>
          <w:rFonts w:cs="Calibri"/>
          <w:b w:val="0"/>
          <w:sz w:val="14"/>
        </w:rPr>
        <w:t xml:space="preserve"> </w:t>
      </w:r>
      <w:r w:rsidRPr="00647700">
        <w:rPr>
          <w:rFonts w:cs="Calibri"/>
          <w:b w:val="0"/>
          <w:sz w:val="14"/>
          <w:szCs w:val="16"/>
        </w:rPr>
        <w:t>in</w:t>
      </w:r>
      <w:r w:rsidRPr="00647700">
        <w:rPr>
          <w:rFonts w:cs="Calibri"/>
          <w:b w:val="0"/>
          <w:sz w:val="14"/>
        </w:rPr>
        <w:t xml:space="preserve"> </w:t>
      </w:r>
      <w:r w:rsidRPr="00647700">
        <w:rPr>
          <w:rStyle w:val="StyleUnderline"/>
          <w:rFonts w:cs="Calibri"/>
          <w:b w:val="0"/>
          <w:szCs w:val="22"/>
        </w:rPr>
        <w:t>their actions</w:t>
      </w:r>
      <w:r w:rsidRPr="00647700">
        <w:rPr>
          <w:rFonts w:cs="Calibri"/>
          <w:b w:val="0"/>
          <w:sz w:val="14"/>
        </w:rPr>
        <w:t xml:space="preserve"> </w:t>
      </w:r>
      <w:r w:rsidRPr="00647700">
        <w:rPr>
          <w:rFonts w:cs="Calibri"/>
          <w:b w:val="0"/>
          <w:sz w:val="14"/>
          <w:szCs w:val="16"/>
        </w:rPr>
        <w:t>the actions of the virtuous agent.</w:t>
      </w:r>
      <w:r w:rsidRPr="00647700">
        <w:rPr>
          <w:rFonts w:cs="Calibri"/>
          <w:b w:val="0"/>
          <w:sz w:val="14"/>
        </w:rPr>
        <w:t xml:space="preserve"> </w:t>
      </w:r>
      <w:r w:rsidRPr="00647700">
        <w:rPr>
          <w:rStyle w:val="StyleUnderline"/>
          <w:rFonts w:cs="Calibri"/>
          <w:b w:val="0"/>
          <w:szCs w:val="22"/>
        </w:rPr>
        <w:t>This</w:t>
      </w:r>
      <w:r w:rsidRPr="00647700">
        <w:rPr>
          <w:rFonts w:cs="Calibri"/>
          <w:b w:val="0"/>
          <w:sz w:val="14"/>
        </w:rPr>
        <w:t xml:space="preserve"> </w:t>
      </w:r>
      <w:r w:rsidRPr="00647700">
        <w:rPr>
          <w:rFonts w:cs="Calibri"/>
          <w:b w:val="0"/>
          <w:sz w:val="14"/>
          <w:szCs w:val="16"/>
        </w:rPr>
        <w:t>mimicking, or 'going on in the same way'</w:t>
      </w:r>
      <w:r w:rsidRPr="00647700">
        <w:rPr>
          <w:rFonts w:cs="Calibri"/>
          <w:b w:val="0"/>
          <w:sz w:val="14"/>
        </w:rPr>
        <w:t xml:space="preserve">, </w:t>
      </w:r>
      <w:r w:rsidRPr="00647700">
        <w:rPr>
          <w:rStyle w:val="StyleUnderline"/>
          <w:rFonts w:cs="Calibri"/>
          <w:b w:val="0"/>
          <w:szCs w:val="22"/>
        </w:rPr>
        <w:t xml:space="preserve">does not presuppose that the learner agent acquires any representations of how the world is </w:t>
      </w:r>
      <w:r w:rsidRPr="00647700">
        <w:rPr>
          <w:rFonts w:cs="Calibri"/>
          <w:b w:val="0"/>
          <w:sz w:val="14"/>
          <w:szCs w:val="16"/>
        </w:rPr>
        <w:t xml:space="preserve">(i.e., beliefs), </w:t>
      </w:r>
      <w:r w:rsidRPr="00647700">
        <w:rPr>
          <w:rStyle w:val="StyleUnderline"/>
          <w:rFonts w:cs="Calibri"/>
          <w:b w:val="0"/>
          <w:szCs w:val="22"/>
        </w:rPr>
        <w:t>nor that they acquire the ability to</w:t>
      </w:r>
      <w:r w:rsidRPr="00647700">
        <w:rPr>
          <w:rFonts w:cs="Calibri"/>
          <w:b w:val="0"/>
          <w:sz w:val="14"/>
        </w:rPr>
        <w:t xml:space="preserve"> </w:t>
      </w:r>
      <w:r w:rsidRPr="00647700">
        <w:rPr>
          <w:rFonts w:cs="Calibri"/>
          <w:b w:val="0"/>
          <w:sz w:val="14"/>
          <w:szCs w:val="16"/>
        </w:rPr>
        <w:t>report on or</w:t>
      </w:r>
      <w:r w:rsidRPr="00647700">
        <w:rPr>
          <w:rFonts w:cs="Calibri"/>
          <w:b w:val="0"/>
          <w:sz w:val="14"/>
        </w:rPr>
        <w:t xml:space="preserve"> </w:t>
      </w:r>
      <w:r w:rsidRPr="00647700">
        <w:rPr>
          <w:rStyle w:val="StyleUnderline"/>
          <w:rFonts w:cs="Calibri"/>
          <w:b w:val="0"/>
          <w:szCs w:val="22"/>
        </w:rPr>
        <w:t>provide justifications for what they do.</w:t>
      </w:r>
      <w:r w:rsidRPr="00647700">
        <w:rPr>
          <w:rFonts w:cs="Calibri"/>
          <w:b w:val="0"/>
          <w:sz w:val="14"/>
        </w:rPr>
        <w:t xml:space="preserve"> </w:t>
      </w:r>
      <w:r w:rsidRPr="00647700">
        <w:rPr>
          <w:rStyle w:val="StyleUnderline"/>
          <w:rFonts w:cs="Calibri"/>
          <w:b w:val="0"/>
          <w:szCs w:val="22"/>
          <w:highlight w:val="yellow"/>
        </w:rPr>
        <w:t>Virtue is learned by cottoning</w:t>
      </w:r>
      <w:r w:rsidRPr="00647700">
        <w:rPr>
          <w:rStyle w:val="StyleUnderline"/>
          <w:rFonts w:cs="Calibri"/>
          <w:b w:val="0"/>
          <w:szCs w:val="22"/>
        </w:rPr>
        <w:t xml:space="preserve"> on to virtuous </w:t>
      </w:r>
      <w:r w:rsidRPr="00647700">
        <w:rPr>
          <w:rStyle w:val="StyleUnderline"/>
          <w:rFonts w:cs="Calibri"/>
          <w:b w:val="0"/>
          <w:szCs w:val="22"/>
          <w:highlight w:val="yellow"/>
        </w:rPr>
        <w:t>ways of doing</w:t>
      </w:r>
      <w:r w:rsidRPr="00647700">
        <w:rPr>
          <w:rStyle w:val="StyleUnderline"/>
          <w:rFonts w:cs="Calibri"/>
          <w:b w:val="0"/>
          <w:szCs w:val="22"/>
        </w:rPr>
        <w:t xml:space="preserve"> things, going on to do the same, </w:t>
      </w:r>
      <w:r w:rsidRPr="00647700">
        <w:rPr>
          <w:rStyle w:val="StyleUnderline"/>
          <w:rFonts w:cs="Calibri"/>
          <w:b w:val="0"/>
          <w:szCs w:val="22"/>
          <w:highlight w:val="yellow"/>
        </w:rPr>
        <w:t>then going</w:t>
      </w:r>
      <w:r w:rsidRPr="00647700">
        <w:rPr>
          <w:rStyle w:val="StyleUnderline"/>
          <w:rFonts w:cs="Calibri"/>
          <w:b w:val="0"/>
          <w:szCs w:val="22"/>
        </w:rPr>
        <w:t xml:space="preserve"> on </w:t>
      </w:r>
      <w:r w:rsidRPr="00647700">
        <w:rPr>
          <w:rStyle w:val="StyleUnderline"/>
          <w:rFonts w:cs="Calibri"/>
          <w:b w:val="0"/>
          <w:szCs w:val="22"/>
          <w:highlight w:val="yellow"/>
        </w:rPr>
        <w:t>to do the same in new ways</w:t>
      </w:r>
      <w:r w:rsidRPr="00647700">
        <w:rPr>
          <w:rStyle w:val="StyleUnderline"/>
          <w:rFonts w:cs="Calibri"/>
          <w:b w:val="0"/>
          <w:szCs w:val="22"/>
        </w:rPr>
        <w:t>, once they have mastered the skill.</w:t>
      </w:r>
    </w:p>
    <w:p w14:paraId="205A42CC" w14:textId="77777777" w:rsidR="00DB6C44" w:rsidRPr="00647700" w:rsidRDefault="00DB6C44" w:rsidP="00DB6C44">
      <w:pPr>
        <w:rPr>
          <w:b/>
          <w:szCs w:val="26"/>
        </w:rPr>
      </w:pPr>
    </w:p>
    <w:p w14:paraId="41C13F96" w14:textId="77777777" w:rsidR="00DB6C44" w:rsidRPr="00647700" w:rsidRDefault="00DB6C44" w:rsidP="00DB6C44">
      <w:pPr>
        <w:pStyle w:val="Heading4"/>
        <w:rPr>
          <w:rFonts w:cs="Calibri"/>
        </w:rPr>
      </w:pPr>
      <w:r w:rsidRPr="00647700">
        <w:rPr>
          <w:rFonts w:cs="Calibri"/>
        </w:rPr>
        <w:t xml:space="preserve">Thus, the standard is consistency with fostering virtue. </w:t>
      </w:r>
    </w:p>
    <w:p w14:paraId="2DB12F2A" w14:textId="77777777" w:rsidR="00DB6C44" w:rsidRPr="00647700" w:rsidRDefault="00DB6C44" w:rsidP="00DB6C44">
      <w:pPr>
        <w:rPr>
          <w:b/>
          <w:szCs w:val="26"/>
        </w:rPr>
      </w:pPr>
    </w:p>
    <w:p w14:paraId="016B37A7" w14:textId="77777777" w:rsidR="00DB6C44" w:rsidRPr="00647700" w:rsidRDefault="00DB6C44" w:rsidP="00DB6C44">
      <w:pPr>
        <w:pStyle w:val="Heading4"/>
        <w:rPr>
          <w:rFonts w:cs="Calibri"/>
        </w:rPr>
      </w:pPr>
      <w:r w:rsidRPr="00647700">
        <w:rPr>
          <w:rFonts w:cs="Calibri"/>
        </w:rPr>
        <w:t xml:space="preserve">Prefer additionally – </w:t>
      </w:r>
    </w:p>
    <w:p w14:paraId="0942A989" w14:textId="77777777" w:rsidR="00DB6C44" w:rsidRPr="00647700" w:rsidRDefault="00DB6C44" w:rsidP="00DB6C44">
      <w:pPr>
        <w:pStyle w:val="FootnoteText"/>
        <w:rPr>
          <w:b/>
          <w:color w:val="FF0000"/>
          <w:sz w:val="26"/>
          <w:szCs w:val="26"/>
        </w:rPr>
      </w:pPr>
    </w:p>
    <w:p w14:paraId="5D6E9229" w14:textId="5E8DB3C5" w:rsidR="00DB6C44" w:rsidRPr="00647700" w:rsidRDefault="00DB6C44" w:rsidP="00DB6C44">
      <w:pPr>
        <w:pStyle w:val="Heading4"/>
        <w:rPr>
          <w:rFonts w:cs="Calibri"/>
        </w:rPr>
      </w:pPr>
      <w:r w:rsidRPr="00647700">
        <w:rPr>
          <w:rFonts w:cs="Calibri"/>
        </w:rPr>
        <w:t>1. All ethics collapse to virtue – a) Motivation – to follow a moral theory is to commit yourself to an attempting to become a better person through fostering virtue b) Performativity – the practice of engaging in philosophy is the practice of fostering virtue through teachings of morality, proves the construct of LD at seeking the proper way to act and philosophy in general concede its authority c) Solves oppression since fostering good moral character prevents acts of psychological and material violence and removes the ideology of hate from the spirit d) Solipsism – even if only one subject exists, only virtue resolves the problem of acting for another because it’s a question of developing the self to be good, otherwise we couldn’t generate obligations.</w:t>
      </w:r>
    </w:p>
    <w:p w14:paraId="7D30C086" w14:textId="77777777" w:rsidR="00DB6C44" w:rsidRPr="00647700" w:rsidRDefault="00DB6C44" w:rsidP="00DB6C44">
      <w:pPr>
        <w:pStyle w:val="Heading4"/>
        <w:rPr>
          <w:rFonts w:cs="Calibri"/>
        </w:rPr>
      </w:pPr>
    </w:p>
    <w:p w14:paraId="51A0BCFE" w14:textId="46CFEE24" w:rsidR="00DB6C44" w:rsidRPr="00647700" w:rsidRDefault="00DB6C44" w:rsidP="007F3850">
      <w:pPr>
        <w:pStyle w:val="Heading4"/>
        <w:rPr>
          <w:rFonts w:cs="Calibri"/>
          <w:sz w:val="16"/>
          <w:szCs w:val="16"/>
        </w:rPr>
      </w:pPr>
      <w:r w:rsidRPr="00647700">
        <w:rPr>
          <w:rFonts w:cs="Calibri"/>
        </w:rPr>
        <w:t xml:space="preserve">2. </w:t>
      </w:r>
      <w:proofErr w:type="spellStart"/>
      <w:r w:rsidRPr="00647700">
        <w:rPr>
          <w:rFonts w:cs="Calibri"/>
        </w:rPr>
        <w:t>Constitutivism</w:t>
      </w:r>
      <w:proofErr w:type="spellEnd"/>
      <w:r w:rsidRPr="00647700">
        <w:rPr>
          <w:rFonts w:cs="Calibri"/>
        </w:rPr>
        <w:t xml:space="preserve"> – every agent guided by practical principles strives to live a good life and avoid evil – it is the defining feature of the human agent</w:t>
      </w:r>
      <w:r w:rsidR="007F3850" w:rsidRPr="00647700">
        <w:rPr>
          <w:rFonts w:cs="Calibri"/>
        </w:rPr>
        <w:t>, since goodness is always the first principle that people act upon, regardless of the nature of the good.</w:t>
      </w:r>
    </w:p>
    <w:p w14:paraId="255273D1" w14:textId="77777777" w:rsidR="00DB6C44" w:rsidRPr="00647700" w:rsidRDefault="00DB6C44" w:rsidP="00DB6C44">
      <w:pPr>
        <w:rPr>
          <w:b/>
          <w:color w:val="FF0000"/>
          <w:szCs w:val="26"/>
        </w:rPr>
      </w:pPr>
    </w:p>
    <w:p w14:paraId="6731DC49" w14:textId="17C34955" w:rsidR="00DB6C44" w:rsidRPr="00647700" w:rsidRDefault="00DB6C44" w:rsidP="00DB6C44">
      <w:pPr>
        <w:pStyle w:val="Heading4"/>
        <w:rPr>
          <w:rFonts w:cs="Calibri"/>
        </w:rPr>
      </w:pPr>
      <w:r w:rsidRPr="00647700">
        <w:rPr>
          <w:rFonts w:cs="Calibri"/>
        </w:rPr>
        <w:t xml:space="preserve">3. Actor spec – the role of the state is to foster virtue. </w:t>
      </w:r>
    </w:p>
    <w:p w14:paraId="7EDCC1AB" w14:textId="77777777" w:rsidR="00DB6C44" w:rsidRPr="00647700" w:rsidRDefault="00DB6C44" w:rsidP="00DB6C44">
      <w:r w:rsidRPr="00647700">
        <w:rPr>
          <w:rStyle w:val="Style13ptBold"/>
          <w:szCs w:val="26"/>
          <w:u w:val="single"/>
        </w:rPr>
        <w:t>Smith 12,</w:t>
      </w:r>
      <w:r w:rsidRPr="00647700">
        <w:rPr>
          <w:rStyle w:val="Style13ptBold"/>
        </w:rPr>
        <w:t xml:space="preserve"> </w:t>
      </w:r>
      <w:r w:rsidRPr="00647700">
        <w:rPr>
          <w:sz w:val="12"/>
          <w:szCs w:val="12"/>
        </w:rPr>
        <w:t xml:space="preserve">[George H. Smith FEB 28, 2012 </w:t>
      </w:r>
      <w:proofErr w:type="gramStart"/>
      <w:r w:rsidRPr="00647700">
        <w:rPr>
          <w:sz w:val="12"/>
          <w:szCs w:val="12"/>
        </w:rPr>
        <w:t>The</w:t>
      </w:r>
      <w:proofErr w:type="gramEnd"/>
      <w:r w:rsidRPr="00647700">
        <w:rPr>
          <w:sz w:val="12"/>
          <w:szCs w:val="12"/>
        </w:rPr>
        <w:t xml:space="preserv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Press]//Scopa Aristotle explicitly repudiated the notion of limited government that was defended by some of his contemporaries. He quoted the sophist </w:t>
      </w:r>
      <w:proofErr w:type="spellStart"/>
      <w:r w:rsidRPr="00647700">
        <w:rPr>
          <w:sz w:val="12"/>
          <w:szCs w:val="12"/>
        </w:rPr>
        <w:t>Lycophron</w:t>
      </w:r>
      <w:proofErr w:type="spellEnd"/>
      <w:r w:rsidRPr="00647700">
        <w:rPr>
          <w:sz w:val="12"/>
          <w:szCs w:val="12"/>
        </w:rPr>
        <w:t xml:space="preserve"> as saying that a government exists “for the sake of alliance and security from injustice” and that laws should serve as “a surety to one another of justice.” Aristotle disagreed. Rather than confine itself to this </w:t>
      </w:r>
      <w:r w:rsidRPr="00647700">
        <w:rPr>
          <w:sz w:val="12"/>
          <w:szCs w:val="12"/>
        </w:rPr>
        <w:lastRenderedPageBreak/>
        <w:t xml:space="preserve">negative function — the enforcement of justice — </w:t>
      </w:r>
      <w:r w:rsidRPr="00647700">
        <w:rPr>
          <w:b/>
          <w:szCs w:val="22"/>
          <w:u w:val="single"/>
        </w:rPr>
        <w:t>the state should actively promote the good life</w:t>
      </w:r>
      <w:r w:rsidRPr="00647700">
        <w:rPr>
          <w:sz w:val="12"/>
          <w:szCs w:val="12"/>
        </w:rPr>
        <w:t xml:space="preserve">. </w:t>
      </w:r>
      <w:r w:rsidRPr="00647700">
        <w:rPr>
          <w:b/>
          <w:szCs w:val="22"/>
          <w:u w:val="single"/>
        </w:rPr>
        <w:t xml:space="preserve">In order </w:t>
      </w:r>
      <w:r w:rsidRPr="00647700">
        <w:rPr>
          <w:b/>
          <w:szCs w:val="22"/>
          <w:highlight w:val="yellow"/>
          <w:u w:val="single"/>
        </w:rPr>
        <w:t>to promote the good life and maintain social order, the state should inculcate civic virtue</w:t>
      </w:r>
      <w:r w:rsidRPr="00647700">
        <w:rPr>
          <w:b/>
          <w:szCs w:val="22"/>
          <w:u w:val="single"/>
        </w:rPr>
        <w:t>. Those “who care for good government take into consideration virtue and vice in states. Whence it may be further inferred that virtue must be the care of the state which is truly so called.”</w:t>
      </w:r>
      <w:r w:rsidRPr="00647700">
        <w:rPr>
          <w:sz w:val="12"/>
          <w:szCs w:val="12"/>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w:t>
      </w:r>
      <w:proofErr w:type="gramStart"/>
      <w:r w:rsidRPr="00647700">
        <w:rPr>
          <w:sz w:val="12"/>
          <w:szCs w:val="12"/>
        </w:rPr>
        <w:t>exceeded</w:t>
      </w:r>
      <w:proofErr w:type="gramEnd"/>
      <w:r w:rsidRPr="00647700">
        <w:rPr>
          <w:sz w:val="12"/>
          <w:szCs w:val="12"/>
        </w:rP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w:t>
      </w:r>
      <w:proofErr w:type="gramStart"/>
      <w:r w:rsidRPr="00647700">
        <w:rPr>
          <w:sz w:val="12"/>
          <w:szCs w:val="12"/>
        </w:rPr>
        <w:t>generates</w:t>
      </w:r>
      <w:proofErr w:type="gramEnd"/>
      <w:r w:rsidRPr="00647700">
        <w:rPr>
          <w:sz w:val="12"/>
          <w:szCs w:val="12"/>
        </w:rPr>
        <w:t xml:space="preserve">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the purpose of human laws is to “uphold the common good of justice and peace.” Coercive laws are necessary to regulate external behavior, but they cannot create virtuous men, because (as he wrote in Summa Contra Gentiles) “the main thing in virtue is choice, which cannot be present without voluntariness to which violence is opposed.”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w:t>
      </w:r>
      <w:proofErr w:type="spellStart"/>
      <w:r w:rsidRPr="00647700">
        <w:rPr>
          <w:sz w:val="12"/>
          <w:szCs w:val="12"/>
        </w:rPr>
        <w:t>uman</w:t>
      </w:r>
      <w:proofErr w:type="spellEnd"/>
      <w:r w:rsidRPr="00647700">
        <w:rPr>
          <w:sz w:val="12"/>
          <w:szCs w:val="12"/>
        </w:rPr>
        <w:t xml:space="preserve"> law is framed for a number of human beings, the majority of whom are not perfect in virtue. </w:t>
      </w:r>
      <w:proofErr w:type="gramStart"/>
      <w:r w:rsidRPr="00647700">
        <w:rPr>
          <w:sz w:val="12"/>
          <w:szCs w:val="12"/>
        </w:rPr>
        <w:t>Therefore</w:t>
      </w:r>
      <w:proofErr w:type="gramEnd"/>
      <w:r w:rsidRPr="00647700">
        <w:rPr>
          <w:sz w:val="12"/>
          <w:szCs w:val="12"/>
        </w:rPr>
        <w:t xml:space="preserv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the fundamental purpose of education should be to “form valuable citizens to the state” (as Baron </w:t>
      </w:r>
      <w:proofErr w:type="spellStart"/>
      <w:r w:rsidRPr="00647700">
        <w:rPr>
          <w:sz w:val="12"/>
          <w:szCs w:val="12"/>
        </w:rPr>
        <w:t>d’Holbach</w:t>
      </w:r>
      <w:proofErr w:type="spellEnd"/>
      <w:r w:rsidRPr="00647700">
        <w:rPr>
          <w:sz w:val="12"/>
          <w:szCs w:val="12"/>
        </w:rPr>
        <w:t xml:space="preserve">,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647700">
        <w:rPr>
          <w:b/>
          <w:szCs w:val="22"/>
          <w:u w:val="single"/>
        </w:rPr>
        <w:t>the sentiments of citizenship must be inculcated in every state</w:t>
      </w:r>
      <w:r w:rsidRPr="00647700">
        <w:rPr>
          <w:sz w:val="12"/>
          <w:szCs w:val="12"/>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647700">
        <w:rPr>
          <w:b/>
          <w:szCs w:val="22"/>
          <w:u w:val="single"/>
        </w:rPr>
        <w:t xml:space="preserve">If </w:t>
      </w:r>
      <w:r w:rsidRPr="00647700">
        <w:rPr>
          <w:b/>
          <w:szCs w:val="22"/>
          <w:highlight w:val="yellow"/>
          <w:u w:val="single"/>
        </w:rPr>
        <w:t>a democratic republic</w:t>
      </w:r>
      <w:r w:rsidRPr="00647700">
        <w:rPr>
          <w:b/>
          <w:szCs w:val="22"/>
          <w:u w:val="single"/>
        </w:rPr>
        <w:t xml:space="preserve"> is to survive, it </w:t>
      </w:r>
      <w:r w:rsidRPr="00647700">
        <w:rPr>
          <w:b/>
          <w:szCs w:val="22"/>
          <w:highlight w:val="yellow"/>
          <w:u w:val="single"/>
        </w:rPr>
        <w:t>must imbue its citizens with civic virtue</w:t>
      </w:r>
      <w:r w:rsidRPr="00647700">
        <w:rPr>
          <w:b/>
          <w:szCs w:val="22"/>
          <w:u w:val="single"/>
        </w:rPr>
        <w:t xml:space="preserve"> – “a love of the laws and of our country,” a love that elevates the public interest above private interests</w:t>
      </w:r>
      <w:r w:rsidRPr="00647700">
        <w:rPr>
          <w:sz w:val="12"/>
          <w:szCs w:val="12"/>
        </w:rPr>
        <w:t>. Montesquieu praised Spartan education for its ability to produce virtuous citizens, and he left no doubt that this should be the central task of education in a republic: “</w:t>
      </w:r>
      <w:r w:rsidRPr="00647700">
        <w:rPr>
          <w:b/>
          <w:szCs w:val="22"/>
          <w:highlight w:val="yellow"/>
          <w:u w:val="single"/>
        </w:rPr>
        <w:t>Everything</w:t>
      </w:r>
      <w:r w:rsidRPr="00647700">
        <w:rPr>
          <w:b/>
          <w:szCs w:val="22"/>
          <w:u w:val="single"/>
        </w:rPr>
        <w:t xml:space="preserve"> therefore </w:t>
      </w:r>
      <w:r w:rsidRPr="00647700">
        <w:rPr>
          <w:b/>
          <w:szCs w:val="22"/>
          <w:highlight w:val="yellow"/>
          <w:u w:val="single"/>
        </w:rPr>
        <w:t>depends on establishing</w:t>
      </w:r>
      <w:r w:rsidRPr="00647700">
        <w:rPr>
          <w:b/>
          <w:szCs w:val="22"/>
          <w:u w:val="single"/>
        </w:rPr>
        <w:t xml:space="preserve"> this </w:t>
      </w:r>
      <w:r w:rsidRPr="00647700">
        <w:rPr>
          <w:b/>
          <w:szCs w:val="22"/>
          <w:highlight w:val="yellow"/>
          <w:u w:val="single"/>
        </w:rPr>
        <w:t>love in a republic; and to inspire it ought to be the principal business of education</w:t>
      </w:r>
      <w:r w:rsidRPr="00647700">
        <w:rPr>
          <w:sz w:val="12"/>
          <w:szCs w:val="12"/>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647700">
        <w:rPr>
          <w:b/>
          <w:szCs w:val="22"/>
          <w:u w:val="single"/>
        </w:rPr>
        <w:t xml:space="preserve">Public education is needed to </w:t>
      </w:r>
      <w:proofErr w:type="gramStart"/>
      <w:r w:rsidRPr="00647700">
        <w:rPr>
          <w:b/>
          <w:szCs w:val="22"/>
          <w:u w:val="single"/>
        </w:rPr>
        <w:t>insure</w:t>
      </w:r>
      <w:proofErr w:type="gramEnd"/>
      <w:r w:rsidRPr="00647700">
        <w:rPr>
          <w:b/>
          <w:szCs w:val="22"/>
          <w:u w:val="single"/>
        </w:rPr>
        <w:t xml:space="preserve"> that citizens “will do nothing contrary to the will of society.”</w:t>
      </w:r>
      <w:r w:rsidRPr="00647700">
        <w:rPr>
          <w:sz w:val="12"/>
          <w:szCs w:val="12"/>
        </w:rPr>
        <w:t xml:space="preserve"> Children should be taught “to regard their individuality in its relation to the body of the State, and to be aware, so to speak, of their own existence merely as part of that of the State….”</w:t>
      </w:r>
    </w:p>
    <w:p w14:paraId="75FEC590" w14:textId="6EA3E0E8" w:rsidR="00DB6C44" w:rsidRPr="00647700" w:rsidRDefault="00DB6C44" w:rsidP="00DB6C44">
      <w:pPr>
        <w:rPr>
          <w:rStyle w:val="Style13ptBold"/>
        </w:rPr>
      </w:pPr>
      <w:r w:rsidRPr="00647700">
        <w:rPr>
          <w:rStyle w:val="Style13ptBold"/>
        </w:rPr>
        <w:t>4. Eudaimonia— Living a life consistent with virtues is key to human flourishing and fulfillment, the ultimate happiness. It’s the basis of an entire field of psychology. Anything else denies self-value which kills value to life</w:t>
      </w:r>
    </w:p>
    <w:p w14:paraId="49EE1CAC" w14:textId="77777777" w:rsidR="00DB6C44" w:rsidRPr="00647700" w:rsidRDefault="00DB6C44" w:rsidP="00DB6C44">
      <w:pPr>
        <w:rPr>
          <w:rFonts w:eastAsia="Calibri"/>
          <w:bCs/>
          <w:sz w:val="12"/>
          <w:szCs w:val="26"/>
        </w:rPr>
      </w:pPr>
      <w:r w:rsidRPr="00647700">
        <w:rPr>
          <w:rStyle w:val="Style13ptBold"/>
          <w:u w:val="single"/>
        </w:rPr>
        <w:t>Moore 20</w:t>
      </w:r>
      <w:r w:rsidRPr="00647700">
        <w:rPr>
          <w:rFonts w:eastAsia="Calibri"/>
          <w:bCs/>
          <w:sz w:val="12"/>
          <w:szCs w:val="26"/>
        </w:rPr>
        <w:t xml:space="preserve">, Dr. Catherine Moore PhD is a psychologist with a passion for positive psychology research, “What is Eudaimonia? Aristotle and </w:t>
      </w:r>
      <w:proofErr w:type="spellStart"/>
      <w:r w:rsidRPr="00647700">
        <w:rPr>
          <w:rFonts w:eastAsia="Calibri"/>
          <w:bCs/>
          <w:sz w:val="12"/>
          <w:szCs w:val="26"/>
        </w:rPr>
        <w:t>Eudaimonic</w:t>
      </w:r>
      <w:proofErr w:type="spellEnd"/>
      <w:r w:rsidRPr="00647700">
        <w:rPr>
          <w:rFonts w:eastAsia="Calibri"/>
          <w:bCs/>
          <w:sz w:val="12"/>
          <w:szCs w:val="26"/>
        </w:rPr>
        <w:t xml:space="preserve"> Well-Being”, 1/09/20, Positive Psychologist [https://positivepsychology.com/eudaimonia/] Accessed 1/11/21 AHS///NPR</w:t>
      </w:r>
    </w:p>
    <w:p w14:paraId="4ECED9F6" w14:textId="77777777" w:rsidR="00DB6C44" w:rsidRPr="00647700" w:rsidRDefault="00DB6C44" w:rsidP="00DB6C44">
      <w:pPr>
        <w:pStyle w:val="Heading4"/>
        <w:rPr>
          <w:rFonts w:eastAsia="Calibri" w:cs="Calibri"/>
          <w:b w:val="0"/>
          <w:sz w:val="12"/>
        </w:rPr>
      </w:pPr>
      <w:proofErr w:type="spellStart"/>
      <w:r w:rsidRPr="00647700">
        <w:rPr>
          <w:rFonts w:eastAsia="Calibri" w:cs="Calibri"/>
          <w:b w:val="0"/>
          <w:sz w:val="12"/>
        </w:rPr>
        <w:lastRenderedPageBreak/>
        <w:t>Aristotlean</w:t>
      </w:r>
      <w:proofErr w:type="spellEnd"/>
      <w:r w:rsidRPr="00647700">
        <w:rPr>
          <w:rFonts w:eastAsia="Calibri" w:cs="Calibri"/>
          <w:b w:val="0"/>
          <w:sz w:val="12"/>
        </w:rPr>
        <w:t xml:space="preserve"> Eudaimonia Numerous interpretations have been offered for Aristotle’s eudaimonia, with a general consensus on the idea that eudaimonia reflects “pursuit of virtue, excellence, and the best within us” (</w:t>
      </w:r>
      <w:proofErr w:type="spellStart"/>
      <w:r w:rsidRPr="00647700">
        <w:rPr>
          <w:rFonts w:eastAsia="Calibri" w:cs="Calibri"/>
          <w:b w:val="0"/>
          <w:sz w:val="12"/>
        </w:rPr>
        <w:t>Huta</w:t>
      </w:r>
      <w:proofErr w:type="spellEnd"/>
      <w:r w:rsidRPr="00647700">
        <w:rPr>
          <w:rFonts w:eastAsia="Calibri" w:cs="Calibri"/>
          <w:b w:val="0"/>
          <w:sz w:val="12"/>
        </w:rPr>
        <w:t xml:space="preserve"> &amp; Waterman, 2014: 1426). That is, he believed </w:t>
      </w:r>
      <w:r w:rsidRPr="00647700">
        <w:rPr>
          <w:rStyle w:val="StyleUnderline"/>
          <w:rFonts w:cs="Calibri"/>
          <w:highlight w:val="yellow"/>
        </w:rPr>
        <w:t>eudaimonia</w:t>
      </w:r>
      <w:r w:rsidRPr="00647700">
        <w:rPr>
          <w:rFonts w:eastAsia="Calibri" w:cs="Calibri"/>
          <w:b w:val="0"/>
          <w:sz w:val="12"/>
          <w:highlight w:val="yellow"/>
        </w:rPr>
        <w:t xml:space="preserve"> </w:t>
      </w:r>
      <w:r w:rsidRPr="00647700">
        <w:rPr>
          <w:rFonts w:eastAsia="Calibri" w:cs="Calibri"/>
          <w:b w:val="0"/>
          <w:sz w:val="12"/>
        </w:rPr>
        <w:t xml:space="preserve">was </w:t>
      </w:r>
      <w:r w:rsidRPr="00647700">
        <w:rPr>
          <w:rStyle w:val="StyleUnderline"/>
          <w:rFonts w:cs="Calibri"/>
          <w:highlight w:val="yellow"/>
        </w:rPr>
        <w:t>rational activity aimed at pursuing ‘what is worthwhile</w:t>
      </w:r>
      <w:r w:rsidRPr="00647700">
        <w:rPr>
          <w:rStyle w:val="StyleUnderline"/>
          <w:rFonts w:cs="Calibri"/>
        </w:rPr>
        <w:t xml:space="preserve"> in life’</w:t>
      </w:r>
      <w:r w:rsidRPr="00647700">
        <w:rPr>
          <w:rFonts w:eastAsia="Calibri" w:cs="Calibri"/>
          <w:b w:val="0"/>
          <w:sz w:val="12"/>
        </w:rPr>
        <w:t xml:space="preserve">. 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 I will return to this a little later when looking at Aristotle’s ethics. But for now, he believes that </w:t>
      </w:r>
      <w:r w:rsidRPr="00647700">
        <w:rPr>
          <w:rStyle w:val="StyleUnderline"/>
          <w:rFonts w:cs="Calibri"/>
          <w:highlight w:val="yellow"/>
        </w:rPr>
        <w:t>happiness</w:t>
      </w:r>
      <w:r w:rsidRPr="00647700">
        <w:rPr>
          <w:rFonts w:eastAsia="Calibri" w:cs="Calibri"/>
          <w:b w:val="0"/>
          <w:sz w:val="12"/>
          <w:highlight w:val="yellow"/>
        </w:rPr>
        <w:t xml:space="preserve"> </w:t>
      </w:r>
      <w:r w:rsidRPr="00647700">
        <w:rPr>
          <w:rStyle w:val="StyleUnderline"/>
          <w:rFonts w:cs="Calibri"/>
        </w:rPr>
        <w:t>and well-being</w:t>
      </w:r>
      <w:r w:rsidRPr="00647700">
        <w:rPr>
          <w:rFonts w:eastAsia="Calibri" w:cs="Calibri"/>
          <w:b w:val="0"/>
          <w:sz w:val="12"/>
        </w:rPr>
        <w:t xml:space="preserve"> </w:t>
      </w:r>
      <w:r w:rsidRPr="00647700">
        <w:rPr>
          <w:rStyle w:val="StyleUnderline"/>
          <w:rFonts w:cs="Calibri"/>
          <w:highlight w:val="yellow"/>
        </w:rPr>
        <w:t>come from how we live our lives</w:t>
      </w:r>
      <w:r w:rsidRPr="00647700">
        <w:rPr>
          <w:rFonts w:eastAsia="Calibri" w:cs="Calibri"/>
          <w:b w:val="0"/>
          <w:sz w:val="12"/>
        </w:rPr>
        <w:t xml:space="preserve">. And that’s </w:t>
      </w:r>
      <w:r w:rsidRPr="00647700">
        <w:rPr>
          <w:rStyle w:val="StyleUnderline"/>
          <w:rFonts w:cs="Calibri"/>
        </w:rPr>
        <w:t>not in pursuit of material wealth</w:t>
      </w:r>
      <w:r w:rsidRPr="00647700">
        <w:rPr>
          <w:rFonts w:eastAsia="Calibri" w:cs="Calibri"/>
          <w:b w:val="0"/>
          <w:sz w:val="12"/>
        </w:rPr>
        <w:t xml:space="preserve">, power, or honor. Rather, </w:t>
      </w:r>
      <w:proofErr w:type="spellStart"/>
      <w:r w:rsidRPr="00647700">
        <w:rPr>
          <w:rFonts w:eastAsia="Calibri" w:cs="Calibri"/>
          <w:b w:val="0"/>
          <w:sz w:val="12"/>
        </w:rPr>
        <w:t>eudaimonic</w:t>
      </w:r>
      <w:proofErr w:type="spellEnd"/>
      <w:r w:rsidRPr="00647700">
        <w:rPr>
          <w:rFonts w:eastAsia="Calibri" w:cs="Calibri"/>
          <w:b w:val="0"/>
          <w:sz w:val="12"/>
        </w:rPr>
        <w:t xml:space="preserve"> happiness is about lives lived and actions taken in pursuit of eudaimonia. Also at this point, you probably understand why some translations are argued to fall a little flat when it comes to describing Aristotle’s philosophical concept. Where rational activity is required to pursue an ultimate goal, beings such as plants—which do ‘flourish’—don’t qualify. Where these rational activities include “</w:t>
      </w:r>
      <w:r w:rsidRPr="00647700">
        <w:rPr>
          <w:rStyle w:val="StyleUnderline"/>
          <w:rFonts w:cs="Calibri"/>
        </w:rPr>
        <w:t>pride, wittiness, friendships that are mutually beneficial, pride and honesty among others</w:t>
      </w:r>
      <w:r w:rsidRPr="00647700">
        <w:rPr>
          <w:rFonts w:eastAsia="Calibri" w:cs="Calibri"/>
          <w:b w:val="0"/>
          <w:sz w:val="12"/>
        </w:rPr>
        <w:t>”, neither do lots of other creatures (</w:t>
      </w:r>
      <w:proofErr w:type="spellStart"/>
      <w:r w:rsidRPr="00647700">
        <w:rPr>
          <w:rFonts w:eastAsia="Calibri" w:cs="Calibri"/>
          <w:b w:val="0"/>
          <w:sz w:val="12"/>
        </w:rPr>
        <w:t>Hursthouse</w:t>
      </w:r>
      <w:proofErr w:type="spellEnd"/>
      <w:r w:rsidRPr="00647700">
        <w:rPr>
          <w:rFonts w:eastAsia="Calibri" w:cs="Calibri"/>
          <w:b w:val="0"/>
          <w:sz w:val="12"/>
        </w:rPr>
        <w:t xml:space="preserve">, 1999). A Look at Aristotle’s Concept of Happiness and Well-Being If you could ask Aristotle himself what happiness is, this is exactly what he’d say: “…Some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 Aristotle, </w:t>
      </w:r>
      <w:proofErr w:type="spellStart"/>
      <w:r w:rsidRPr="00647700">
        <w:rPr>
          <w:rFonts w:eastAsia="Calibri" w:cs="Calibri"/>
          <w:b w:val="0"/>
          <w:sz w:val="12"/>
        </w:rPr>
        <w:t>Nichomacean</w:t>
      </w:r>
      <w:proofErr w:type="spellEnd"/>
      <w:r w:rsidRPr="00647700">
        <w:rPr>
          <w:rFonts w:eastAsia="Calibri" w:cs="Calibri"/>
          <w:b w:val="0"/>
          <w:sz w:val="12"/>
        </w:rPr>
        <w:t xml:space="preserve"> Ethics, Book I, Chapter 8 (excerpt from Nothingistic.org, 2019) Happily, we also have more concise and straightforward excerpts that reveal how we go about it. Happy Life According to Aristotle </w:t>
      </w:r>
      <w:proofErr w:type="gramStart"/>
      <w:r w:rsidRPr="00647700">
        <w:rPr>
          <w:rFonts w:eastAsia="Calibri" w:cs="Calibri"/>
          <w:b w:val="0"/>
          <w:sz w:val="12"/>
        </w:rPr>
        <w:t>To</w:t>
      </w:r>
      <w:proofErr w:type="gramEnd"/>
      <w:r w:rsidRPr="00647700">
        <w:rPr>
          <w:rFonts w:eastAsia="Calibri" w:cs="Calibri"/>
          <w:b w:val="0"/>
          <w:sz w:val="12"/>
        </w:rPr>
        <w:t xml:space="preserve"> be honest, a lot of </w:t>
      </w:r>
      <w:proofErr w:type="spellStart"/>
      <w:r w:rsidRPr="00647700">
        <w:rPr>
          <w:rFonts w:eastAsia="Calibri" w:cs="Calibri"/>
          <w:b w:val="0"/>
          <w:sz w:val="12"/>
        </w:rPr>
        <w:t>Nichomacean</w:t>
      </w:r>
      <w:proofErr w:type="spellEnd"/>
      <w:r w:rsidRPr="00647700">
        <w:rPr>
          <w:rFonts w:eastAsia="Calibri" w:cs="Calibri"/>
          <w:b w:val="0"/>
          <w:sz w:val="12"/>
        </w:rPr>
        <w:t xml:space="preserve"> Ethics is about what happiness isn’t. ‘Satisfying appetites’, Ryan and Singer argue is akin to “life suitable to beasts”, according to the philosopher (2006: 16). The pursuit of political power, material wealth, even fun and leisure, he saw as “laughable things”, inferior to “serious things” (</w:t>
      </w:r>
      <w:proofErr w:type="spellStart"/>
      <w:r w:rsidRPr="00647700">
        <w:rPr>
          <w:rFonts w:eastAsia="Calibri" w:cs="Calibri"/>
          <w:b w:val="0"/>
          <w:sz w:val="12"/>
        </w:rPr>
        <w:t>Ryff</w:t>
      </w:r>
      <w:proofErr w:type="spellEnd"/>
      <w:r w:rsidRPr="00647700">
        <w:rPr>
          <w:rFonts w:eastAsia="Calibri" w:cs="Calibri"/>
          <w:b w:val="0"/>
          <w:sz w:val="12"/>
        </w:rPr>
        <w:t xml:space="preserve"> &amp; Singer, 2008: 16). Instead, </w:t>
      </w:r>
      <w:r w:rsidRPr="00647700">
        <w:rPr>
          <w:rStyle w:val="StyleUnderline"/>
          <w:rFonts w:cs="Calibri"/>
          <w:highlight w:val="yellow"/>
        </w:rPr>
        <w:t>happiness is an ‘intermediate’</w:t>
      </w:r>
      <w:r w:rsidRPr="00647700">
        <w:rPr>
          <w:rStyle w:val="StyleUnderline"/>
          <w:rFonts w:cs="Calibri"/>
        </w:rPr>
        <w:t xml:space="preserve">, or a ‘golden mean’ </w:t>
      </w:r>
      <w:r w:rsidRPr="00647700">
        <w:rPr>
          <w:rStyle w:val="StyleUnderline"/>
          <w:rFonts w:cs="Calibri"/>
          <w:highlight w:val="yellow"/>
        </w:rPr>
        <w:t>between deficiency and excess</w:t>
      </w:r>
      <w:r w:rsidRPr="00647700">
        <w:rPr>
          <w:rFonts w:eastAsia="Calibri" w:cs="Calibri"/>
          <w:b w:val="0"/>
          <w:sz w:val="12"/>
        </w:rPr>
        <w:t xml:space="preserve"> (</w:t>
      </w:r>
      <w:proofErr w:type="spellStart"/>
      <w:r w:rsidRPr="00647700">
        <w:rPr>
          <w:rFonts w:eastAsia="Calibri" w:cs="Calibri"/>
          <w:b w:val="0"/>
          <w:sz w:val="12"/>
        </w:rPr>
        <w:t>Ryff</w:t>
      </w:r>
      <w:proofErr w:type="spellEnd"/>
      <w:r w:rsidRPr="00647700">
        <w:rPr>
          <w:rFonts w:eastAsia="Calibri" w:cs="Calibri"/>
          <w:b w:val="0"/>
          <w:sz w:val="12"/>
        </w:rPr>
        <w:t xml:space="preserve"> &amp; Singer, 2008). One example of virtue as a mean between two extremes is courage – as a virtue, it’s halfway between recklessness and cowardice (Kings College London, 2012). 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 Role of Externalities So, what if you’re very, very unlucky? If you’ve read </w:t>
      </w:r>
      <w:proofErr w:type="spellStart"/>
      <w:r w:rsidRPr="00647700">
        <w:rPr>
          <w:rFonts w:eastAsia="Calibri" w:cs="Calibri"/>
          <w:b w:val="0"/>
          <w:sz w:val="12"/>
        </w:rPr>
        <w:t>Nichomacean</w:t>
      </w:r>
      <w:proofErr w:type="spellEnd"/>
      <w:r w:rsidRPr="00647700">
        <w:rPr>
          <w:rFonts w:eastAsia="Calibri" w:cs="Calibri"/>
          <w:b w:val="0"/>
          <w:sz w:val="12"/>
        </w:rPr>
        <w:t xml:space="preserve"> Ethics (maybe only skimmed partway through), this question is not an unreasonable one. After all, Aristotle argued: “He is happy who lives in accordance with complete virtue and is sufficiently equipped with external goods, not for some chance period but throughout a complete life.” – Aristotle, </w:t>
      </w:r>
      <w:proofErr w:type="spellStart"/>
      <w:r w:rsidRPr="00647700">
        <w:rPr>
          <w:rFonts w:eastAsia="Calibri" w:cs="Calibri"/>
          <w:b w:val="0"/>
          <w:sz w:val="12"/>
        </w:rPr>
        <w:t>Nichomacean</w:t>
      </w:r>
      <w:proofErr w:type="spellEnd"/>
      <w:r w:rsidRPr="00647700">
        <w:rPr>
          <w:rFonts w:eastAsia="Calibri" w:cs="Calibri"/>
          <w:b w:val="0"/>
          <w:sz w:val="12"/>
        </w:rPr>
        <w:t xml:space="preserve"> Ethics, Book I, Chapter 10 (excerpt from Nothingistic.org, 2019). Basically, yes, Aristotle acknowledged that fate or luck can play a role in our happiness. Nonetheless, he also believed that this task of ‘individual self-realization’ is how we go about it with our ‘own disposition and talent’ (</w:t>
      </w:r>
      <w:proofErr w:type="spellStart"/>
      <w:r w:rsidRPr="00647700">
        <w:rPr>
          <w:rFonts w:eastAsia="Calibri" w:cs="Calibri"/>
          <w:b w:val="0"/>
          <w:sz w:val="12"/>
        </w:rPr>
        <w:t>Ryff</w:t>
      </w:r>
      <w:proofErr w:type="spellEnd"/>
      <w:r w:rsidRPr="00647700">
        <w:rPr>
          <w:rFonts w:eastAsia="Calibri" w:cs="Calibri"/>
          <w:b w:val="0"/>
          <w:sz w:val="12"/>
        </w:rPr>
        <w:t xml:space="preserve"> &amp; Singer, 2008: 17). This excerpt also suggests that we should be aiming for ‘all of the virtues’, so it’s worthwhile considering Aristotle’s stance on being virtuous. The Philosophy Behind Aristotle’s Ethics As we can now see, Aristotle’s eudaimonia is a moral </w:t>
      </w:r>
      <w:r w:rsidRPr="00647700">
        <w:rPr>
          <w:rStyle w:val="StyleUnderline"/>
          <w:rFonts w:cs="Calibri"/>
        </w:rPr>
        <w:t>happiness</w:t>
      </w:r>
      <w:r w:rsidRPr="00647700">
        <w:rPr>
          <w:rFonts w:eastAsia="Calibri" w:cs="Calibri"/>
          <w:b w:val="0"/>
          <w:sz w:val="12"/>
        </w:rPr>
        <w:t xml:space="preserve"> concept. It </w:t>
      </w:r>
      <w:r w:rsidRPr="00647700">
        <w:rPr>
          <w:rStyle w:val="StyleUnderline"/>
          <w:rFonts w:cs="Calibri"/>
        </w:rPr>
        <w:t>is</w:t>
      </w:r>
      <w:r w:rsidRPr="00647700">
        <w:rPr>
          <w:rFonts w:eastAsia="Calibri" w:cs="Calibri"/>
          <w:b w:val="0"/>
          <w:sz w:val="12"/>
        </w:rPr>
        <w:t xml:space="preserve"> very much </w:t>
      </w:r>
      <w:r w:rsidRPr="00647700">
        <w:rPr>
          <w:rStyle w:val="StyleUnderline"/>
          <w:rFonts w:cs="Calibri"/>
        </w:rPr>
        <w:t xml:space="preserve">about living a life </w:t>
      </w:r>
      <w:r w:rsidRPr="00647700">
        <w:rPr>
          <w:rStyle w:val="StyleUnderline"/>
          <w:rFonts w:cs="Calibri"/>
          <w:highlight w:val="yellow"/>
        </w:rPr>
        <w:t>in accordance with virtues</w:t>
      </w:r>
      <w:r w:rsidRPr="00647700">
        <w:rPr>
          <w:rFonts w:eastAsia="Calibri" w:cs="Calibri"/>
          <w:b w:val="0"/>
          <w:sz w:val="12"/>
          <w:highlight w:val="yellow"/>
        </w:rPr>
        <w:t xml:space="preserve"> </w:t>
      </w:r>
      <w:r w:rsidRPr="00647700">
        <w:rPr>
          <w:rFonts w:eastAsia="Calibri" w:cs="Calibri"/>
          <w:b w:val="0"/>
          <w:sz w:val="12"/>
        </w:rPr>
        <w:t>(</w:t>
      </w:r>
      <w:proofErr w:type="spellStart"/>
      <w:r w:rsidRPr="00647700">
        <w:rPr>
          <w:rFonts w:eastAsia="Calibri" w:cs="Calibri"/>
          <w:b w:val="0"/>
          <w:sz w:val="12"/>
        </w:rPr>
        <w:t>Hursthouse</w:t>
      </w:r>
      <w:proofErr w:type="spellEnd"/>
      <w:r w:rsidRPr="00647700">
        <w:rPr>
          <w:rFonts w:eastAsia="Calibri" w:cs="Calibri"/>
          <w:b w:val="0"/>
          <w:sz w:val="12"/>
        </w:rPr>
        <w:t>, 1999). But what are these virtues, then? Of course, there is a large subjective element to what ‘virtue’ is. What one person holds to be virtuous isn’t always going to ring with that of others. Ancient and Medieval Philosophy Professor Peter Adamson gives some brilliant examples in this Kings College London video: One of these is ‘piety’, which was mentioned in the earlier look at Socrates. For example, can you be too pious? Some would argue yes, others, no. From what we’ve already discussed, however, we know Aristotle believes happiness is not about pursuing eudaimonia through various means in order to be happy. This is, he argues, is founded in instrumentality. Happiness, he might be seen as arguing, is once again the rational activity in pursuit of virtue itself. These virtues won’t necessarily be cut in stone. But, if we ask ourselves what we believe is good, or how we should live our lives, virtue ethics would argue that we have at least some starting points (</w:t>
      </w:r>
      <w:proofErr w:type="spellStart"/>
      <w:r w:rsidRPr="00647700">
        <w:rPr>
          <w:rFonts w:eastAsia="Calibri" w:cs="Calibri"/>
          <w:b w:val="0"/>
          <w:sz w:val="12"/>
        </w:rPr>
        <w:t>Hursthouse</w:t>
      </w:r>
      <w:proofErr w:type="spellEnd"/>
      <w:r w:rsidRPr="00647700">
        <w:rPr>
          <w:rFonts w:eastAsia="Calibri" w:cs="Calibri"/>
          <w:b w:val="0"/>
          <w:sz w:val="12"/>
        </w:rPr>
        <w:t xml:space="preserve">, 1999). Modern Psychology and Eudaimonia So far, we’ve looked a little bit at subjectivity, flourishing, happiness, wellbeing, and actualization. All in a philosophical context. Hopefully, it provided some context. Because, naturally, </w:t>
      </w:r>
      <w:r w:rsidRPr="00647700">
        <w:rPr>
          <w:rStyle w:val="StyleUnderline"/>
          <w:rFonts w:cs="Calibri"/>
        </w:rPr>
        <w:t>eudaimonia thus has myriad implications for psychologists with an interest in subjective wellbeing</w:t>
      </w:r>
      <w:r w:rsidRPr="00647700">
        <w:rPr>
          <w:rFonts w:eastAsia="Calibri" w:cs="Calibri"/>
          <w:b w:val="0"/>
          <w:sz w:val="12"/>
        </w:rPr>
        <w:t xml:space="preserve"> (SWB), and psychological wellbeing (PWB). And </w:t>
      </w:r>
      <w:r w:rsidRPr="00647700">
        <w:rPr>
          <w:rStyle w:val="StyleUnderline"/>
          <w:rFonts w:cs="Calibri"/>
        </w:rPr>
        <w:t>positive psychology is all about human flourishing and happiness</w:t>
      </w:r>
      <w:r w:rsidRPr="00647700">
        <w:rPr>
          <w:rFonts w:eastAsia="Calibri" w:cs="Calibri"/>
          <w:b w:val="0"/>
          <w:sz w:val="12"/>
        </w:rPr>
        <w:t xml:space="preserve">. Overview of Psychological Research on Eudaimonia As a very concise overview of how the concept appears within psychology, here are some aspects that have been studied: Definition – not only conceptualizing the idea of eudaimonia in terms of psychology, wellbeing, and happiness, but also trying to operationalize the concept (e.g. Waterman, 1993; Ryan &amp; Deci, 2001; Keyes, 2002; Bauer et al., 2008; </w:t>
      </w:r>
      <w:proofErr w:type="spellStart"/>
      <w:r w:rsidRPr="00647700">
        <w:rPr>
          <w:rFonts w:eastAsia="Calibri" w:cs="Calibri"/>
          <w:b w:val="0"/>
          <w:sz w:val="12"/>
        </w:rPr>
        <w:t>Ryff</w:t>
      </w:r>
      <w:proofErr w:type="spellEnd"/>
      <w:r w:rsidRPr="00647700">
        <w:rPr>
          <w:rFonts w:eastAsia="Calibri" w:cs="Calibri"/>
          <w:b w:val="0"/>
          <w:sz w:val="12"/>
        </w:rPr>
        <w:t xml:space="preserve"> &amp; Singer, 2008; Waterman et al. 2008); Measurement – lots of these attempts at operationalization are a preliminary step to measuring human experiences of eudaimonia. There </w:t>
      </w:r>
      <w:proofErr w:type="gramStart"/>
      <w:r w:rsidRPr="00647700">
        <w:rPr>
          <w:rFonts w:eastAsia="Calibri" w:cs="Calibri"/>
          <w:b w:val="0"/>
          <w:sz w:val="12"/>
        </w:rPr>
        <w:t>are</w:t>
      </w:r>
      <w:proofErr w:type="gramEnd"/>
      <w:r w:rsidRPr="00647700">
        <w:rPr>
          <w:rFonts w:eastAsia="Calibri" w:cs="Calibri"/>
          <w:b w:val="0"/>
          <w:sz w:val="12"/>
        </w:rPr>
        <w:t xml:space="preserve"> actually a fair few of these scales. The best-known actually measures a similar concept of psychological wellbeing (PWB), made famous by Professor </w:t>
      </w:r>
      <w:proofErr w:type="spellStart"/>
      <w:r w:rsidRPr="00647700">
        <w:rPr>
          <w:rFonts w:eastAsia="Calibri" w:cs="Calibri"/>
          <w:b w:val="0"/>
          <w:sz w:val="12"/>
        </w:rPr>
        <w:t>Ryff</w:t>
      </w:r>
      <w:proofErr w:type="spellEnd"/>
      <w:r w:rsidRPr="00647700">
        <w:rPr>
          <w:rFonts w:eastAsia="Calibri" w:cs="Calibri"/>
          <w:b w:val="0"/>
          <w:sz w:val="12"/>
        </w:rPr>
        <w:t xml:space="preserve"> (1989); Distinctiveness and relation to other happiness/wellbeing concepts – with the most popular earlier studies looking at eudaimonia alongside </w:t>
      </w:r>
      <w:proofErr w:type="spellStart"/>
      <w:r w:rsidRPr="00647700">
        <w:rPr>
          <w:rFonts w:eastAsia="Calibri" w:cs="Calibri"/>
          <w:b w:val="0"/>
          <w:sz w:val="12"/>
        </w:rPr>
        <w:t>hedonia</w:t>
      </w:r>
      <w:proofErr w:type="spellEnd"/>
      <w:r w:rsidRPr="00647700">
        <w:rPr>
          <w:rFonts w:eastAsia="Calibri" w:cs="Calibri"/>
          <w:b w:val="0"/>
          <w:sz w:val="12"/>
        </w:rPr>
        <w:t xml:space="preserve"> (Ryan &amp; Deci, 2001; </w:t>
      </w:r>
      <w:proofErr w:type="spellStart"/>
      <w:r w:rsidRPr="00647700">
        <w:rPr>
          <w:rFonts w:eastAsia="Calibri" w:cs="Calibri"/>
          <w:b w:val="0"/>
          <w:sz w:val="12"/>
        </w:rPr>
        <w:t>Huta</w:t>
      </w:r>
      <w:proofErr w:type="spellEnd"/>
      <w:r w:rsidRPr="00647700">
        <w:rPr>
          <w:rFonts w:eastAsia="Calibri" w:cs="Calibri"/>
          <w:b w:val="0"/>
          <w:sz w:val="12"/>
        </w:rPr>
        <w:t xml:space="preserve"> &amp; Waterman, 2014); This was accompanied by empirical and statistical analyses of the same (Chen et al., 2013); and Studies have also looked at how eudaimonia is related (or not) to PWB and SWB (e.g. Chen et al., 2013). Of course, this is far from an exhaustive list, and as interdisciplinary interest grows, we can expect the same from the broader body of research. Plato on Eudaimonia </w:t>
      </w:r>
      <w:proofErr w:type="gramStart"/>
      <w:r w:rsidRPr="00647700">
        <w:rPr>
          <w:rFonts w:eastAsia="Calibri" w:cs="Calibri"/>
          <w:b w:val="0"/>
          <w:sz w:val="12"/>
        </w:rPr>
        <w:t>As</w:t>
      </w:r>
      <w:proofErr w:type="gramEnd"/>
      <w:r w:rsidRPr="00647700">
        <w:rPr>
          <w:rFonts w:eastAsia="Calibri" w:cs="Calibri"/>
          <w:b w:val="0"/>
          <w:sz w:val="12"/>
        </w:rPr>
        <w:t xml:space="preserve">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w:t>
      </w:r>
      <w:proofErr w:type="spellStart"/>
      <w:r w:rsidRPr="00647700">
        <w:rPr>
          <w:rFonts w:eastAsia="Calibri" w:cs="Calibri"/>
          <w:b w:val="0"/>
          <w:sz w:val="12"/>
        </w:rPr>
        <w:t>VanderWeele</w:t>
      </w:r>
      <w:proofErr w:type="spellEnd"/>
      <w:r w:rsidRPr="00647700">
        <w:rPr>
          <w:rFonts w:eastAsia="Calibri" w:cs="Calibri"/>
          <w:b w:val="0"/>
          <w:sz w:val="12"/>
        </w:rPr>
        <w:t xml:space="preserve">, 2017): Temperance (moderation) – or self-regulation, to avoid the vices and corruption caused by excess; Courage (or fortitude) – to stand up for what we believe is right and good; Justice – a social consciousness that plays a key part in maintaining societal order; and Wisdom (practical wisdom, or prudence) – the pursuit of knowledge. He believed that happiness was about living in pursuit of these virtues, and thus virtue is central to flourishing. Socrates and Eudaimonia 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 He believed, it is argued, that eudaimonia was ‘justly living well’, and that in doing so, we seek not experiential pleasure or ‘honor’ in isolation, but a good and happy life, guided by our virtues (Cooper, 1997; </w:t>
      </w:r>
      <w:proofErr w:type="spellStart"/>
      <w:r w:rsidRPr="00647700">
        <w:rPr>
          <w:rFonts w:eastAsia="Calibri" w:cs="Calibri"/>
          <w:b w:val="0"/>
          <w:sz w:val="12"/>
        </w:rPr>
        <w:t>Bobonich</w:t>
      </w:r>
      <w:proofErr w:type="spellEnd"/>
      <w:r w:rsidRPr="00647700">
        <w:rPr>
          <w:rFonts w:eastAsia="Calibri" w:cs="Calibri"/>
          <w:b w:val="0"/>
          <w:sz w:val="12"/>
        </w:rPr>
        <w:t xml:space="preserve">, 2010; Brown, 2012). 3 Examples of </w:t>
      </w:r>
      <w:proofErr w:type="spellStart"/>
      <w:r w:rsidRPr="00647700">
        <w:rPr>
          <w:rFonts w:eastAsia="Calibri" w:cs="Calibri"/>
          <w:b w:val="0"/>
          <w:sz w:val="12"/>
        </w:rPr>
        <w:t>Eudaimonic</w:t>
      </w:r>
      <w:proofErr w:type="spellEnd"/>
      <w:r w:rsidRPr="00647700">
        <w:rPr>
          <w:rFonts w:eastAsia="Calibri" w:cs="Calibri"/>
          <w:b w:val="0"/>
          <w:sz w:val="12"/>
        </w:rPr>
        <w:t xml:space="preserve"> Well-Being A couple of millennia later, </w:t>
      </w:r>
      <w:r w:rsidRPr="00647700">
        <w:rPr>
          <w:rStyle w:val="StyleUnderline"/>
          <w:rFonts w:cs="Calibri"/>
          <w:highlight w:val="yellow"/>
        </w:rPr>
        <w:t>the teachings of</w:t>
      </w:r>
      <w:r w:rsidRPr="00647700">
        <w:rPr>
          <w:rFonts w:eastAsia="Calibri" w:cs="Calibri"/>
          <w:b w:val="0"/>
          <w:sz w:val="12"/>
          <w:highlight w:val="yellow"/>
        </w:rPr>
        <w:t xml:space="preserve"> </w:t>
      </w:r>
      <w:r w:rsidRPr="00647700">
        <w:rPr>
          <w:rFonts w:eastAsia="Calibri" w:cs="Calibri"/>
          <w:b w:val="0"/>
          <w:sz w:val="12"/>
        </w:rPr>
        <w:t xml:space="preserve">Socrates, Plato, and </w:t>
      </w:r>
      <w:r w:rsidRPr="00647700">
        <w:rPr>
          <w:rStyle w:val="StyleUnderline"/>
          <w:rFonts w:cs="Calibri"/>
          <w:highlight w:val="yellow"/>
        </w:rPr>
        <w:t xml:space="preserve">Aristotle </w:t>
      </w:r>
      <w:r w:rsidRPr="00647700">
        <w:rPr>
          <w:rStyle w:val="StyleUnderline"/>
          <w:rFonts w:cs="Calibri"/>
        </w:rPr>
        <w:t xml:space="preserve">continue to </w:t>
      </w:r>
      <w:r w:rsidRPr="00647700">
        <w:rPr>
          <w:rStyle w:val="StyleUnderline"/>
          <w:rFonts w:cs="Calibri"/>
          <w:highlight w:val="yellow"/>
        </w:rPr>
        <w:t>shape how we study flourishing and well-being</w:t>
      </w:r>
      <w:r w:rsidRPr="00647700">
        <w:rPr>
          <w:rFonts w:eastAsia="Calibri" w:cs="Calibri"/>
          <w:b w:val="0"/>
          <w:sz w:val="12"/>
        </w:rPr>
        <w:t xml:space="preserve">. Modern conceptions of </w:t>
      </w:r>
      <w:proofErr w:type="spellStart"/>
      <w:r w:rsidRPr="00647700">
        <w:rPr>
          <w:rFonts w:eastAsia="Calibri" w:cs="Calibri"/>
          <w:b w:val="0"/>
          <w:sz w:val="12"/>
        </w:rPr>
        <w:t>Eudaimonic</w:t>
      </w:r>
      <w:proofErr w:type="spellEnd"/>
      <w:r w:rsidRPr="00647700">
        <w:rPr>
          <w:rFonts w:eastAsia="Calibri" w:cs="Calibri"/>
          <w:b w:val="0"/>
          <w:sz w:val="12"/>
        </w:rPr>
        <w:t xml:space="preserve"> Well-being (EWB) are, on the whole, shaped by literature reviews, critical analyses, and empirical examinations of their texts. </w:t>
      </w:r>
      <w:r w:rsidRPr="00647700">
        <w:rPr>
          <w:rStyle w:val="StyleUnderline"/>
          <w:rFonts w:cs="Calibri"/>
          <w:highlight w:val="yellow"/>
        </w:rPr>
        <w:t>Coupled with modern research</w:t>
      </w:r>
      <w:r w:rsidRPr="00647700">
        <w:rPr>
          <w:rFonts w:eastAsia="Calibri" w:cs="Calibri"/>
          <w:b w:val="0"/>
          <w:sz w:val="12"/>
          <w:highlight w:val="yellow"/>
        </w:rPr>
        <w:t xml:space="preserve"> </w:t>
      </w:r>
      <w:r w:rsidRPr="00647700">
        <w:rPr>
          <w:rFonts w:eastAsia="Calibri" w:cs="Calibri"/>
          <w:b w:val="0"/>
          <w:sz w:val="12"/>
        </w:rPr>
        <w:t xml:space="preserve">into quality of life and subjective well-being (SWB), </w:t>
      </w:r>
      <w:r w:rsidRPr="00647700">
        <w:rPr>
          <w:rStyle w:val="StyleUnderline"/>
          <w:rFonts w:cs="Calibri"/>
          <w:highlight w:val="yellow"/>
        </w:rPr>
        <w:t>we have come as far as being able to develop measures for the construct</w:t>
      </w:r>
      <w:r w:rsidRPr="00647700">
        <w:rPr>
          <w:rFonts w:eastAsia="Calibri" w:cs="Calibri"/>
          <w:b w:val="0"/>
          <w:sz w:val="12"/>
        </w:rPr>
        <w:t xml:space="preserve">. EWB is defined by Waterman and colleagues (2010: 41) as: “quality of life derived from the development of a person’s best potentials and their application in the fulfillment of personally expressive, self-concordant goals (Sheldon, 2002; Waterman, 1990; 2008)” In their study, they give several examples of EWB (Norton, 1976; Waterman et al., 2010). Here are a few: “Knowing who you really are” – Examples of this self-discovery might include the self-identity knowledge that comes from meditating on your core beliefs. Or, it could be a good understanding of your personal character strengths and qualities. It could even be the self-knowledge that comes from reflecting on your personal development or the values that you hold important. “Developing these unique potentials” – Someone who scores high on EWB (according to the Questionnaire for </w:t>
      </w:r>
      <w:proofErr w:type="spellStart"/>
      <w:r w:rsidRPr="00647700">
        <w:rPr>
          <w:rFonts w:eastAsia="Calibri" w:cs="Calibri"/>
          <w:b w:val="0"/>
          <w:sz w:val="12"/>
        </w:rPr>
        <w:t>Eudaimonic</w:t>
      </w:r>
      <w:proofErr w:type="spellEnd"/>
      <w:r w:rsidRPr="00647700">
        <w:rPr>
          <w:rFonts w:eastAsia="Calibri" w:cs="Calibri"/>
          <w:b w:val="0"/>
          <w:sz w:val="12"/>
        </w:rPr>
        <w:t xml:space="preserve"> Well-being) makes a persistent, committed effort to building on this self-knowledge. A little more on the ‘how’ and the QEWB is covered very shortly. “Using those potentials to fulfill your life goals” – Someone who is committed to this pursuit, over the long term, would be a prime example. These describe some of the EWB concepts on which one well-known measure of EWB is based.</w:t>
      </w:r>
    </w:p>
    <w:p w14:paraId="708C8649" w14:textId="0EB061DA" w:rsidR="00DB6C44" w:rsidRPr="00647700" w:rsidRDefault="00DB6C44" w:rsidP="00DB6C44">
      <w:pPr>
        <w:pStyle w:val="Heading4"/>
        <w:rPr>
          <w:rStyle w:val="Style13ptBold"/>
          <w:rFonts w:cs="Calibri"/>
          <w:b/>
          <w:bCs w:val="0"/>
        </w:rPr>
      </w:pPr>
      <w:r w:rsidRPr="00647700">
        <w:rPr>
          <w:rFonts w:cs="Calibri"/>
        </w:rPr>
        <w:lastRenderedPageBreak/>
        <w:t xml:space="preserve">Impact calc: 1. My framework doesn’t care about consequences nor intents, just the procedural question and the empirical states it produces to foster virtue 2. Reject impact calc indicts – a) just proves being virtuous is hard but moral practice is the point, so it just proves the </w:t>
      </w:r>
      <w:proofErr w:type="spellStart"/>
      <w:r w:rsidRPr="00647700">
        <w:rPr>
          <w:rFonts w:cs="Calibri"/>
        </w:rPr>
        <w:t>aff</w:t>
      </w:r>
      <w:proofErr w:type="spellEnd"/>
      <w:r w:rsidRPr="00647700">
        <w:rPr>
          <w:rFonts w:cs="Calibri"/>
        </w:rPr>
        <w:t xml:space="preserve"> is necessary b) actions aimed toward the good are virtuous resolved by intuitions, that’s the Lanza evidence and anything else collapses to skepticism since we can’t trust our own judgements about morality. </w:t>
      </w:r>
      <w:r w:rsidR="007F3850" w:rsidRPr="00647700">
        <w:rPr>
          <w:rFonts w:cs="Calibri"/>
        </w:rPr>
        <w:t>3</w:t>
      </w:r>
      <w:r w:rsidRPr="00647700">
        <w:rPr>
          <w:rFonts w:cs="Calibri"/>
        </w:rPr>
        <w:t>. Aretaic first</w:t>
      </w:r>
      <w:r w:rsidRPr="00647700">
        <w:rPr>
          <w:rStyle w:val="Style13ptBold"/>
          <w:rFonts w:cs="Calibri"/>
          <w:b/>
          <w:bCs w:val="0"/>
        </w:rPr>
        <w:t xml:space="preserve">— A] Motivation- deontic theories are always external rules that kill motivation since people won’t always care to follow it— aretaic solves since people naturally desire to be the best version of them B] fostering good moral character creates better agents that will actually care about their ethic in the first place, so the </w:t>
      </w:r>
      <w:proofErr w:type="spellStart"/>
      <w:r w:rsidRPr="00647700">
        <w:rPr>
          <w:rStyle w:val="Style13ptBold"/>
          <w:rFonts w:cs="Calibri"/>
          <w:b/>
          <w:bCs w:val="0"/>
        </w:rPr>
        <w:t>aff</w:t>
      </w:r>
      <w:proofErr w:type="spellEnd"/>
      <w:r w:rsidRPr="00647700">
        <w:rPr>
          <w:rStyle w:val="Style13ptBold"/>
          <w:rFonts w:cs="Calibri"/>
          <w:b/>
          <w:bCs w:val="0"/>
        </w:rPr>
        <w:t xml:space="preserve"> is a </w:t>
      </w:r>
      <w:proofErr w:type="spellStart"/>
      <w:r w:rsidRPr="00647700">
        <w:rPr>
          <w:rStyle w:val="Style13ptBold"/>
          <w:rFonts w:cs="Calibri"/>
          <w:b/>
          <w:bCs w:val="0"/>
        </w:rPr>
        <w:t>prereq</w:t>
      </w:r>
      <w:proofErr w:type="spellEnd"/>
      <w:r w:rsidRPr="00647700">
        <w:rPr>
          <w:rStyle w:val="Style13ptBold"/>
          <w:rFonts w:cs="Calibri"/>
          <w:b/>
          <w:bCs w:val="0"/>
        </w:rPr>
        <w:t xml:space="preserve"> C] Deontic oversimplifies actions down to right and wrong, but aretaic expresses degrees like admirable making weighing possible</w:t>
      </w:r>
    </w:p>
    <w:p w14:paraId="5A088924" w14:textId="77777777" w:rsidR="00DB6C44" w:rsidRPr="00647700" w:rsidRDefault="00DB6C44" w:rsidP="00DB6C44">
      <w:pPr>
        <w:tabs>
          <w:tab w:val="left" w:pos="9720"/>
        </w:tabs>
        <w:rPr>
          <w:rStyle w:val="Style13ptBold"/>
        </w:rPr>
      </w:pPr>
      <w:r w:rsidRPr="00647700">
        <w:rPr>
          <w:rStyle w:val="Style13ptBold"/>
        </w:rPr>
        <w:t xml:space="preserve"> </w:t>
      </w:r>
    </w:p>
    <w:p w14:paraId="14821634" w14:textId="77777777" w:rsidR="00DB6C44" w:rsidRPr="00647700" w:rsidRDefault="00DB6C44" w:rsidP="00DB6C44">
      <w:pPr>
        <w:pStyle w:val="Heading3"/>
        <w:rPr>
          <w:rFonts w:cs="Calibri"/>
        </w:rPr>
      </w:pPr>
      <w:r w:rsidRPr="00647700">
        <w:rPr>
          <w:rFonts w:cs="Calibri"/>
        </w:rPr>
        <w:lastRenderedPageBreak/>
        <w:t>Contention</w:t>
      </w:r>
    </w:p>
    <w:p w14:paraId="717501B8" w14:textId="77777777" w:rsidR="00DB6C44" w:rsidRPr="00647700" w:rsidRDefault="00DB6C44" w:rsidP="00DB6C44">
      <w:pPr>
        <w:pStyle w:val="Heading4"/>
        <w:rPr>
          <w:rFonts w:cs="Calibri"/>
        </w:rPr>
      </w:pPr>
      <w:r w:rsidRPr="00647700">
        <w:rPr>
          <w:rFonts w:cs="Calibri"/>
        </w:rPr>
        <w:t>I defend that the member nations of the World Trade Organization ought to reduce intellectual property protections for medicines.</w:t>
      </w:r>
    </w:p>
    <w:p w14:paraId="57133223" w14:textId="77777777" w:rsidR="00DB6C44" w:rsidRPr="00647700" w:rsidRDefault="00DB6C44" w:rsidP="00DB6C44"/>
    <w:p w14:paraId="167757E9" w14:textId="76A8B5E9" w:rsidR="00DB6C44" w:rsidRPr="00647700" w:rsidRDefault="00DB6C44" w:rsidP="00DB6C44">
      <w:pPr>
        <w:pStyle w:val="Heading4"/>
        <w:rPr>
          <w:rFonts w:cs="Calibri"/>
        </w:rPr>
      </w:pPr>
      <w:r w:rsidRPr="00647700">
        <w:rPr>
          <w:rFonts w:cs="Calibri"/>
        </w:rPr>
        <w:t>[1] Removing IPs fosters the social relationships needed to cultivate communal virtues.</w:t>
      </w:r>
    </w:p>
    <w:p w14:paraId="7B744E66" w14:textId="77777777" w:rsidR="00DB6C44" w:rsidRPr="00647700" w:rsidRDefault="00DB6C44" w:rsidP="00DB6C44">
      <w:proofErr w:type="spellStart"/>
      <w:r w:rsidRPr="00647700">
        <w:rPr>
          <w:b/>
          <w:bCs/>
          <w:sz w:val="26"/>
          <w:szCs w:val="26"/>
        </w:rPr>
        <w:t>Grimmelmann</w:t>
      </w:r>
      <w:proofErr w:type="spellEnd"/>
      <w:r w:rsidRPr="00647700">
        <w:rPr>
          <w:b/>
          <w:bCs/>
          <w:sz w:val="26"/>
          <w:szCs w:val="26"/>
        </w:rPr>
        <w:t xml:space="preserve"> 9</w:t>
      </w:r>
      <w:r w:rsidRPr="00647700">
        <w:t xml:space="preserve"> - “Ethical Visions of Copyright Law” by James </w:t>
      </w:r>
      <w:proofErr w:type="spellStart"/>
      <w:r w:rsidRPr="00647700">
        <w:t>Grimmelmann</w:t>
      </w:r>
      <w:proofErr w:type="spellEnd"/>
      <w:r w:rsidRPr="00647700">
        <w:t xml:space="preserve"> [https://ir.lawnet.fordham.edu/cgi/viewcontent.cgi?article=4433&amp;context=flr] // </w:t>
      </w:r>
      <w:proofErr w:type="spellStart"/>
      <w:r w:rsidRPr="00647700">
        <w:t>ahs</w:t>
      </w:r>
      <w:proofErr w:type="spellEnd"/>
      <w:r w:rsidRPr="00647700">
        <w:t xml:space="preserve"> </w:t>
      </w:r>
      <w:proofErr w:type="spellStart"/>
      <w:r w:rsidRPr="00647700">
        <w:t>emi</w:t>
      </w:r>
      <w:proofErr w:type="spellEnd"/>
    </w:p>
    <w:p w14:paraId="37F08735" w14:textId="77777777" w:rsidR="00DB6C44" w:rsidRPr="00647700" w:rsidRDefault="00DB6C44" w:rsidP="00DB6C44">
      <w:pPr>
        <w:rPr>
          <w:sz w:val="16"/>
        </w:rPr>
      </w:pPr>
      <w:r w:rsidRPr="00647700">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647700">
        <w:rPr>
          <w:sz w:val="16"/>
        </w:rPr>
        <w:t>Benkler</w:t>
      </w:r>
      <w:proofErr w:type="spellEnd"/>
      <w:r w:rsidRPr="00647700">
        <w:rPr>
          <w:sz w:val="16"/>
        </w:rPr>
        <w:t xml:space="preserve"> and Helen </w:t>
      </w:r>
      <w:proofErr w:type="spellStart"/>
      <w:r w:rsidRPr="00647700">
        <w:rPr>
          <w:sz w:val="16"/>
        </w:rPr>
        <w:t>Nissenbaum</w:t>
      </w:r>
      <w:proofErr w:type="spellEnd"/>
      <w:r w:rsidRPr="00647700">
        <w:rPr>
          <w:sz w:val="16"/>
        </w:rPr>
        <w:t xml:space="preserve"> give a virtue-ethics analysis of this phenomenon. For them, </w:t>
      </w:r>
      <w:r w:rsidRPr="00647700">
        <w:rPr>
          <w:rStyle w:val="StyleUnderline"/>
          <w:bCs/>
        </w:rPr>
        <w:t xml:space="preserve">deeper principles of autonomy, democracy, and mutual </w:t>
      </w:r>
      <w:r w:rsidRPr="00647700">
        <w:rPr>
          <w:rStyle w:val="StyleUnderline"/>
          <w:bCs/>
          <w:highlight w:val="yellow"/>
        </w:rPr>
        <w:t xml:space="preserve">respect </w:t>
      </w:r>
      <w:r w:rsidRPr="00647700">
        <w:rPr>
          <w:rStyle w:val="StyleUnderline"/>
          <w:bCs/>
        </w:rPr>
        <w:t xml:space="preserve">are </w:t>
      </w:r>
      <w:r w:rsidRPr="00647700">
        <w:rPr>
          <w:rStyle w:val="StyleUnderline"/>
          <w:bCs/>
          <w:highlight w:val="yellow"/>
        </w:rPr>
        <w:t>furthered by</w:t>
      </w:r>
      <w:r w:rsidRPr="00647700">
        <w:rPr>
          <w:rStyle w:val="StyleUnderline"/>
          <w:bCs/>
        </w:rPr>
        <w:t xml:space="preserve"> a culture of </w:t>
      </w:r>
      <w:r w:rsidRPr="00647700">
        <w:rPr>
          <w:rStyle w:val="StyleUnderline"/>
          <w:bCs/>
          <w:highlight w:val="yellow"/>
        </w:rPr>
        <w:t>mutual sharing-and participation</w:t>
      </w:r>
      <w:r w:rsidRPr="00647700">
        <w:rPr>
          <w:rStyle w:val="StyleUnderline"/>
          <w:bCs/>
        </w:rPr>
        <w:t xml:space="preserve"> in </w:t>
      </w:r>
      <w:r w:rsidRPr="00647700">
        <w:rPr>
          <w:rStyle w:val="StyleUnderline"/>
          <w:bCs/>
          <w:highlight w:val="yellow"/>
        </w:rPr>
        <w:t>such a culture teaches</w:t>
      </w:r>
      <w:r w:rsidRPr="00647700">
        <w:rPr>
          <w:rStyle w:val="StyleUnderline"/>
          <w:bCs/>
        </w:rPr>
        <w:t xml:space="preserve"> individuals how to be </w:t>
      </w:r>
      <w:r w:rsidRPr="00647700">
        <w:rPr>
          <w:rStyle w:val="StyleUnderline"/>
          <w:bCs/>
          <w:highlight w:val="yellow"/>
        </w:rPr>
        <w:t>virtu</w:t>
      </w:r>
      <w:r w:rsidRPr="00647700">
        <w:rPr>
          <w:rStyle w:val="StyleUnderline"/>
          <w:bCs/>
        </w:rPr>
        <w:t>ous.</w:t>
      </w:r>
      <w:r w:rsidRPr="00647700">
        <w:rPr>
          <w:sz w:val="16"/>
        </w:rPr>
        <w:t xml:space="preserve"> 174 To summarize, then, </w:t>
      </w:r>
      <w:r w:rsidRPr="00647700">
        <w:rPr>
          <w:rStyle w:val="StyleUnderline"/>
          <w:bCs/>
        </w:rPr>
        <w:t>"commons" and "sharing" rhetoric prizes voluntary authorial contributions to a pool on which anyone is free to draw.</w:t>
      </w:r>
      <w:r w:rsidRPr="00647700">
        <w:rPr>
          <w:sz w:val="16"/>
        </w:rPr>
        <w:t xml:space="preserve"> These tropes help tell a story about how people depend on the commons, so that </w:t>
      </w:r>
      <w:r w:rsidRPr="00647700">
        <w:rPr>
          <w:rStyle w:val="StyleUnderline"/>
          <w:bCs/>
          <w:highlight w:val="yellow"/>
        </w:rPr>
        <w:t>placing material into the commons becomes an ethical act. It</w:t>
      </w:r>
      <w:r w:rsidRPr="00647700">
        <w:rPr>
          <w:rStyle w:val="StyleUnderline"/>
          <w:bCs/>
        </w:rPr>
        <w:t xml:space="preserve"> also helps </w:t>
      </w:r>
      <w:r w:rsidRPr="00647700">
        <w:rPr>
          <w:rStyle w:val="StyleUnderline"/>
          <w:bCs/>
          <w:highlight w:val="yellow"/>
        </w:rPr>
        <w:t>create bonds of respect, honor, and enthusiasm</w:t>
      </w:r>
      <w:r w:rsidRPr="00647700">
        <w:rPr>
          <w:rStyle w:val="StyleUnderline"/>
          <w:bCs/>
        </w:rPr>
        <w:t xml:space="preserve"> between authors and grateful audiences-as well as </w:t>
      </w:r>
      <w:r w:rsidRPr="00647700">
        <w:rPr>
          <w:rStyle w:val="StyleUnderline"/>
          <w:bCs/>
          <w:highlight w:val="yellow"/>
        </w:rPr>
        <w:t xml:space="preserve">fueling future repetitions of this exchange </w:t>
      </w:r>
      <w:r w:rsidRPr="00647700">
        <w:rPr>
          <w:rStyle w:val="StyleUnderline"/>
          <w:bCs/>
        </w:rPr>
        <w:t>as audiences become authors themselves who, in turn, share with the commons, and so on.</w:t>
      </w:r>
      <w:r w:rsidRPr="00647700">
        <w:rPr>
          <w:sz w:val="16"/>
        </w:rPr>
        <w:t xml:space="preserve"> Like the default ethical vision, this view explains how authors and audiences can behave ethically toward each other-but it does so in a way perhaps less fraught with obligation.</w:t>
      </w:r>
    </w:p>
    <w:p w14:paraId="217FC250" w14:textId="77777777" w:rsidR="00DB6C44" w:rsidRPr="00647700" w:rsidRDefault="00DB6C44" w:rsidP="00DB6C44">
      <w:pPr>
        <w:rPr>
          <w:rStyle w:val="Style13ptBold"/>
          <w:rFonts w:eastAsiaTheme="majorEastAsia"/>
        </w:rPr>
      </w:pPr>
    </w:p>
    <w:p w14:paraId="3D4E4A88" w14:textId="584399CA" w:rsidR="00DB6C44" w:rsidRPr="00647700" w:rsidRDefault="00DB6C44" w:rsidP="00DB6C44">
      <w:pPr>
        <w:pStyle w:val="Heading4"/>
        <w:rPr>
          <w:rFonts w:cs="Calibri"/>
        </w:rPr>
      </w:pPr>
      <w:r w:rsidRPr="00647700">
        <w:rPr>
          <w:rFonts w:cs="Calibri"/>
        </w:rPr>
        <w:t>[2] Communitarian open-source platforms for developing biotechnology cultivate charity-based virtues and intellectual virtues aimed at healing the world of ailments</w:t>
      </w:r>
    </w:p>
    <w:p w14:paraId="7F8E2A94" w14:textId="77777777" w:rsidR="00DB6C44" w:rsidRPr="00647700" w:rsidRDefault="00DB6C44" w:rsidP="00DB6C44">
      <w:pPr>
        <w:rPr>
          <w:szCs w:val="22"/>
        </w:rPr>
      </w:pPr>
      <w:proofErr w:type="spellStart"/>
      <w:r w:rsidRPr="00647700">
        <w:rPr>
          <w:rStyle w:val="Style13ptBold"/>
          <w:rFonts w:eastAsiaTheme="majorEastAsia"/>
        </w:rPr>
        <w:t>Opderbeck</w:t>
      </w:r>
      <w:proofErr w:type="spellEnd"/>
      <w:r w:rsidRPr="00647700">
        <w:rPr>
          <w:rStyle w:val="Style13ptBold"/>
          <w:rFonts w:eastAsiaTheme="majorEastAsia"/>
        </w:rPr>
        <w:t xml:space="preserve"> 07</w:t>
      </w:r>
      <w:r w:rsidRPr="00647700">
        <w:rPr>
          <w:szCs w:val="22"/>
        </w:rPr>
        <w:t xml:space="preserve">, David W. </w:t>
      </w:r>
      <w:proofErr w:type="spellStart"/>
      <w:r w:rsidRPr="00647700">
        <w:rPr>
          <w:szCs w:val="22"/>
        </w:rPr>
        <w:t>Opderbeck</w:t>
      </w:r>
      <w:proofErr w:type="spellEnd"/>
      <w:r w:rsidRPr="00647700">
        <w:rPr>
          <w:szCs w:val="22"/>
        </w:rPr>
        <w:t>, Maine Law Review Vol. 59 No.2 (2007) “A Virtue-Centered Approach to the Biotechnology Commons (Or, The Virtuous Penguin)” [https://digitalcommons.mainelaw.maine.edu/mlr/vol59/iss2/5/] Accessed 8/11/21 NPR</w:t>
      </w:r>
    </w:p>
    <w:p w14:paraId="0C04748B" w14:textId="77777777" w:rsidR="00DB6C44" w:rsidRPr="00647700" w:rsidRDefault="00DB6C44" w:rsidP="00DB6C44">
      <w:pPr>
        <w:rPr>
          <w:sz w:val="10"/>
        </w:rPr>
      </w:pPr>
      <w:r w:rsidRPr="00647700">
        <w:rPr>
          <w:sz w:val="10"/>
        </w:rPr>
        <w:t xml:space="preserve">The virtue ethics notions of community and practices seem to map well onto the </w:t>
      </w:r>
      <w:proofErr w:type="gramStart"/>
      <w:r w:rsidRPr="00647700">
        <w:rPr>
          <w:sz w:val="10"/>
        </w:rPr>
        <w:t>open source</w:t>
      </w:r>
      <w:proofErr w:type="gramEnd"/>
      <w:r w:rsidRPr="00647700">
        <w:rPr>
          <w:sz w:val="10"/>
        </w:rPr>
        <w:t xml:space="preserve"> space. As Yochai </w:t>
      </w:r>
      <w:proofErr w:type="spellStart"/>
      <w:r w:rsidRPr="00647700">
        <w:rPr>
          <w:sz w:val="10"/>
        </w:rPr>
        <w:t>Benkler</w:t>
      </w:r>
      <w:proofErr w:type="spellEnd"/>
      <w:r w:rsidRPr="00647700">
        <w:rPr>
          <w:sz w:val="10"/>
        </w:rPr>
        <w:t xml:space="preserve"> has noted, </w:t>
      </w:r>
      <w:proofErr w:type="gramStart"/>
      <w:r w:rsidRPr="00647700">
        <w:rPr>
          <w:sz w:val="10"/>
        </w:rPr>
        <w:t>open source</w:t>
      </w:r>
      <w:proofErr w:type="gramEnd"/>
      <w:r w:rsidRPr="00647700">
        <w:rPr>
          <w:sz w:val="10"/>
        </w:rPr>
        <w:t xml:space="preserve"> communities require a system of "social-psychological" rewards in order to flourish. 75 Such rewards can include the sort of "internal goods" found in </w:t>
      </w:r>
      <w:proofErr w:type="spellStart"/>
      <w:r w:rsidRPr="00647700">
        <w:rPr>
          <w:sz w:val="10"/>
        </w:rPr>
        <w:t>Maclntyrian</w:t>
      </w:r>
      <w:proofErr w:type="spellEnd"/>
      <w:r w:rsidRPr="00647700">
        <w:rPr>
          <w:sz w:val="10"/>
        </w:rPr>
        <w:t xml:space="preserve"> "practices." 76 For example, a coder working on an </w:t>
      </w:r>
      <w:proofErr w:type="gramStart"/>
      <w:r w:rsidRPr="00647700">
        <w:rPr>
          <w:sz w:val="10"/>
        </w:rPr>
        <w:t>open source</w:t>
      </w:r>
      <w:proofErr w:type="gramEnd"/>
      <w:r w:rsidRPr="00647700">
        <w:rPr>
          <w:sz w:val="10"/>
        </w:rPr>
        <w:t xml:space="preserve"> software project might participate, at least in part, for the joy and satisfaction inherent in creating an elegant solution to a technical problem. 77 In addition, mature </w:t>
      </w:r>
      <w:proofErr w:type="gramStart"/>
      <w:r w:rsidRPr="00647700">
        <w:rPr>
          <w:sz w:val="10"/>
        </w:rPr>
        <w:t>open source</w:t>
      </w:r>
      <w:proofErr w:type="gramEnd"/>
      <w:r w:rsidRPr="00647700">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647700">
        <w:rPr>
          <w:sz w:val="10"/>
        </w:rPr>
        <w:t>open source</w:t>
      </w:r>
      <w:proofErr w:type="gramEnd"/>
      <w:r w:rsidRPr="00647700">
        <w:rPr>
          <w:sz w:val="10"/>
        </w:rPr>
        <w:t xml:space="preserve"> production is the systematic extension of the project through the continuous feedback provided by numerous distributed workers. 79 A tension might arise, however, between </w:t>
      </w:r>
      <w:proofErr w:type="spellStart"/>
      <w:r w:rsidRPr="00647700">
        <w:rPr>
          <w:sz w:val="10"/>
        </w:rPr>
        <w:t>Maclntyre's</w:t>
      </w:r>
      <w:proofErr w:type="spellEnd"/>
      <w:r w:rsidRPr="00647700">
        <w:rPr>
          <w:sz w:val="10"/>
        </w:rPr>
        <w:t xml:space="preserve"> emphasis on a community's authoritative text or voice and the notion of </w:t>
      </w:r>
      <w:proofErr w:type="gramStart"/>
      <w:r w:rsidRPr="00647700">
        <w:rPr>
          <w:sz w:val="10"/>
        </w:rPr>
        <w:t>open source</w:t>
      </w:r>
      <w:proofErr w:type="gramEnd"/>
      <w:r w:rsidRPr="00647700">
        <w:rPr>
          <w:sz w:val="10"/>
        </w:rPr>
        <w:t xml:space="preserve"> production as an enterprise comprised of essentially self-actualizing individuals. In fact, Yochai </w:t>
      </w:r>
      <w:proofErr w:type="spellStart"/>
      <w:r w:rsidRPr="00647700">
        <w:rPr>
          <w:sz w:val="10"/>
        </w:rPr>
        <w:t>Benkler</w:t>
      </w:r>
      <w:proofErr w:type="spellEnd"/>
      <w:r w:rsidRPr="00647700">
        <w:rPr>
          <w:sz w:val="10"/>
        </w:rPr>
        <w:t xml:space="preserve"> and Helen </w:t>
      </w:r>
      <w:proofErr w:type="spellStart"/>
      <w:r w:rsidRPr="00647700">
        <w:rPr>
          <w:sz w:val="10"/>
        </w:rPr>
        <w:t>Nissenbaum</w:t>
      </w:r>
      <w:proofErr w:type="spellEnd"/>
      <w:r w:rsidRPr="00647700">
        <w:rPr>
          <w:sz w:val="10"/>
        </w:rPr>
        <w:t xml:space="preserve"> emphasize the virtue of "autonomy" as a core aspect of a virtue ethics approach to commons-based peer production. 80 </w:t>
      </w:r>
      <w:proofErr w:type="spellStart"/>
      <w:r w:rsidRPr="00647700">
        <w:rPr>
          <w:sz w:val="10"/>
        </w:rPr>
        <w:t>Benkler</w:t>
      </w:r>
      <w:proofErr w:type="spellEnd"/>
      <w:r w:rsidRPr="00647700">
        <w:rPr>
          <w:sz w:val="10"/>
        </w:rPr>
        <w:t xml:space="preserve"> in particular emphasizes the ways in which </w:t>
      </w:r>
      <w:proofErr w:type="gramStart"/>
      <w:r w:rsidRPr="00647700">
        <w:rPr>
          <w:sz w:val="10"/>
        </w:rPr>
        <w:t>open source</w:t>
      </w:r>
      <w:proofErr w:type="gramEnd"/>
      <w:r w:rsidRPr="00647700">
        <w:rPr>
          <w:sz w:val="10"/>
        </w:rPr>
        <w:t xml:space="preserve"> peer production contributes to justice by allowing space for individual autonomy.81 But open source communities should not be conceived of as fractiously individualistic. A successful, long term </w:t>
      </w:r>
      <w:proofErr w:type="gramStart"/>
      <w:r w:rsidRPr="00647700">
        <w:rPr>
          <w:sz w:val="10"/>
        </w:rPr>
        <w:t>open source</w:t>
      </w:r>
      <w:proofErr w:type="gramEnd"/>
      <w:r w:rsidRPr="00647700">
        <w:rPr>
          <w:sz w:val="10"/>
        </w:rPr>
        <w:t xml:space="preserve"> community requires an authoritative voice or voices that regulate exchange, lend status to social-psychological rewards, and canonize valuable contributions to the project. 82 </w:t>
      </w:r>
      <w:proofErr w:type="gramStart"/>
      <w:r w:rsidRPr="00647700">
        <w:rPr>
          <w:sz w:val="10"/>
        </w:rPr>
        <w:t>Open source</w:t>
      </w:r>
      <w:proofErr w:type="gramEnd"/>
      <w:r w:rsidRPr="00647700">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647700">
        <w:rPr>
          <w:rStyle w:val="StyleUnderline"/>
          <w:bCs/>
          <w:highlight w:val="yellow"/>
        </w:rPr>
        <w:t>open source</w:t>
      </w:r>
      <w:proofErr w:type="gramEnd"/>
      <w:r w:rsidRPr="00647700">
        <w:rPr>
          <w:rStyle w:val="StyleUnderline"/>
          <w:bCs/>
          <w:highlight w:val="yellow"/>
        </w:rPr>
        <w:t xml:space="preserve"> communities</w:t>
      </w:r>
      <w:r w:rsidRPr="00647700">
        <w:rPr>
          <w:sz w:val="10"/>
          <w:highlight w:val="yellow"/>
        </w:rPr>
        <w:t xml:space="preserve"> </w:t>
      </w:r>
      <w:r w:rsidRPr="00647700">
        <w:rPr>
          <w:sz w:val="10"/>
        </w:rPr>
        <w:t xml:space="preserve">are conceived in </w:t>
      </w:r>
      <w:proofErr w:type="spellStart"/>
      <w:r w:rsidRPr="00647700">
        <w:rPr>
          <w:sz w:val="10"/>
        </w:rPr>
        <w:t>Maclntyrian</w:t>
      </w:r>
      <w:proofErr w:type="spellEnd"/>
      <w:r w:rsidRPr="00647700">
        <w:rPr>
          <w:sz w:val="10"/>
        </w:rPr>
        <w:t xml:space="preserve"> terms, it is possible to identify </w:t>
      </w:r>
      <w:r w:rsidRPr="00647700">
        <w:rPr>
          <w:rStyle w:val="StyleUnderline"/>
          <w:bCs/>
          <w:highlight w:val="yellow"/>
        </w:rPr>
        <w:t>virtues</w:t>
      </w:r>
      <w:r w:rsidRPr="00647700">
        <w:rPr>
          <w:sz w:val="10"/>
          <w:highlight w:val="yellow"/>
        </w:rPr>
        <w:t xml:space="preserve"> </w:t>
      </w:r>
      <w:r w:rsidRPr="00647700">
        <w:rPr>
          <w:sz w:val="10"/>
        </w:rPr>
        <w:t xml:space="preserve">that </w:t>
      </w:r>
      <w:r w:rsidRPr="00647700">
        <w:rPr>
          <w:rStyle w:val="StyleUnderline"/>
          <w:bCs/>
          <w:highlight w:val="yellow"/>
        </w:rPr>
        <w:t>support the flourishing of such communities</w:t>
      </w:r>
      <w:r w:rsidRPr="00647700">
        <w:rPr>
          <w:sz w:val="10"/>
        </w:rPr>
        <w:t xml:space="preserve">.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identify three "clusters" of virtues that relate to peer production: (1) "autonomy, independence, liberation"; 83 (2) "</w:t>
      </w:r>
      <w:r w:rsidRPr="00647700">
        <w:rPr>
          <w:rStyle w:val="StyleUnderline"/>
          <w:bCs/>
          <w:highlight w:val="yellow"/>
        </w:rPr>
        <w:t>creativity</w:t>
      </w:r>
      <w:r w:rsidRPr="00647700">
        <w:rPr>
          <w:sz w:val="10"/>
        </w:rPr>
        <w:t>, productivity, industry"; 84 (3) "benevolence, charity, generosity, altruism"; 85 and "</w:t>
      </w:r>
      <w:r w:rsidRPr="00647700">
        <w:rPr>
          <w:rStyle w:val="StyleUnderline"/>
          <w:bCs/>
          <w:highlight w:val="yellow"/>
        </w:rPr>
        <w:t>sociability</w:t>
      </w:r>
      <w:r w:rsidRPr="00647700">
        <w:rPr>
          <w:sz w:val="10"/>
        </w:rPr>
        <w:t xml:space="preserve">, camaraderie, friendship, </w:t>
      </w:r>
      <w:r w:rsidRPr="00647700">
        <w:rPr>
          <w:rStyle w:val="StyleUnderline"/>
          <w:bCs/>
          <w:highlight w:val="yellow"/>
        </w:rPr>
        <w:t>cooperation</w:t>
      </w:r>
      <w:r w:rsidRPr="00647700">
        <w:rPr>
          <w:sz w:val="10"/>
        </w:rPr>
        <w:t xml:space="preserve">, </w:t>
      </w:r>
      <w:r w:rsidRPr="00647700">
        <w:rPr>
          <w:rStyle w:val="StyleUnderline"/>
          <w:bCs/>
          <w:highlight w:val="yellow"/>
        </w:rPr>
        <w:t>civic virtue</w:t>
      </w:r>
      <w:r w:rsidRPr="00647700">
        <w:rPr>
          <w:sz w:val="10"/>
        </w:rPr>
        <w:t xml:space="preserve">." 86 The first cluster seems difficult to relate to the communitarian axis of virtue ethics. As an example of the "virtue" of autonomy,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647700">
        <w:rPr>
          <w:sz w:val="10"/>
        </w:rPr>
        <w:t>Benkler</w:t>
      </w:r>
      <w:proofErr w:type="spellEnd"/>
      <w:r w:rsidRPr="00647700">
        <w:rPr>
          <w:sz w:val="10"/>
        </w:rPr>
        <w:t xml:space="preserve"> stresses autonomy as a fundamental value promoted by </w:t>
      </w:r>
      <w:proofErr w:type="gramStart"/>
      <w:r w:rsidRPr="00647700">
        <w:rPr>
          <w:sz w:val="10"/>
        </w:rPr>
        <w:t>open source</w:t>
      </w:r>
      <w:proofErr w:type="gramEnd"/>
      <w:r w:rsidRPr="00647700">
        <w:rPr>
          <w:sz w:val="10"/>
        </w:rPr>
        <w:t xml:space="preserve"> production, but not from a virtue ethics framework. 88 In </w:t>
      </w:r>
      <w:proofErr w:type="gramStart"/>
      <w:r w:rsidRPr="00647700">
        <w:rPr>
          <w:sz w:val="10"/>
        </w:rPr>
        <w:t>The</w:t>
      </w:r>
      <w:proofErr w:type="gramEnd"/>
      <w:r w:rsidRPr="00647700">
        <w:rPr>
          <w:sz w:val="10"/>
        </w:rPr>
        <w:t xml:space="preserve"> Wealth of Networks, </w:t>
      </w:r>
      <w:proofErr w:type="spellStart"/>
      <w:r w:rsidRPr="00647700">
        <w:rPr>
          <w:sz w:val="10"/>
        </w:rPr>
        <w:t>Benkler</w:t>
      </w:r>
      <w:proofErr w:type="spellEnd"/>
      <w:r w:rsidRPr="00647700">
        <w:rPr>
          <w:sz w:val="10"/>
        </w:rPr>
        <w:t xml:space="preserve"> seems to approach the question of autonomy from a Kantian perspective. 89 "Autonomy" seems better suited to the Kantian perspective </w:t>
      </w:r>
      <w:proofErr w:type="spellStart"/>
      <w:r w:rsidRPr="00647700">
        <w:rPr>
          <w:sz w:val="10"/>
        </w:rPr>
        <w:t>Benkler</w:t>
      </w:r>
      <w:proofErr w:type="spellEnd"/>
      <w:r w:rsidRPr="00647700">
        <w:rPr>
          <w:sz w:val="10"/>
        </w:rPr>
        <w:t xml:space="preserve"> takes in The Wealth of Networks than to the virtue ethics approach he takes with </w:t>
      </w:r>
      <w:proofErr w:type="spellStart"/>
      <w:r w:rsidRPr="00647700">
        <w:rPr>
          <w:sz w:val="10"/>
        </w:rPr>
        <w:t>Nissenbaum</w:t>
      </w:r>
      <w:proofErr w:type="spellEnd"/>
      <w:r w:rsidRPr="00647700">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647700">
        <w:rPr>
          <w:sz w:val="10"/>
        </w:rPr>
        <w:t>open source</w:t>
      </w:r>
      <w:proofErr w:type="gramEnd"/>
      <w:r w:rsidRPr="00647700">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647700">
        <w:rPr>
          <w:sz w:val="10"/>
        </w:rPr>
        <w:t>Benkler</w:t>
      </w:r>
      <w:proofErr w:type="spellEnd"/>
      <w:r w:rsidRPr="00647700">
        <w:rPr>
          <w:sz w:val="10"/>
        </w:rPr>
        <w:t xml:space="preserve"> and </w:t>
      </w:r>
      <w:proofErr w:type="spellStart"/>
      <w:r w:rsidRPr="00647700">
        <w:rPr>
          <w:sz w:val="10"/>
        </w:rPr>
        <w:t>Nissenbaum's</w:t>
      </w:r>
      <w:proofErr w:type="spellEnd"/>
      <w:r w:rsidRPr="00647700">
        <w:rPr>
          <w:sz w:val="10"/>
        </w:rPr>
        <w:t xml:space="preserve"> focus on "creativity, productivity, [and] industry" seems closer to the heart of virtue ethics. 91 They helpfully note that creativity, productivity, and industry can be considered part </w:t>
      </w:r>
      <w:proofErr w:type="spellStart"/>
      <w:r w:rsidRPr="00647700">
        <w:rPr>
          <w:sz w:val="10"/>
        </w:rPr>
        <w:t>ofa</w:t>
      </w:r>
      <w:proofErr w:type="spellEnd"/>
      <w:r w:rsidRPr="00647700">
        <w:rPr>
          <w:sz w:val="10"/>
        </w:rPr>
        <w:t xml:space="preserve"> </w:t>
      </w:r>
      <w:proofErr w:type="spellStart"/>
      <w:r w:rsidRPr="00647700">
        <w:rPr>
          <w:sz w:val="10"/>
        </w:rPr>
        <w:t>Maclntyrian</w:t>
      </w:r>
      <w:proofErr w:type="spellEnd"/>
      <w:r w:rsidRPr="00647700">
        <w:rPr>
          <w:sz w:val="10"/>
        </w:rPr>
        <w:t xml:space="preserve"> "practice. "92 </w:t>
      </w:r>
      <w:r w:rsidRPr="00647700">
        <w:rPr>
          <w:rStyle w:val="StyleUnderline"/>
          <w:bCs/>
          <w:highlight w:val="yellow"/>
        </w:rPr>
        <w:t>Peer production provides additional avenues for individuals to engage in creative and productive work</w:t>
      </w:r>
      <w:r w:rsidRPr="00647700">
        <w:rPr>
          <w:sz w:val="10"/>
        </w:rPr>
        <w:t xml:space="preserve">, and thus can facilitate valuable practices. 93 In addition,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note that peer production </w:t>
      </w:r>
      <w:r w:rsidRPr="00647700">
        <w:rPr>
          <w:rStyle w:val="StyleUnderline"/>
          <w:bCs/>
          <w:highlight w:val="yellow"/>
        </w:rPr>
        <w:t xml:space="preserve">encourages </w:t>
      </w:r>
      <w:r w:rsidRPr="00647700">
        <w:rPr>
          <w:rStyle w:val="StyleUnderline"/>
          <w:bCs/>
        </w:rPr>
        <w:t>the "</w:t>
      </w:r>
      <w:r w:rsidRPr="00647700">
        <w:rPr>
          <w:rStyle w:val="StyleUnderline"/>
          <w:bCs/>
          <w:highlight w:val="yellow"/>
        </w:rPr>
        <w:t xml:space="preserve">other-regarding" virtues </w:t>
      </w:r>
      <w:r w:rsidRPr="00647700">
        <w:rPr>
          <w:rStyle w:val="StyleUnderline"/>
          <w:bCs/>
        </w:rPr>
        <w:t xml:space="preserve">of "benevolence, charity, generosity, [and] altruism." 94 </w:t>
      </w:r>
      <w:r w:rsidRPr="00647700">
        <w:rPr>
          <w:rStyle w:val="StyleUnderline"/>
          <w:bCs/>
          <w:highlight w:val="yellow"/>
        </w:rPr>
        <w:t xml:space="preserve">Participants </w:t>
      </w:r>
      <w:r w:rsidRPr="00647700">
        <w:rPr>
          <w:rStyle w:val="StyleUnderline"/>
          <w:bCs/>
        </w:rPr>
        <w:t xml:space="preserve">in </w:t>
      </w:r>
      <w:proofErr w:type="gramStart"/>
      <w:r w:rsidRPr="00647700">
        <w:rPr>
          <w:rStyle w:val="StyleUnderline"/>
          <w:bCs/>
        </w:rPr>
        <w:t>open source</w:t>
      </w:r>
      <w:proofErr w:type="gramEnd"/>
      <w:r w:rsidRPr="00647700">
        <w:rPr>
          <w:rStyle w:val="StyleUnderline"/>
          <w:bCs/>
        </w:rPr>
        <w:t xml:space="preserve"> communities </w:t>
      </w:r>
      <w:r w:rsidRPr="00647700">
        <w:rPr>
          <w:rStyle w:val="StyleUnderline"/>
          <w:bCs/>
          <w:highlight w:val="yellow"/>
        </w:rPr>
        <w:t xml:space="preserve">give time, resources, </w:t>
      </w:r>
      <w:r w:rsidRPr="00647700">
        <w:rPr>
          <w:rStyle w:val="StyleUnderline"/>
          <w:bCs/>
          <w:highlight w:val="yellow"/>
        </w:rPr>
        <w:lastRenderedPageBreak/>
        <w:t xml:space="preserve">and talents </w:t>
      </w:r>
      <w:r w:rsidRPr="00647700">
        <w:rPr>
          <w:rStyle w:val="StyleUnderline"/>
          <w:bCs/>
        </w:rPr>
        <w:t xml:space="preserve">to the project, ordinarily </w:t>
      </w:r>
      <w:r w:rsidRPr="00647700">
        <w:rPr>
          <w:rStyle w:val="StyleUnderline"/>
          <w:bCs/>
          <w:highlight w:val="yellow"/>
        </w:rPr>
        <w:t xml:space="preserve">without </w:t>
      </w:r>
      <w:r w:rsidRPr="00647700">
        <w:rPr>
          <w:rStyle w:val="StyleUnderline"/>
          <w:bCs/>
        </w:rPr>
        <w:t xml:space="preserve">direct </w:t>
      </w:r>
      <w:r w:rsidRPr="00647700">
        <w:rPr>
          <w:rStyle w:val="StyleUnderline"/>
          <w:bCs/>
          <w:highlight w:val="yellow"/>
        </w:rPr>
        <w:t>financial remuneration</w:t>
      </w:r>
      <w:r w:rsidRPr="00647700">
        <w:rPr>
          <w:sz w:val="10"/>
        </w:rPr>
        <w:t xml:space="preserve">. 95 As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note, however, the literature concerning </w:t>
      </w:r>
      <w:proofErr w:type="gramStart"/>
      <w:r w:rsidRPr="00647700">
        <w:rPr>
          <w:sz w:val="10"/>
        </w:rPr>
        <w:t>open source</w:t>
      </w:r>
      <w:proofErr w:type="gramEnd"/>
      <w:r w:rsidRPr="00647700">
        <w:rPr>
          <w:sz w:val="10"/>
        </w:rPr>
        <w:t xml:space="preserve"> culture is ambiguous concerning whether participants offer their time, resources, and talents for altruistic reasons or as part of an essentially self-interested medium of exchange. 96 Finally,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focus on the virtues of "sociability, camaraderie, friendship, </w:t>
      </w:r>
      <w:proofErr w:type="gramStart"/>
      <w:r w:rsidRPr="00647700">
        <w:rPr>
          <w:sz w:val="10"/>
        </w:rPr>
        <w:t>cooperation[</w:t>
      </w:r>
      <w:proofErr w:type="gramEnd"/>
      <w:r w:rsidRPr="00647700">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note, to the American founders' notion of politics as contribution to the public good. 98 Whatever their psychological motives, </w:t>
      </w:r>
      <w:r w:rsidRPr="00647700">
        <w:rPr>
          <w:rStyle w:val="StyleUnderline"/>
          <w:bCs/>
        </w:rPr>
        <w:t xml:space="preserve">the multifarious </w:t>
      </w:r>
      <w:r w:rsidRPr="00647700">
        <w:rPr>
          <w:rStyle w:val="StyleUnderline"/>
          <w:bCs/>
          <w:highlight w:val="yellow"/>
        </w:rPr>
        <w:t xml:space="preserve">contributors </w:t>
      </w:r>
      <w:r w:rsidRPr="00647700">
        <w:rPr>
          <w:rStyle w:val="StyleUnderline"/>
          <w:bCs/>
        </w:rPr>
        <w:t xml:space="preserve">to an </w:t>
      </w:r>
      <w:proofErr w:type="gramStart"/>
      <w:r w:rsidRPr="00647700">
        <w:rPr>
          <w:rStyle w:val="StyleUnderline"/>
          <w:bCs/>
        </w:rPr>
        <w:t>open source</w:t>
      </w:r>
      <w:proofErr w:type="gramEnd"/>
      <w:r w:rsidRPr="00647700">
        <w:rPr>
          <w:rStyle w:val="StyleUnderline"/>
          <w:bCs/>
        </w:rPr>
        <w:t xml:space="preserve"> project </w:t>
      </w:r>
      <w:r w:rsidRPr="00647700">
        <w:rPr>
          <w:rStyle w:val="StyleUnderline"/>
          <w:bCs/>
          <w:highlight w:val="yellow"/>
        </w:rPr>
        <w:t>provide small inputs of time, resources, and talent, which cumulate to a much larger good</w:t>
      </w:r>
      <w:r w:rsidRPr="00647700">
        <w:rPr>
          <w:sz w:val="10"/>
        </w:rPr>
        <w:t xml:space="preserve">. B. Virtue and Biotechnology as an Environmental and Public Health Community If virtue ethics concepts can apply generally to </w:t>
      </w:r>
      <w:proofErr w:type="gramStart"/>
      <w:r w:rsidRPr="00647700">
        <w:rPr>
          <w:sz w:val="10"/>
        </w:rPr>
        <w:t>open source</w:t>
      </w:r>
      <w:proofErr w:type="gramEnd"/>
      <w:r w:rsidRPr="00647700">
        <w:rPr>
          <w:sz w:val="10"/>
        </w:rPr>
        <w:t xml:space="preserve"> production, can they apply to biotechnology, and specifically to open source biotechnology?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647700">
        <w:rPr>
          <w:sz w:val="10"/>
        </w:rPr>
        <w:t>Open source</w:t>
      </w:r>
      <w:proofErr w:type="gramEnd"/>
      <w:r w:rsidRPr="00647700">
        <w:rPr>
          <w:sz w:val="10"/>
        </w:rPr>
        <w:t xml:space="preserve"> production, </w:t>
      </w:r>
      <w:proofErr w:type="spellStart"/>
      <w:r w:rsidRPr="00647700">
        <w:rPr>
          <w:sz w:val="10"/>
        </w:rPr>
        <w:t>Benkler</w:t>
      </w:r>
      <w:proofErr w:type="spellEnd"/>
      <w:r w:rsidRPr="00647700">
        <w:rPr>
          <w:sz w:val="10"/>
        </w:rPr>
        <w:t xml:space="preserve"> and </w:t>
      </w:r>
      <w:proofErr w:type="spellStart"/>
      <w:r w:rsidRPr="00647700">
        <w:rPr>
          <w:sz w:val="10"/>
        </w:rPr>
        <w:t>Nissenbaum</w:t>
      </w:r>
      <w:proofErr w:type="spellEnd"/>
      <w:r w:rsidRPr="00647700">
        <w:rPr>
          <w:sz w:val="10"/>
        </w:rPr>
        <w:t xml:space="preserve"> suggest, structurally incorporates virtues that lead to greater human freedom. If we fail to encourage open source production, "[ </w:t>
      </w:r>
      <w:proofErr w:type="gramStart"/>
      <w:r w:rsidRPr="00647700">
        <w:rPr>
          <w:sz w:val="10"/>
        </w:rPr>
        <w:t>w ]e</w:t>
      </w:r>
      <w:proofErr w:type="gramEnd"/>
      <w:r w:rsidRPr="00647700">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647700">
        <w:rPr>
          <w:sz w:val="10"/>
        </w:rPr>
        <w:t>Benkler</w:t>
      </w:r>
      <w:proofErr w:type="spellEnd"/>
      <w:r w:rsidRPr="00647700">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647700">
        <w:rPr>
          <w:sz w:val="10"/>
        </w:rPr>
        <w:t>open source</w:t>
      </w:r>
      <w:proofErr w:type="gramEnd"/>
      <w:r w:rsidRPr="00647700">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647700">
        <w:rPr>
          <w:sz w:val="10"/>
        </w:rPr>
        <w:t>anticommons</w:t>
      </w:r>
      <w:proofErr w:type="spellEnd"/>
      <w:r w:rsidRPr="00647700">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647700">
        <w:rPr>
          <w:sz w:val="10"/>
        </w:rPr>
        <w:t>d'etre</w:t>
      </w:r>
      <w:proofErr w:type="spellEnd"/>
      <w:r w:rsidRPr="00647700">
        <w:rPr>
          <w:sz w:val="10"/>
        </w:rPr>
        <w:t xml:space="preserve"> of biotechnology. </w:t>
      </w:r>
      <w:r w:rsidRPr="00647700">
        <w:rPr>
          <w:rStyle w:val="StyleUnderline"/>
          <w:bCs/>
        </w:rPr>
        <w:t>Biotechnology</w:t>
      </w:r>
      <w:r w:rsidRPr="00647700">
        <w:rPr>
          <w:sz w:val="10"/>
        </w:rPr>
        <w:t xml:space="preserve">, then, is more than a set of products; it </w:t>
      </w:r>
      <w:r w:rsidRPr="00647700">
        <w:rPr>
          <w:rStyle w:val="StyleUnderline"/>
          <w:bCs/>
        </w:rPr>
        <w:t xml:space="preserve">is a </w:t>
      </w:r>
      <w:proofErr w:type="spellStart"/>
      <w:r w:rsidRPr="00647700">
        <w:rPr>
          <w:rStyle w:val="StyleUnderline"/>
          <w:bCs/>
        </w:rPr>
        <w:t>Maclntyrian</w:t>
      </w:r>
      <w:proofErr w:type="spellEnd"/>
      <w:r w:rsidRPr="00647700">
        <w:rPr>
          <w:rStyle w:val="StyleUnderline"/>
          <w:bCs/>
        </w:rPr>
        <w:t xml:space="preserve"> practice that seeks to improve human health and wellbeing</w:t>
      </w:r>
      <w:r w:rsidRPr="00647700">
        <w:rPr>
          <w:sz w:val="10"/>
        </w:rPr>
        <w:t>. In his keynote address at BIO's 2005 annual convention, BIO President and CEO James Greenwood told the conferees, "[Y]</w:t>
      </w:r>
      <w:proofErr w:type="spellStart"/>
      <w:r w:rsidRPr="00647700">
        <w:rPr>
          <w:sz w:val="10"/>
        </w:rPr>
        <w:t>ou</w:t>
      </w:r>
      <w:proofErr w:type="spellEnd"/>
      <w:r w:rsidRPr="00647700">
        <w:rPr>
          <w:sz w:val="10"/>
        </w:rPr>
        <w:t xml:space="preserve">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w:t>
      </w:r>
      <w:proofErr w:type="spellStart"/>
      <w:r w:rsidRPr="00647700">
        <w:rPr>
          <w:sz w:val="10"/>
        </w:rPr>
        <w:t>infomatics</w:t>
      </w:r>
      <w:proofErr w:type="spellEnd"/>
      <w:r w:rsidRPr="00647700">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647700">
        <w:rPr>
          <w:sz w:val="10"/>
        </w:rPr>
        <w:t>arwinian</w:t>
      </w:r>
      <w:proofErr w:type="spellEnd"/>
      <w:r w:rsidRPr="00647700">
        <w:rPr>
          <w:sz w:val="10"/>
        </w:rPr>
        <w:t xml:space="preserve"> natural selection and its afflictions of disease. </w:t>
      </w:r>
      <w:r w:rsidRPr="00647700">
        <w:rPr>
          <w:rStyle w:val="StyleUnderline"/>
          <w:bCs/>
          <w:highlight w:val="yellow"/>
        </w:rPr>
        <w:t>There is no more noble</w:t>
      </w:r>
      <w:r w:rsidRPr="00647700">
        <w:rPr>
          <w:rStyle w:val="StyleUnderline"/>
          <w:bCs/>
        </w:rPr>
        <w:t>-and no more heroic-</w:t>
      </w:r>
      <w:r w:rsidRPr="00647700">
        <w:rPr>
          <w:rStyle w:val="StyleUnderline"/>
          <w:bCs/>
          <w:highlight w:val="yellow"/>
        </w:rPr>
        <w:t>mission than this</w:t>
      </w:r>
      <w:r w:rsidRPr="00647700">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patients, optimistic and earnest talking-head scientists projected against CS I-like blue-tinted backgrounds filled with wiggling microorganisms, and colorful images of Midwestern farms and Asian village </w:t>
      </w:r>
      <w:proofErr w:type="spellStart"/>
      <w:r w:rsidRPr="00647700">
        <w:rPr>
          <w:sz w:val="10"/>
        </w:rPr>
        <w:t>weJls</w:t>
      </w:r>
      <w:proofErr w:type="spellEnd"/>
      <w:r w:rsidRPr="00647700">
        <w:rPr>
          <w:sz w:val="10"/>
        </w:rPr>
        <w:t xml:space="preserve">. The narration borders on messianic. At the video's close, the narrator tells us: </w:t>
      </w:r>
      <w:r w:rsidRPr="00647700">
        <w:rPr>
          <w:rStyle w:val="StyleUnderline"/>
          <w:bCs/>
        </w:rPr>
        <w:t>Dreams begin with inspiration and flourish with determination and courage</w:t>
      </w:r>
      <w:r w:rsidRPr="00647700">
        <w:rPr>
          <w:sz w:val="10"/>
        </w:rPr>
        <w:t xml:space="preserve">. </w:t>
      </w:r>
      <w:r w:rsidRPr="00647700">
        <w:rPr>
          <w:rStyle w:val="StyleUnderline"/>
          <w:bCs/>
        </w:rPr>
        <w:t>Such are the dreams of today's biotechnology leaders</w:t>
      </w:r>
      <w:r w:rsidRPr="00647700">
        <w:rPr>
          <w:sz w:val="10"/>
        </w:rPr>
        <w:t xml:space="preserve">. Their dream of improving the human condition offers hope to those who suffer, relief to those who are ill,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647700">
        <w:rPr>
          <w:sz w:val="10"/>
        </w:rPr>
        <w:t>we</w:t>
      </w:r>
      <w:proofErr w:type="gramEnd"/>
      <w:r w:rsidRPr="00647700">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647700">
        <w:rPr>
          <w:sz w:val="10"/>
        </w:rPr>
        <w:t>gonna</w:t>
      </w:r>
      <w:proofErr w:type="spellEnd"/>
      <w:r w:rsidRPr="00647700">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647700">
        <w:rPr>
          <w:sz w:val="10"/>
        </w:rPr>
        <w:t>heath</w:t>
      </w:r>
      <w:proofErr w:type="spellEnd"/>
      <w:r w:rsidRPr="00647700">
        <w:rPr>
          <w:sz w:val="10"/>
        </w:rPr>
        <w:t xml:space="preserve"> care and environmental issues. I will then offer some suggestions for how those perspectives could relate to biotechnology intellectual property policy.</w:t>
      </w:r>
    </w:p>
    <w:p w14:paraId="21F7A6E1" w14:textId="77777777" w:rsidR="00DB6C44" w:rsidRPr="00647700" w:rsidRDefault="00DB6C44" w:rsidP="00DB6C44"/>
    <w:p w14:paraId="34C9C9ED" w14:textId="62BD069C" w:rsidR="00DB6C44" w:rsidRPr="00647700" w:rsidRDefault="00DB6C44" w:rsidP="00DB6C44">
      <w:pPr>
        <w:pStyle w:val="Heading4"/>
        <w:rPr>
          <w:rFonts w:cs="Calibri"/>
        </w:rPr>
      </w:pPr>
      <w:r w:rsidRPr="00647700">
        <w:rPr>
          <w:rFonts w:cs="Calibri"/>
        </w:rPr>
        <w:t xml:space="preserve">[3] Property rights are incoherent under the forms. Everything material intrinsically has a form that’s universally accessible to all people. That means individuals can’t claim ownership to something everyone has access to. </w:t>
      </w:r>
    </w:p>
    <w:p w14:paraId="3C5447D0" w14:textId="4C876769" w:rsidR="00DB6C44" w:rsidRPr="00647700" w:rsidRDefault="00DB6C44" w:rsidP="00DB6C44"/>
    <w:p w14:paraId="0197063C" w14:textId="19D6DA8E" w:rsidR="0016039C" w:rsidRPr="00647700" w:rsidRDefault="0016039C" w:rsidP="00DB6C44"/>
    <w:p w14:paraId="628B3A40" w14:textId="1246853A" w:rsidR="0016039C" w:rsidRPr="00647700" w:rsidRDefault="0016039C" w:rsidP="00DB6C44"/>
    <w:p w14:paraId="3671C74E" w14:textId="45F7CEE2" w:rsidR="0016039C" w:rsidRPr="00647700" w:rsidRDefault="0016039C" w:rsidP="00DB6C44"/>
    <w:p w14:paraId="4EC87BE2" w14:textId="36108E96" w:rsidR="0016039C" w:rsidRPr="00647700" w:rsidRDefault="0016039C" w:rsidP="0016039C">
      <w:pPr>
        <w:pStyle w:val="Heading2"/>
        <w:rPr>
          <w:rFonts w:cs="Calibri"/>
        </w:rPr>
      </w:pPr>
      <w:proofErr w:type="spellStart"/>
      <w:r w:rsidRPr="00647700">
        <w:rPr>
          <w:rFonts w:cs="Calibri"/>
        </w:rPr>
        <w:lastRenderedPageBreak/>
        <w:t>Underview</w:t>
      </w:r>
      <w:proofErr w:type="spellEnd"/>
    </w:p>
    <w:p w14:paraId="343ADBA5" w14:textId="4EC81123" w:rsidR="0016039C" w:rsidRPr="00647700" w:rsidRDefault="0016039C" w:rsidP="0016039C">
      <w:pPr>
        <w:rPr>
          <w:rStyle w:val="Style13ptBold"/>
        </w:rPr>
      </w:pPr>
      <w:r w:rsidRPr="00647700">
        <w:rPr>
          <w:rStyle w:val="Style13ptBold"/>
        </w:rPr>
        <w:t xml:space="preserve">1] </w:t>
      </w:r>
      <w:proofErr w:type="spellStart"/>
      <w:r w:rsidRPr="00647700">
        <w:rPr>
          <w:rStyle w:val="Style13ptBold"/>
        </w:rPr>
        <w:t>Aff</w:t>
      </w:r>
      <w:proofErr w:type="spellEnd"/>
      <w:r w:rsidRPr="00647700">
        <w:rPr>
          <w:rStyle w:val="Style13ptBold"/>
        </w:rPr>
        <w:t xml:space="preserve"> gets 1ar theory, DTD, </w:t>
      </w:r>
      <w:proofErr w:type="gramStart"/>
      <w:r w:rsidRPr="00647700">
        <w:rPr>
          <w:rStyle w:val="Style13ptBold"/>
        </w:rPr>
        <w:t>No</w:t>
      </w:r>
      <w:proofErr w:type="gramEnd"/>
      <w:r w:rsidRPr="00647700">
        <w:rPr>
          <w:rStyle w:val="Style13ptBold"/>
        </w:rPr>
        <w:t xml:space="preserve"> neg RVI, CI, </w:t>
      </w:r>
      <w:r w:rsidR="002571E7" w:rsidRPr="00647700">
        <w:rPr>
          <w:rStyle w:val="Style13ptBold"/>
        </w:rPr>
        <w:t xml:space="preserve">AC theory </w:t>
      </w:r>
      <w:r w:rsidRPr="00647700">
        <w:rPr>
          <w:rStyle w:val="Style13ptBold"/>
        </w:rPr>
        <w:t>comes first</w:t>
      </w:r>
    </w:p>
    <w:p w14:paraId="29E5C4E4" w14:textId="5D5C6DBE" w:rsidR="00265D1B" w:rsidRPr="00647700" w:rsidRDefault="0016039C">
      <w:pPr>
        <w:rPr>
          <w:rStyle w:val="Style13ptBold"/>
        </w:rPr>
      </w:pPr>
      <w:r w:rsidRPr="00647700">
        <w:rPr>
          <w:rStyle w:val="Style13ptBold"/>
        </w:rPr>
        <w:t>2] Consequences fail— A) induction fallacy— induction fails since it relies on the assumption that nature will hold uniform and we could only reach that conclusion through inductive reasoning based on observations of past events B) Butterfly effect—consequences lead to further consequences which prevents evaluation since a bad consequence could result in a good consequence to infinity C) Masochism—pleasure and pain are not intrinsic goods because some individuals feel that their own pain is good, if they are that means that pleasure and pain just blend</w:t>
      </w:r>
    </w:p>
    <w:p w14:paraId="3DEB0231" w14:textId="71E47406" w:rsidR="0016039C" w:rsidRPr="00647700" w:rsidRDefault="0016039C">
      <w:pPr>
        <w:rPr>
          <w:rStyle w:val="Style13ptBold"/>
        </w:rPr>
      </w:pPr>
      <w:r w:rsidRPr="00647700">
        <w:rPr>
          <w:rStyle w:val="Style13ptBold"/>
        </w:rPr>
        <w:t xml:space="preserve">3] If the affirmative reads a meta-ethic, the neg must concede the standard – a) Phil ed – it forces a meta-ethic debate which o/w since it is unique to LD and is a new form of education that doesn’t happen often b) Strat skew – anything else nullifies the time I spent reading the standard and you can frame out my offense c) Reciprocity – I can’t frame out the NC since I spoke first and you craft a </w:t>
      </w:r>
      <w:proofErr w:type="spellStart"/>
      <w:r w:rsidRPr="00647700">
        <w:rPr>
          <w:rStyle w:val="Style13ptBold"/>
        </w:rPr>
        <w:t>strat</w:t>
      </w:r>
      <w:proofErr w:type="spellEnd"/>
      <w:r w:rsidRPr="00647700">
        <w:rPr>
          <w:rStyle w:val="Style13ptBold"/>
        </w:rPr>
        <w:t xml:space="preserve"> in response to mine. The meta-ethic solves all your offense since you can still answer the </w:t>
      </w:r>
      <w:proofErr w:type="gramStart"/>
      <w:r w:rsidRPr="00647700">
        <w:rPr>
          <w:rStyle w:val="Style13ptBold"/>
        </w:rPr>
        <w:t>top level</w:t>
      </w:r>
      <w:proofErr w:type="gramEnd"/>
      <w:r w:rsidRPr="00647700">
        <w:rPr>
          <w:rStyle w:val="Style13ptBold"/>
        </w:rPr>
        <w:t xml:space="preserve"> framing of the </w:t>
      </w:r>
      <w:proofErr w:type="spellStart"/>
      <w:r w:rsidRPr="00647700">
        <w:rPr>
          <w:rStyle w:val="Style13ptBold"/>
        </w:rPr>
        <w:t>aff</w:t>
      </w:r>
      <w:proofErr w:type="spellEnd"/>
      <w:r w:rsidRPr="00647700">
        <w:rPr>
          <w:rStyle w:val="Style13ptBold"/>
        </w:rPr>
        <w:t xml:space="preserve"> which is the most important anyway.</w:t>
      </w:r>
    </w:p>
    <w:p w14:paraId="64441073" w14:textId="35FE4669" w:rsidR="007F3850" w:rsidRPr="00647700" w:rsidRDefault="007F3850">
      <w:pPr>
        <w:rPr>
          <w:rStyle w:val="Style13ptBold"/>
        </w:rPr>
      </w:pPr>
      <w:r w:rsidRPr="00647700">
        <w:rPr>
          <w:rStyle w:val="Style13ptBold"/>
        </w:rPr>
        <w:t>4] The role of the ballot is to determine the truth or falsity of the resolution through a substantively justified ethical framework:</w:t>
      </w:r>
    </w:p>
    <w:p w14:paraId="45DFDAC8" w14:textId="01F0E872" w:rsidR="00647700" w:rsidRPr="00647700" w:rsidRDefault="007F3850" w:rsidP="00647700">
      <w:pPr>
        <w:pStyle w:val="Heading4"/>
        <w:rPr>
          <w:rStyle w:val="LinedDown"/>
          <w:rFonts w:cs="Calibri"/>
          <w:b w:val="0"/>
          <w:szCs w:val="22"/>
        </w:rPr>
      </w:pPr>
      <w:r w:rsidRPr="00647700">
        <w:rPr>
          <w:rFonts w:eastAsia="Calibri" w:cs="Calibri"/>
          <w:color w:val="000000"/>
        </w:rPr>
        <w:t xml:space="preserve">1. </w:t>
      </w:r>
      <w:r w:rsidR="00647700" w:rsidRPr="00647700">
        <w:rPr>
          <w:rFonts w:cs="Calibri"/>
        </w:rPr>
        <w:t xml:space="preserve">Ought </w:t>
      </w:r>
      <w:proofErr w:type="gramStart"/>
      <w:r w:rsidR="00647700" w:rsidRPr="00647700">
        <w:rPr>
          <w:rFonts w:cs="Calibri"/>
        </w:rPr>
        <w:t>is</w:t>
      </w:r>
      <w:proofErr w:type="gramEnd"/>
      <w:r w:rsidR="00647700" w:rsidRPr="00647700">
        <w:rPr>
          <w:rFonts w:cs="Calibri"/>
        </w:rPr>
        <w:t xml:space="preserve"> moral. </w:t>
      </w:r>
      <w:r w:rsidR="00647700" w:rsidRPr="00647700">
        <w:rPr>
          <w:rStyle w:val="Style13ptBold"/>
          <w:rFonts w:cs="Calibri"/>
          <w:b/>
          <w:bCs w:val="0"/>
        </w:rPr>
        <w:t>Chrisman 12</w:t>
      </w:r>
      <w:r w:rsidR="00647700" w:rsidRPr="00647700">
        <w:rPr>
          <w:rStyle w:val="Style13ptBold"/>
          <w:rFonts w:cs="Calibri"/>
        </w:rPr>
        <w:t>,</w:t>
      </w:r>
      <w:r w:rsidR="00647700" w:rsidRPr="00647700">
        <w:rPr>
          <w:rFonts w:cs="Calibri"/>
        </w:rPr>
        <w:t xml:space="preserve"> </w:t>
      </w:r>
      <w:r w:rsidR="00647700" w:rsidRPr="00647700">
        <w:rPr>
          <w:rFonts w:cs="Calibri"/>
          <w:b w:val="0"/>
          <w:sz w:val="12"/>
          <w:szCs w:val="12"/>
        </w:rPr>
        <w:t>Chrisman, Matthew [The Department of Philosophy in The School of Philosophy Psychology and Language]. "‘</w:t>
      </w:r>
      <w:proofErr w:type="spellStart"/>
      <w:r w:rsidR="00647700" w:rsidRPr="00647700">
        <w:rPr>
          <w:rFonts w:cs="Calibri"/>
          <w:b w:val="0"/>
          <w:sz w:val="12"/>
          <w:szCs w:val="12"/>
        </w:rPr>
        <w:t>Ought’and</w:t>
      </w:r>
      <w:proofErr w:type="spellEnd"/>
      <w:r w:rsidR="00647700" w:rsidRPr="00647700">
        <w:rPr>
          <w:rFonts w:cs="Calibri"/>
          <w:b w:val="0"/>
          <w:sz w:val="12"/>
          <w:szCs w:val="12"/>
        </w:rPr>
        <w:t xml:space="preserve"> Control." Australasian Journal of </w:t>
      </w:r>
      <w:proofErr w:type="spellStart"/>
      <w:r w:rsidR="00647700" w:rsidRPr="00647700">
        <w:rPr>
          <w:rFonts w:cs="Calibri"/>
          <w:b w:val="0"/>
          <w:sz w:val="12"/>
          <w:szCs w:val="12"/>
        </w:rPr>
        <w:t>Philosopy</w:t>
      </w:r>
      <w:proofErr w:type="spellEnd"/>
      <w:r w:rsidR="00647700" w:rsidRPr="00647700">
        <w:rPr>
          <w:rFonts w:cs="Calibri"/>
          <w:b w:val="0"/>
          <w:sz w:val="12"/>
          <w:szCs w:val="12"/>
        </w:rPr>
        <w:t xml:space="preserve"> 90.3 (2012): 433-451. //Scopa </w:t>
      </w:r>
      <w:r w:rsidR="00647700" w:rsidRPr="00647700">
        <w:rPr>
          <w:rStyle w:val="LinedDown"/>
          <w:rFonts w:cs="Calibri"/>
          <w:b w:val="0"/>
        </w:rPr>
        <w:t xml:space="preserve">Ethical theorists are interested in the meaning of the word ‘ought’ largely because </w:t>
      </w:r>
      <w:r w:rsidR="00647700" w:rsidRPr="00647700">
        <w:rPr>
          <w:rStyle w:val="Carded"/>
          <w:rFonts w:cs="Calibri"/>
          <w:highlight w:val="yellow"/>
        </w:rPr>
        <w:t>the</w:t>
      </w:r>
      <w:r w:rsidR="00647700" w:rsidRPr="00647700">
        <w:rPr>
          <w:rStyle w:val="Carded"/>
          <w:rFonts w:cs="Calibri"/>
        </w:rPr>
        <w:t xml:space="preserve"> paradigmatic </w:t>
      </w:r>
      <w:r w:rsidR="00647700" w:rsidRPr="00647700">
        <w:rPr>
          <w:rStyle w:val="Carded"/>
          <w:rFonts w:cs="Calibri"/>
          <w:highlight w:val="yellow"/>
        </w:rPr>
        <w:t>way in English to state</w:t>
      </w:r>
      <w:r w:rsidR="00647700" w:rsidRPr="00647700">
        <w:rPr>
          <w:rStyle w:val="LinedDown"/>
          <w:rFonts w:cs="Calibri"/>
          <w:b w:val="0"/>
        </w:rPr>
        <w:t xml:space="preserve"> general </w:t>
      </w:r>
      <w:r w:rsidR="00647700" w:rsidRPr="00647700">
        <w:rPr>
          <w:rStyle w:val="Carded"/>
          <w:rFonts w:cs="Calibri"/>
          <w:highlight w:val="yellow"/>
        </w:rPr>
        <w:t xml:space="preserve">moral principles </w:t>
      </w:r>
      <w:r w:rsidR="00647700" w:rsidRPr="00647700">
        <w:rPr>
          <w:rStyle w:val="StyleUnderline"/>
          <w:rFonts w:cs="Calibri"/>
          <w:sz w:val="24"/>
          <w:szCs w:val="24"/>
          <w:highlight w:val="yellow"/>
        </w:rPr>
        <w:t>as well as</w:t>
      </w:r>
      <w:r w:rsidR="00647700" w:rsidRPr="00647700">
        <w:rPr>
          <w:rStyle w:val="LinedDown"/>
          <w:rFonts w:cs="Calibri"/>
          <w:b w:val="0"/>
          <w:highlight w:val="yellow"/>
        </w:rPr>
        <w:t xml:space="preserve"> </w:t>
      </w:r>
      <w:r w:rsidR="00647700" w:rsidRPr="00647700">
        <w:rPr>
          <w:rStyle w:val="LinedDown"/>
          <w:rFonts w:cs="Calibri"/>
          <w:b w:val="0"/>
        </w:rPr>
        <w:t>specific</w:t>
      </w:r>
      <w:r w:rsidR="00647700" w:rsidRPr="00647700">
        <w:rPr>
          <w:rStyle w:val="LinedDown"/>
          <w:rFonts w:cs="Calibri"/>
          <w:b w:val="0"/>
          <w:highlight w:val="yellow"/>
        </w:rPr>
        <w:t xml:space="preserve"> </w:t>
      </w:r>
      <w:r w:rsidR="00647700" w:rsidRPr="00647700">
        <w:rPr>
          <w:rStyle w:val="Carded"/>
          <w:rFonts w:cs="Calibri"/>
          <w:highlight w:val="yellow"/>
        </w:rPr>
        <w:t>practical conclusions is with</w:t>
      </w:r>
      <w:r w:rsidR="00647700" w:rsidRPr="00647700">
        <w:rPr>
          <w:rStyle w:val="Carded"/>
          <w:rFonts w:cs="Calibri"/>
        </w:rPr>
        <w:t xml:space="preserve"> an </w:t>
      </w:r>
      <w:r w:rsidR="00647700" w:rsidRPr="00647700">
        <w:rPr>
          <w:rStyle w:val="Carded"/>
          <w:rFonts w:cs="Calibri"/>
          <w:highlight w:val="yellow"/>
        </w:rPr>
        <w:t>ought</w:t>
      </w:r>
      <w:r w:rsidR="00647700" w:rsidRPr="00647700">
        <w:rPr>
          <w:rStyle w:val="Carded"/>
          <w:rFonts w:cs="Calibri"/>
        </w:rPr>
        <w:t>-sentence</w:t>
      </w:r>
      <w:r w:rsidR="00647700" w:rsidRPr="00647700">
        <w:rPr>
          <w:rStyle w:val="LinedDown"/>
          <w:rFonts w:cs="Calibri"/>
          <w:b w:val="0"/>
        </w:rPr>
        <w:t xml:space="preserve">. </w:t>
      </w:r>
      <w:r w:rsidR="00647700" w:rsidRPr="00647700">
        <w:rPr>
          <w:rStyle w:val="StyleUnderline"/>
          <w:rFonts w:cs="Calibri"/>
          <w:b w:val="0"/>
        </w:rPr>
        <w:t>For</w:t>
      </w:r>
      <w:r w:rsidR="00647700" w:rsidRPr="00647700">
        <w:rPr>
          <w:rStyle w:val="LinedDown"/>
          <w:rFonts w:cs="Calibri"/>
          <w:b w:val="0"/>
        </w:rPr>
        <w:t xml:space="preserve"> example, </w:t>
      </w:r>
      <w:r w:rsidR="00647700" w:rsidRPr="00647700">
        <w:rPr>
          <w:rStyle w:val="Carded"/>
          <w:rFonts w:cs="Calibri"/>
        </w:rPr>
        <w:t>Kant’s initial statement of the Categorical Imperative reads: ‘I ought</w:t>
      </w:r>
      <w:r w:rsidR="00647700" w:rsidRPr="00647700">
        <w:rPr>
          <w:rStyle w:val="LinedDown"/>
          <w:rFonts w:cs="Calibri"/>
          <w:b w:val="0"/>
        </w:rPr>
        <w:t xml:space="preserve"> never to act except in such a way that I could also will that my maxim should become a universal law’ [1785/1985: 402].1 And </w:t>
      </w:r>
      <w:r w:rsidR="00647700" w:rsidRPr="00647700">
        <w:rPr>
          <w:rStyle w:val="Carded"/>
          <w:rFonts w:cs="Calibri"/>
        </w:rPr>
        <w:t>one of the most famous claims of applied ethics is Singer’s contention that ‘we ought</w:t>
      </w:r>
      <w:r w:rsidR="00647700" w:rsidRPr="00647700">
        <w:rPr>
          <w:rStyle w:val="LinedDown"/>
          <w:rFonts w:cs="Calibri"/>
          <w:b w:val="0"/>
        </w:rPr>
        <w:t xml:space="preserve">, morally, to be working full time to relieve great suffering of the sort that occurs as a result of famine or other disasters’ [1972: 238]. </w:t>
      </w:r>
      <w:r w:rsidR="00647700" w:rsidRPr="00647700">
        <w:rPr>
          <w:rStyle w:val="Carded"/>
          <w:rFonts w:cs="Calibri"/>
        </w:rPr>
        <w:t xml:space="preserve">Although we can state </w:t>
      </w:r>
      <w:r w:rsidR="00647700" w:rsidRPr="00647700">
        <w:rPr>
          <w:rStyle w:val="Carded"/>
          <w:rFonts w:cs="Calibri"/>
          <w:highlight w:val="yellow"/>
        </w:rPr>
        <w:t>ethical principles</w:t>
      </w:r>
      <w:r w:rsidR="00647700" w:rsidRPr="00647700">
        <w:rPr>
          <w:rStyle w:val="LinedDown"/>
          <w:rFonts w:cs="Calibri"/>
          <w:b w:val="0"/>
        </w:rPr>
        <w:t xml:space="preserve"> and conclusions </w:t>
      </w:r>
      <w:r w:rsidR="00647700" w:rsidRPr="00647700">
        <w:rPr>
          <w:rStyle w:val="Carded"/>
          <w:rFonts w:cs="Calibri"/>
        </w:rPr>
        <w:t>in other ways</w:t>
      </w:r>
      <w:r w:rsidR="00647700" w:rsidRPr="00647700">
        <w:rPr>
          <w:rStyle w:val="LinedDown"/>
          <w:rFonts w:cs="Calibri"/>
          <w:b w:val="0"/>
        </w:rPr>
        <w:t>, I think it is no mistake that</w:t>
      </w:r>
      <w:r w:rsidR="00647700" w:rsidRPr="00647700">
        <w:rPr>
          <w:rStyle w:val="Carded"/>
          <w:rFonts w:cs="Calibri"/>
        </w:rPr>
        <w:t xml:space="preserve"> we often </w:t>
      </w:r>
      <w:r w:rsidR="00647700" w:rsidRPr="00647700">
        <w:rPr>
          <w:rStyle w:val="Carded"/>
          <w:rFonts w:cs="Calibri"/>
          <w:highlight w:val="yellow"/>
        </w:rPr>
        <w:t>reach for ‘ought’</w:t>
      </w:r>
      <w:r w:rsidR="00647700" w:rsidRPr="00647700">
        <w:rPr>
          <w:rStyle w:val="Carded"/>
          <w:rFonts w:cs="Calibri"/>
        </w:rPr>
        <w:t xml:space="preserve"> to do so</w:t>
      </w:r>
      <w:r w:rsidR="00647700" w:rsidRPr="00647700">
        <w:rPr>
          <w:rStyle w:val="LinedDown"/>
          <w:rFonts w:cs="Calibri"/>
          <w:b w:val="0"/>
        </w:rPr>
        <w:t xml:space="preserve">. But what does ‘ought’ </w:t>
      </w:r>
      <w:proofErr w:type="gramStart"/>
      <w:r w:rsidR="00647700" w:rsidRPr="00647700">
        <w:rPr>
          <w:rStyle w:val="LinedDown"/>
          <w:rFonts w:cs="Calibri"/>
          <w:b w:val="0"/>
        </w:rPr>
        <w:t>mean</w:t>
      </w:r>
      <w:proofErr w:type="gramEnd"/>
      <w:r w:rsidR="00647700" w:rsidRPr="00647700">
        <w:rPr>
          <w:rStyle w:val="LinedDown"/>
          <w:rFonts w:cs="Calibri"/>
          <w:b w:val="0"/>
        </w:rPr>
        <w:t>?</w:t>
      </w:r>
    </w:p>
    <w:p w14:paraId="49E198C6" w14:textId="37D8F6DC" w:rsidR="007F3850" w:rsidRPr="00647700" w:rsidRDefault="007F3850" w:rsidP="007F3850">
      <w:pPr>
        <w:rPr>
          <w:rFonts w:eastAsia="Calibri"/>
          <w:b/>
          <w:bCs/>
          <w:color w:val="000000"/>
          <w:sz w:val="26"/>
          <w:szCs w:val="26"/>
        </w:rPr>
      </w:pPr>
      <w:r w:rsidRPr="00647700">
        <w:rPr>
          <w:b/>
          <w:bCs/>
          <w:sz w:val="26"/>
          <w:szCs w:val="26"/>
        </w:rPr>
        <w:t>2</w:t>
      </w:r>
      <w:r w:rsidRPr="00647700">
        <w:rPr>
          <w:b/>
          <w:bCs/>
          <w:sz w:val="26"/>
          <w:szCs w:val="26"/>
        </w:rPr>
        <w:t xml:space="preserve">. </w:t>
      </w:r>
      <w:proofErr w:type="spellStart"/>
      <w:r w:rsidRPr="00647700">
        <w:rPr>
          <w:b/>
          <w:bCs/>
          <w:sz w:val="26"/>
          <w:szCs w:val="26"/>
        </w:rPr>
        <w:t>Constitutivism</w:t>
      </w:r>
      <w:proofErr w:type="spellEnd"/>
      <w:r w:rsidRPr="00647700">
        <w:rPr>
          <w:b/>
          <w:bCs/>
          <w:sz w:val="26"/>
          <w:szCs w:val="26"/>
        </w:rPr>
        <w:t xml:space="preserve">: The ballot asks you to either vote </w:t>
      </w:r>
      <w:proofErr w:type="spellStart"/>
      <w:r w:rsidRPr="00647700">
        <w:rPr>
          <w:b/>
          <w:bCs/>
          <w:sz w:val="26"/>
          <w:szCs w:val="26"/>
        </w:rPr>
        <w:t>aff</w:t>
      </w:r>
      <w:proofErr w:type="spellEnd"/>
      <w:r w:rsidRPr="00647700">
        <w:rPr>
          <w:b/>
          <w:bCs/>
          <w:sz w:val="26"/>
          <w:szCs w:val="26"/>
        </w:rPr>
        <w:t xml:space="preserve"> or neg based on the given resolution a) </w:t>
      </w:r>
      <w:r w:rsidRPr="00647700">
        <w:rPr>
          <w:rFonts w:eastAsia="Calibri"/>
          <w:b/>
          <w:bCs/>
          <w:color w:val="000000"/>
          <w:sz w:val="26"/>
          <w:szCs w:val="26"/>
        </w:rPr>
        <w:t>Five dictionaries</w:t>
      </w:r>
      <w:r w:rsidRPr="00647700">
        <w:rPr>
          <w:rFonts w:eastAsia="Calibri"/>
          <w:b/>
          <w:bCs/>
          <w:color w:val="000000"/>
          <w:sz w:val="26"/>
          <w:szCs w:val="26"/>
          <w:vertAlign w:val="superscript"/>
        </w:rPr>
        <w:footnoteReference w:id="1"/>
      </w:r>
      <w:r w:rsidRPr="00647700">
        <w:rPr>
          <w:rFonts w:eastAsia="Calibri"/>
          <w:b/>
          <w:bCs/>
          <w:color w:val="000000"/>
          <w:sz w:val="26"/>
          <w:szCs w:val="26"/>
        </w:rPr>
        <w:t xml:space="preserve"> define to negate as to deny the truth of and affirm</w:t>
      </w:r>
      <w:r w:rsidRPr="00647700">
        <w:rPr>
          <w:rFonts w:eastAsia="Calibri"/>
          <w:b/>
          <w:bCs/>
          <w:color w:val="000000"/>
          <w:sz w:val="26"/>
          <w:szCs w:val="26"/>
          <w:vertAlign w:val="superscript"/>
        </w:rPr>
        <w:footnoteReference w:id="2"/>
      </w:r>
      <w:r w:rsidRPr="00647700">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76DFEFC0" w14:textId="77777777" w:rsidR="007F3850" w:rsidRPr="00647700" w:rsidRDefault="007F3850">
      <w:pPr>
        <w:rPr>
          <w:rStyle w:val="Style13ptBold"/>
        </w:rPr>
      </w:pPr>
    </w:p>
    <w:p w14:paraId="7CD62EB6" w14:textId="7CED3C4E" w:rsidR="0016039C" w:rsidRPr="00647700" w:rsidRDefault="0016039C">
      <w:pPr>
        <w:rPr>
          <w:b/>
          <w:sz w:val="26"/>
        </w:rPr>
      </w:pPr>
    </w:p>
    <w:sectPr w:rsidR="0016039C" w:rsidRPr="006477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9E444" w14:textId="77777777" w:rsidR="00A91CC1" w:rsidRDefault="00A91CC1" w:rsidP="0016039C">
      <w:pPr>
        <w:spacing w:after="0" w:line="240" w:lineRule="auto"/>
      </w:pPr>
      <w:r>
        <w:separator/>
      </w:r>
    </w:p>
  </w:endnote>
  <w:endnote w:type="continuationSeparator" w:id="0">
    <w:p w14:paraId="30ECC22C" w14:textId="77777777" w:rsidR="00A91CC1" w:rsidRDefault="00A91CC1" w:rsidP="00160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644C0" w14:textId="77777777" w:rsidR="00A91CC1" w:rsidRDefault="00A91CC1" w:rsidP="0016039C">
      <w:pPr>
        <w:spacing w:after="0" w:line="240" w:lineRule="auto"/>
      </w:pPr>
      <w:r>
        <w:separator/>
      </w:r>
    </w:p>
  </w:footnote>
  <w:footnote w:type="continuationSeparator" w:id="0">
    <w:p w14:paraId="7AC0BBC7" w14:textId="77777777" w:rsidR="00A91CC1" w:rsidRDefault="00A91CC1" w:rsidP="0016039C">
      <w:pPr>
        <w:spacing w:after="0" w:line="240" w:lineRule="auto"/>
      </w:pPr>
      <w:r>
        <w:continuationSeparator/>
      </w:r>
    </w:p>
  </w:footnote>
  <w:footnote w:id="1">
    <w:p w14:paraId="6EAECDCD" w14:textId="77777777" w:rsidR="007F3850" w:rsidRPr="00752E9C" w:rsidRDefault="007F3850" w:rsidP="007F385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31A2490" w14:textId="77777777" w:rsidR="007F3850" w:rsidRPr="00855FDC" w:rsidRDefault="007F3850" w:rsidP="007F3850">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44"/>
    <w:rsid w:val="0016039C"/>
    <w:rsid w:val="002571E7"/>
    <w:rsid w:val="00647700"/>
    <w:rsid w:val="00652F85"/>
    <w:rsid w:val="006D67DF"/>
    <w:rsid w:val="006E1529"/>
    <w:rsid w:val="0075506F"/>
    <w:rsid w:val="007F3850"/>
    <w:rsid w:val="00A91CC1"/>
    <w:rsid w:val="00D27DF8"/>
    <w:rsid w:val="00D308EA"/>
    <w:rsid w:val="00D92767"/>
    <w:rsid w:val="00DB6C44"/>
    <w:rsid w:val="00EF2307"/>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C38549"/>
  <w15:chartTrackingRefBased/>
  <w15:docId w15:val="{5D4C4C07-FB97-6141-9C05-2B71B40BC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3850"/>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7F3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3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3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F3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3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850"/>
  </w:style>
  <w:style w:type="character" w:customStyle="1" w:styleId="Heading3Char">
    <w:name w:val="Heading 3 Char"/>
    <w:aliases w:val="Block Char"/>
    <w:basedOn w:val="DefaultParagraphFont"/>
    <w:link w:val="Heading3"/>
    <w:uiPriority w:val="9"/>
    <w:rsid w:val="007F385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F38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385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7F3850"/>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7F3850"/>
    <w:rPr>
      <w:color w:val="auto"/>
      <w:u w:val="none"/>
    </w:rPr>
  </w:style>
  <w:style w:type="paragraph" w:customStyle="1" w:styleId="Normal1">
    <w:name w:val="Normal1"/>
    <w:rsid w:val="00DB6C44"/>
    <w:pPr>
      <w:spacing w:line="276" w:lineRule="auto"/>
    </w:pPr>
    <w:rPr>
      <w:rFonts w:ascii="Arial" w:eastAsia="Arial" w:hAnsi="Arial" w:cs="Arial"/>
      <w:color w:val="000000"/>
      <w:sz w:val="22"/>
      <w:szCs w:val="20"/>
    </w:rPr>
  </w:style>
  <w:style w:type="paragraph" w:styleId="FootnoteText">
    <w:name w:val="footnote text"/>
    <w:basedOn w:val="Normal"/>
    <w:link w:val="FootnoteTextChar"/>
    <w:unhideWhenUsed/>
    <w:qFormat/>
    <w:rsid w:val="00DB6C44"/>
    <w:rPr>
      <w:sz w:val="20"/>
      <w:szCs w:val="20"/>
    </w:rPr>
  </w:style>
  <w:style w:type="character" w:customStyle="1" w:styleId="FootnoteTextChar">
    <w:name w:val="Footnote Text Char"/>
    <w:basedOn w:val="DefaultParagraphFont"/>
    <w:link w:val="FootnoteText"/>
    <w:rsid w:val="00DB6C44"/>
    <w:rPr>
      <w:rFonts w:ascii="Calibri" w:eastAsiaTheme="minorEastAsia" w:hAnsi="Calibri" w:cs="Calibri"/>
      <w:sz w:val="20"/>
      <w:szCs w:val="20"/>
    </w:rPr>
  </w:style>
  <w:style w:type="character" w:styleId="Emphasis">
    <w:name w:val="Emphasis"/>
    <w:basedOn w:val="DefaultParagraphFont"/>
    <w:uiPriority w:val="20"/>
    <w:qFormat/>
    <w:rsid w:val="007F3850"/>
    <w:rPr>
      <w:rFonts w:ascii="Calibri" w:hAnsi="Calibri" w:cs="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7F3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3850"/>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7F3850"/>
    <w:rPr>
      <w:color w:val="auto"/>
      <w:u w:val="none"/>
    </w:rPr>
  </w:style>
  <w:style w:type="paragraph" w:styleId="DocumentMap">
    <w:name w:val="Document Map"/>
    <w:basedOn w:val="Normal"/>
    <w:link w:val="DocumentMapChar"/>
    <w:uiPriority w:val="99"/>
    <w:semiHidden/>
    <w:unhideWhenUsed/>
    <w:rsid w:val="007F38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3850"/>
    <w:rPr>
      <w:rFonts w:ascii="Lucida Grande" w:eastAsiaTheme="minorEastAsia"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16039C"/>
    <w:rPr>
      <w:vertAlign w:val="superscript"/>
    </w:rPr>
  </w:style>
  <w:style w:type="character" w:customStyle="1" w:styleId="LinedDown">
    <w:name w:val="Lined Down"/>
    <w:qFormat/>
    <w:rsid w:val="00647700"/>
    <w:rPr>
      <w:rFonts w:cs="Times New Roman"/>
      <w:b w:val="0"/>
      <w:bCs w:val="0"/>
      <w:i w:val="0"/>
      <w:iCs w:val="0"/>
      <w:color w:val="000000"/>
      <w:sz w:val="12"/>
      <w:szCs w:val="12"/>
      <w:u w:val="none"/>
    </w:rPr>
  </w:style>
  <w:style w:type="character" w:customStyle="1" w:styleId="Carded">
    <w:name w:val="Carded"/>
    <w:qFormat/>
    <w:rsid w:val="00647700"/>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robert-lanza/are-we-part-of-a-single-l_b_981643.html.//Scopa" TargetMode="External"/><Relationship Id="rId13" Type="http://schemas.openxmlformats.org/officeDocument/2006/relationships/hyperlink" Target="http://prl.aps.org/abstract/PRL/v49/i25/p1804_1" TargetMode="External"/><Relationship Id="rId3" Type="http://schemas.openxmlformats.org/officeDocument/2006/relationships/settings" Target="settings.xml"/><Relationship Id="rId7" Type="http://schemas.openxmlformats.org/officeDocument/2006/relationships/hyperlink" Target="http://ftp.oxfordphilsoc.org/Documents/StudentPrize/2015_H1b.pdf" TargetMode="External"/><Relationship Id="rId12" Type="http://schemas.openxmlformats.org/officeDocument/2006/relationships/hyperlink" Target="http://en.wikipedia.org/wiki/Schr%C3%B6dinger's_c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Quantum_entanglement%20http://en.wikipedia.org/wiki/Double-slit_experi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Double-slit_experiment" TargetMode="External"/><Relationship Id="rId4" Type="http://schemas.openxmlformats.org/officeDocument/2006/relationships/webSettings" Target="webSettings.xml"/><Relationship Id="rId9" Type="http://schemas.openxmlformats.org/officeDocument/2006/relationships/hyperlink" Target="http://www.robertlanza.com/biocentrism-how-life-and-consciousness-are-the-keys-to-understanding-the-true-nature-of-the-univers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13</Pages>
  <Words>10002</Words>
  <Characters>57017</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4</cp:revision>
  <dcterms:created xsi:type="dcterms:W3CDTF">2021-09-18T20:50:00Z</dcterms:created>
  <dcterms:modified xsi:type="dcterms:W3CDTF">2021-09-18T21:01:00Z</dcterms:modified>
</cp:coreProperties>
</file>