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34192" w14:textId="77777777" w:rsidR="00C8518D" w:rsidRDefault="00C8518D" w:rsidP="00C8518D"/>
    <w:p w14:paraId="688776E5" w14:textId="77777777" w:rsidR="00C8518D" w:rsidRDefault="00C8518D" w:rsidP="00C8518D">
      <w:pPr>
        <w:pStyle w:val="Heading3"/>
      </w:pPr>
      <w:r>
        <w:t>Framework</w:t>
      </w:r>
    </w:p>
    <w:p w14:paraId="2FE92EDF" w14:textId="77777777" w:rsidR="00C8518D" w:rsidRPr="00334ED3" w:rsidRDefault="00C8518D" w:rsidP="00C8518D">
      <w:pPr>
        <w:pStyle w:val="Heading4"/>
      </w:pPr>
      <w:r w:rsidRPr="00334ED3">
        <w:t xml:space="preserve">I value morality. </w:t>
      </w:r>
      <w:r>
        <w:t xml:space="preserve">Ethical </w:t>
      </w:r>
      <w:proofErr w:type="spellStart"/>
      <w:r>
        <w:t>Internalism</w:t>
      </w:r>
      <w:proofErr w:type="spellEnd"/>
      <w:r>
        <w:t xml:space="preserve"> is true</w:t>
      </w:r>
      <w:r w:rsidRPr="00334ED3">
        <w:t xml:space="preserve">: </w:t>
      </w:r>
    </w:p>
    <w:p w14:paraId="27EADF28" w14:textId="3E80ED59" w:rsidR="00C8518D" w:rsidRDefault="00C8518D" w:rsidP="00C8518D">
      <w:pPr>
        <w:pStyle w:val="Heading4"/>
      </w:pPr>
      <w:r>
        <w:t>1</w:t>
      </w:r>
      <w:r>
        <w:t xml:space="preserve">. Motivation – A) Externalist notions of ethics collapse to internal since the only reason agents follow external demands is those demands are consistent with their internal account of the good. Motivation is a necessary feature for ethics since normativity only matters insofar as agents follow through on the ethic that’s generated from </w:t>
      </w:r>
      <w:proofErr w:type="gramStart"/>
      <w:r>
        <w:t>it</w:t>
      </w:r>
      <w:proofErr w:type="gramEnd"/>
      <w:r>
        <w:t xml:space="preserve"> B) Empirics – there is no factual account of the good since each agents’ motivations are unique and there has been no conversion of differing beliefs into a unified ethic.</w:t>
      </w:r>
    </w:p>
    <w:p w14:paraId="57E80D08" w14:textId="6D4E5E9E" w:rsidR="00C8518D" w:rsidRPr="00D16ADD" w:rsidRDefault="00C8518D" w:rsidP="00C8518D">
      <w:pPr>
        <w:pStyle w:val="Heading4"/>
        <w:rPr>
          <w:b w:val="0"/>
          <w:sz w:val="12"/>
          <w:szCs w:val="12"/>
        </w:rPr>
      </w:pPr>
      <w:r>
        <w:t>2</w:t>
      </w:r>
      <w:r>
        <w:t xml:space="preserve">. Moral truths are contextual rather than universal – A) Contradictions – it would be illogical to say that x is always true because there are situations in which we internally judge x to be false, for example to assert “murder is wrong” as an external force would be to say every instance like “self-defense is just” would be a contradiction. B) Experience – Even the most objective description of another individuals’ experience cannot bridge the epistemic gap between my experience and theirs (for example, I cannot know what cilantro tastes like to a lemur), which means a universal understanding of experience is impossible C) Ethical theories are insular – they define the good and language to describe it in their own terms. </w:t>
      </w:r>
      <w:r w:rsidRPr="006323CE">
        <w:rPr>
          <w:u w:val="single"/>
        </w:rPr>
        <w:t>Joyce 02,</w:t>
      </w:r>
      <w:r>
        <w:t xml:space="preserve"> </w:t>
      </w:r>
      <w:r w:rsidRPr="00D16ADD">
        <w:rPr>
          <w:b w:val="0"/>
          <w:sz w:val="12"/>
          <w:szCs w:val="12"/>
        </w:rPr>
        <w:t>Joyce, Richard. Myth of Morality. Port Chester, NY, USA: Cambridge University Press, 2002. p 45-47. //Scopa</w:t>
      </w:r>
      <w:r>
        <w:rPr>
          <w:b w:val="0"/>
          <w:sz w:val="12"/>
          <w:szCs w:val="12"/>
        </w:rPr>
        <w:t xml:space="preserve"> </w:t>
      </w:r>
      <w:r w:rsidRPr="00D16ADD">
        <w:rPr>
          <w:rFonts w:eastAsia="Calibri" w:cs="Times New Roman"/>
          <w:b w:val="0"/>
          <w:sz w:val="12"/>
          <w:szCs w:val="22"/>
        </w:rPr>
        <w:t xml:space="preserve">This distinction between what is accepted from within an institution, and “stepping out” of that institution and appraising it from an exterior perspective, is close to </w:t>
      </w:r>
      <w:proofErr w:type="spellStart"/>
      <w:r w:rsidRPr="00D16ADD">
        <w:rPr>
          <w:rFonts w:eastAsia="Calibri" w:cs="Times New Roman"/>
          <w:b w:val="0"/>
          <w:sz w:val="12"/>
          <w:szCs w:val="22"/>
        </w:rPr>
        <w:t>Carnap’s</w:t>
      </w:r>
      <w:proofErr w:type="spellEnd"/>
      <w:r w:rsidRPr="00D16ADD">
        <w:rPr>
          <w:rFonts w:eastAsia="Calibri" w:cs="Times New Roman"/>
          <w:b w:val="0"/>
          <w:sz w:val="12"/>
          <w:szCs w:val="22"/>
        </w:rPr>
        <w:t xml:space="preserve"> distinction between internal and external questions. 15 </w:t>
      </w:r>
      <w:r w:rsidRPr="00D16ADD">
        <w:rPr>
          <w:rFonts w:eastAsia="Calibri" w:cs="Times New Roman"/>
          <w:b w:val="0"/>
          <w:sz w:val="12"/>
          <w:szCs w:val="12"/>
        </w:rPr>
        <w:t>Certain</w:t>
      </w:r>
      <w:r w:rsidRPr="00D16ADD">
        <w:rPr>
          <w:rFonts w:eastAsia="Calibri" w:cs="Times New Roman"/>
          <w:sz w:val="22"/>
          <w:szCs w:val="22"/>
        </w:rPr>
        <w:t xml:space="preserve"> </w:t>
      </w:r>
      <w:r w:rsidRPr="00D16ADD">
        <w:rPr>
          <w:rFonts w:eastAsia="Calibri" w:cs="Times New Roman"/>
          <w:szCs w:val="22"/>
          <w:u w:val="single"/>
        </w:rPr>
        <w:t>“linguistic frameworks”</w:t>
      </w:r>
      <w:r w:rsidRPr="00D16ADD">
        <w:rPr>
          <w:rFonts w:eastAsia="Calibri" w:cs="Times New Roman"/>
          <w:b w:val="0"/>
          <w:sz w:val="12"/>
          <w:szCs w:val="22"/>
        </w:rPr>
        <w:t xml:space="preserve"> (as Carnap calls them) </w:t>
      </w:r>
      <w:r w:rsidRPr="00D16ADD">
        <w:rPr>
          <w:rFonts w:eastAsia="Calibri" w:cs="Times New Roman"/>
          <w:szCs w:val="22"/>
          <w:u w:val="single"/>
        </w:rPr>
        <w:t>bring</w:t>
      </w:r>
      <w:r w:rsidRPr="00D16ADD">
        <w:rPr>
          <w:rFonts w:eastAsia="Calibri" w:cs="Times New Roman"/>
          <w:u w:val="single"/>
        </w:rPr>
        <w:t xml:space="preserve"> </w:t>
      </w:r>
      <w:r w:rsidRPr="00D16ADD">
        <w:rPr>
          <w:rFonts w:eastAsia="Calibri" w:cs="Times New Roman"/>
          <w:b w:val="0"/>
          <w:sz w:val="12"/>
          <w:szCs w:val="22"/>
        </w:rPr>
        <w:t>with them</w:t>
      </w:r>
      <w:r w:rsidRPr="00D16ADD">
        <w:rPr>
          <w:rFonts w:eastAsia="Calibri" w:cs="Times New Roman"/>
          <w:sz w:val="22"/>
          <w:szCs w:val="22"/>
        </w:rPr>
        <w:t xml:space="preserve"> </w:t>
      </w:r>
      <w:r w:rsidRPr="00D16ADD">
        <w:rPr>
          <w:rFonts w:eastAsia="Calibri" w:cs="Times New Roman"/>
          <w:szCs w:val="22"/>
          <w:u w:val="single"/>
        </w:rPr>
        <w:t>new</w:t>
      </w:r>
      <w:r w:rsidRPr="00D16ADD">
        <w:rPr>
          <w:rFonts w:eastAsia="Calibri" w:cs="Times New Roman"/>
          <w:sz w:val="22"/>
          <w:szCs w:val="22"/>
        </w:rPr>
        <w:t xml:space="preserve"> </w:t>
      </w:r>
      <w:r w:rsidRPr="00D16ADD">
        <w:rPr>
          <w:rFonts w:eastAsia="Calibri" w:cs="Times New Roman"/>
          <w:b w:val="0"/>
          <w:sz w:val="12"/>
          <w:szCs w:val="12"/>
        </w:rPr>
        <w:t xml:space="preserve">terms and </w:t>
      </w:r>
      <w:r w:rsidRPr="00D16ADD">
        <w:rPr>
          <w:rFonts w:eastAsia="Calibri" w:cs="Times New Roman"/>
          <w:szCs w:val="22"/>
          <w:u w:val="single"/>
        </w:rPr>
        <w:t>ways of talking</w:t>
      </w:r>
      <w:r w:rsidRPr="00D16ADD">
        <w:rPr>
          <w:rFonts w:eastAsia="Calibri" w:cs="Times New Roman"/>
          <w:b w:val="0"/>
          <w:sz w:val="12"/>
          <w:szCs w:val="12"/>
        </w:rPr>
        <w:t>: accepting the language of “things” licenses making assertions like “The shirt is in the cu</w:t>
      </w:r>
      <w:r w:rsidRPr="00D16ADD">
        <w:rPr>
          <w:rFonts w:eastAsia="Calibri" w:cs="Times New Roman"/>
          <w:b w:val="0"/>
          <w:sz w:val="12"/>
          <w:szCs w:val="22"/>
        </w:rPr>
        <w:t>pboard”;</w:t>
      </w:r>
      <w:r w:rsidRPr="00D16ADD">
        <w:rPr>
          <w:rFonts w:eastAsia="Calibri" w:cs="Times New Roman"/>
          <w:sz w:val="22"/>
          <w:szCs w:val="22"/>
        </w:rPr>
        <w:t xml:space="preserve"> </w:t>
      </w:r>
      <w:r w:rsidRPr="00D16ADD">
        <w:rPr>
          <w:rFonts w:eastAsia="Calibri" w:cs="Times New Roman"/>
          <w:szCs w:val="22"/>
          <w:u w:val="single"/>
        </w:rPr>
        <w:t xml:space="preserve">accepting </w:t>
      </w:r>
      <w:r w:rsidRPr="0097551B">
        <w:rPr>
          <w:rFonts w:eastAsia="Calibri" w:cs="Times New Roman"/>
          <w:szCs w:val="22"/>
          <w:highlight w:val="yellow"/>
          <w:u w:val="single"/>
        </w:rPr>
        <w:t xml:space="preserve">mathematics allows one to say </w:t>
      </w:r>
      <w:r w:rsidRPr="00D16ADD">
        <w:rPr>
          <w:rFonts w:eastAsia="Calibri" w:cs="Times New Roman"/>
          <w:szCs w:val="22"/>
          <w:highlight w:val="yellow"/>
          <w:u w:val="single"/>
        </w:rPr>
        <w:t>“There is a prime number greater than one</w:t>
      </w:r>
      <w:r w:rsidRPr="00D16ADD">
        <w:rPr>
          <w:rFonts w:eastAsia="Calibri" w:cs="Times New Roman"/>
          <w:szCs w:val="22"/>
          <w:u w:val="single"/>
        </w:rPr>
        <w:t xml:space="preserve"> </w:t>
      </w:r>
      <w:r w:rsidRPr="00D16ADD">
        <w:rPr>
          <w:rFonts w:eastAsia="Calibri" w:cs="Times New Roman"/>
          <w:szCs w:val="22"/>
          <w:highlight w:val="yellow"/>
          <w:u w:val="single"/>
        </w:rPr>
        <w:t>hundred”;</w:t>
      </w:r>
      <w:r w:rsidRPr="00D16ADD">
        <w:rPr>
          <w:rFonts w:eastAsia="Calibri" w:cs="Times New Roman"/>
          <w:b w:val="0"/>
          <w:sz w:val="12"/>
          <w:szCs w:val="12"/>
        </w:rPr>
        <w:t xml:space="preserve"> accepting the language of propositions permits saying “Chicago is large is a true proposition,” etc. Internal to the framework in question, confirming or disconfirming the truth of these </w:t>
      </w:r>
      <w:r w:rsidRPr="00D16ADD">
        <w:rPr>
          <w:rFonts w:eastAsia="Calibri" w:cs="Times New Roman"/>
          <w:b w:val="0"/>
          <w:sz w:val="12"/>
          <w:szCs w:val="22"/>
        </w:rPr>
        <w:t>propositions</w:t>
      </w:r>
      <w:r w:rsidRPr="00D16ADD">
        <w:rPr>
          <w:rFonts w:eastAsia="Calibri" w:cs="Times New Roman"/>
          <w:b w:val="0"/>
          <w:sz w:val="12"/>
          <w:szCs w:val="12"/>
        </w:rPr>
        <w:t xml:space="preserve"> </w:t>
      </w:r>
      <w:r w:rsidRPr="00D16ADD">
        <w:rPr>
          <w:rFonts w:eastAsia="Calibri" w:cs="Times New Roman"/>
          <w:b w:val="0"/>
          <w:sz w:val="12"/>
          <w:szCs w:val="22"/>
        </w:rPr>
        <w:t>is a trivi</w:t>
      </w:r>
      <w:r w:rsidRPr="00D16ADD">
        <w:rPr>
          <w:rFonts w:eastAsia="Calibri" w:cs="Times New Roman"/>
          <w:b w:val="0"/>
          <w:sz w:val="12"/>
          <w:szCs w:val="12"/>
        </w:rPr>
        <w:t>al matter. But traditionally</w:t>
      </w:r>
      <w:r w:rsidRPr="00D16ADD">
        <w:rPr>
          <w:rFonts w:eastAsia="Calibri" w:cs="Times New Roman"/>
          <w:sz w:val="22"/>
          <w:szCs w:val="22"/>
        </w:rPr>
        <w:t xml:space="preserve"> </w:t>
      </w:r>
      <w:r w:rsidRPr="00D16ADD">
        <w:rPr>
          <w:rFonts w:eastAsia="Calibri" w:cs="Times New Roman"/>
          <w:szCs w:val="22"/>
          <w:highlight w:val="yellow"/>
          <w:u w:val="single"/>
        </w:rPr>
        <w:t>philosophers</w:t>
      </w:r>
      <w:r w:rsidRPr="0097551B">
        <w:rPr>
          <w:rFonts w:eastAsia="Calibri" w:cs="Times New Roman"/>
          <w:szCs w:val="22"/>
          <w:u w:val="single"/>
        </w:rPr>
        <w:t xml:space="preserve"> </w:t>
      </w:r>
      <w:r w:rsidRPr="00D16ADD">
        <w:rPr>
          <w:rFonts w:eastAsia="Calibri" w:cs="Times New Roman"/>
          <w:szCs w:val="22"/>
          <w:u w:val="single"/>
        </w:rPr>
        <w:t>have interest</w:t>
      </w:r>
      <w:r w:rsidRPr="00D16ADD">
        <w:rPr>
          <w:rFonts w:eastAsia="Calibri" w:cs="Times New Roman"/>
          <w:b w:val="0"/>
          <w:sz w:val="12"/>
          <w:szCs w:val="22"/>
        </w:rPr>
        <w:t xml:space="preserve">ed themselves </w:t>
      </w:r>
      <w:r w:rsidRPr="00D16ADD">
        <w:rPr>
          <w:rFonts w:eastAsia="Calibri" w:cs="Times New Roman"/>
          <w:szCs w:val="22"/>
          <w:u w:val="single"/>
        </w:rPr>
        <w:t>in</w:t>
      </w:r>
      <w:r w:rsidRPr="00D16ADD">
        <w:rPr>
          <w:rFonts w:eastAsia="Calibri" w:cs="Times New Roman"/>
          <w:sz w:val="22"/>
          <w:szCs w:val="22"/>
        </w:rPr>
        <w:t xml:space="preserve"> </w:t>
      </w:r>
      <w:r w:rsidRPr="00D16ADD">
        <w:rPr>
          <w:rFonts w:eastAsia="Calibri" w:cs="Times New Roman"/>
          <w:b w:val="0"/>
          <w:sz w:val="12"/>
          <w:szCs w:val="12"/>
        </w:rPr>
        <w:t xml:space="preserve">the external </w:t>
      </w:r>
      <w:r w:rsidRPr="00D16ADD">
        <w:rPr>
          <w:rFonts w:eastAsia="Calibri" w:cs="Times New Roman"/>
          <w:szCs w:val="22"/>
          <w:highlight w:val="yellow"/>
          <w:u w:val="single"/>
        </w:rPr>
        <w:t>question</w:t>
      </w:r>
      <w:r w:rsidRPr="00D16ADD">
        <w:rPr>
          <w:rFonts w:eastAsia="Calibri" w:cs="Times New Roman"/>
          <w:b w:val="0"/>
          <w:sz w:val="12"/>
          <w:szCs w:val="12"/>
        </w:rPr>
        <w:t xml:space="preserve"> – the issue of the adequacy of </w:t>
      </w:r>
      <w:r w:rsidRPr="00D16ADD">
        <w:rPr>
          <w:rFonts w:eastAsia="Calibri" w:cs="Times New Roman"/>
          <w:szCs w:val="22"/>
          <w:u w:val="single"/>
        </w:rPr>
        <w:t>the framework itself</w:t>
      </w:r>
      <w:r w:rsidRPr="00D16ADD">
        <w:rPr>
          <w:rFonts w:eastAsia="Calibri" w:cs="Times New Roman"/>
          <w:u w:val="single"/>
        </w:rPr>
        <w:t>:</w:t>
      </w:r>
      <w:r w:rsidRPr="00D16ADD">
        <w:rPr>
          <w:rFonts w:eastAsia="Calibri" w:cs="Times New Roman"/>
          <w:sz w:val="22"/>
          <w:szCs w:val="22"/>
        </w:rPr>
        <w:t xml:space="preserve"> </w:t>
      </w:r>
      <w:r w:rsidRPr="00D16ADD">
        <w:rPr>
          <w:rFonts w:eastAsia="Calibri" w:cs="Times New Roman"/>
          <w:b w:val="0"/>
          <w:sz w:val="12"/>
          <w:szCs w:val="22"/>
        </w:rPr>
        <w:t>“Do objects exist?”, “Does the world exist?”, “</w:t>
      </w:r>
      <w:r w:rsidRPr="00D16ADD">
        <w:rPr>
          <w:rFonts w:eastAsia="Calibri" w:cs="Times New Roman"/>
          <w:szCs w:val="22"/>
          <w:highlight w:val="yellow"/>
          <w:u w:val="single"/>
        </w:rPr>
        <w:t>Are there numbers?</w:t>
      </w:r>
      <w:r w:rsidRPr="00D16ADD">
        <w:rPr>
          <w:rFonts w:eastAsia="Calibri" w:cs="Times New Roman"/>
          <w:b w:val="0"/>
          <w:sz w:val="12"/>
          <w:szCs w:val="12"/>
        </w:rPr>
        <w:t>”, “</w:t>
      </w:r>
      <w:r w:rsidRPr="00D16ADD">
        <w:rPr>
          <w:rFonts w:eastAsia="Calibri" w:cs="Times New Roman"/>
          <w:b w:val="0"/>
          <w:sz w:val="12"/>
          <w:szCs w:val="22"/>
        </w:rPr>
        <w:t xml:space="preserve">Are the propositions?”, etc. </w:t>
      </w:r>
      <w:proofErr w:type="spellStart"/>
      <w:r w:rsidRPr="00D16ADD">
        <w:rPr>
          <w:rFonts w:eastAsia="Calibri" w:cs="Times New Roman"/>
          <w:b w:val="0"/>
          <w:sz w:val="12"/>
          <w:szCs w:val="22"/>
        </w:rPr>
        <w:t>Carnap’s</w:t>
      </w:r>
      <w:proofErr w:type="spellEnd"/>
      <w:r w:rsidRPr="00D16ADD">
        <w:rPr>
          <w:rFonts w:eastAsia="Calibri" w:cs="Times New Roman"/>
          <w:b w:val="0"/>
          <w:sz w:val="12"/>
          <w:szCs w:val="22"/>
        </w:rPr>
        <w:t xml:space="preserve"> argument is that </w:t>
      </w:r>
      <w:r w:rsidRPr="00D16ADD">
        <w:rPr>
          <w:rFonts w:eastAsia="Calibri" w:cs="Times New Roman"/>
          <w:szCs w:val="22"/>
          <w:highlight w:val="yellow"/>
          <w:u w:val="single"/>
        </w:rPr>
        <w:t>the</w:t>
      </w:r>
      <w:r w:rsidRPr="00D16ADD">
        <w:rPr>
          <w:rFonts w:eastAsia="Calibri" w:cs="Times New Roman"/>
          <w:sz w:val="22"/>
          <w:szCs w:val="22"/>
        </w:rPr>
        <w:t xml:space="preserve"> </w:t>
      </w:r>
      <w:r w:rsidRPr="00D16ADD">
        <w:rPr>
          <w:rFonts w:eastAsia="Calibri" w:cs="Times New Roman"/>
          <w:b w:val="0"/>
          <w:sz w:val="12"/>
          <w:szCs w:val="22"/>
        </w:rPr>
        <w:t>external</w:t>
      </w:r>
      <w:r w:rsidRPr="00D16ADD">
        <w:rPr>
          <w:rFonts w:eastAsia="Calibri" w:cs="Times New Roman"/>
          <w:sz w:val="22"/>
          <w:szCs w:val="22"/>
        </w:rPr>
        <w:t xml:space="preserve"> </w:t>
      </w:r>
      <w:r w:rsidRPr="00D16ADD">
        <w:rPr>
          <w:rFonts w:eastAsia="Calibri" w:cs="Times New Roman"/>
          <w:szCs w:val="22"/>
          <w:highlight w:val="yellow"/>
          <w:u w:val="single"/>
        </w:rPr>
        <w:t>question</w:t>
      </w:r>
      <w:r w:rsidRPr="00D16ADD">
        <w:rPr>
          <w:rFonts w:eastAsia="Calibri" w:cs="Times New Roman"/>
          <w:u w:val="single"/>
        </w:rPr>
        <w:t>,</w:t>
      </w:r>
      <w:r w:rsidRPr="00D16ADD">
        <w:rPr>
          <w:rFonts w:eastAsia="Calibri" w:cs="Times New Roman"/>
          <w:sz w:val="22"/>
          <w:szCs w:val="22"/>
        </w:rPr>
        <w:t xml:space="preserve"> </w:t>
      </w:r>
      <w:r w:rsidRPr="00D16ADD">
        <w:rPr>
          <w:rFonts w:eastAsia="Calibri" w:cs="Times New Roman"/>
          <w:b w:val="0"/>
          <w:sz w:val="12"/>
          <w:szCs w:val="12"/>
        </w:rPr>
        <w:t>as it has been typically construed,</w:t>
      </w:r>
      <w:r w:rsidRPr="00D16ADD">
        <w:rPr>
          <w:rFonts w:eastAsia="Calibri" w:cs="Times New Roman"/>
          <w:sz w:val="22"/>
          <w:szCs w:val="22"/>
        </w:rPr>
        <w:t xml:space="preserve"> </w:t>
      </w:r>
      <w:r w:rsidRPr="00D16ADD">
        <w:rPr>
          <w:rFonts w:eastAsia="Calibri" w:cs="Times New Roman"/>
          <w:szCs w:val="22"/>
          <w:highlight w:val="yellow"/>
          <w:u w:val="single"/>
        </w:rPr>
        <w:t>does not make sense. From a perspective that accepts mathematics, the answer</w:t>
      </w:r>
      <w:r w:rsidRPr="00D16ADD">
        <w:rPr>
          <w:rFonts w:eastAsia="Calibri" w:cs="Times New Roman"/>
          <w:b w:val="0"/>
          <w:sz w:val="12"/>
          <w:szCs w:val="12"/>
        </w:rPr>
        <w:t xml:space="preserve"> to the question “Do numbers exist?” </w:t>
      </w:r>
      <w:r w:rsidRPr="00D16ADD">
        <w:rPr>
          <w:rFonts w:eastAsia="Calibri" w:cs="Times New Roman"/>
          <w:szCs w:val="22"/>
          <w:highlight w:val="yellow"/>
          <w:u w:val="single"/>
        </w:rPr>
        <w:t>is</w:t>
      </w:r>
      <w:r w:rsidRPr="00D16ADD">
        <w:rPr>
          <w:rFonts w:eastAsia="Calibri" w:cs="Times New Roman"/>
          <w:szCs w:val="22"/>
          <w:u w:val="single"/>
        </w:rPr>
        <w:t xml:space="preserve"> just</w:t>
      </w:r>
      <w:r w:rsidRPr="00D16ADD">
        <w:rPr>
          <w:rFonts w:eastAsia="Calibri" w:cs="Times New Roman"/>
          <w:sz w:val="22"/>
          <w:szCs w:val="22"/>
        </w:rPr>
        <w:t xml:space="preserve"> </w:t>
      </w:r>
      <w:r w:rsidRPr="00D16ADD">
        <w:rPr>
          <w:rFonts w:eastAsia="Calibri" w:cs="Times New Roman"/>
          <w:b w:val="0"/>
          <w:sz w:val="12"/>
          <w:szCs w:val="22"/>
        </w:rPr>
        <w:t>trivially</w:t>
      </w:r>
      <w:r w:rsidRPr="00D16ADD">
        <w:rPr>
          <w:rFonts w:eastAsia="Calibri" w:cs="Times New Roman"/>
          <w:sz w:val="22"/>
          <w:szCs w:val="22"/>
        </w:rPr>
        <w:t xml:space="preserve"> </w:t>
      </w:r>
      <w:r w:rsidRPr="00D16ADD">
        <w:rPr>
          <w:rFonts w:eastAsia="Calibri" w:cs="Times New Roman"/>
          <w:szCs w:val="22"/>
          <w:highlight w:val="yellow"/>
          <w:u w:val="single"/>
        </w:rPr>
        <w:t>“Yes.”</w:t>
      </w:r>
      <w:r w:rsidRPr="00D16ADD">
        <w:rPr>
          <w:rFonts w:eastAsia="Calibri" w:cs="Times New Roman"/>
          <w:sz w:val="22"/>
          <w:szCs w:val="22"/>
        </w:rPr>
        <w:t xml:space="preserve"> </w:t>
      </w:r>
      <w:r w:rsidRPr="00D16ADD">
        <w:rPr>
          <w:rFonts w:eastAsia="Calibri" w:cs="Times New Roman"/>
          <w:b w:val="0"/>
          <w:sz w:val="12"/>
          <w:szCs w:val="2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16ADD">
        <w:rPr>
          <w:rFonts w:eastAsia="Calibri" w:cs="Times New Roman"/>
          <w:b w:val="0"/>
          <w:sz w:val="12"/>
          <w:szCs w:val="12"/>
        </w:rPr>
        <w:t>the efficiency, the fruitfulness,</w:t>
      </w:r>
      <w:r w:rsidRPr="00D16ADD">
        <w:rPr>
          <w:rFonts w:eastAsia="Calibri" w:cs="Times New Roman"/>
          <w:b w:val="0"/>
          <w:sz w:val="12"/>
          <w:szCs w:val="22"/>
        </w:rPr>
        <w:t xml:space="preserve"> the usefulness,</w:t>
      </w:r>
      <w:r w:rsidRPr="00D16ADD">
        <w:rPr>
          <w:rFonts w:eastAsia="Calibri" w:cs="Times New Roman"/>
          <w:sz w:val="22"/>
          <w:szCs w:val="22"/>
        </w:rPr>
        <w:t xml:space="preserve"> </w:t>
      </w:r>
      <w:r w:rsidRPr="00D16ADD">
        <w:rPr>
          <w:rFonts w:eastAsia="Calibri" w:cs="Times New Roman"/>
          <w:b w:val="0"/>
          <w:sz w:val="12"/>
          <w:szCs w:val="22"/>
        </w:rPr>
        <w:t xml:space="preserve">etc., of the </w:t>
      </w:r>
      <w:r w:rsidRPr="00D16ADD">
        <w:rPr>
          <w:rFonts w:eastAsia="Calibri" w:cs="Times New Roman"/>
          <w:b w:val="0"/>
          <w:sz w:val="12"/>
          <w:szCs w:val="12"/>
        </w:rPr>
        <w:t>a</w:t>
      </w:r>
      <w:r w:rsidRPr="00D16ADD">
        <w:rPr>
          <w:rFonts w:eastAsia="Calibri" w:cs="Times New Roman"/>
          <w:b w:val="0"/>
          <w:sz w:val="12"/>
          <w:szCs w:val="22"/>
        </w:rPr>
        <w:t>dopt</w:t>
      </w:r>
      <w:r w:rsidRPr="00D16ADD">
        <w:rPr>
          <w:rFonts w:eastAsia="Calibri" w:cs="Times New Roman"/>
          <w:b w:val="0"/>
          <w:sz w:val="12"/>
          <w:szCs w:val="12"/>
        </w:rPr>
        <w:t>ion. But the (</w:t>
      </w:r>
      <w:r w:rsidRPr="00D16ADD">
        <w:rPr>
          <w:rFonts w:eastAsia="Calibri" w:cs="Times New Roman"/>
          <w:b w:val="0"/>
          <w:sz w:val="12"/>
          <w:szCs w:val="22"/>
        </w:rPr>
        <w:t>traditional</w:t>
      </w:r>
      <w:r w:rsidRPr="00D16ADD">
        <w:rPr>
          <w:rFonts w:eastAsia="Calibri" w:cs="Times New Roman"/>
          <w:b w:val="0"/>
          <w:sz w:val="12"/>
          <w:szCs w:val="12"/>
        </w:rPr>
        <w:t>)</w:t>
      </w:r>
      <w:r w:rsidRPr="00D16ADD">
        <w:rPr>
          <w:rFonts w:eastAsia="Calibri" w:cs="Times New Roman"/>
          <w:sz w:val="22"/>
          <w:szCs w:val="22"/>
        </w:rPr>
        <w:t xml:space="preserve"> </w:t>
      </w:r>
      <w:r w:rsidRPr="00D16ADD">
        <w:rPr>
          <w:rFonts w:eastAsia="Calibri" w:cs="Times New Roman"/>
          <w:szCs w:val="22"/>
          <w:u w:val="single"/>
        </w:rPr>
        <w:t>philosopher’s questions</w:t>
      </w:r>
      <w:r w:rsidRPr="00D16ADD">
        <w:rPr>
          <w:rFonts w:eastAsia="Calibri" w:cs="Times New Roman"/>
          <w:b w:val="0"/>
          <w:sz w:val="12"/>
          <w:szCs w:val="22"/>
        </w:rPr>
        <w:t xml:space="preserve"> – “But is mathematics true?”, “Are there really numbers?” – </w:t>
      </w:r>
      <w:r w:rsidRPr="00D16ADD">
        <w:rPr>
          <w:rFonts w:eastAsia="Calibri" w:cs="Times New Roman"/>
          <w:szCs w:val="22"/>
          <w:u w:val="single"/>
        </w:rPr>
        <w:t>are pseudo-questions</w:t>
      </w:r>
      <w:r w:rsidRPr="00D16ADD">
        <w:rPr>
          <w:rFonts w:eastAsia="Calibri" w:cs="Times New Roman"/>
          <w:u w:val="single"/>
        </w:rPr>
        <w:t>.</w:t>
      </w:r>
      <w:r w:rsidRPr="00D16ADD">
        <w:rPr>
          <w:rFonts w:eastAsia="Calibri" w:cs="Times New Roman"/>
          <w:b w:val="0"/>
          <w:sz w:val="12"/>
          <w:szCs w:val="22"/>
        </w:rPr>
        <w:t xml:space="preserve"> By turning traditional philosophical questions into practical questions of the form “Shall I adopt...?”, Carnap is offering a noncognitive analysis of </w:t>
      </w:r>
      <w:r w:rsidRPr="00D16ADD">
        <w:rPr>
          <w:rFonts w:eastAsia="Calibri" w:cs="Times New Roman"/>
          <w:b w:val="0"/>
          <w:sz w:val="12"/>
          <w:szCs w:val="12"/>
        </w:rPr>
        <w:t>metaphysics. Since</w:t>
      </w:r>
      <w:r w:rsidRPr="00D16ADD">
        <w:rPr>
          <w:rFonts w:eastAsia="Calibri" w:cs="Times New Roman"/>
          <w:b w:val="0"/>
          <w:sz w:val="12"/>
          <w:szCs w:val="2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D16ADD">
        <w:rPr>
          <w:rFonts w:eastAsia="Calibri" w:cs="Times New Roman"/>
          <w:b w:val="0"/>
          <w:sz w:val="12"/>
          <w:szCs w:val="22"/>
        </w:rPr>
        <w:t>Carnap’s</w:t>
      </w:r>
      <w:proofErr w:type="spellEnd"/>
      <w:r w:rsidRPr="00D16ADD">
        <w:rPr>
          <w:rFonts w:eastAsia="Calibri" w:cs="Times New Roman"/>
          <w:b w:val="0"/>
          <w:sz w:val="12"/>
          <w:szCs w:val="22"/>
        </w:rPr>
        <w:t xml:space="preserve"> position represents a threat. What arguments does Carnap offer to his conclusion? He starts with the example of the “thing language,” which involves reference to objects that exist in time and space.</w:t>
      </w:r>
      <w:r w:rsidRPr="00D16ADD">
        <w:rPr>
          <w:rFonts w:eastAsia="Calibri" w:cs="Times New Roman"/>
          <w:sz w:val="22"/>
          <w:szCs w:val="22"/>
        </w:rPr>
        <w:t xml:space="preserve"> </w:t>
      </w:r>
      <w:r w:rsidRPr="00D16ADD">
        <w:rPr>
          <w:rFonts w:eastAsia="Calibri" w:cs="Times New Roman"/>
          <w:szCs w:val="22"/>
          <w:u w:val="single"/>
        </w:rPr>
        <w:t>To</w:t>
      </w:r>
      <w:r w:rsidRPr="00D16ADD">
        <w:rPr>
          <w:rFonts w:eastAsia="Calibri" w:cs="Times New Roman"/>
          <w:sz w:val="22"/>
          <w:szCs w:val="22"/>
        </w:rPr>
        <w:t xml:space="preserve"> </w:t>
      </w:r>
      <w:r w:rsidRPr="00D16ADD">
        <w:rPr>
          <w:rFonts w:eastAsia="Calibri" w:cs="Times New Roman"/>
          <w:b w:val="0"/>
          <w:sz w:val="12"/>
          <w:szCs w:val="22"/>
        </w:rPr>
        <w:t>step out of the thing language and</w:t>
      </w:r>
      <w:r w:rsidRPr="00D16ADD">
        <w:rPr>
          <w:rFonts w:eastAsia="Calibri" w:cs="Times New Roman"/>
          <w:sz w:val="22"/>
          <w:szCs w:val="22"/>
        </w:rPr>
        <w:t xml:space="preserve"> </w:t>
      </w:r>
      <w:r w:rsidRPr="00D16ADD">
        <w:rPr>
          <w:rFonts w:eastAsia="Calibri" w:cs="Times New Roman"/>
          <w:szCs w:val="22"/>
          <w:u w:val="single"/>
        </w:rPr>
        <w:t>ask “But does the world exist?” is a mistake,</w:t>
      </w:r>
      <w:r w:rsidRPr="00D16ADD">
        <w:rPr>
          <w:rFonts w:eastAsia="Calibri" w:cs="Times New Roman"/>
          <w:b w:val="0"/>
          <w:sz w:val="12"/>
          <w:szCs w:val="22"/>
        </w:rPr>
        <w:t xml:space="preserve"> Carnap thinks, </w:t>
      </w:r>
      <w:r w:rsidRPr="00D16ADD">
        <w:rPr>
          <w:rFonts w:eastAsia="Calibri" w:cs="Times New Roman"/>
          <w:szCs w:val="22"/>
          <w:highlight w:val="yellow"/>
          <w:u w:val="single"/>
        </w:rPr>
        <w:t xml:space="preserve">because the very notion </w:t>
      </w:r>
      <w:r w:rsidRPr="00D16ADD">
        <w:rPr>
          <w:rFonts w:eastAsia="Calibri" w:cs="Times New Roman"/>
          <w:szCs w:val="22"/>
          <w:u w:val="single"/>
        </w:rPr>
        <w:t>of “existence”</w:t>
      </w:r>
      <w:r w:rsidRPr="00D16ADD">
        <w:rPr>
          <w:rFonts w:eastAsia="Calibri" w:cs="Times New Roman"/>
          <w:b w:val="0"/>
          <w:sz w:val="12"/>
          <w:szCs w:val="12"/>
        </w:rPr>
        <w:t xml:space="preserve"> is a term which belongs to the thing language, and </w:t>
      </w:r>
      <w:r w:rsidRPr="00D16ADD">
        <w:rPr>
          <w:rFonts w:eastAsia="Calibri" w:cs="Times New Roman"/>
          <w:szCs w:val="22"/>
          <w:highlight w:val="yellow"/>
          <w:u w:val="single"/>
        </w:rPr>
        <w:t>can be understood only within that framework</w:t>
      </w:r>
      <w:r w:rsidRPr="00D16ADD">
        <w:rPr>
          <w:rFonts w:eastAsia="Calibri" w:cs="Times New Roman"/>
          <w:b w:val="0"/>
          <w:sz w:val="12"/>
          <w:szCs w:val="12"/>
        </w:rPr>
        <w:t xml:space="preserve">, “hence this concept cannot be meaningfully applied to the system itself.” 16 Moving on to the external question “Do numbers exist?” Carnap cannot use the same argument – he cannot say that “existence” is internal to the number language </w:t>
      </w:r>
      <w:r w:rsidRPr="00D16ADD">
        <w:rPr>
          <w:rFonts w:eastAsia="Calibri" w:cs="Times New Roman"/>
          <w:b w:val="0"/>
          <w:sz w:val="12"/>
          <w:szCs w:val="22"/>
        </w:rPr>
        <w:t xml:space="preserve">and thus cannot be applied to the system as a whole. </w:t>
      </w:r>
      <w:proofErr w:type="gramStart"/>
      <w:r w:rsidRPr="00D16ADD">
        <w:rPr>
          <w:rFonts w:eastAsia="Calibri" w:cs="Times New Roman"/>
          <w:b w:val="0"/>
          <w:sz w:val="12"/>
          <w:szCs w:val="22"/>
        </w:rPr>
        <w:t>Instead</w:t>
      </w:r>
      <w:proofErr w:type="gramEnd"/>
      <w:r w:rsidRPr="00D16ADD">
        <w:rPr>
          <w:rFonts w:eastAsia="Calibri" w:cs="Times New Roman"/>
          <w:b w:val="0"/>
          <w:sz w:val="12"/>
          <w:szCs w:val="22"/>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4577CC">
        <w:rPr>
          <w:rFonts w:eastAsia="Calibri" w:cs="Times New Roman"/>
          <w:szCs w:val="22"/>
          <w:highlight w:val="yellow"/>
          <w:u w:val="single"/>
        </w:rPr>
        <w:t>persons who dispute</w:t>
      </w:r>
      <w:r w:rsidRPr="00D16ADD">
        <w:rPr>
          <w:rFonts w:eastAsia="Calibri" w:cs="Times New Roman"/>
          <w:u w:val="single"/>
        </w:rPr>
        <w:t xml:space="preserve"> </w:t>
      </w:r>
      <w:r w:rsidRPr="00D16ADD">
        <w:rPr>
          <w:rFonts w:eastAsia="Calibri" w:cs="Times New Roman"/>
          <w:b w:val="0"/>
          <w:sz w:val="12"/>
          <w:szCs w:val="12"/>
        </w:rPr>
        <w:t>whether propositions exist,</w:t>
      </w:r>
      <w:r w:rsidRPr="00D16ADD">
        <w:rPr>
          <w:rFonts w:eastAsia="Calibri" w:cs="Times New Roman"/>
          <w:b w:val="0"/>
          <w:sz w:val="12"/>
          <w:szCs w:val="22"/>
        </w:rPr>
        <w:t xml:space="preserve"> </w:t>
      </w:r>
      <w:r w:rsidRPr="00D16ADD">
        <w:rPr>
          <w:rFonts w:eastAsia="Calibri" w:cs="Times New Roman"/>
          <w:szCs w:val="22"/>
          <w:u w:val="single"/>
        </w:rPr>
        <w:t>whether properties exist</w:t>
      </w:r>
      <w:r w:rsidRPr="00D16ADD">
        <w:rPr>
          <w:rFonts w:eastAsia="Calibri" w:cs="Times New Roman"/>
          <w:u w:val="single"/>
        </w:rPr>
        <w:t>,</w:t>
      </w:r>
      <w:r w:rsidRPr="00D16ADD">
        <w:rPr>
          <w:rFonts w:eastAsia="Calibri" w:cs="Times New Roman"/>
          <w:b w:val="0"/>
          <w:sz w:val="12"/>
          <w:szCs w:val="12"/>
        </w:rPr>
        <w:t xml:space="preserve"> etc., do not know what they are arguing over, thus they</w:t>
      </w:r>
      <w:r w:rsidRPr="00D16ADD">
        <w:rPr>
          <w:rFonts w:eastAsia="Calibri" w:cs="Times New Roman"/>
          <w:sz w:val="22"/>
          <w:szCs w:val="22"/>
        </w:rPr>
        <w:t xml:space="preserve"> </w:t>
      </w:r>
      <w:r w:rsidRPr="004577CC">
        <w:rPr>
          <w:rFonts w:eastAsia="Calibri" w:cs="Times New Roman"/>
          <w:szCs w:val="22"/>
          <w:highlight w:val="yellow"/>
          <w:u w:val="single"/>
        </w:rPr>
        <w:t>are not arguing over</w:t>
      </w:r>
      <w:r w:rsidRPr="00D16ADD">
        <w:rPr>
          <w:rFonts w:eastAsia="Calibri" w:cs="Times New Roman"/>
          <w:szCs w:val="22"/>
          <w:u w:val="single"/>
        </w:rPr>
        <w:t xml:space="preserve"> the </w:t>
      </w:r>
      <w:r w:rsidRPr="004577CC">
        <w:rPr>
          <w:rFonts w:eastAsia="Calibri" w:cs="Times New Roman"/>
          <w:szCs w:val="22"/>
          <w:highlight w:val="yellow"/>
          <w:u w:val="single"/>
        </w:rPr>
        <w:t>truth</w:t>
      </w:r>
      <w:r w:rsidRPr="00D16ADD">
        <w:rPr>
          <w:rFonts w:eastAsia="Calibri" w:cs="Times New Roman"/>
          <w:szCs w:val="22"/>
          <w:u w:val="single"/>
        </w:rPr>
        <w:t xml:space="preserve"> of a proposition, </w:t>
      </w:r>
      <w:r w:rsidRPr="004577CC">
        <w:rPr>
          <w:rFonts w:eastAsia="Calibri" w:cs="Times New Roman"/>
          <w:szCs w:val="22"/>
          <w:highlight w:val="yellow"/>
          <w:u w:val="single"/>
        </w:rPr>
        <w:t>but over</w:t>
      </w:r>
      <w:r w:rsidRPr="00D16ADD">
        <w:rPr>
          <w:rFonts w:eastAsia="Calibri" w:cs="Times New Roman"/>
          <w:szCs w:val="22"/>
          <w:u w:val="single"/>
        </w:rPr>
        <w:t xml:space="preserve"> the </w:t>
      </w:r>
      <w:r w:rsidRPr="004577CC">
        <w:rPr>
          <w:rFonts w:eastAsia="Calibri" w:cs="Times New Roman"/>
          <w:szCs w:val="22"/>
          <w:highlight w:val="yellow"/>
          <w:u w:val="single"/>
        </w:rPr>
        <w:t>practical value</w:t>
      </w:r>
      <w:r w:rsidRPr="00D16ADD">
        <w:rPr>
          <w:rFonts w:eastAsia="Calibri" w:cs="Times New Roman"/>
          <w:szCs w:val="22"/>
          <w:u w:val="single"/>
        </w:rPr>
        <w:t xml:space="preserve"> of their</w:t>
      </w:r>
      <w:r w:rsidRPr="00D16ADD">
        <w:rPr>
          <w:rFonts w:eastAsia="Calibri" w:cs="Times New Roman"/>
          <w:b w:val="0"/>
          <w:sz w:val="12"/>
          <w:szCs w:val="12"/>
        </w:rPr>
        <w:t xml:space="preserve"> respective </w:t>
      </w:r>
      <w:r w:rsidRPr="00D16ADD">
        <w:rPr>
          <w:rFonts w:eastAsia="Calibri" w:cs="Times New Roman"/>
          <w:szCs w:val="22"/>
          <w:u w:val="single"/>
        </w:rPr>
        <w:t>positions</w:t>
      </w:r>
      <w:r w:rsidRPr="00D16ADD">
        <w:rPr>
          <w:rFonts w:eastAsia="Calibri" w:cs="Times New Roman"/>
          <w:u w:val="single"/>
        </w:rPr>
        <w:t>.</w:t>
      </w:r>
      <w:r w:rsidRPr="00D16ADD">
        <w:rPr>
          <w:rFonts w:eastAsia="Calibri" w:cs="Times New Roman"/>
          <w:b w:val="0"/>
          <w:sz w:val="12"/>
          <w:szCs w:val="22"/>
        </w:rPr>
        <w:t xml:space="preserve"> Carnap adds that this is so because there is nothing that both parties would possibly count as evidence that would sway the debate one way or the other.</w:t>
      </w:r>
    </w:p>
    <w:p w14:paraId="7C48E1EA" w14:textId="77777777" w:rsidR="00C8518D" w:rsidRPr="00894839" w:rsidRDefault="00C8518D" w:rsidP="00C8518D">
      <w:pPr>
        <w:pStyle w:val="Heading4"/>
      </w:pPr>
      <w:r w:rsidRPr="0001758E">
        <w:rPr>
          <w:rFonts w:eastAsia="Times New Roman" w:cs="Times New Roman"/>
          <w:bCs w:val="0"/>
        </w:rPr>
        <w:t>Thus,</w:t>
      </w:r>
      <w:r>
        <w:rPr>
          <w:rFonts w:eastAsia="Times New Roman" w:cs="Times New Roman"/>
          <w:bCs w:val="0"/>
          <w:szCs w:val="24"/>
        </w:rPr>
        <w:t xml:space="preserve"> </w:t>
      </w:r>
      <w:r>
        <w:t>a</w:t>
      </w:r>
      <w:r w:rsidRPr="0001758E">
        <w:t xml:space="preserve">gents justify their actions based on individual moral preferences and deal with ethical dilemmas by prioritizing certain beliefs. </w:t>
      </w:r>
      <w:r>
        <w:t xml:space="preserve">It’s a </w:t>
      </w:r>
      <w:r w:rsidRPr="0001758E">
        <w:t xml:space="preserve">constitutive feature of humanity to rationally maximize value under a particular index of the good. </w:t>
      </w:r>
      <w:r w:rsidRPr="0001758E">
        <w:rPr>
          <w:u w:val="single"/>
        </w:rPr>
        <w:t>Gauthier 98,</w:t>
      </w:r>
      <w:r w:rsidRPr="0001758E">
        <w:t xml:space="preserve"> </w:t>
      </w:r>
      <w:r w:rsidRPr="00513C7A">
        <w:rPr>
          <w:rFonts w:eastAsia="Calibri" w:cs="Times New Roman"/>
          <w:b w:val="0"/>
          <w:sz w:val="12"/>
          <w:szCs w:val="12"/>
        </w:rPr>
        <w:t xml:space="preserve">David </w:t>
      </w:r>
      <w:r w:rsidRPr="0001758E">
        <w:rPr>
          <w:rFonts w:eastAsia="Calibri" w:cs="Times New Roman"/>
          <w:b w:val="0"/>
          <w:sz w:val="12"/>
          <w:szCs w:val="12"/>
        </w:rPr>
        <w:t>Gauthier</w:t>
      </w:r>
      <w:r w:rsidRPr="00513C7A">
        <w:rPr>
          <w:rFonts w:eastAsia="Calibri" w:cs="Times New Roman"/>
          <w:b w:val="0"/>
          <w:sz w:val="12"/>
          <w:szCs w:val="12"/>
        </w:rPr>
        <w:t xml:space="preserve">, Canadian-American philosopher best known for his neo-Hobbesian social contract theory of morality, Why </w:t>
      </w:r>
      <w:proofErr w:type="gramStart"/>
      <w:r w:rsidRPr="00513C7A">
        <w:rPr>
          <w:rFonts w:eastAsia="Calibri" w:cs="Times New Roman"/>
          <w:b w:val="0"/>
          <w:sz w:val="12"/>
          <w:szCs w:val="12"/>
        </w:rPr>
        <w:t>Contractarianism?,</w:t>
      </w:r>
      <w:proofErr w:type="gramEnd"/>
      <w:r w:rsidRPr="00513C7A">
        <w:rPr>
          <w:rFonts w:eastAsia="Calibri" w:cs="Times New Roman"/>
          <w:b w:val="0"/>
          <w:sz w:val="12"/>
          <w:szCs w:val="12"/>
        </w:rPr>
        <w:t xml:space="preserve"> </w:t>
      </w:r>
      <w:r w:rsidRPr="0001758E">
        <w:rPr>
          <w:rFonts w:eastAsia="Calibri" w:cs="Times New Roman"/>
          <w:b w:val="0"/>
          <w:sz w:val="12"/>
          <w:szCs w:val="12"/>
        </w:rPr>
        <w:t>1998</w:t>
      </w:r>
      <w:r w:rsidRPr="00513C7A">
        <w:rPr>
          <w:rFonts w:eastAsia="Calibri" w:cs="Times New Roman"/>
          <w:b w:val="0"/>
          <w:sz w:val="12"/>
          <w:szCs w:val="12"/>
        </w:rPr>
        <w:t>, ///AHS PB</w:t>
      </w:r>
      <w:r w:rsidRPr="0001758E">
        <w:rPr>
          <w:rFonts w:eastAsia="Calibri"/>
          <w:b w:val="0"/>
          <w:sz w:val="12"/>
          <w:szCs w:val="12"/>
        </w:rPr>
        <w:t xml:space="preserve"> //Recut by Scopa</w:t>
      </w:r>
      <w:r>
        <w:rPr>
          <w:rFonts w:eastAsia="Calibri"/>
          <w:b w:val="0"/>
          <w:sz w:val="12"/>
          <w:szCs w:val="12"/>
        </w:rPr>
        <w:t xml:space="preserve"> </w:t>
      </w:r>
      <w:r w:rsidRPr="00513C7A">
        <w:rPr>
          <w:rFonts w:eastAsia="Calibri" w:cs="Times New Roman"/>
          <w:b w:val="0"/>
          <w:sz w:val="12"/>
          <w:szCs w:val="12"/>
        </w:rPr>
        <w:t xml:space="preserve">Fortunately, </w:t>
      </w:r>
      <w:r w:rsidRPr="00513C7A">
        <w:rPr>
          <w:rFonts w:eastAsia="Calibri" w:cs="Times New Roman"/>
          <w:szCs w:val="22"/>
          <w:u w:val="single"/>
        </w:rPr>
        <w:t>I do not have to defend normative foundationalism</w:t>
      </w:r>
      <w:r w:rsidRPr="00513C7A">
        <w:rPr>
          <w:rFonts w:eastAsia="Calibri" w:cs="Times New Roman"/>
          <w:b w:val="0"/>
          <w:sz w:val="12"/>
          <w:szCs w:val="12"/>
        </w:rPr>
        <w:t xml:space="preserve">. One problem with accepting moral justification as part of our ongoing practice is that, as I have suggested, we no longer accept the world view on which it depends. But perhaps a more immediately pressing problem is that </w:t>
      </w:r>
      <w:r w:rsidRPr="00513C7A">
        <w:rPr>
          <w:rFonts w:eastAsia="Calibri" w:cs="Times New Roman"/>
          <w:szCs w:val="22"/>
          <w:u w:val="single"/>
        </w:rPr>
        <w:t>we have</w:t>
      </w:r>
      <w:r w:rsidRPr="00513C7A">
        <w:rPr>
          <w:rFonts w:eastAsia="Calibri" w:cs="Times New Roman"/>
          <w:b w:val="0"/>
          <w:sz w:val="12"/>
          <w:szCs w:val="12"/>
        </w:rPr>
        <w:t xml:space="preserve">, ready to hand, </w:t>
      </w:r>
      <w:r w:rsidRPr="00513C7A">
        <w:rPr>
          <w:rFonts w:eastAsia="Calibri" w:cs="Times New Roman"/>
          <w:szCs w:val="22"/>
          <w:u w:val="single"/>
        </w:rPr>
        <w:t>an alternative mode for justifying our choices and actions</w:t>
      </w:r>
      <w:r w:rsidRPr="00513C7A">
        <w:rPr>
          <w:rFonts w:eastAsia="Calibri" w:cs="Times New Roman"/>
          <w:b w:val="0"/>
          <w:sz w:val="12"/>
          <w:szCs w:val="12"/>
        </w:rPr>
        <w:t xml:space="preserve">. In its more austere and, in my view, more defensible form, this is to show that </w:t>
      </w:r>
      <w:r w:rsidRPr="00513C7A">
        <w:rPr>
          <w:rFonts w:eastAsia="Calibri" w:cs="Times New Roman"/>
          <w:szCs w:val="22"/>
          <w:highlight w:val="yellow"/>
          <w:u w:val="single"/>
        </w:rPr>
        <w:t>choices</w:t>
      </w:r>
      <w:r w:rsidRPr="00513C7A">
        <w:rPr>
          <w:rFonts w:eastAsia="Calibri" w:cs="Times New Roman"/>
          <w:szCs w:val="22"/>
          <w:u w:val="single"/>
        </w:rPr>
        <w:t xml:space="preserve"> and actions </w:t>
      </w:r>
      <w:r w:rsidRPr="00513C7A">
        <w:rPr>
          <w:rFonts w:eastAsia="Calibri" w:cs="Times New Roman"/>
          <w:szCs w:val="22"/>
          <w:highlight w:val="yellow"/>
          <w:u w:val="single"/>
        </w:rPr>
        <w:t>maximize the agent ’s</w:t>
      </w:r>
      <w:r w:rsidRPr="00513C7A">
        <w:rPr>
          <w:rFonts w:eastAsia="Calibri" w:cs="Times New Roman"/>
          <w:szCs w:val="22"/>
          <w:u w:val="single"/>
        </w:rPr>
        <w:t xml:space="preserve"> expected utility, where utility is a measure of </w:t>
      </w:r>
      <w:r w:rsidRPr="00513C7A">
        <w:rPr>
          <w:rFonts w:eastAsia="Calibri" w:cs="Times New Roman"/>
          <w:szCs w:val="22"/>
          <w:highlight w:val="yellow"/>
          <w:u w:val="single"/>
        </w:rPr>
        <w:t>considered preference</w:t>
      </w:r>
      <w:r w:rsidRPr="00513C7A">
        <w:rPr>
          <w:rFonts w:eastAsia="Calibri" w:cs="Times New Roman"/>
          <w:b w:val="0"/>
          <w:sz w:val="12"/>
          <w:szCs w:val="12"/>
        </w:rPr>
        <w:t xml:space="preserve">. In its less austere version, this is to show that choices and actions satisfy, not a subjectively defined requirement such as utility, but meet the </w:t>
      </w:r>
      <w:proofErr w:type="gramStart"/>
      <w:r w:rsidRPr="00513C7A">
        <w:rPr>
          <w:rFonts w:eastAsia="Calibri" w:cs="Times New Roman"/>
          <w:b w:val="0"/>
          <w:sz w:val="12"/>
          <w:szCs w:val="12"/>
        </w:rPr>
        <w:t>agent ’</w:t>
      </w:r>
      <w:proofErr w:type="gramEnd"/>
      <w:r w:rsidRPr="00513C7A">
        <w:rPr>
          <w:rFonts w:eastAsia="Calibri" w:cs="Times New Roman"/>
          <w:b w:val="0"/>
          <w:sz w:val="12"/>
          <w:szCs w:val="12"/>
        </w:rPr>
        <w:t xml:space="preserve"> s objective interests. </w:t>
      </w:r>
      <w:r w:rsidRPr="00513C7A">
        <w:rPr>
          <w:rFonts w:eastAsia="Calibri" w:cs="Times New Roman"/>
          <w:szCs w:val="22"/>
          <w:u w:val="single"/>
        </w:rPr>
        <w:t>Since I do not believe that we have objective interests</w:t>
      </w:r>
      <w:r w:rsidRPr="00513C7A">
        <w:rPr>
          <w:rFonts w:eastAsia="Calibri" w:cs="Times New Roman"/>
          <w:b w:val="0"/>
          <w:sz w:val="12"/>
          <w:szCs w:val="12"/>
        </w:rPr>
        <w:t xml:space="preserve">, I shall ignore this latter. But it will not matter. For the idea is clear; </w:t>
      </w:r>
      <w:r w:rsidRPr="00FA2003">
        <w:rPr>
          <w:rFonts w:eastAsia="Calibri" w:cs="Times New Roman"/>
          <w:szCs w:val="22"/>
          <w:u w:val="single"/>
        </w:rPr>
        <w:t>we have a mode of justification that does not require the introduction of moral considerations</w:t>
      </w:r>
      <w:r w:rsidRPr="00513C7A">
        <w:rPr>
          <w:rFonts w:eastAsia="Calibri" w:cs="Times New Roman"/>
          <w:b w:val="0"/>
          <w:sz w:val="12"/>
          <w:szCs w:val="12"/>
        </w:rPr>
        <w:t xml:space="preserve">. 11 Let me call this alternative nonmoral mode of justification, neutrally, deliberative justification. Now moral and deliberative justification are directed at the same objects – our choices and actions. What if they conflict? And what do we say to the person who offers a deliberative justification of his choices and actions and refuses to offer any other? </w:t>
      </w:r>
      <w:r w:rsidRPr="00513C7A">
        <w:rPr>
          <w:rFonts w:eastAsia="Calibri" w:cs="Times New Roman"/>
          <w:szCs w:val="22"/>
          <w:u w:val="single"/>
        </w:rPr>
        <w:t>We can say</w:t>
      </w:r>
      <w:r w:rsidRPr="00513C7A">
        <w:rPr>
          <w:rFonts w:eastAsia="Calibri" w:cs="Times New Roman"/>
          <w:b w:val="0"/>
          <w:sz w:val="12"/>
          <w:szCs w:val="12"/>
        </w:rPr>
        <w:t xml:space="preserve">, of course, that his </w:t>
      </w:r>
      <w:r w:rsidRPr="00513C7A">
        <w:rPr>
          <w:rFonts w:eastAsia="Calibri" w:cs="Times New Roman"/>
          <w:szCs w:val="22"/>
          <w:u w:val="single"/>
        </w:rPr>
        <w:t>behavior lacks moral justification, but this seems to lack any hold, unless he chooses to enter the moral framework</w:t>
      </w:r>
      <w:r w:rsidRPr="00513C7A">
        <w:rPr>
          <w:rFonts w:eastAsia="Calibri" w:cs="Times New Roman"/>
          <w:b w:val="0"/>
          <w:sz w:val="12"/>
          <w:szCs w:val="12"/>
        </w:rPr>
        <w:t xml:space="preserve">. And such entry, he may insist, lacks any deliberative justification, at least for him. </w:t>
      </w:r>
      <w:r w:rsidRPr="00513C7A">
        <w:rPr>
          <w:rFonts w:eastAsia="Calibri" w:cs="Times New Roman"/>
          <w:szCs w:val="22"/>
          <w:highlight w:val="yellow"/>
          <w:u w:val="single"/>
        </w:rPr>
        <w:t>If morality perishes</w:t>
      </w:r>
      <w:r w:rsidRPr="00513C7A">
        <w:rPr>
          <w:rFonts w:eastAsia="Calibri" w:cs="Times New Roman"/>
          <w:szCs w:val="22"/>
          <w:u w:val="single"/>
        </w:rPr>
        <w:t xml:space="preserve">, the </w:t>
      </w:r>
      <w:r w:rsidRPr="00513C7A">
        <w:rPr>
          <w:rFonts w:eastAsia="Calibri" w:cs="Times New Roman"/>
          <w:szCs w:val="22"/>
          <w:highlight w:val="yellow"/>
          <w:u w:val="single"/>
        </w:rPr>
        <w:t>justificatory</w:t>
      </w:r>
      <w:r w:rsidRPr="00513C7A">
        <w:rPr>
          <w:rFonts w:eastAsia="Calibri" w:cs="Times New Roman"/>
          <w:szCs w:val="22"/>
          <w:u w:val="single"/>
        </w:rPr>
        <w:t xml:space="preserve"> enterprise, in relation </w:t>
      </w:r>
      <w:proofErr w:type="gramStart"/>
      <w:r w:rsidRPr="00513C7A">
        <w:rPr>
          <w:rFonts w:eastAsia="Calibri" w:cs="Times New Roman"/>
          <w:szCs w:val="22"/>
          <w:u w:val="single"/>
        </w:rPr>
        <w:t>to choice</w:t>
      </w:r>
      <w:proofErr w:type="gramEnd"/>
      <w:r w:rsidRPr="00513C7A">
        <w:rPr>
          <w:rFonts w:eastAsia="Calibri" w:cs="Times New Roman"/>
          <w:szCs w:val="22"/>
          <w:u w:val="single"/>
        </w:rPr>
        <w:t xml:space="preserve"> and </w:t>
      </w:r>
      <w:r w:rsidRPr="00513C7A">
        <w:rPr>
          <w:rFonts w:eastAsia="Calibri" w:cs="Times New Roman"/>
          <w:szCs w:val="22"/>
          <w:highlight w:val="yellow"/>
          <w:u w:val="single"/>
        </w:rPr>
        <w:t>action, does not perish with it</w:t>
      </w:r>
      <w:r w:rsidRPr="00513C7A">
        <w:rPr>
          <w:rFonts w:eastAsia="Calibri" w:cs="Times New Roman"/>
          <w:szCs w:val="22"/>
          <w:u w:val="single"/>
        </w:rPr>
        <w:t>. Rather</w:t>
      </w:r>
      <w:r w:rsidRPr="00513C7A">
        <w:rPr>
          <w:rFonts w:eastAsia="Calibri" w:cs="Times New Roman"/>
          <w:b w:val="0"/>
          <w:sz w:val="12"/>
          <w:szCs w:val="12"/>
        </w:rPr>
        <w:t xml:space="preserve">, one mode of justification perishes, a </w:t>
      </w:r>
      <w:proofErr w:type="spellStart"/>
      <w:r w:rsidRPr="00513C7A">
        <w:rPr>
          <w:rFonts w:eastAsia="Calibri" w:cs="Times New Roman"/>
          <w:b w:val="0"/>
          <w:sz w:val="12"/>
          <w:szCs w:val="12"/>
        </w:rPr>
        <w:t>mode</w:t>
      </w:r>
      <w:proofErr w:type="spellEnd"/>
      <w:r w:rsidRPr="00513C7A">
        <w:rPr>
          <w:rFonts w:eastAsia="Calibri" w:cs="Times New Roman"/>
          <w:b w:val="0"/>
          <w:sz w:val="12"/>
          <w:szCs w:val="12"/>
        </w:rPr>
        <w:t xml:space="preserve"> that, it may seem, now hangs unsupported. But not only unsupported, for it is difficult to deny that deliberative justification is more clearly basic, that it cannot be avoided insofar as we are rational agents, so that if moral justification conflicts with it, morality seems not only unsupported but opposed by what is rationally more fundamental. </w:t>
      </w:r>
      <w:r w:rsidRPr="00513C7A">
        <w:rPr>
          <w:rFonts w:eastAsia="Calibri" w:cs="Times New Roman"/>
          <w:szCs w:val="22"/>
          <w:u w:val="single"/>
        </w:rPr>
        <w:t xml:space="preserve">Deliberative justification relates to our deep sense of self. </w:t>
      </w:r>
      <w:r w:rsidRPr="00513C7A">
        <w:rPr>
          <w:rFonts w:eastAsia="Calibri" w:cs="Times New Roman"/>
          <w:szCs w:val="22"/>
          <w:highlight w:val="yellow"/>
          <w:u w:val="single"/>
        </w:rPr>
        <w:t>What</w:t>
      </w:r>
      <w:r w:rsidRPr="00513C7A">
        <w:rPr>
          <w:rFonts w:eastAsia="Calibri" w:cs="Times New Roman"/>
          <w:szCs w:val="22"/>
          <w:u w:val="single"/>
        </w:rPr>
        <w:t xml:space="preserve"> distinguishes human beings from other animals, and </w:t>
      </w:r>
      <w:r w:rsidRPr="00513C7A">
        <w:rPr>
          <w:rFonts w:eastAsia="Calibri" w:cs="Times New Roman"/>
          <w:szCs w:val="22"/>
          <w:highlight w:val="yellow"/>
          <w:u w:val="single"/>
        </w:rPr>
        <w:t>provides the basis for rationality, is</w:t>
      </w:r>
      <w:r w:rsidRPr="00513C7A">
        <w:rPr>
          <w:rFonts w:eastAsia="Calibri" w:cs="Times New Roman"/>
          <w:szCs w:val="22"/>
          <w:u w:val="single"/>
        </w:rPr>
        <w:t xml:space="preserve"> the capacity for </w:t>
      </w:r>
      <w:r w:rsidRPr="00513C7A">
        <w:rPr>
          <w:rFonts w:eastAsia="Calibri" w:cs="Times New Roman"/>
          <w:szCs w:val="22"/>
          <w:highlight w:val="yellow"/>
          <w:u w:val="single"/>
        </w:rPr>
        <w:t>semantic representation. You can</w:t>
      </w:r>
      <w:r w:rsidRPr="00513C7A">
        <w:rPr>
          <w:rFonts w:eastAsia="Calibri" w:cs="Times New Roman"/>
          <w:szCs w:val="22"/>
          <w:u w:val="single"/>
        </w:rPr>
        <w:t xml:space="preserve">, as your dog on the whole cannot, </w:t>
      </w:r>
      <w:r w:rsidRPr="00513C7A">
        <w:rPr>
          <w:rFonts w:eastAsia="Calibri" w:cs="Times New Roman"/>
          <w:szCs w:val="22"/>
          <w:highlight w:val="yellow"/>
          <w:u w:val="single"/>
        </w:rPr>
        <w:t>represent a state of affairs</w:t>
      </w:r>
      <w:r w:rsidRPr="00513C7A">
        <w:rPr>
          <w:rFonts w:eastAsia="Calibri" w:cs="Times New Roman"/>
          <w:szCs w:val="22"/>
          <w:u w:val="single"/>
        </w:rPr>
        <w:t xml:space="preserve"> to yourself, </w:t>
      </w:r>
      <w:r w:rsidRPr="00513C7A">
        <w:rPr>
          <w:rFonts w:eastAsia="Calibri" w:cs="Times New Roman"/>
          <w:szCs w:val="22"/>
          <w:highlight w:val="yellow"/>
          <w:u w:val="single"/>
        </w:rPr>
        <w:t>and consider</w:t>
      </w:r>
      <w:r w:rsidRPr="00513C7A">
        <w:rPr>
          <w:rFonts w:eastAsia="Calibri" w:cs="Times New Roman"/>
          <w:szCs w:val="22"/>
          <w:u w:val="single"/>
        </w:rPr>
        <w:t xml:space="preserve"> in particular whether or not it is the case, and whether or not you would want it to be the case. You can represent to yourself the contents of your beliefs, and </w:t>
      </w:r>
      <w:r w:rsidRPr="00513C7A">
        <w:rPr>
          <w:rFonts w:eastAsia="Calibri" w:cs="Times New Roman"/>
          <w:szCs w:val="22"/>
          <w:highlight w:val="yellow"/>
          <w:u w:val="single"/>
        </w:rPr>
        <w:t xml:space="preserve">your </w:t>
      </w:r>
      <w:r w:rsidRPr="003B78D7">
        <w:rPr>
          <w:rFonts w:eastAsia="Calibri" w:cs="Times New Roman"/>
          <w:szCs w:val="22"/>
          <w:u w:val="single"/>
        </w:rPr>
        <w:t xml:space="preserve">desires or </w:t>
      </w:r>
      <w:r w:rsidRPr="00513C7A">
        <w:rPr>
          <w:rFonts w:eastAsia="Calibri" w:cs="Times New Roman"/>
          <w:szCs w:val="22"/>
          <w:highlight w:val="yellow"/>
          <w:u w:val="single"/>
        </w:rPr>
        <w:t>preferences</w:t>
      </w:r>
      <w:r w:rsidRPr="00513C7A">
        <w:rPr>
          <w:rFonts w:eastAsia="Calibri" w:cs="Times New Roman"/>
          <w:szCs w:val="22"/>
          <w:u w:val="single"/>
        </w:rPr>
        <w:t>. But in representing them, you bring them into relation with one another</w:t>
      </w:r>
      <w:r w:rsidRPr="00513C7A">
        <w:rPr>
          <w:rFonts w:eastAsia="Calibri" w:cs="Times New Roman"/>
          <w:b w:val="0"/>
          <w:sz w:val="12"/>
          <w:szCs w:val="12"/>
        </w:rPr>
        <w:t xml:space="preserve">. You represent to yourself that the Blue Jays will win the World Series, and that a National League team will win the World Series, and that the Blue Jays are not a National League team. And in recognizing a conflict among those beliefs, you </w:t>
      </w:r>
      <w:proofErr w:type="gramStart"/>
      <w:r w:rsidRPr="00513C7A">
        <w:rPr>
          <w:rFonts w:eastAsia="Calibri" w:cs="Times New Roman"/>
          <w:b w:val="0"/>
          <w:sz w:val="12"/>
          <w:szCs w:val="12"/>
        </w:rPr>
        <w:t>find  rationality</w:t>
      </w:r>
      <w:proofErr w:type="gramEnd"/>
      <w:r w:rsidRPr="00513C7A">
        <w:rPr>
          <w:rFonts w:eastAsia="Calibri" w:cs="Times New Roman"/>
          <w:b w:val="0"/>
          <w:sz w:val="12"/>
          <w:szCs w:val="12"/>
        </w:rPr>
        <w:t xml:space="preserve"> thrust upon you. Note that the first two beliefs could be replaced by preferences, with the same effect. Since </w:t>
      </w:r>
      <w:r w:rsidRPr="00513C7A">
        <w:rPr>
          <w:rFonts w:eastAsia="Calibri" w:cs="Times New Roman"/>
          <w:szCs w:val="22"/>
          <w:u w:val="single"/>
        </w:rPr>
        <w:t xml:space="preserve">in representing our </w:t>
      </w:r>
      <w:proofErr w:type="gramStart"/>
      <w:r w:rsidRPr="00513C7A">
        <w:rPr>
          <w:rFonts w:eastAsia="Calibri" w:cs="Times New Roman"/>
          <w:szCs w:val="22"/>
          <w:u w:val="single"/>
        </w:rPr>
        <w:t>preferences</w:t>
      </w:r>
      <w:proofErr w:type="gramEnd"/>
      <w:r w:rsidRPr="00513C7A">
        <w:rPr>
          <w:rFonts w:eastAsia="Calibri" w:cs="Times New Roman"/>
          <w:szCs w:val="22"/>
          <w:u w:val="single"/>
        </w:rPr>
        <w:t xml:space="preserve"> we become aware of conflict among them, the step from representation to choice becomes complicated. </w:t>
      </w:r>
      <w:r w:rsidRPr="00513C7A">
        <w:rPr>
          <w:rFonts w:eastAsia="Calibri" w:cs="Times New Roman"/>
          <w:szCs w:val="22"/>
          <w:highlight w:val="yellow"/>
          <w:u w:val="single"/>
        </w:rPr>
        <w:t>We</w:t>
      </w:r>
      <w:r w:rsidRPr="00513C7A">
        <w:rPr>
          <w:rFonts w:eastAsia="Calibri" w:cs="Times New Roman"/>
          <w:szCs w:val="22"/>
          <w:u w:val="single"/>
        </w:rPr>
        <w:t xml:space="preserve"> must, somehow, </w:t>
      </w:r>
      <w:r w:rsidRPr="00513C7A">
        <w:rPr>
          <w:rFonts w:eastAsia="Calibri" w:cs="Times New Roman"/>
          <w:szCs w:val="22"/>
          <w:highlight w:val="yellow"/>
          <w:u w:val="single"/>
        </w:rPr>
        <w:t>bring our</w:t>
      </w:r>
      <w:r w:rsidRPr="00513C7A">
        <w:rPr>
          <w:rFonts w:eastAsia="Calibri" w:cs="Times New Roman"/>
          <w:szCs w:val="22"/>
          <w:u w:val="single"/>
        </w:rPr>
        <w:t xml:space="preserve"> conflicting </w:t>
      </w:r>
      <w:r w:rsidRPr="00513C7A">
        <w:rPr>
          <w:rFonts w:eastAsia="Calibri" w:cs="Times New Roman"/>
          <w:szCs w:val="22"/>
          <w:highlight w:val="yellow"/>
          <w:u w:val="single"/>
        </w:rPr>
        <w:t>desires</w:t>
      </w:r>
      <w:r w:rsidRPr="00513C7A">
        <w:rPr>
          <w:rFonts w:eastAsia="Calibri" w:cs="Times New Roman"/>
          <w:szCs w:val="22"/>
          <w:u w:val="single"/>
        </w:rPr>
        <w:t xml:space="preserve"> and preferences </w:t>
      </w:r>
      <w:r w:rsidRPr="00513C7A">
        <w:rPr>
          <w:rFonts w:eastAsia="Calibri" w:cs="Times New Roman"/>
          <w:szCs w:val="22"/>
          <w:highlight w:val="yellow"/>
          <w:u w:val="single"/>
        </w:rPr>
        <w:t>into</w:t>
      </w:r>
      <w:r w:rsidRPr="00513C7A">
        <w:rPr>
          <w:rFonts w:eastAsia="Calibri" w:cs="Times New Roman"/>
          <w:szCs w:val="22"/>
          <w:u w:val="single"/>
        </w:rPr>
        <w:t xml:space="preserve"> some sort of </w:t>
      </w:r>
      <w:r w:rsidRPr="00513C7A">
        <w:rPr>
          <w:rFonts w:eastAsia="Calibri" w:cs="Times New Roman"/>
          <w:szCs w:val="22"/>
          <w:highlight w:val="yellow"/>
          <w:u w:val="single"/>
        </w:rPr>
        <w:t>coherence. And</w:t>
      </w:r>
      <w:r w:rsidRPr="00513C7A">
        <w:rPr>
          <w:rFonts w:eastAsia="Calibri" w:cs="Times New Roman"/>
          <w:b w:val="0"/>
          <w:sz w:val="12"/>
          <w:szCs w:val="12"/>
        </w:rPr>
        <w:t xml:space="preserve"> there is only one plausible candidate for a principle of coherence – a maximizing principle. </w:t>
      </w:r>
      <w:r w:rsidRPr="00513C7A">
        <w:rPr>
          <w:rFonts w:eastAsia="Calibri" w:cs="Times New Roman"/>
          <w:szCs w:val="22"/>
          <w:u w:val="single"/>
        </w:rPr>
        <w:t xml:space="preserve">We </w:t>
      </w:r>
      <w:r w:rsidRPr="00513C7A">
        <w:rPr>
          <w:rFonts w:eastAsia="Calibri" w:cs="Times New Roman"/>
          <w:szCs w:val="22"/>
          <w:highlight w:val="yellow"/>
          <w:u w:val="single"/>
        </w:rPr>
        <w:t>order our preferences</w:t>
      </w:r>
      <w:r w:rsidRPr="00513C7A">
        <w:rPr>
          <w:rFonts w:eastAsia="Calibri" w:cs="Times New Roman"/>
          <w:szCs w:val="22"/>
          <w:u w:val="single"/>
        </w:rPr>
        <w:t xml:space="preserve">, in relation </w:t>
      </w:r>
      <w:r w:rsidRPr="00513C7A">
        <w:rPr>
          <w:rFonts w:eastAsia="Calibri" w:cs="Times New Roman"/>
          <w:szCs w:val="22"/>
          <w:highlight w:val="yellow"/>
          <w:u w:val="single"/>
        </w:rPr>
        <w:t>to</w:t>
      </w:r>
      <w:r w:rsidRPr="00513C7A">
        <w:rPr>
          <w:rFonts w:eastAsia="Calibri" w:cs="Times New Roman"/>
          <w:szCs w:val="22"/>
          <w:u w:val="single"/>
        </w:rPr>
        <w:t xml:space="preserve"> decision and action, so that we may choose in a way that </w:t>
      </w:r>
      <w:r w:rsidRPr="00513C7A">
        <w:rPr>
          <w:rFonts w:eastAsia="Calibri" w:cs="Times New Roman"/>
          <w:szCs w:val="22"/>
          <w:highlight w:val="yellow"/>
          <w:u w:val="single"/>
        </w:rPr>
        <w:t>maximize</w:t>
      </w:r>
      <w:r w:rsidRPr="003B78D7">
        <w:rPr>
          <w:rFonts w:eastAsia="Calibri" w:cs="Times New Roman"/>
          <w:szCs w:val="22"/>
          <w:u w:val="single"/>
        </w:rPr>
        <w:t>s</w:t>
      </w:r>
      <w:r w:rsidRPr="00513C7A">
        <w:rPr>
          <w:rFonts w:eastAsia="Calibri" w:cs="Times New Roman"/>
          <w:szCs w:val="22"/>
          <w:u w:val="single"/>
        </w:rPr>
        <w:t xml:space="preserve"> our expectation of preference </w:t>
      </w:r>
      <w:r w:rsidRPr="00513C7A">
        <w:rPr>
          <w:rFonts w:eastAsia="Calibri" w:cs="Times New Roman"/>
          <w:szCs w:val="22"/>
          <w:highlight w:val="yellow"/>
          <w:u w:val="single"/>
        </w:rPr>
        <w:t>fulfillment</w:t>
      </w:r>
      <w:r w:rsidRPr="00513C7A">
        <w:rPr>
          <w:rFonts w:eastAsia="Calibri" w:cs="Times New Roman"/>
          <w:szCs w:val="22"/>
          <w:u w:val="single"/>
        </w:rPr>
        <w:t xml:space="preserve">. And in so doing, </w:t>
      </w:r>
      <w:r w:rsidRPr="003B78D7">
        <w:rPr>
          <w:rFonts w:eastAsia="Calibri" w:cs="Times New Roman"/>
          <w:szCs w:val="22"/>
          <w:u w:val="single"/>
        </w:rPr>
        <w:t xml:space="preserve">we show ourselves to be rational agents, engaged </w:t>
      </w:r>
      <w:r w:rsidRPr="00513C7A">
        <w:rPr>
          <w:rFonts w:eastAsia="Calibri" w:cs="Times New Roman"/>
          <w:szCs w:val="22"/>
          <w:highlight w:val="yellow"/>
          <w:u w:val="single"/>
        </w:rPr>
        <w:t>in</w:t>
      </w:r>
      <w:r w:rsidRPr="00513C7A">
        <w:rPr>
          <w:rFonts w:eastAsia="Calibri" w:cs="Times New Roman"/>
          <w:szCs w:val="22"/>
          <w:u w:val="single"/>
        </w:rPr>
        <w:t xml:space="preserve"> deliberation and deliberative justification.</w:t>
      </w:r>
      <w:r w:rsidRPr="00513C7A">
        <w:rPr>
          <w:rFonts w:eastAsia="Calibri" w:cs="Times New Roman"/>
          <w:b w:val="0"/>
          <w:sz w:val="12"/>
          <w:szCs w:val="12"/>
        </w:rPr>
        <w:t xml:space="preserve"> There is simply nothing else for practical rationality to be. The foundational crisis of morality thus cannot be avoided by pointing to the existence of a practice of justification within the moral framework, and denying that any </w:t>
      </w:r>
      <w:proofErr w:type="spellStart"/>
      <w:r w:rsidRPr="00513C7A">
        <w:rPr>
          <w:rFonts w:eastAsia="Calibri" w:cs="Times New Roman"/>
          <w:b w:val="0"/>
          <w:sz w:val="12"/>
          <w:szCs w:val="12"/>
        </w:rPr>
        <w:t>extramoral</w:t>
      </w:r>
      <w:proofErr w:type="spellEnd"/>
      <w:r w:rsidRPr="00513C7A">
        <w:rPr>
          <w:rFonts w:eastAsia="Calibri" w:cs="Times New Roman"/>
          <w:b w:val="0"/>
          <w:sz w:val="12"/>
          <w:szCs w:val="12"/>
        </w:rPr>
        <w:t xml:space="preserve"> foundation is relevant. For </w:t>
      </w:r>
      <w:r w:rsidRPr="003B78D7">
        <w:rPr>
          <w:rFonts w:eastAsia="Calibri" w:cs="Times New Roman"/>
          <w:szCs w:val="22"/>
          <w:u w:val="single"/>
        </w:rPr>
        <w:t xml:space="preserve">an </w:t>
      </w:r>
      <w:proofErr w:type="spellStart"/>
      <w:r w:rsidRPr="00513C7A">
        <w:rPr>
          <w:rFonts w:eastAsia="Calibri" w:cs="Times New Roman"/>
          <w:szCs w:val="22"/>
          <w:highlight w:val="yellow"/>
          <w:u w:val="single"/>
        </w:rPr>
        <w:t>extramoral</w:t>
      </w:r>
      <w:proofErr w:type="spellEnd"/>
      <w:r w:rsidRPr="003B78D7">
        <w:rPr>
          <w:rFonts w:eastAsia="Calibri" w:cs="Times New Roman"/>
          <w:szCs w:val="22"/>
          <w:u w:val="single"/>
        </w:rPr>
        <w:t xml:space="preserve"> mode of </w:t>
      </w:r>
      <w:r w:rsidRPr="00513C7A">
        <w:rPr>
          <w:rFonts w:eastAsia="Calibri" w:cs="Times New Roman"/>
          <w:szCs w:val="22"/>
          <w:highlight w:val="yellow"/>
          <w:u w:val="single"/>
        </w:rPr>
        <w:t>justification</w:t>
      </w:r>
      <w:r w:rsidRPr="00513C7A">
        <w:rPr>
          <w:rFonts w:eastAsia="Calibri" w:cs="Times New Roman"/>
          <w:szCs w:val="22"/>
          <w:u w:val="single"/>
        </w:rPr>
        <w:t xml:space="preserve"> is already present</w:t>
      </w:r>
      <w:r w:rsidRPr="00513C7A">
        <w:rPr>
          <w:rFonts w:eastAsia="Calibri" w:cs="Times New Roman"/>
          <w:b w:val="0"/>
          <w:sz w:val="12"/>
          <w:szCs w:val="12"/>
        </w:rPr>
        <w:t xml:space="preserve">, existing not side by side with moral justification, </w:t>
      </w:r>
      <w:r w:rsidRPr="00513C7A">
        <w:rPr>
          <w:rFonts w:eastAsia="Calibri" w:cs="Times New Roman"/>
          <w:szCs w:val="22"/>
          <w:u w:val="single"/>
        </w:rPr>
        <w:t>but in a manner tied to the way in which we unify our beliefs and preferences and so acquire our deep sense of self</w:t>
      </w:r>
      <w:r w:rsidRPr="00513C7A">
        <w:rPr>
          <w:rFonts w:eastAsia="Calibri" w:cs="Times New Roman"/>
          <w:b w:val="0"/>
          <w:sz w:val="12"/>
          <w:szCs w:val="12"/>
        </w:rPr>
        <w:t xml:space="preserve">. We need not suppose that this deliberative justification is itself to be understood foundationally. All that we need suppose is that </w:t>
      </w:r>
      <w:r w:rsidRPr="00513C7A">
        <w:rPr>
          <w:rFonts w:eastAsia="Calibri" w:cs="Times New Roman"/>
          <w:szCs w:val="22"/>
          <w:u w:val="single"/>
        </w:rPr>
        <w:t>moral justification does not plausibly survive conflict with it.</w:t>
      </w:r>
    </w:p>
    <w:p w14:paraId="130FD16F" w14:textId="77777777" w:rsidR="00C8518D" w:rsidRDefault="00C8518D" w:rsidP="00C8518D"/>
    <w:p w14:paraId="60E259E0" w14:textId="77777777" w:rsidR="00C8518D" w:rsidRPr="00513C7A" w:rsidRDefault="00C8518D" w:rsidP="00C8518D">
      <w:pPr>
        <w:keepNext/>
        <w:keepLines/>
        <w:spacing w:before="40"/>
        <w:outlineLvl w:val="3"/>
        <w:rPr>
          <w:b/>
          <w:iCs/>
          <w:sz w:val="26"/>
          <w:szCs w:val="22"/>
        </w:rPr>
      </w:pPr>
      <w:r w:rsidRPr="00513C7A">
        <w:rPr>
          <w:b/>
          <w:iCs/>
          <w:sz w:val="26"/>
          <w:szCs w:val="22"/>
        </w:rPr>
        <w:t xml:space="preserve">And because agents takes their own ability to act as intrinsically valuable, permissibility is avoided through a system of </w:t>
      </w:r>
      <w:r w:rsidRPr="00513C7A">
        <w:rPr>
          <w:b/>
          <w:iCs/>
          <w:sz w:val="26"/>
          <w:szCs w:val="22"/>
          <w:u w:val="single"/>
        </w:rPr>
        <w:t xml:space="preserve">mutual </w:t>
      </w:r>
      <w:proofErr w:type="spellStart"/>
      <w:r w:rsidRPr="00513C7A">
        <w:rPr>
          <w:b/>
          <w:iCs/>
          <w:sz w:val="26"/>
          <w:szCs w:val="22"/>
          <w:u w:val="single"/>
        </w:rPr>
        <w:t>self restraint</w:t>
      </w:r>
      <w:proofErr w:type="spellEnd"/>
      <w:r w:rsidRPr="00513C7A">
        <w:rPr>
          <w:b/>
          <w:iCs/>
          <w:sz w:val="26"/>
          <w:szCs w:val="22"/>
        </w:rPr>
        <w:t xml:space="preserve"> where </w:t>
      </w:r>
      <w:proofErr w:type="gramStart"/>
      <w:r w:rsidRPr="00513C7A">
        <w:rPr>
          <w:b/>
          <w:iCs/>
          <w:sz w:val="26"/>
          <w:szCs w:val="22"/>
        </w:rPr>
        <w:t>agents  refrain</w:t>
      </w:r>
      <w:proofErr w:type="gramEnd"/>
      <w:r w:rsidRPr="00513C7A">
        <w:rPr>
          <w:b/>
          <w:iCs/>
          <w:sz w:val="26"/>
          <w:szCs w:val="22"/>
        </w:rPr>
        <w:t xml:space="preserve"> from impeding upon the actions of other agents, under the expectation that others will d</w:t>
      </w:r>
      <w:r>
        <w:rPr>
          <w:b/>
          <w:iCs/>
          <w:sz w:val="26"/>
          <w:szCs w:val="22"/>
        </w:rPr>
        <w:t>o</w:t>
      </w:r>
      <w:r w:rsidRPr="00513C7A">
        <w:rPr>
          <w:b/>
          <w:iCs/>
          <w:sz w:val="26"/>
          <w:szCs w:val="22"/>
        </w:rPr>
        <w:t xml:space="preserve"> the same out of rational </w:t>
      </w:r>
      <w:proofErr w:type="spellStart"/>
      <w:r w:rsidRPr="00513C7A">
        <w:rPr>
          <w:b/>
          <w:iCs/>
          <w:sz w:val="26"/>
          <w:szCs w:val="22"/>
        </w:rPr>
        <w:t>self interest</w:t>
      </w:r>
      <w:proofErr w:type="spellEnd"/>
      <w:r w:rsidRPr="00513C7A">
        <w:rPr>
          <w:b/>
          <w:iCs/>
          <w:sz w:val="26"/>
          <w:szCs w:val="22"/>
        </w:rPr>
        <w:t>. This is achieved through a system of contracts which both parties’ consent to in order to regulate behavior.</w:t>
      </w:r>
      <w:r>
        <w:rPr>
          <w:b/>
          <w:iCs/>
          <w:sz w:val="26"/>
          <w:szCs w:val="22"/>
        </w:rPr>
        <w:t xml:space="preserve"> </w:t>
      </w:r>
      <w:r w:rsidRPr="00894839">
        <w:rPr>
          <w:b/>
          <w:iCs/>
          <w:sz w:val="26"/>
          <w:szCs w:val="22"/>
          <w:u w:val="single"/>
        </w:rPr>
        <w:t>Gauthier 2,</w:t>
      </w:r>
      <w:r>
        <w:rPr>
          <w:b/>
          <w:iCs/>
          <w:sz w:val="26"/>
          <w:szCs w:val="22"/>
        </w:rPr>
        <w:t xml:space="preserve"> </w:t>
      </w:r>
      <w:r w:rsidRPr="00513C7A">
        <w:rPr>
          <w:rFonts w:eastAsia="Calibri"/>
          <w:sz w:val="12"/>
          <w:szCs w:val="12"/>
        </w:rPr>
        <w:t xml:space="preserve">David </w:t>
      </w:r>
      <w:r w:rsidRPr="00894839">
        <w:rPr>
          <w:rFonts w:eastAsia="Calibri"/>
          <w:bCs/>
          <w:sz w:val="12"/>
          <w:szCs w:val="12"/>
        </w:rPr>
        <w:t>Gauthier</w:t>
      </w:r>
      <w:r w:rsidRPr="00513C7A">
        <w:rPr>
          <w:rFonts w:eastAsia="Calibri"/>
          <w:sz w:val="12"/>
          <w:szCs w:val="12"/>
        </w:rPr>
        <w:t xml:space="preserve">, Canadian-American philosopher best known for his neo-Hobbesian social contract theory of morality, Why </w:t>
      </w:r>
      <w:proofErr w:type="gramStart"/>
      <w:r w:rsidRPr="00513C7A">
        <w:rPr>
          <w:rFonts w:eastAsia="Calibri"/>
          <w:sz w:val="12"/>
          <w:szCs w:val="12"/>
        </w:rPr>
        <w:t>Contractarianism?,</w:t>
      </w:r>
      <w:proofErr w:type="gramEnd"/>
      <w:r w:rsidRPr="00513C7A">
        <w:rPr>
          <w:rFonts w:eastAsia="Calibri"/>
          <w:sz w:val="12"/>
          <w:szCs w:val="12"/>
        </w:rPr>
        <w:t xml:space="preserve"> </w:t>
      </w:r>
      <w:r w:rsidRPr="00894839">
        <w:rPr>
          <w:rFonts w:eastAsia="Calibri"/>
          <w:bCs/>
          <w:sz w:val="12"/>
          <w:szCs w:val="12"/>
        </w:rPr>
        <w:t xml:space="preserve">1998 </w:t>
      </w:r>
      <w:r w:rsidRPr="00513C7A">
        <w:rPr>
          <w:rFonts w:eastAsia="Calibri"/>
          <w:sz w:val="12"/>
          <w:szCs w:val="12"/>
        </w:rPr>
        <w:t>///AHS PB</w:t>
      </w:r>
      <w:r>
        <w:rPr>
          <w:rFonts w:eastAsia="Calibri"/>
          <w:sz w:val="12"/>
          <w:szCs w:val="12"/>
        </w:rPr>
        <w:t xml:space="preserve"> //Recut by Scopa</w:t>
      </w:r>
      <w:r>
        <w:rPr>
          <w:b/>
          <w:iCs/>
          <w:sz w:val="26"/>
          <w:szCs w:val="22"/>
        </w:rPr>
        <w:t xml:space="preserve"> </w:t>
      </w:r>
      <w:r w:rsidRPr="00513C7A">
        <w:rPr>
          <w:rFonts w:eastAsia="Calibri"/>
          <w:sz w:val="12"/>
          <w:szCs w:val="12"/>
        </w:rPr>
        <w:t xml:space="preserve">I shall not rehearse at length an argument that is now familiar to at least some readers, and, in any event, can be found in that book. But let me sketch briefly those features of deliberative rationality that enable it to constrain maximizing choice. The key idea is that </w:t>
      </w:r>
      <w:r w:rsidRPr="00513C7A">
        <w:rPr>
          <w:rFonts w:eastAsia="Calibri"/>
          <w:b/>
          <w:bCs/>
          <w:sz w:val="26"/>
          <w:szCs w:val="22"/>
          <w:u w:val="single"/>
        </w:rPr>
        <w:t xml:space="preserve">in many situations, </w:t>
      </w:r>
      <w:r w:rsidRPr="00513C7A">
        <w:rPr>
          <w:rFonts w:eastAsia="Calibri"/>
          <w:b/>
          <w:bCs/>
          <w:sz w:val="26"/>
          <w:szCs w:val="22"/>
          <w:highlight w:val="yellow"/>
          <w:u w:val="single"/>
        </w:rPr>
        <w:t>if each person chooses what,</w:t>
      </w:r>
      <w:r w:rsidRPr="00513C7A">
        <w:rPr>
          <w:rFonts w:eastAsia="Calibri"/>
          <w:b/>
          <w:bCs/>
          <w:sz w:val="26"/>
          <w:szCs w:val="22"/>
          <w:u w:val="single"/>
        </w:rPr>
        <w:t xml:space="preserve"> given the choices of the others, </w:t>
      </w:r>
      <w:r w:rsidRPr="00513C7A">
        <w:rPr>
          <w:rFonts w:eastAsia="Calibri"/>
          <w:b/>
          <w:bCs/>
          <w:sz w:val="26"/>
          <w:szCs w:val="22"/>
          <w:highlight w:val="yellow"/>
          <w:u w:val="single"/>
        </w:rPr>
        <w:t>would maximize her</w:t>
      </w:r>
      <w:r w:rsidRPr="00513C7A">
        <w:rPr>
          <w:rFonts w:eastAsia="Calibri"/>
          <w:b/>
          <w:bCs/>
          <w:sz w:val="26"/>
          <w:szCs w:val="22"/>
          <w:u w:val="single"/>
        </w:rPr>
        <w:t xml:space="preserve"> expected </w:t>
      </w:r>
      <w:r w:rsidRPr="00513C7A">
        <w:rPr>
          <w:rFonts w:eastAsia="Calibri"/>
          <w:b/>
          <w:bCs/>
          <w:sz w:val="26"/>
          <w:szCs w:val="22"/>
          <w:highlight w:val="yellow"/>
          <w:u w:val="single"/>
        </w:rPr>
        <w:t>utility</w:t>
      </w:r>
      <w:r w:rsidRPr="00513C7A">
        <w:rPr>
          <w:rFonts w:eastAsia="Calibri"/>
          <w:b/>
          <w:bCs/>
          <w:sz w:val="26"/>
          <w:szCs w:val="22"/>
          <w:u w:val="single"/>
        </w:rPr>
        <w:t>, then the outcome will be mutually disadvantageous in comparison with some alternative – everyone could do better</w:t>
      </w:r>
      <w:r w:rsidRPr="00513C7A">
        <w:rPr>
          <w:rFonts w:eastAsia="Calibri"/>
          <w:sz w:val="12"/>
          <w:szCs w:val="12"/>
        </w:rPr>
        <w:t xml:space="preserve">. 14 Equilibrium, which obtains when each </w:t>
      </w:r>
      <w:proofErr w:type="gramStart"/>
      <w:r w:rsidRPr="00513C7A">
        <w:rPr>
          <w:rFonts w:eastAsia="Calibri"/>
          <w:sz w:val="12"/>
          <w:szCs w:val="12"/>
        </w:rPr>
        <w:t>person ’</w:t>
      </w:r>
      <w:proofErr w:type="gramEnd"/>
      <w:r w:rsidRPr="00513C7A">
        <w:rPr>
          <w:rFonts w:eastAsia="Calibri"/>
          <w:sz w:val="12"/>
          <w:szCs w:val="12"/>
        </w:rPr>
        <w:t xml:space="preserve"> s action is a best response to the others ’ actions, is incompatible with (Pareto-) optimality, which obtains when no one could do better without someone else doing worse. Given the ubiquity of such situations, </w:t>
      </w:r>
      <w:r w:rsidRPr="00513C7A">
        <w:rPr>
          <w:rFonts w:eastAsia="Calibri"/>
          <w:b/>
          <w:bCs/>
          <w:sz w:val="26"/>
          <w:szCs w:val="22"/>
          <w:highlight w:val="yellow"/>
          <w:u w:val="single"/>
        </w:rPr>
        <w:t>each person can see</w:t>
      </w:r>
      <w:r w:rsidRPr="00513C7A">
        <w:rPr>
          <w:rFonts w:eastAsia="Calibri"/>
          <w:b/>
          <w:bCs/>
          <w:sz w:val="26"/>
          <w:szCs w:val="22"/>
          <w:u w:val="single"/>
        </w:rPr>
        <w:t xml:space="preserve"> the benefit, to herself, of participating with her fellows in practices requiring each to refrain from the direct endeavor to maximize her own utility, when such </w:t>
      </w:r>
      <w:r w:rsidRPr="00513C7A">
        <w:rPr>
          <w:rFonts w:eastAsia="Calibri"/>
          <w:b/>
          <w:bCs/>
          <w:sz w:val="26"/>
          <w:szCs w:val="22"/>
          <w:highlight w:val="yellow"/>
          <w:u w:val="single"/>
        </w:rPr>
        <w:t>mutual restraint is</w:t>
      </w:r>
      <w:r w:rsidRPr="004A3068">
        <w:rPr>
          <w:rFonts w:eastAsia="Calibri"/>
          <w:b/>
          <w:bCs/>
          <w:sz w:val="26"/>
          <w:szCs w:val="22"/>
          <w:u w:val="single"/>
        </w:rPr>
        <w:t xml:space="preserve"> mutually </w:t>
      </w:r>
      <w:r w:rsidRPr="00513C7A">
        <w:rPr>
          <w:rFonts w:eastAsia="Calibri"/>
          <w:b/>
          <w:bCs/>
          <w:sz w:val="26"/>
          <w:szCs w:val="22"/>
          <w:highlight w:val="yellow"/>
          <w:u w:val="single"/>
        </w:rPr>
        <w:t>advantageous</w:t>
      </w:r>
      <w:r w:rsidRPr="00513C7A">
        <w:rPr>
          <w:rFonts w:eastAsia="Calibri"/>
          <w:b/>
          <w:bCs/>
          <w:sz w:val="26"/>
          <w:szCs w:val="22"/>
          <w:u w:val="single"/>
        </w:rPr>
        <w:t>. No one</w:t>
      </w:r>
      <w:r w:rsidRPr="00513C7A">
        <w:rPr>
          <w:rFonts w:eastAsia="Calibri"/>
          <w:sz w:val="12"/>
          <w:szCs w:val="12"/>
        </w:rPr>
        <w:t xml:space="preserve">, of course, </w:t>
      </w:r>
      <w:r w:rsidRPr="00513C7A">
        <w:rPr>
          <w:rFonts w:eastAsia="Calibri"/>
          <w:b/>
          <w:bCs/>
          <w:sz w:val="26"/>
          <w:szCs w:val="22"/>
          <w:u w:val="single"/>
        </w:rPr>
        <w:t xml:space="preserve">can have reason to accept any unilateral constraint on her maximizing behavior; each </w:t>
      </w:r>
      <w:proofErr w:type="gramStart"/>
      <w:r w:rsidRPr="00513C7A">
        <w:rPr>
          <w:rFonts w:eastAsia="Calibri"/>
          <w:b/>
          <w:bCs/>
          <w:sz w:val="26"/>
          <w:szCs w:val="22"/>
          <w:u w:val="single"/>
        </w:rPr>
        <w:t>benefits</w:t>
      </w:r>
      <w:proofErr w:type="gramEnd"/>
      <w:r w:rsidRPr="00513C7A">
        <w:rPr>
          <w:rFonts w:eastAsia="Calibri"/>
          <w:b/>
          <w:bCs/>
          <w:sz w:val="26"/>
          <w:szCs w:val="22"/>
          <w:u w:val="single"/>
        </w:rPr>
        <w:t xml:space="preserve"> from, and only from, the constraint accepted by her fellows</w:t>
      </w:r>
      <w:r w:rsidRPr="00513C7A">
        <w:rPr>
          <w:rFonts w:eastAsia="Calibri"/>
          <w:sz w:val="12"/>
          <w:szCs w:val="12"/>
        </w:rPr>
        <w:t xml:space="preserve">. But if one benefits more from a constraint on others than one loses by being constrained oneself, one may have reason to accept a practice requiring everyone, including oneself, to exhibit such a constraint. We may represent </w:t>
      </w:r>
      <w:r w:rsidRPr="00513C7A">
        <w:rPr>
          <w:rFonts w:eastAsia="Calibri"/>
          <w:b/>
          <w:bCs/>
          <w:sz w:val="26"/>
          <w:szCs w:val="22"/>
          <w:u w:val="single"/>
        </w:rPr>
        <w:t>such a practice</w:t>
      </w:r>
      <w:r w:rsidRPr="00513C7A">
        <w:rPr>
          <w:rFonts w:eastAsia="Calibri"/>
          <w:sz w:val="12"/>
          <w:szCs w:val="12"/>
        </w:rPr>
        <w:t xml:space="preserve"> as capable of gaining unanimous agreement among rational persons who were choosing the terms on which they would interact with each other. And this agreement </w:t>
      </w:r>
      <w:r w:rsidRPr="00513C7A">
        <w:rPr>
          <w:rFonts w:eastAsia="Calibri"/>
          <w:b/>
          <w:bCs/>
          <w:sz w:val="26"/>
          <w:szCs w:val="22"/>
          <w:u w:val="single"/>
        </w:rPr>
        <w:t>is the basis of morality</w:t>
      </w:r>
      <w:r w:rsidRPr="00513C7A">
        <w:rPr>
          <w:rFonts w:eastAsia="Calibri"/>
          <w:sz w:val="12"/>
          <w:szCs w:val="12"/>
        </w:rPr>
        <w:t xml:space="preserve">. 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 </w:t>
      </w:r>
      <w:r w:rsidRPr="00513C7A">
        <w:rPr>
          <w:rFonts w:eastAsia="Calibri"/>
          <w:b/>
          <w:bCs/>
          <w:sz w:val="26"/>
          <w:szCs w:val="22"/>
          <w:highlight w:val="yellow"/>
          <w:u w:val="single"/>
        </w:rPr>
        <w:t>Each would</w:t>
      </w:r>
      <w:r w:rsidRPr="00513C7A">
        <w:rPr>
          <w:rFonts w:eastAsia="Calibri"/>
          <w:b/>
          <w:bCs/>
          <w:sz w:val="26"/>
          <w:szCs w:val="22"/>
          <w:u w:val="single"/>
        </w:rPr>
        <w:t xml:space="preserve"> thereby </w:t>
      </w:r>
      <w:r w:rsidRPr="00513C7A">
        <w:rPr>
          <w:rFonts w:eastAsia="Calibri"/>
          <w:b/>
          <w:bCs/>
          <w:sz w:val="26"/>
          <w:szCs w:val="22"/>
          <w:highlight w:val="yellow"/>
          <w:u w:val="single"/>
        </w:rPr>
        <w:t>accept a constraint on the direct pursuit of her own concerns</w:t>
      </w:r>
      <w:r w:rsidRPr="00513C7A">
        <w:rPr>
          <w:rFonts w:eastAsia="Calibri"/>
          <w:b/>
          <w:bCs/>
          <w:sz w:val="26"/>
          <w:szCs w:val="22"/>
          <w:u w:val="single"/>
        </w:rPr>
        <w:t xml:space="preserve">, not unilaterally, but </w:t>
      </w:r>
      <w:r w:rsidRPr="00513C7A">
        <w:rPr>
          <w:rFonts w:eastAsia="Calibri"/>
          <w:b/>
          <w:bCs/>
          <w:sz w:val="26"/>
          <w:szCs w:val="22"/>
          <w:highlight w:val="yellow"/>
          <w:u w:val="single"/>
        </w:rPr>
        <w:t>given</w:t>
      </w:r>
      <w:r w:rsidRPr="004A3068">
        <w:rPr>
          <w:rFonts w:eastAsia="Calibri"/>
          <w:b/>
          <w:bCs/>
          <w:sz w:val="26"/>
          <w:szCs w:val="22"/>
          <w:u w:val="single"/>
        </w:rPr>
        <w:t xml:space="preserve"> a like </w:t>
      </w:r>
      <w:r w:rsidRPr="00513C7A">
        <w:rPr>
          <w:rFonts w:eastAsia="Calibri"/>
          <w:b/>
          <w:bCs/>
          <w:sz w:val="26"/>
          <w:szCs w:val="22"/>
          <w:highlight w:val="yellow"/>
          <w:u w:val="single"/>
        </w:rPr>
        <w:t>acceptance by others</w:t>
      </w:r>
      <w:r w:rsidRPr="00513C7A">
        <w:rPr>
          <w:rFonts w:eastAsia="Calibri"/>
          <w:b/>
          <w:bCs/>
          <w:sz w:val="26"/>
          <w:szCs w:val="22"/>
          <w:u w:val="single"/>
        </w:rPr>
        <w:t>. Reflection leads us to recognize that those who belong to groups whose members adhere to such a practice of mutual assistance enjoy benefits in interaction that are denied to others</w:t>
      </w:r>
      <w:r w:rsidRPr="00513C7A">
        <w:rPr>
          <w:rFonts w:eastAsia="Calibri"/>
          <w:sz w:val="12"/>
          <w:szCs w:val="12"/>
        </w:rPr>
        <w:t xml:space="preserve">. We may then represent such a practice as rationally acceptable to everyone. </w:t>
      </w:r>
      <w:r w:rsidRPr="00513C7A">
        <w:rPr>
          <w:rFonts w:eastAsia="Calibri"/>
          <w:b/>
          <w:bCs/>
          <w:sz w:val="26"/>
          <w:szCs w:val="22"/>
          <w:u w:val="single"/>
        </w:rPr>
        <w:t xml:space="preserve">This rationale for </w:t>
      </w:r>
      <w:r w:rsidRPr="00513C7A">
        <w:rPr>
          <w:rFonts w:eastAsia="Calibri"/>
          <w:b/>
          <w:bCs/>
          <w:sz w:val="26"/>
          <w:szCs w:val="22"/>
          <w:highlight w:val="yellow"/>
          <w:u w:val="single"/>
        </w:rPr>
        <w:t xml:space="preserve">agreed constraint makes no reference to the content of </w:t>
      </w:r>
      <w:proofErr w:type="gramStart"/>
      <w:r w:rsidRPr="00513C7A">
        <w:rPr>
          <w:rFonts w:eastAsia="Calibri"/>
          <w:b/>
          <w:bCs/>
          <w:sz w:val="26"/>
          <w:szCs w:val="22"/>
          <w:highlight w:val="yellow"/>
          <w:u w:val="single"/>
        </w:rPr>
        <w:t>anyone ’</w:t>
      </w:r>
      <w:proofErr w:type="gramEnd"/>
      <w:r w:rsidRPr="00513C7A">
        <w:rPr>
          <w:rFonts w:eastAsia="Calibri"/>
          <w:b/>
          <w:bCs/>
          <w:sz w:val="26"/>
          <w:szCs w:val="22"/>
          <w:highlight w:val="yellow"/>
          <w:u w:val="single"/>
        </w:rPr>
        <w:t xml:space="preserve"> s preferences</w:t>
      </w:r>
      <w:r w:rsidRPr="00513C7A">
        <w:rPr>
          <w:rFonts w:eastAsia="Calibri"/>
          <w:sz w:val="12"/>
          <w:szCs w:val="12"/>
        </w:rPr>
        <w:t xml:space="preserve">. The argument depends simply on the structure of interaction, on the way in which each </w:t>
      </w:r>
      <w:proofErr w:type="gramStart"/>
      <w:r w:rsidRPr="00513C7A">
        <w:rPr>
          <w:rFonts w:eastAsia="Calibri"/>
          <w:sz w:val="12"/>
          <w:szCs w:val="12"/>
        </w:rPr>
        <w:t>person ’</w:t>
      </w:r>
      <w:proofErr w:type="gramEnd"/>
      <w:r w:rsidRPr="00513C7A">
        <w:rPr>
          <w:rFonts w:eastAsia="Calibri"/>
          <w:sz w:val="12"/>
          <w:szCs w:val="12"/>
        </w:rPr>
        <w:t xml:space="preserve"> s endeavor to fulfill her own preferences affects the fulfillment of everyone else. </w:t>
      </w:r>
      <w:r w:rsidRPr="00513C7A">
        <w:rPr>
          <w:rFonts w:eastAsia="Calibri"/>
          <w:b/>
          <w:bCs/>
          <w:sz w:val="26"/>
          <w:szCs w:val="22"/>
          <w:highlight w:val="yellow"/>
          <w:u w:val="single"/>
        </w:rPr>
        <w:t>Thus</w:t>
      </w:r>
      <w:r w:rsidRPr="00513C7A">
        <w:rPr>
          <w:rFonts w:eastAsia="Calibri"/>
          <w:b/>
          <w:bCs/>
          <w:sz w:val="26"/>
          <w:szCs w:val="22"/>
          <w:u w:val="single"/>
        </w:rPr>
        <w:t xml:space="preserve">, each </w:t>
      </w:r>
      <w:proofErr w:type="gramStart"/>
      <w:r w:rsidRPr="00513C7A">
        <w:rPr>
          <w:rFonts w:eastAsia="Calibri"/>
          <w:b/>
          <w:bCs/>
          <w:sz w:val="26"/>
          <w:szCs w:val="22"/>
          <w:u w:val="single"/>
        </w:rPr>
        <w:t>person ’</w:t>
      </w:r>
      <w:proofErr w:type="gramEnd"/>
      <w:r w:rsidRPr="00513C7A">
        <w:rPr>
          <w:rFonts w:eastAsia="Calibri"/>
          <w:b/>
          <w:bCs/>
          <w:sz w:val="26"/>
          <w:szCs w:val="22"/>
          <w:u w:val="single"/>
        </w:rPr>
        <w:t xml:space="preserve"> s reason to accept a mutually constraining practice is independent of her particular desires, aims and interests, although not, of course, of the fact that she has such concerns</w:t>
      </w:r>
      <w:r w:rsidRPr="00513C7A">
        <w:rPr>
          <w:rFonts w:eastAsia="Calibri"/>
          <w:sz w:val="12"/>
          <w:szCs w:val="12"/>
        </w:rPr>
        <w:t xml:space="preserve">. The idea of a purely rational agent, moved to act by reason alone, is not, I think, an intelligible one. </w:t>
      </w:r>
      <w:r w:rsidRPr="00513C7A">
        <w:rPr>
          <w:rFonts w:eastAsia="Calibri"/>
          <w:b/>
          <w:bCs/>
          <w:sz w:val="26"/>
          <w:szCs w:val="22"/>
          <w:highlight w:val="yellow"/>
          <w:u w:val="single"/>
        </w:rPr>
        <w:t>Morality is not</w:t>
      </w:r>
      <w:r w:rsidRPr="00513C7A">
        <w:rPr>
          <w:rFonts w:eastAsia="Calibri"/>
          <w:b/>
          <w:bCs/>
          <w:sz w:val="26"/>
          <w:szCs w:val="22"/>
          <w:u w:val="single"/>
        </w:rPr>
        <w:t xml:space="preserve"> to be understood </w:t>
      </w:r>
      <w:r w:rsidRPr="00513C7A">
        <w:rPr>
          <w:rFonts w:eastAsia="Calibri"/>
          <w:b/>
          <w:bCs/>
          <w:sz w:val="26"/>
          <w:szCs w:val="22"/>
          <w:highlight w:val="yellow"/>
          <w:u w:val="single"/>
        </w:rPr>
        <w:t>as a constraint arising from reason alone</w:t>
      </w:r>
      <w:r w:rsidRPr="00513C7A">
        <w:rPr>
          <w:rFonts w:eastAsia="Calibri"/>
          <w:b/>
          <w:bCs/>
          <w:sz w:val="26"/>
          <w:szCs w:val="22"/>
          <w:u w:val="single"/>
        </w:rPr>
        <w:t xml:space="preserve"> on the fulfillment of nonrational preferences. </w:t>
      </w:r>
      <w:r w:rsidRPr="00513C7A">
        <w:rPr>
          <w:rFonts w:eastAsia="Calibri"/>
          <w:b/>
          <w:bCs/>
          <w:sz w:val="26"/>
          <w:szCs w:val="22"/>
          <w:highlight w:val="yellow"/>
          <w:u w:val="single"/>
        </w:rPr>
        <w:t>Rather, a</w:t>
      </w:r>
      <w:r w:rsidRPr="00513C7A">
        <w:rPr>
          <w:rFonts w:eastAsia="Calibri"/>
          <w:b/>
          <w:bCs/>
          <w:sz w:val="26"/>
          <w:szCs w:val="22"/>
          <w:u w:val="single"/>
        </w:rPr>
        <w:t xml:space="preserve"> rational agent is one who acts to achieve the maximal fulfillment of her preferences, and morality is a </w:t>
      </w:r>
      <w:r w:rsidRPr="00513C7A">
        <w:rPr>
          <w:rFonts w:eastAsia="Calibri"/>
          <w:b/>
          <w:bCs/>
          <w:sz w:val="26"/>
          <w:szCs w:val="22"/>
          <w:highlight w:val="yellow"/>
          <w:u w:val="single"/>
        </w:rPr>
        <w:t>constraint on</w:t>
      </w:r>
      <w:r w:rsidRPr="00513C7A">
        <w:rPr>
          <w:rFonts w:eastAsia="Calibri"/>
          <w:b/>
          <w:bCs/>
          <w:sz w:val="26"/>
          <w:szCs w:val="22"/>
          <w:u w:val="single"/>
        </w:rPr>
        <w:t xml:space="preserve"> the manner in which she acts, arising from the effects of </w:t>
      </w:r>
      <w:r w:rsidRPr="00513C7A">
        <w:rPr>
          <w:rFonts w:eastAsia="Calibri"/>
          <w:b/>
          <w:bCs/>
          <w:sz w:val="26"/>
          <w:szCs w:val="22"/>
          <w:highlight w:val="yellow"/>
          <w:u w:val="single"/>
        </w:rPr>
        <w:t>interaction</w:t>
      </w:r>
      <w:r w:rsidRPr="004A3068">
        <w:rPr>
          <w:rFonts w:eastAsia="Calibri"/>
          <w:b/>
          <w:bCs/>
          <w:sz w:val="26"/>
          <w:szCs w:val="22"/>
          <w:u w:val="single"/>
        </w:rPr>
        <w:t xml:space="preserve"> with other agents</w:t>
      </w:r>
    </w:p>
    <w:p w14:paraId="669EDC4F" w14:textId="3375BB02" w:rsidR="00C8518D" w:rsidRDefault="00C8518D" w:rsidP="00C8518D">
      <w:pPr>
        <w:pStyle w:val="Heading4"/>
      </w:pPr>
      <w:r w:rsidRPr="004A3068">
        <w:t>Thus</w:t>
      </w:r>
      <w:r>
        <w:t>,</w:t>
      </w:r>
      <w:r w:rsidRPr="004A3068">
        <w:t xml:space="preserve"> the standard is consistency with </w:t>
      </w:r>
      <w:r>
        <w:rPr>
          <w:u w:val="single"/>
        </w:rPr>
        <w:t>inter-personal constructivism</w:t>
      </w:r>
      <w:r w:rsidRPr="004A3068">
        <w:t xml:space="preserve">. </w:t>
      </w:r>
      <w:r>
        <w:t xml:space="preserve">To clarify, it’s contractarianism. </w:t>
      </w:r>
      <w:proofErr w:type="spellStart"/>
      <w:r w:rsidRPr="004A3068">
        <w:t>And</w:t>
      </w:r>
      <w:proofErr w:type="spellEnd"/>
      <w:r w:rsidRPr="004A3068">
        <w:t xml:space="preserve">, the framework outweighs on actor specificity: States are not physical actors, but derive authority from contracts that </w:t>
      </w:r>
      <w:r>
        <w:t>allow them</w:t>
      </w:r>
      <w:r w:rsidRPr="004A3068">
        <w:t xml:space="preserve"> to constrain action. </w:t>
      </w:r>
    </w:p>
    <w:p w14:paraId="7776BF27" w14:textId="77777777" w:rsidR="00C8518D" w:rsidRPr="00F119C7" w:rsidRDefault="00C8518D" w:rsidP="00C8518D">
      <w:pPr>
        <w:pStyle w:val="Heading4"/>
      </w:pPr>
      <w:r w:rsidRPr="00F119C7">
        <w:t xml:space="preserve">Prefer additionally – </w:t>
      </w:r>
    </w:p>
    <w:p w14:paraId="2190300F" w14:textId="77777777" w:rsidR="00C8518D" w:rsidRDefault="00C8518D" w:rsidP="00C8518D">
      <w:pPr>
        <w:pStyle w:val="Heading4"/>
      </w:pPr>
      <w:r w:rsidRPr="00F119C7">
        <w:t xml:space="preserve">1. </w:t>
      </w:r>
      <w:r>
        <w:t>Flexibility – Contracts</w:t>
      </w:r>
      <w:r w:rsidRPr="000A4A3A">
        <w:t xml:space="preserve"> are key to a) </w:t>
      </w:r>
      <w:r>
        <w:t>E</w:t>
      </w:r>
      <w:r w:rsidRPr="000A4A3A">
        <w:t xml:space="preserve">ncompassing all other ethical calculus into our decision since we process the consistency of those frameworks with our </w:t>
      </w:r>
      <w:proofErr w:type="spellStart"/>
      <w:r>
        <w:t>self interest</w:t>
      </w:r>
      <w:proofErr w:type="spellEnd"/>
      <w:r w:rsidRPr="000A4A3A">
        <w:t xml:space="preserve"> and b) Value pluralism – recognizing a singular ethic fails to account for the complexity of moral problems and genuine moral disagreement. My framework solves since we can recognize multiple legitimate values while </w:t>
      </w:r>
      <w:r>
        <w:t>allowing individuals to exclude ones that are bad</w:t>
      </w:r>
      <w:r w:rsidRPr="000A4A3A">
        <w:t>.</w:t>
      </w:r>
      <w:r>
        <w:t xml:space="preserve"> </w:t>
      </w:r>
    </w:p>
    <w:p w14:paraId="339070B6" w14:textId="77777777" w:rsidR="00C8518D" w:rsidRPr="00F119C7" w:rsidRDefault="00C8518D" w:rsidP="00C8518D">
      <w:pPr>
        <w:pStyle w:val="Heading4"/>
      </w:pPr>
      <w:r w:rsidRPr="00F119C7">
        <w:t xml:space="preserve">2. </w:t>
      </w:r>
      <w:r>
        <w:t>Bindingness – A) Arising of Ethics – Every interaction with another agent is mediated by consent to participate in that interaction since otherwise agents could simply leave, which means there is an implicit social contract formed in every ethical interaction and B) Culpability – Only contracts can ensure agents are held to their agreements since there is a verifiable basis for judging their action as wrong as well as a pre-established punishment for breaking it.</w:t>
      </w:r>
    </w:p>
    <w:p w14:paraId="4740D7F9" w14:textId="6821B42D" w:rsidR="00C8518D" w:rsidRDefault="00C8518D" w:rsidP="00C8518D">
      <w:pPr>
        <w:pStyle w:val="Heading4"/>
      </w:pPr>
      <w:r w:rsidRPr="00F119C7">
        <w:t xml:space="preserve">3. </w:t>
      </w:r>
      <w:r>
        <w:t xml:space="preserve">Regress – A) Reason – </w:t>
      </w:r>
      <w:r w:rsidRPr="004A3068">
        <w:t>Only my framework answers the question “why be moral”, since agents have a reason to restrain their conflict due to self-interest</w:t>
      </w:r>
      <w:r>
        <w:t xml:space="preserve"> rather than some non-existent transcendental </w:t>
      </w:r>
      <w:proofErr w:type="gramStart"/>
      <w:r>
        <w:t>principle</w:t>
      </w:r>
      <w:proofErr w:type="gramEnd"/>
      <w:r>
        <w:t xml:space="preserve"> B) Debates – When we compare between frameworks we suppose a higher evaluative mechanism, which presupposes a higher one, which means only self-contained rules in contracts are coherent. </w:t>
      </w:r>
    </w:p>
    <w:p w14:paraId="700A1D61" w14:textId="4449FB68" w:rsidR="00C8518D" w:rsidRPr="00C8518D" w:rsidRDefault="00C8518D" w:rsidP="00C8518D">
      <w:pPr>
        <w:rPr>
          <w:rStyle w:val="Style13ptBold"/>
        </w:rPr>
      </w:pPr>
      <w:r w:rsidRPr="00C8518D">
        <w:rPr>
          <w:rStyle w:val="Style13ptBold"/>
        </w:rPr>
        <w:t xml:space="preserve">4. Performativity— </w:t>
      </w:r>
      <w:r>
        <w:rPr>
          <w:rStyle w:val="Style13ptBold"/>
        </w:rPr>
        <w:t>the existence of a debate requires a contractual agreement to participate and knowledge of rules</w:t>
      </w:r>
    </w:p>
    <w:p w14:paraId="2B83AC06" w14:textId="5232510D" w:rsidR="00C8518D" w:rsidRPr="00C8518D" w:rsidRDefault="00C8518D" w:rsidP="00C8518D">
      <w:pPr>
        <w:pStyle w:val="Heading3"/>
      </w:pPr>
      <w:r>
        <w:t>Advocacy</w:t>
      </w:r>
    </w:p>
    <w:p w14:paraId="0213B7B4" w14:textId="2E4FA958" w:rsidR="00C8518D" w:rsidRDefault="00C8518D" w:rsidP="00C8518D">
      <w:pPr>
        <w:pStyle w:val="Heading4"/>
      </w:pPr>
      <w:r w:rsidRPr="00DC47FD">
        <w:t xml:space="preserve">I contend that </w:t>
      </w:r>
      <w:r>
        <w:t>a</w:t>
      </w:r>
      <w:r w:rsidRPr="0092724F">
        <w:t xml:space="preserve"> just government ought to recognize an unconditional right of workers to strike</w:t>
      </w:r>
      <w:r>
        <w:t>.</w:t>
      </w:r>
    </w:p>
    <w:p w14:paraId="122B6530" w14:textId="1D86B527" w:rsidR="00C8518D" w:rsidRDefault="00C8518D" w:rsidP="00C8518D">
      <w:pPr>
        <w:pStyle w:val="Heading4"/>
      </w:pPr>
      <w:r>
        <w:t xml:space="preserve">If you want me to defend enforcement, </w:t>
      </w:r>
      <w:proofErr w:type="spellStart"/>
      <w:r>
        <w:t>its</w:t>
      </w:r>
      <w:proofErr w:type="spellEnd"/>
      <w:r>
        <w:t xml:space="preserve"> </w:t>
      </w:r>
      <w:r>
        <w:t>throug</w:t>
      </w:r>
      <w:r>
        <w:t>h</w:t>
      </w:r>
      <w:r>
        <w:t xml:space="preserve"> IFAs</w:t>
      </w:r>
      <w:r>
        <w:t xml:space="preserve">, which is </w:t>
      </w:r>
      <w:r w:rsidRPr="0057035A">
        <w:rPr>
          <w:u w:val="single"/>
        </w:rPr>
        <w:t>normal means</w:t>
      </w:r>
      <w:r>
        <w:t xml:space="preserve"> </w:t>
      </w:r>
    </w:p>
    <w:p w14:paraId="25D59CF5" w14:textId="77777777" w:rsidR="00C8518D" w:rsidRPr="00C636F5" w:rsidRDefault="00C8518D" w:rsidP="00C8518D">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7" w:history="1">
        <w:r w:rsidRPr="00540FF3">
          <w:rPr>
            <w:rStyle w:val="Hyperlink"/>
          </w:rPr>
          <w:t>https://digitalcommons.wcl.american.edu/cgi/viewcontent.cgi?referer=https://www.google.com/&amp;httpsredir=1&amp;article=1047&amp;context=lelb</w:t>
        </w:r>
      </w:hyperlink>
      <w:r>
        <w:t>] Justin</w:t>
      </w:r>
    </w:p>
    <w:p w14:paraId="6F298442" w14:textId="305D6013" w:rsidR="00C8518D" w:rsidRPr="00C8518D" w:rsidRDefault="00C8518D" w:rsidP="00C8518D">
      <w:pPr>
        <w:rPr>
          <w:sz w:val="14"/>
        </w:rPr>
      </w:pPr>
      <w:r w:rsidRPr="00AD0AD8">
        <w:rPr>
          <w:u w:val="single"/>
        </w:rPr>
        <w:t xml:space="preserve">IFAs </w:t>
      </w:r>
      <w:r w:rsidRPr="00AD0AD8">
        <w:rPr>
          <w:rStyle w:val="Emphasis"/>
        </w:rPr>
        <w:t>open the door to</w:t>
      </w:r>
      <w:r w:rsidRPr="00AD0AD8">
        <w:rPr>
          <w:u w:val="single"/>
        </w:rPr>
        <w:t xml:space="preserve"> </w:t>
      </w:r>
      <w:r w:rsidRPr="00AD0AD8">
        <w:rPr>
          <w:rStyle w:val="Emphasis"/>
        </w:rPr>
        <w:t>collective</w:t>
      </w:r>
      <w:r w:rsidRPr="00AD0AD8">
        <w:rPr>
          <w:u w:val="single"/>
        </w:rPr>
        <w:t xml:space="preserve"> </w:t>
      </w:r>
      <w:r w:rsidRPr="00AD0AD8">
        <w:rPr>
          <w:rStyle w:val="Emphasis"/>
        </w:rPr>
        <w:t>bargaining</w:t>
      </w:r>
      <w:r w:rsidRPr="00AD0AD8">
        <w:rPr>
          <w:u w:val="single"/>
        </w:rPr>
        <w:t xml:space="preserve"> by creating a space that </w:t>
      </w:r>
      <w:r w:rsidRPr="00AD0AD8">
        <w:rPr>
          <w:rStyle w:val="Emphasis"/>
        </w:rPr>
        <w:t>alters</w:t>
      </w:r>
      <w:r w:rsidRPr="00AD0AD8">
        <w:rPr>
          <w:u w:val="single"/>
        </w:rPr>
        <w:t xml:space="preserve"> the traditionally </w:t>
      </w:r>
      <w:r w:rsidRPr="00AD0AD8">
        <w:rPr>
          <w:rStyle w:val="Emphasis"/>
        </w:rPr>
        <w:t>antagonistic</w:t>
      </w:r>
      <w:r w:rsidRPr="00AD0AD8">
        <w:rPr>
          <w:u w:val="single"/>
        </w:rPr>
        <w:t xml:space="preserve"> </w:t>
      </w:r>
      <w:r w:rsidRPr="00AD0AD8">
        <w:rPr>
          <w:rStyle w:val="Emphasis"/>
        </w:rPr>
        <w:t>employer</w:t>
      </w:r>
      <w:r w:rsidRPr="00AD0AD8">
        <w:rPr>
          <w:u w:val="single"/>
        </w:rPr>
        <w:t>-</w:t>
      </w:r>
      <w:r w:rsidRPr="00AD0AD8">
        <w:rPr>
          <w:rStyle w:val="Emphasis"/>
        </w:rPr>
        <w:t>employee</w:t>
      </w:r>
      <w:r w:rsidRPr="00AD0AD8">
        <w:rPr>
          <w:u w:val="single"/>
        </w:rPr>
        <w:t xml:space="preserve"> engagement and is more </w:t>
      </w:r>
      <w:r w:rsidRPr="00AD0AD8">
        <w:rPr>
          <w:rStyle w:val="Emphasis"/>
        </w:rPr>
        <w:t>hospitable</w:t>
      </w:r>
      <w:r w:rsidRPr="00C8518D">
        <w:rPr>
          <w:sz w:val="14"/>
        </w:rPr>
        <w:t xml:space="preserve"> to the organizing process.83 MNC commitment to </w:t>
      </w:r>
      <w:r w:rsidRPr="00AD0AD8">
        <w:rPr>
          <w:u w:val="single"/>
        </w:rPr>
        <w:t xml:space="preserve">respect the core ILO principles of </w:t>
      </w:r>
      <w:r w:rsidRPr="00AD0AD8">
        <w:rPr>
          <w:rStyle w:val="Emphasis"/>
        </w:rPr>
        <w:t>freedom</w:t>
      </w:r>
      <w:r w:rsidRPr="00AD0AD8">
        <w:rPr>
          <w:u w:val="single"/>
        </w:rPr>
        <w:t xml:space="preserve"> of </w:t>
      </w:r>
      <w:r w:rsidRPr="00AD0AD8">
        <w:rPr>
          <w:rStyle w:val="Emphasis"/>
        </w:rPr>
        <w:t>association</w:t>
      </w:r>
      <w:r w:rsidRPr="00AD0AD8">
        <w:rPr>
          <w:u w:val="single"/>
        </w:rPr>
        <w:t xml:space="preserve"> and the rights to </w:t>
      </w:r>
      <w:r w:rsidRPr="00AD0AD8">
        <w:rPr>
          <w:rStyle w:val="Emphasis"/>
        </w:rPr>
        <w:t>organize</w:t>
      </w:r>
      <w:r w:rsidRPr="00AD0AD8">
        <w:rPr>
          <w:u w:val="single"/>
        </w:rPr>
        <w:t xml:space="preserve"> and </w:t>
      </w:r>
      <w:r w:rsidRPr="00AD0AD8">
        <w:rPr>
          <w:rStyle w:val="Emphasis"/>
        </w:rPr>
        <w:t>collectively</w:t>
      </w:r>
      <w:r w:rsidRPr="00AD0AD8">
        <w:rPr>
          <w:u w:val="single"/>
        </w:rPr>
        <w:t xml:space="preserve"> </w:t>
      </w:r>
      <w:r w:rsidRPr="00AD0AD8">
        <w:rPr>
          <w:rStyle w:val="Emphasis"/>
        </w:rPr>
        <w:t>bargain</w:t>
      </w:r>
      <w:r w:rsidRPr="00AD0AD8">
        <w:rPr>
          <w:u w:val="single"/>
        </w:rPr>
        <w:t xml:space="preserve"> through IFAs are </w:t>
      </w:r>
      <w:r w:rsidRPr="00AD0AD8">
        <w:rPr>
          <w:rStyle w:val="Emphasis"/>
        </w:rPr>
        <w:t>instrumental</w:t>
      </w:r>
      <w:r w:rsidRPr="00AD0AD8">
        <w:rPr>
          <w:u w:val="single"/>
        </w:rPr>
        <w:t xml:space="preserve"> to </w:t>
      </w:r>
      <w:r w:rsidRPr="00AD0AD8">
        <w:rPr>
          <w:rStyle w:val="Emphasis"/>
        </w:rPr>
        <w:t>realizing</w:t>
      </w:r>
      <w:r w:rsidRPr="00AD0AD8">
        <w:rPr>
          <w:u w:val="single"/>
        </w:rPr>
        <w:t xml:space="preserve"> that purpose</w:t>
      </w:r>
      <w:r w:rsidRPr="00C8518D">
        <w:rPr>
          <w:sz w:val="14"/>
        </w:rPr>
        <w:t>.84</w:t>
      </w:r>
      <w:r w:rsidRPr="00C8518D">
        <w:rPr>
          <w:sz w:val="14"/>
        </w:rPr>
        <w:t xml:space="preserve"> </w:t>
      </w:r>
      <w:r w:rsidRPr="00C8518D">
        <w:rPr>
          <w:sz w:val="14"/>
        </w:rPr>
        <w:t xml:space="preserve">1. </w:t>
      </w:r>
      <w:r w:rsidRPr="00AD0AD8">
        <w:rPr>
          <w:u w:val="single"/>
        </w:rPr>
        <w:t xml:space="preserve">The </w:t>
      </w:r>
      <w:r w:rsidRPr="00AD0AD8">
        <w:rPr>
          <w:rStyle w:val="Emphasis"/>
        </w:rPr>
        <w:t>Creation</w:t>
      </w:r>
      <w:r w:rsidRPr="00AD0AD8">
        <w:rPr>
          <w:u w:val="single"/>
        </w:rPr>
        <w:t xml:space="preserve"> and </w:t>
      </w:r>
      <w:r w:rsidRPr="00AD0AD8">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r>
        <w:rPr>
          <w:u w:val="single"/>
        </w:rPr>
        <w:t xml:space="preserve"> </w:t>
      </w:r>
      <w:r w:rsidRPr="0057035A">
        <w:rPr>
          <w:u w:val="single"/>
        </w:rPr>
        <w:t xml:space="preserve">An </w:t>
      </w:r>
      <w:r w:rsidRPr="00C8518D">
        <w:rPr>
          <w:highlight w:val="yellow"/>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8518D">
        <w:rPr>
          <w:highlight w:val="yellow"/>
          <w:u w:val="single"/>
        </w:rPr>
        <w:t>establish a</w:t>
      </w:r>
      <w:r w:rsidRPr="000F411A">
        <w:rPr>
          <w:u w:val="single"/>
        </w:rPr>
        <w:t xml:space="preserve">n </w:t>
      </w:r>
      <w:r w:rsidRPr="000F411A">
        <w:rPr>
          <w:rStyle w:val="Emphasis"/>
        </w:rPr>
        <w:t>ongoing</w:t>
      </w:r>
      <w:r w:rsidRPr="000F411A">
        <w:rPr>
          <w:u w:val="single"/>
        </w:rPr>
        <w:t xml:space="preserve"> </w:t>
      </w:r>
      <w:r w:rsidRPr="00C8518D">
        <w:rPr>
          <w:rStyle w:val="Emphasis"/>
          <w:highlight w:val="yellow"/>
        </w:rPr>
        <w:t>relationship</w:t>
      </w:r>
      <w:r w:rsidRPr="00C8518D">
        <w:rPr>
          <w:highlight w:val="yellow"/>
          <w:u w:val="single"/>
        </w:rPr>
        <w:t xml:space="preserve"> </w:t>
      </w:r>
      <w:r w:rsidRPr="0057035A">
        <w:rPr>
          <w:u w:val="single"/>
        </w:rPr>
        <w:t xml:space="preserve">between the signatories </w:t>
      </w:r>
      <w:r w:rsidRPr="00C8518D">
        <w:rPr>
          <w:highlight w:val="yellow"/>
          <w:u w:val="single"/>
        </w:rPr>
        <w:t xml:space="preserve">and ensure </w:t>
      </w:r>
      <w:r w:rsidRPr="00C8518D">
        <w:rPr>
          <w:rStyle w:val="Emphasis"/>
          <w:highlight w:val="yellow"/>
        </w:rPr>
        <w:t>adherence</w:t>
      </w:r>
      <w:r w:rsidRPr="00C8518D">
        <w:rPr>
          <w:highlight w:val="yellow"/>
          <w:u w:val="single"/>
        </w:rPr>
        <w:t xml:space="preserve"> to </w:t>
      </w:r>
      <w:r w:rsidRPr="0057035A">
        <w:rPr>
          <w:u w:val="single"/>
        </w:rPr>
        <w:t xml:space="preserve">uniform </w:t>
      </w:r>
      <w:r w:rsidRPr="000F411A">
        <w:rPr>
          <w:rStyle w:val="Emphasis"/>
        </w:rPr>
        <w:t>labor</w:t>
      </w:r>
      <w:r w:rsidRPr="000F411A">
        <w:rPr>
          <w:u w:val="single"/>
        </w:rPr>
        <w:t xml:space="preserve"> </w:t>
      </w:r>
      <w:r w:rsidRPr="00C8518D">
        <w:rPr>
          <w:rStyle w:val="Emphasis"/>
          <w:highlight w:val="yellow"/>
        </w:rPr>
        <w:t>standards</w:t>
      </w:r>
      <w:r w:rsidRPr="00C8518D">
        <w:rPr>
          <w:sz w:val="14"/>
          <w:highlight w:val="yellow"/>
        </w:rPr>
        <w:t xml:space="preserve"> </w:t>
      </w:r>
      <w:r w:rsidRPr="00C8518D">
        <w:rPr>
          <w:sz w:val="14"/>
        </w:rPr>
        <w:t xml:space="preserve">by the MNC in all countries in which it operates.87 </w:t>
      </w:r>
      <w:r w:rsidRPr="00C8518D">
        <w:rPr>
          <w:highlight w:val="yellow"/>
          <w:u w:val="single"/>
        </w:rPr>
        <w:t xml:space="preserve">IFAs are </w:t>
      </w:r>
      <w:r w:rsidRPr="00615F31">
        <w:rPr>
          <w:u w:val="single"/>
        </w:rPr>
        <w:t>the</w:t>
      </w:r>
      <w:r w:rsidRPr="0057035A">
        <w:rPr>
          <w:u w:val="single"/>
        </w:rPr>
        <w:t xml:space="preserve"> first and </w:t>
      </w:r>
      <w:r w:rsidRPr="00615F31">
        <w:rPr>
          <w:u w:val="single"/>
        </w:rPr>
        <w:t xml:space="preserve">only </w:t>
      </w:r>
      <w:r w:rsidRPr="00C8518D">
        <w:rPr>
          <w:rStyle w:val="Emphasis"/>
          <w:highlight w:val="yellow"/>
        </w:rPr>
        <w:t>formally</w:t>
      </w:r>
      <w:r w:rsidRPr="00C8518D">
        <w:rPr>
          <w:highlight w:val="yellow"/>
          <w:u w:val="single"/>
        </w:rPr>
        <w:t>-</w:t>
      </w:r>
      <w:r w:rsidRPr="00C8518D">
        <w:rPr>
          <w:rStyle w:val="Emphasis"/>
          <w:highlight w:val="yellow"/>
        </w:rPr>
        <w:t>negotiated</w:t>
      </w:r>
      <w:r w:rsidRPr="00C8518D">
        <w:rPr>
          <w:highlight w:val="yellow"/>
          <w:u w:val="single"/>
        </w:rPr>
        <w:t xml:space="preserve"> instruments </w:t>
      </w:r>
      <w:r w:rsidRPr="0057035A">
        <w:rPr>
          <w:u w:val="single"/>
        </w:rPr>
        <w:t xml:space="preserve">between unions and corporations </w:t>
      </w:r>
      <w:r w:rsidRPr="00C8518D">
        <w:rPr>
          <w:highlight w:val="yellow"/>
          <w:u w:val="single"/>
        </w:rPr>
        <w:t xml:space="preserve">at the </w:t>
      </w:r>
      <w:r w:rsidRPr="00C8518D">
        <w:rPr>
          <w:rStyle w:val="Emphasis"/>
          <w:highlight w:val="yellow"/>
        </w:rPr>
        <w:t>global</w:t>
      </w:r>
      <w:r w:rsidRPr="00C8518D">
        <w:rPr>
          <w:highlight w:val="yellow"/>
          <w:u w:val="single"/>
        </w:rPr>
        <w:t xml:space="preserve"> </w:t>
      </w:r>
      <w:r w:rsidRPr="00C8518D">
        <w:rPr>
          <w:rStyle w:val="Emphasis"/>
          <w:highlight w:val="yellow"/>
        </w:rPr>
        <w:t>level</w:t>
      </w:r>
      <w:r w:rsidRPr="00C8518D">
        <w:rPr>
          <w:highlight w:val="yellow"/>
          <w:u w:val="single"/>
        </w:rPr>
        <w:t xml:space="preserve"> </w:t>
      </w:r>
      <w:r w:rsidRPr="0057035A">
        <w:rPr>
          <w:u w:val="single"/>
        </w:rPr>
        <w:t xml:space="preserve">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8518D">
        <w:rPr>
          <w:sz w:val="14"/>
        </w:rPr>
        <w:t>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r w:rsidRPr="00C8518D">
        <w:rPr>
          <w:sz w:val="14"/>
        </w:rPr>
        <w:t xml:space="preserve"> </w:t>
      </w:r>
      <w:r w:rsidRPr="00C8518D">
        <w:rPr>
          <w:sz w:val="14"/>
        </w:rPr>
        <w:t>2. Context of Framework Agreements: Corporate Social Responsibility</w:t>
      </w:r>
      <w:r w:rsidRPr="00C8518D">
        <w:rPr>
          <w:sz w:val="14"/>
        </w:rPr>
        <w:t xml:space="preserve"> </w:t>
      </w:r>
      <w:r w:rsidRPr="00C8518D">
        <w:rPr>
          <w:sz w:val="14"/>
        </w:rPr>
        <w:t xml:space="preserve">While </w:t>
      </w:r>
      <w:r w:rsidRPr="0057035A">
        <w:rPr>
          <w:u w:val="single"/>
        </w:rPr>
        <w:t xml:space="preserve">both </w:t>
      </w:r>
      <w:r w:rsidRPr="00B41300">
        <w:rPr>
          <w:rStyle w:val="Emphasis"/>
        </w:rPr>
        <w:t>corporate</w:t>
      </w:r>
      <w:r w:rsidRPr="0057035A">
        <w:rPr>
          <w:u w:val="single"/>
        </w:rPr>
        <w:t xml:space="preserve"> codes of conduct and </w:t>
      </w:r>
      <w:r w:rsidRPr="00C8518D">
        <w:rPr>
          <w:rStyle w:val="Emphasis"/>
          <w:highlight w:val="yellow"/>
        </w:rPr>
        <w:t>IFAs</w:t>
      </w:r>
      <w:r w:rsidRPr="00C8518D">
        <w:rPr>
          <w:highlight w:val="yellow"/>
          <w:u w:val="single"/>
        </w:rPr>
        <w:t xml:space="preserve"> </w:t>
      </w:r>
      <w:r w:rsidRPr="0057035A">
        <w:rPr>
          <w:u w:val="single"/>
        </w:rPr>
        <w:t xml:space="preserve">can be traced to a </w:t>
      </w:r>
      <w:r w:rsidRPr="00B41300">
        <w:rPr>
          <w:rStyle w:val="Emphasis"/>
        </w:rPr>
        <w:t>consumer</w:t>
      </w:r>
      <w:r w:rsidRPr="0057035A">
        <w:rPr>
          <w:u w:val="single"/>
        </w:rPr>
        <w:t xml:space="preserve"> </w:t>
      </w:r>
      <w:r w:rsidRPr="00B41300">
        <w:rPr>
          <w:rStyle w:val="Emphasis"/>
        </w:rPr>
        <w:t>driven</w:t>
      </w:r>
      <w:r w:rsidRPr="0057035A">
        <w:rPr>
          <w:u w:val="single"/>
        </w:rPr>
        <w:t xml:space="preserve"> </w:t>
      </w:r>
      <w:r w:rsidRPr="00B41300">
        <w:rPr>
          <w:rStyle w:val="Emphasis"/>
        </w:rPr>
        <w:t>push</w:t>
      </w:r>
      <w:r w:rsidRPr="0057035A">
        <w:rPr>
          <w:u w:val="single"/>
        </w:rPr>
        <w:t xml:space="preserve"> for corporate </w:t>
      </w:r>
      <w:r w:rsidRPr="00B41300">
        <w:rPr>
          <w:rStyle w:val="Emphasis"/>
        </w:rPr>
        <w:t>social</w:t>
      </w:r>
      <w:r w:rsidRPr="0057035A">
        <w:rPr>
          <w:u w:val="single"/>
        </w:rPr>
        <w:t xml:space="preserve"> </w:t>
      </w:r>
      <w:r w:rsidRPr="00B41300">
        <w:rPr>
          <w:rStyle w:val="Emphasis"/>
        </w:rPr>
        <w:t>responsibility</w:t>
      </w:r>
      <w:r w:rsidRPr="0057035A">
        <w:rPr>
          <w:u w:val="single"/>
        </w:rPr>
        <w:t xml:space="preserve">, a key difference </w:t>
      </w:r>
      <w:r w:rsidRPr="00B41300">
        <w:rPr>
          <w:u w:val="single"/>
        </w:rPr>
        <w:t>separates</w:t>
      </w:r>
      <w:r w:rsidRPr="0057035A">
        <w:rPr>
          <w:u w:val="single"/>
        </w:rPr>
        <w:t xml:space="preserve"> the two: </w:t>
      </w:r>
      <w:r w:rsidRPr="00C8518D">
        <w:rPr>
          <w:rStyle w:val="Emphasis"/>
          <w:highlight w:val="yellow"/>
        </w:rPr>
        <w:t>credibility</w:t>
      </w:r>
      <w:r w:rsidRPr="00C8518D">
        <w:rPr>
          <w:sz w:val="14"/>
        </w:rPr>
        <w:t xml:space="preserve">. In the late 1980’s, </w:t>
      </w:r>
      <w:r w:rsidRPr="00C8518D">
        <w:rPr>
          <w:highlight w:val="yellow"/>
          <w:u w:val="single"/>
        </w:rPr>
        <w:t xml:space="preserve">MNCs </w:t>
      </w:r>
      <w:r w:rsidRPr="0057035A">
        <w:rPr>
          <w:u w:val="single"/>
        </w:rPr>
        <w:t xml:space="preserve">in the United States began to </w:t>
      </w:r>
      <w:r w:rsidRPr="00C8518D">
        <w:rPr>
          <w:highlight w:val="yellow"/>
          <w:u w:val="single"/>
        </w:rPr>
        <w:t xml:space="preserve">respond to campaigns by </w:t>
      </w:r>
      <w:r w:rsidRPr="0057035A">
        <w:rPr>
          <w:u w:val="single"/>
        </w:rPr>
        <w:t xml:space="preserve">non-governmental organizations accusing MNCs of international human rights abuses by </w:t>
      </w:r>
      <w:r w:rsidRPr="00C8518D">
        <w:rPr>
          <w:rStyle w:val="Emphasis"/>
          <w:highlight w:val="yellow"/>
        </w:rPr>
        <w:t>elaborating</w:t>
      </w:r>
      <w:r w:rsidRPr="00C8518D">
        <w:rPr>
          <w:highlight w:val="yellow"/>
          <w:u w:val="single"/>
        </w:rPr>
        <w:t xml:space="preserve"> </w:t>
      </w:r>
      <w:r w:rsidRPr="000F411A">
        <w:rPr>
          <w:rStyle w:val="Emphasis"/>
        </w:rPr>
        <w:t>internal</w:t>
      </w:r>
      <w:r w:rsidRPr="000F411A">
        <w:rPr>
          <w:u w:val="single"/>
        </w:rPr>
        <w:t xml:space="preserve"> </w:t>
      </w:r>
      <w:r w:rsidRPr="00C8518D">
        <w:rPr>
          <w:rStyle w:val="Emphasis"/>
          <w:highlight w:val="yellow"/>
        </w:rPr>
        <w:t>codes</w:t>
      </w:r>
      <w:r w:rsidRPr="00C8518D">
        <w:rPr>
          <w:highlight w:val="yellow"/>
          <w:u w:val="single"/>
        </w:rPr>
        <w:t xml:space="preserve"> of </w:t>
      </w:r>
      <w:r w:rsidRPr="00C8518D">
        <w:rPr>
          <w:rStyle w:val="Emphasis"/>
          <w:highlight w:val="yellow"/>
        </w:rPr>
        <w:t>conduct</w:t>
      </w:r>
      <w:r w:rsidRPr="00C8518D">
        <w:rPr>
          <w:sz w:val="14"/>
        </w:rPr>
        <w:t xml:space="preserve">.93 </w:t>
      </w:r>
      <w:r w:rsidRPr="0057035A">
        <w:rPr>
          <w:u w:val="single"/>
        </w:rPr>
        <w:t xml:space="preserve">These </w:t>
      </w:r>
      <w:r w:rsidRPr="00C8518D">
        <w:rPr>
          <w:highlight w:val="yellow"/>
          <w:u w:val="single"/>
        </w:rPr>
        <w:t>codes</w:t>
      </w:r>
      <w:r w:rsidRPr="00C8518D">
        <w:rPr>
          <w:sz w:val="14"/>
        </w:rPr>
        <w:t xml:space="preserve">, unilaterally written and implemented, </w:t>
      </w:r>
      <w:r w:rsidRPr="0057035A">
        <w:rPr>
          <w:u w:val="single"/>
        </w:rPr>
        <w:t xml:space="preserve">tend to be </w:t>
      </w:r>
      <w:r w:rsidRPr="00C8518D">
        <w:rPr>
          <w:rStyle w:val="Emphasis"/>
          <w:highlight w:val="yellow"/>
        </w:rPr>
        <w:t>vague</w:t>
      </w:r>
      <w:r w:rsidRPr="00C8518D">
        <w:rPr>
          <w:highlight w:val="yellow"/>
          <w:u w:val="single"/>
        </w:rPr>
        <w:t xml:space="preserve"> and provide </w:t>
      </w:r>
      <w:r w:rsidRPr="0057035A">
        <w:rPr>
          <w:u w:val="single"/>
        </w:rPr>
        <w:t xml:space="preserve">for </w:t>
      </w:r>
      <w:r w:rsidRPr="00C8518D">
        <w:rPr>
          <w:rStyle w:val="Emphasis"/>
          <w:highlight w:val="yellow"/>
        </w:rPr>
        <w:t>no</w:t>
      </w:r>
      <w:r w:rsidRPr="00C8518D">
        <w:rPr>
          <w:highlight w:val="yellow"/>
          <w:u w:val="single"/>
        </w:rPr>
        <w:t xml:space="preserve"> </w:t>
      </w:r>
      <w:r w:rsidRPr="00C8518D">
        <w:rPr>
          <w:rStyle w:val="Emphasis"/>
          <w:highlight w:val="yellow"/>
        </w:rPr>
        <w:t>enforcement</w:t>
      </w:r>
      <w:r w:rsidRPr="00C8518D">
        <w:rPr>
          <w:highlight w:val="yellow"/>
          <w:u w:val="single"/>
        </w:rPr>
        <w:t xml:space="preserve"> </w:t>
      </w:r>
      <w:r w:rsidRPr="000F411A">
        <w:rPr>
          <w:rStyle w:val="Emphasis"/>
        </w:rPr>
        <w:t>mechanism</w:t>
      </w:r>
      <w:r w:rsidRPr="00C8518D">
        <w:rPr>
          <w:sz w:val="14"/>
        </w:rPr>
        <w:t xml:space="preserve">.94 </w:t>
      </w:r>
      <w:r w:rsidRPr="0057035A">
        <w:rPr>
          <w:u w:val="single"/>
        </w:rPr>
        <w:t xml:space="preserve">The </w:t>
      </w:r>
      <w:r w:rsidRPr="000F411A">
        <w:rPr>
          <w:rStyle w:val="Emphasis"/>
        </w:rPr>
        <w:t>voluntary</w:t>
      </w:r>
      <w:r w:rsidRPr="000F411A">
        <w:rPr>
          <w:u w:val="single"/>
        </w:rPr>
        <w:t xml:space="preserve">, </w:t>
      </w:r>
      <w:r w:rsidRPr="000F411A">
        <w:rPr>
          <w:rStyle w:val="Emphasis"/>
        </w:rPr>
        <w:t>self</w:t>
      </w:r>
      <w:r w:rsidRPr="000F411A">
        <w:rPr>
          <w:u w:val="single"/>
        </w:rPr>
        <w:t>-</w:t>
      </w:r>
      <w:r w:rsidRPr="000F411A">
        <w:rPr>
          <w:rStyle w:val="Emphasis"/>
        </w:rPr>
        <w:t>enforcing</w:t>
      </w:r>
      <w:r w:rsidRPr="000F411A">
        <w:rPr>
          <w:u w:val="single"/>
        </w:rPr>
        <w:t xml:space="preserve"> nature of these</w:t>
      </w:r>
      <w:r w:rsidRPr="0057035A">
        <w:rPr>
          <w:u w:val="single"/>
        </w:rPr>
        <w:t xml:space="preserve"> </w:t>
      </w:r>
      <w:r w:rsidRPr="000F411A">
        <w:rPr>
          <w:u w:val="single"/>
        </w:rPr>
        <w:t xml:space="preserve">commitments has led </w:t>
      </w:r>
      <w:r w:rsidRPr="000F411A">
        <w:rPr>
          <w:rStyle w:val="Emphasis"/>
        </w:rPr>
        <w:t>critics</w:t>
      </w:r>
      <w:r w:rsidRPr="000F411A">
        <w:rPr>
          <w:u w:val="single"/>
        </w:rPr>
        <w:t xml:space="preserve"> to conclude that they are mere </w:t>
      </w:r>
      <w:r w:rsidRPr="000F411A">
        <w:rPr>
          <w:rStyle w:val="Emphasis"/>
        </w:rPr>
        <w:t>marketing</w:t>
      </w:r>
      <w:r w:rsidRPr="007836ED">
        <w:rPr>
          <w:u w:val="single"/>
        </w:rPr>
        <w:t xml:space="preserve"> </w:t>
      </w:r>
      <w:r w:rsidRPr="00B41300">
        <w:rPr>
          <w:rStyle w:val="Emphasis"/>
        </w:rPr>
        <w:t>ploys</w:t>
      </w:r>
      <w:r w:rsidRPr="0057035A">
        <w:rPr>
          <w:u w:val="single"/>
        </w:rPr>
        <w:t xml:space="preserve"> </w:t>
      </w:r>
      <w:r w:rsidRPr="00C8518D">
        <w:rPr>
          <w:highlight w:val="yellow"/>
          <w:u w:val="single"/>
        </w:rPr>
        <w:t xml:space="preserve">lacking </w:t>
      </w:r>
      <w:r w:rsidRPr="0057035A">
        <w:rPr>
          <w:u w:val="single"/>
        </w:rPr>
        <w:t xml:space="preserve">in </w:t>
      </w:r>
      <w:r w:rsidRPr="00C8518D">
        <w:rPr>
          <w:rStyle w:val="Emphasis"/>
          <w:highlight w:val="yellow"/>
        </w:rPr>
        <w:t>credibility</w:t>
      </w:r>
      <w:r w:rsidRPr="00C8518D">
        <w:rPr>
          <w:sz w:val="14"/>
          <w:highlight w:val="yellow"/>
        </w:rPr>
        <w:t xml:space="preserve"> </w:t>
      </w:r>
      <w:r w:rsidRPr="00C8518D">
        <w:rPr>
          <w:sz w:val="14"/>
        </w:rPr>
        <w:t>or having any real social impact.95</w:t>
      </w:r>
      <w:r w:rsidRPr="00C8518D">
        <w:rPr>
          <w:sz w:val="14"/>
        </w:rPr>
        <w:t xml:space="preserve"> </w:t>
      </w:r>
      <w:r w:rsidRPr="00C8518D">
        <w:rPr>
          <w:highlight w:val="yellow"/>
          <w:u w:val="single"/>
        </w:rPr>
        <w:t xml:space="preserve">IFAs </w:t>
      </w:r>
      <w:r w:rsidRPr="0057035A">
        <w:rPr>
          <w:u w:val="single"/>
        </w:rPr>
        <w:t xml:space="preserve">were </w:t>
      </w:r>
      <w:r w:rsidRPr="00B41300">
        <w:rPr>
          <w:rStyle w:val="Emphasis"/>
        </w:rPr>
        <w:t>developed</w:t>
      </w:r>
      <w:r w:rsidRPr="00C8518D">
        <w:rPr>
          <w:sz w:val="14"/>
        </w:rPr>
        <w:t xml:space="preserve">, in part, as </w:t>
      </w:r>
      <w:r w:rsidRPr="00C8518D">
        <w:rPr>
          <w:highlight w:val="yellow"/>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8518D">
        <w:rPr>
          <w:sz w:val="14"/>
        </w:rPr>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8518D">
        <w:rPr>
          <w:sz w:val="14"/>
        </w:rPr>
        <w:t>—</w:t>
      </w:r>
      <w:r w:rsidRPr="00B41300">
        <w:rPr>
          <w:rStyle w:val="Emphasis"/>
        </w:rPr>
        <w:t>employers</w:t>
      </w:r>
      <w:r w:rsidRPr="0057035A">
        <w:rPr>
          <w:u w:val="single"/>
        </w:rPr>
        <w:t xml:space="preserve"> and </w:t>
      </w:r>
      <w:r w:rsidRPr="00B41300">
        <w:rPr>
          <w:rStyle w:val="Emphasis"/>
        </w:rPr>
        <w:t>workers</w:t>
      </w:r>
      <w:r w:rsidRPr="00C8518D">
        <w:rPr>
          <w:sz w:val="14"/>
        </w:rPr>
        <w:t>—</w:t>
      </w:r>
      <w:r w:rsidRPr="0057035A">
        <w:rPr>
          <w:u w:val="single"/>
        </w:rPr>
        <w:t xml:space="preserve">in the employment </w:t>
      </w:r>
      <w:r w:rsidRPr="00B41300">
        <w:rPr>
          <w:rStyle w:val="Emphasis"/>
        </w:rPr>
        <w:t>relationship</w:t>
      </w:r>
      <w:r w:rsidRPr="00C8518D">
        <w:rPr>
          <w:sz w:val="14"/>
        </w:rPr>
        <w:t>.97 Involvement of the very party the agreement is meant to protect attaches greater meaning and significance to the instrument.98</w:t>
      </w:r>
      <w:r>
        <w:rPr>
          <w:rStyle w:val="Emphasis"/>
        </w:rPr>
        <w:t xml:space="preserve"> </w:t>
      </w:r>
      <w:r w:rsidRPr="00C8518D">
        <w:rPr>
          <w:sz w:val="14"/>
        </w:rPr>
        <w:t xml:space="preserve">The </w:t>
      </w:r>
      <w:r w:rsidRPr="0057035A">
        <w:rPr>
          <w:u w:val="single"/>
        </w:rPr>
        <w:t xml:space="preserve">purpose of </w:t>
      </w:r>
      <w:r w:rsidRPr="000F411A">
        <w:rPr>
          <w:u w:val="single"/>
        </w:rPr>
        <w:t>IFAs</w:t>
      </w:r>
      <w:r w:rsidRPr="0057035A">
        <w:rPr>
          <w:u w:val="single"/>
        </w:rPr>
        <w:t xml:space="preserve"> is to </w:t>
      </w:r>
      <w:r w:rsidRPr="00C8518D">
        <w:rPr>
          <w:rStyle w:val="Emphasis"/>
          <w:highlight w:val="yellow"/>
        </w:rPr>
        <w:t>promote</w:t>
      </w:r>
      <w:r w:rsidRPr="00C8518D">
        <w:rPr>
          <w:highlight w:val="yellow"/>
          <w:u w:val="single"/>
        </w:rPr>
        <w:t xml:space="preserve"> </w:t>
      </w:r>
      <w:r w:rsidRPr="007836ED">
        <w:rPr>
          <w:u w:val="single"/>
        </w:rPr>
        <w:t xml:space="preserve">fundamental </w:t>
      </w:r>
      <w:r w:rsidRPr="000F411A">
        <w:rPr>
          <w:rStyle w:val="Emphasis"/>
        </w:rPr>
        <w:t>labor</w:t>
      </w:r>
      <w:r w:rsidRPr="000F411A">
        <w:rPr>
          <w:u w:val="single"/>
        </w:rPr>
        <w:t xml:space="preserve"> </w:t>
      </w:r>
      <w:r w:rsidRPr="00C8518D">
        <w:rPr>
          <w:rStyle w:val="Emphasis"/>
          <w:highlight w:val="yellow"/>
        </w:rPr>
        <w:t>rights</w:t>
      </w:r>
      <w:r w:rsidRPr="00C8518D">
        <w:rPr>
          <w:highlight w:val="yellow"/>
          <w:u w:val="single"/>
        </w:rPr>
        <w:t xml:space="preserve"> by </w:t>
      </w:r>
      <w:r w:rsidRPr="00C8518D">
        <w:rPr>
          <w:rStyle w:val="Emphasis"/>
          <w:highlight w:val="yellow"/>
        </w:rPr>
        <w:t>regulating</w:t>
      </w:r>
      <w:r w:rsidRPr="00C8518D">
        <w:rPr>
          <w:highlight w:val="yellow"/>
          <w:u w:val="single"/>
        </w:rPr>
        <w:t xml:space="preserve"> </w:t>
      </w:r>
      <w:r w:rsidRPr="00C8518D">
        <w:rPr>
          <w:rStyle w:val="Emphasis"/>
          <w:highlight w:val="yellow"/>
        </w:rPr>
        <w:t>corporate</w:t>
      </w:r>
      <w:r w:rsidRPr="00C8518D">
        <w:rPr>
          <w:highlight w:val="yellow"/>
          <w:u w:val="single"/>
        </w:rPr>
        <w:t xml:space="preserve"> </w:t>
      </w:r>
      <w:r w:rsidRPr="00C8518D">
        <w:rPr>
          <w:rStyle w:val="Emphasis"/>
          <w:highlight w:val="yellow"/>
        </w:rPr>
        <w:t>conduct</w:t>
      </w:r>
      <w:r w:rsidRPr="00C8518D">
        <w:rPr>
          <w:highlight w:val="yellow"/>
          <w:u w:val="single"/>
        </w:rPr>
        <w:t xml:space="preserve"> </w:t>
      </w:r>
      <w:r w:rsidRPr="0057035A">
        <w:rPr>
          <w:u w:val="single"/>
        </w:rPr>
        <w:t>on a global level</w:t>
      </w:r>
      <w:r w:rsidRPr="00C8518D">
        <w:rPr>
          <w:sz w:val="14"/>
        </w:rPr>
        <w:t xml:space="preserve">.99 </w:t>
      </w:r>
      <w:r w:rsidRPr="0057035A">
        <w:rPr>
          <w:u w:val="single"/>
        </w:rPr>
        <w:t xml:space="preserve">This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r>
        <w:rPr>
          <w:u w:val="single"/>
        </w:rPr>
        <w:t xml:space="preserve"> </w:t>
      </w:r>
      <w:r w:rsidRPr="00C8518D">
        <w:rPr>
          <w:sz w:val="14"/>
        </w:rPr>
        <w:t>3. Core ILO Principles as the Substantive Content of IFAs</w:t>
      </w:r>
      <w:r w:rsidRPr="00C8518D">
        <w:rPr>
          <w:sz w:val="14"/>
        </w:rPr>
        <w:t xml:space="preserve"> </w:t>
      </w:r>
      <w:r w:rsidRPr="00C8518D">
        <w:rPr>
          <w:sz w:val="14"/>
        </w:rPr>
        <w:t xml:space="preserve">Whereas </w:t>
      </w:r>
      <w:r w:rsidRPr="000F411A">
        <w:rPr>
          <w:u w:val="single"/>
        </w:rPr>
        <w:t xml:space="preserve">codes tend to be </w:t>
      </w:r>
      <w:r w:rsidRPr="000F411A">
        <w:rPr>
          <w:rStyle w:val="Emphasis"/>
        </w:rPr>
        <w:t>vague</w:t>
      </w:r>
      <w:r w:rsidRPr="000F411A">
        <w:rPr>
          <w:u w:val="single"/>
        </w:rPr>
        <w:t xml:space="preserve"> in</w:t>
      </w:r>
      <w:r w:rsidRPr="0057035A">
        <w:rPr>
          <w:u w:val="single"/>
        </w:rPr>
        <w:t xml:space="preserve"> their commitments</w:t>
      </w:r>
      <w:r w:rsidRPr="00C8518D">
        <w:rPr>
          <w:sz w:val="14"/>
        </w:rPr>
        <w:t xml:space="preserve">, </w:t>
      </w:r>
      <w:r w:rsidRPr="00C8518D">
        <w:rPr>
          <w:highlight w:val="yellow"/>
          <w:u w:val="single"/>
        </w:rPr>
        <w:t xml:space="preserve">MNCs commit themselves to </w:t>
      </w:r>
      <w:r w:rsidRPr="00B41300">
        <w:rPr>
          <w:rStyle w:val="Emphasis"/>
        </w:rPr>
        <w:t>concrete</w:t>
      </w:r>
      <w:r w:rsidRPr="0057035A">
        <w:rPr>
          <w:u w:val="single"/>
        </w:rPr>
        <w:t xml:space="preserve"> </w:t>
      </w:r>
      <w:r w:rsidRPr="00B41300">
        <w:rPr>
          <w:rStyle w:val="Emphasis"/>
        </w:rPr>
        <w:t>international</w:t>
      </w:r>
      <w:r w:rsidRPr="0057035A">
        <w:rPr>
          <w:u w:val="single"/>
        </w:rPr>
        <w:t xml:space="preserve"> </w:t>
      </w:r>
      <w:r w:rsidRPr="000F411A">
        <w:rPr>
          <w:rStyle w:val="Emphasis"/>
        </w:rPr>
        <w:t>labor</w:t>
      </w:r>
      <w:r w:rsidRPr="000F411A">
        <w:rPr>
          <w:u w:val="single"/>
        </w:rPr>
        <w:t xml:space="preserve"> </w:t>
      </w:r>
      <w:r w:rsidRPr="00C8518D">
        <w:rPr>
          <w:rStyle w:val="Emphasis"/>
          <w:highlight w:val="yellow"/>
        </w:rPr>
        <w:t>norms</w:t>
      </w:r>
      <w:r w:rsidRPr="00C8518D">
        <w:rPr>
          <w:highlight w:val="yellow"/>
          <w:u w:val="single"/>
        </w:rPr>
        <w:t xml:space="preserve"> through </w:t>
      </w:r>
      <w:r w:rsidRPr="00C8518D">
        <w:rPr>
          <w:rStyle w:val="Emphasis"/>
          <w:highlight w:val="yellow"/>
        </w:rPr>
        <w:t>framework</w:t>
      </w:r>
      <w:r w:rsidRPr="00C8518D">
        <w:rPr>
          <w:highlight w:val="yellow"/>
          <w:u w:val="single"/>
        </w:rPr>
        <w:t xml:space="preserve"> </w:t>
      </w:r>
      <w:r w:rsidRPr="00C8518D">
        <w:rPr>
          <w:rStyle w:val="Emphasis"/>
          <w:highlight w:val="yellow"/>
        </w:rPr>
        <w:t>agreements</w:t>
      </w:r>
      <w:r w:rsidRPr="0057035A">
        <w:rPr>
          <w:u w:val="single"/>
        </w:rPr>
        <w:t xml:space="preserve">. The </w:t>
      </w:r>
      <w:r w:rsidRPr="000F411A">
        <w:rPr>
          <w:rStyle w:val="Emphasis"/>
        </w:rPr>
        <w:t>key</w:t>
      </w:r>
      <w:r w:rsidRPr="000F411A">
        <w:rPr>
          <w:u w:val="single"/>
        </w:rPr>
        <w:t xml:space="preserve"> </w:t>
      </w:r>
      <w:r w:rsidRPr="000F411A">
        <w:rPr>
          <w:rStyle w:val="Emphasis"/>
        </w:rPr>
        <w:t>areas</w:t>
      </w:r>
      <w:r w:rsidRPr="000F411A">
        <w:rPr>
          <w:u w:val="single"/>
        </w:rPr>
        <w:t xml:space="preserve"> of IFAs are the </w:t>
      </w:r>
      <w:r w:rsidRPr="000F411A">
        <w:rPr>
          <w:rStyle w:val="Emphasis"/>
        </w:rPr>
        <w:t>acceptance</w:t>
      </w:r>
      <w:r w:rsidRPr="000F411A">
        <w:rPr>
          <w:u w:val="single"/>
        </w:rPr>
        <w:t xml:space="preserve"> of the four core </w:t>
      </w:r>
      <w:r w:rsidRPr="000F411A">
        <w:rPr>
          <w:rStyle w:val="Emphasis"/>
        </w:rPr>
        <w:t>labor</w:t>
      </w:r>
      <w:r w:rsidRPr="000F411A">
        <w:rPr>
          <w:u w:val="single"/>
        </w:rPr>
        <w:t xml:space="preserve"> </w:t>
      </w:r>
      <w:r w:rsidRPr="000F411A">
        <w:rPr>
          <w:rStyle w:val="Emphasis"/>
        </w:rPr>
        <w:t>standards</w:t>
      </w:r>
      <w:r w:rsidRPr="00C8518D">
        <w:rPr>
          <w:sz w:val="14"/>
        </w:rPr>
        <w:t>, as articulated in the 1998 ILO Declaration.100 The Declaration itself is typically not mentioned, but rather the four rights are referred to in IFAs by their convention numbers.101 Thus, apart from a very few exceptions, IFAs refer explicitly to ILO Conventions 87 and 98 on freedom of association and the right to organize and collective bargaining, respectively.102</w:t>
      </w:r>
      <w:r w:rsidRPr="00C8518D">
        <w:rPr>
          <w:sz w:val="14"/>
        </w:rPr>
        <w:t xml:space="preserve"> </w:t>
      </w:r>
      <w:r w:rsidRPr="00C8518D">
        <w:rPr>
          <w:sz w:val="14"/>
        </w:rPr>
        <w:t xml:space="preserve">As previously discussed, </w:t>
      </w:r>
      <w:r w:rsidRPr="0057035A">
        <w:rPr>
          <w:u w:val="single"/>
        </w:rPr>
        <w:t xml:space="preserve">ILO standards are the </w:t>
      </w:r>
      <w:r w:rsidRPr="00B41300">
        <w:rPr>
          <w:rStyle w:val="Emphasis"/>
        </w:rPr>
        <w:t>principal</w:t>
      </w:r>
      <w:r w:rsidRPr="0057035A">
        <w:rPr>
          <w:u w:val="single"/>
        </w:rPr>
        <w:t xml:space="preserve"> </w:t>
      </w:r>
      <w:r w:rsidRPr="00B41300">
        <w:rPr>
          <w:rStyle w:val="Emphasis"/>
        </w:rPr>
        <w:t>source</w:t>
      </w:r>
      <w:r w:rsidRPr="0057035A">
        <w:rPr>
          <w:u w:val="single"/>
        </w:rPr>
        <w:t xml:space="preserve"> of </w:t>
      </w:r>
      <w:r w:rsidRPr="00B41300">
        <w:rPr>
          <w:rStyle w:val="Emphasis"/>
        </w:rPr>
        <w:t>international</w:t>
      </w:r>
      <w:r w:rsidRPr="0057035A">
        <w:rPr>
          <w:u w:val="single"/>
        </w:rPr>
        <w:t xml:space="preserve"> </w:t>
      </w:r>
      <w:r w:rsidRPr="00B41300">
        <w:rPr>
          <w:rStyle w:val="Emphasis"/>
        </w:rPr>
        <w:t>labor</w:t>
      </w:r>
      <w:r w:rsidRPr="0057035A">
        <w:rPr>
          <w:u w:val="single"/>
        </w:rPr>
        <w:t xml:space="preserve"> norms</w:t>
      </w:r>
      <w:r w:rsidRPr="00C8518D">
        <w:rPr>
          <w:sz w:val="14"/>
        </w:rPr>
        <w:t xml:space="preserve">.103 ILO </w:t>
      </w:r>
      <w:r w:rsidRPr="0057035A">
        <w:rPr>
          <w:u w:val="single"/>
        </w:rPr>
        <w:t xml:space="preserve">Conventions 87 and 98 are perhaps the </w:t>
      </w:r>
      <w:r w:rsidRPr="000F411A">
        <w:rPr>
          <w:u w:val="single"/>
        </w:rPr>
        <w:t xml:space="preserve">most </w:t>
      </w:r>
      <w:r w:rsidRPr="000F411A">
        <w:rPr>
          <w:rStyle w:val="Emphasis"/>
        </w:rPr>
        <w:t>important</w:t>
      </w:r>
      <w:r w:rsidRPr="000F411A">
        <w:rPr>
          <w:u w:val="single"/>
        </w:rPr>
        <w:t xml:space="preserve"> of ILO principles since the </w:t>
      </w:r>
      <w:r w:rsidRPr="000F411A">
        <w:rPr>
          <w:rStyle w:val="Emphasis"/>
        </w:rPr>
        <w:t>right</w:t>
      </w:r>
      <w:r w:rsidRPr="000F411A">
        <w:rPr>
          <w:u w:val="single"/>
        </w:rPr>
        <w:t xml:space="preserve"> to </w:t>
      </w:r>
      <w:r w:rsidRPr="000F411A">
        <w:rPr>
          <w:rStyle w:val="Emphasis"/>
        </w:rPr>
        <w:t>organize</w:t>
      </w:r>
      <w:r w:rsidRPr="000F411A">
        <w:rPr>
          <w:u w:val="single"/>
        </w:rPr>
        <w:t xml:space="preserve"> and </w:t>
      </w:r>
      <w:r w:rsidRPr="000F411A">
        <w:rPr>
          <w:rStyle w:val="Emphasis"/>
        </w:rPr>
        <w:t>bargain</w:t>
      </w:r>
      <w:r w:rsidRPr="000F411A">
        <w:rPr>
          <w:u w:val="single"/>
        </w:rPr>
        <w:t xml:space="preserve"> </w:t>
      </w:r>
      <w:r w:rsidRPr="000F411A">
        <w:rPr>
          <w:rStyle w:val="Emphasis"/>
        </w:rPr>
        <w:t>collectively</w:t>
      </w:r>
      <w:r w:rsidRPr="000F411A">
        <w:rPr>
          <w:u w:val="single"/>
        </w:rPr>
        <w:t xml:space="preserve"> is essential to the </w:t>
      </w:r>
      <w:r w:rsidRPr="000F411A">
        <w:rPr>
          <w:rStyle w:val="Emphasis"/>
        </w:rPr>
        <w:t>defense</w:t>
      </w:r>
      <w:r w:rsidRPr="000F411A">
        <w:rPr>
          <w:u w:val="single"/>
        </w:rPr>
        <w:t xml:space="preserve"> of </w:t>
      </w:r>
      <w:r w:rsidRPr="000F411A">
        <w:rPr>
          <w:rStyle w:val="Emphasis"/>
        </w:rPr>
        <w:t>working</w:t>
      </w:r>
      <w:r w:rsidRPr="000F411A">
        <w:rPr>
          <w:u w:val="single"/>
        </w:rPr>
        <w:t xml:space="preserve"> </w:t>
      </w:r>
      <w:r w:rsidRPr="000F411A">
        <w:rPr>
          <w:rStyle w:val="Emphasis"/>
        </w:rPr>
        <w:t>conditions</w:t>
      </w:r>
      <w:r w:rsidRPr="00C8518D">
        <w:rPr>
          <w:sz w:val="14"/>
        </w:rPr>
        <w:t xml:space="preserve"> like wages, hours, and health and safety </w:t>
      </w:r>
      <w:r w:rsidRPr="000F411A">
        <w:rPr>
          <w:u w:val="single"/>
        </w:rPr>
        <w:t xml:space="preserve">through the </w:t>
      </w:r>
      <w:r w:rsidRPr="000F411A">
        <w:rPr>
          <w:rStyle w:val="Emphasis"/>
        </w:rPr>
        <w:t>collective</w:t>
      </w:r>
      <w:r w:rsidRPr="000F411A">
        <w:rPr>
          <w:u w:val="single"/>
        </w:rPr>
        <w:t xml:space="preserve"> </w:t>
      </w:r>
      <w:r w:rsidRPr="000F411A">
        <w:rPr>
          <w:rStyle w:val="Emphasis"/>
        </w:rPr>
        <w:t>bargaining</w:t>
      </w:r>
      <w:r w:rsidRPr="000F411A">
        <w:rPr>
          <w:u w:val="single"/>
        </w:rPr>
        <w:t xml:space="preserve"> </w:t>
      </w:r>
      <w:r w:rsidRPr="000F411A">
        <w:rPr>
          <w:rStyle w:val="Emphasis"/>
        </w:rPr>
        <w:t>process</w:t>
      </w:r>
      <w:r w:rsidRPr="00C8518D">
        <w:rPr>
          <w:sz w:val="14"/>
        </w:rPr>
        <w:t>.104</w:t>
      </w:r>
      <w:r w:rsidRPr="00C8518D">
        <w:rPr>
          <w:sz w:val="14"/>
        </w:rPr>
        <w:t xml:space="preserve"> </w:t>
      </w:r>
      <w:r w:rsidRPr="00C8518D">
        <w:rPr>
          <w:sz w:val="14"/>
        </w:rPr>
        <w:t>4. Scope of IFAs, MNCs and Supply Chains</w:t>
      </w:r>
      <w:r w:rsidRPr="00C8518D">
        <w:rPr>
          <w:sz w:val="14"/>
        </w:rPr>
        <w:t xml:space="preserve"> </w:t>
      </w:r>
      <w:r w:rsidRPr="00C8518D">
        <w:rPr>
          <w:sz w:val="14"/>
        </w:rPr>
        <w:t>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r w:rsidRPr="00C8518D">
        <w:rPr>
          <w:sz w:val="14"/>
        </w:rPr>
        <w:t xml:space="preserve"> </w:t>
      </w:r>
      <w:r w:rsidRPr="00C8518D">
        <w:rPr>
          <w:sz w:val="14"/>
        </w:rPr>
        <w:t>III. ANALYSIS</w:t>
      </w:r>
      <w:r w:rsidRPr="00C8518D">
        <w:rPr>
          <w:sz w:val="14"/>
        </w:rPr>
        <w:t xml:space="preserve"> </w:t>
      </w:r>
      <w:r w:rsidRPr="00C8518D">
        <w:rPr>
          <w:sz w:val="14"/>
        </w:rPr>
        <w:t xml:space="preserve">The principal weapon workers have to leverage their bargaining power is the strike.109 </w:t>
      </w:r>
      <w:r w:rsidRPr="00484C93">
        <w:rPr>
          <w:u w:val="single"/>
        </w:rPr>
        <w:t xml:space="preserve">The </w:t>
      </w:r>
      <w:r w:rsidRPr="00484C93">
        <w:rPr>
          <w:rStyle w:val="Emphasis"/>
        </w:rPr>
        <w:t>permanent</w:t>
      </w:r>
      <w:r w:rsidRPr="00484C93">
        <w:rPr>
          <w:u w:val="single"/>
        </w:rPr>
        <w:t xml:space="preserve"> </w:t>
      </w:r>
      <w:r w:rsidRPr="00484C93">
        <w:rPr>
          <w:rStyle w:val="Emphasis"/>
        </w:rPr>
        <w:t>strike</w:t>
      </w:r>
      <w:r w:rsidRPr="00484C93">
        <w:rPr>
          <w:u w:val="single"/>
        </w:rPr>
        <w:t xml:space="preserve"> </w:t>
      </w:r>
      <w:r w:rsidRPr="00484C93">
        <w:rPr>
          <w:rStyle w:val="Emphasis"/>
        </w:rPr>
        <w:t>replacement</w:t>
      </w:r>
      <w:r w:rsidRPr="00484C93">
        <w:rPr>
          <w:u w:val="single"/>
        </w:rPr>
        <w:t xml:space="preserve"> </w:t>
      </w:r>
      <w:r w:rsidRPr="00484C93">
        <w:rPr>
          <w:rStyle w:val="Emphasis"/>
        </w:rPr>
        <w:t>policy</w:t>
      </w:r>
      <w:r w:rsidRPr="00484C93">
        <w:rPr>
          <w:u w:val="single"/>
        </w:rPr>
        <w:t xml:space="preserve"> renders [strikes] this weapon almost </w:t>
      </w:r>
      <w:r w:rsidRPr="00484C93">
        <w:rPr>
          <w:rStyle w:val="Emphasis"/>
        </w:rPr>
        <w:t>meaningless</w:t>
      </w:r>
      <w:r w:rsidRPr="00484C93">
        <w:rPr>
          <w:u w:val="single"/>
        </w:rPr>
        <w:t xml:space="preserve"> by </w:t>
      </w:r>
      <w:r w:rsidRPr="00484C93">
        <w:rPr>
          <w:rStyle w:val="Emphasis"/>
        </w:rPr>
        <w:t>subjecting</w:t>
      </w:r>
      <w:r w:rsidRPr="00484C93">
        <w:rPr>
          <w:u w:val="single"/>
        </w:rPr>
        <w:t xml:space="preserve"> workers that employ it to a risk of </w:t>
      </w:r>
      <w:r w:rsidRPr="00484C93">
        <w:rPr>
          <w:rStyle w:val="Emphasis"/>
        </w:rPr>
        <w:t>job</w:t>
      </w:r>
      <w:r w:rsidRPr="00484C93">
        <w:rPr>
          <w:u w:val="single"/>
        </w:rPr>
        <w:t xml:space="preserve"> </w:t>
      </w:r>
      <w:r w:rsidRPr="00484C93">
        <w:rPr>
          <w:rStyle w:val="Emphasis"/>
        </w:rPr>
        <w:t>loss</w:t>
      </w:r>
      <w:r w:rsidRPr="00C8518D">
        <w:rPr>
          <w:sz w:val="14"/>
        </w:rPr>
        <w:t xml:space="preserve">. </w:t>
      </w:r>
      <w:r w:rsidRPr="00484C93">
        <w:rPr>
          <w:u w:val="single"/>
        </w:rPr>
        <w:t xml:space="preserve">This practice </w:t>
      </w:r>
      <w:r w:rsidRPr="00484C93">
        <w:rPr>
          <w:rStyle w:val="Emphasis"/>
        </w:rPr>
        <w:t>deviates</w:t>
      </w:r>
      <w:r w:rsidRPr="00484C93">
        <w:rPr>
          <w:u w:val="single"/>
        </w:rPr>
        <w:t xml:space="preserve"> from international norms on </w:t>
      </w:r>
      <w:r w:rsidRPr="00484C93">
        <w:rPr>
          <w:rStyle w:val="Emphasis"/>
        </w:rPr>
        <w:t>freedom</w:t>
      </w:r>
      <w:r w:rsidRPr="00484C93">
        <w:rPr>
          <w:u w:val="single"/>
        </w:rPr>
        <w:t xml:space="preserve"> of </w:t>
      </w:r>
      <w:r w:rsidRPr="00484C93">
        <w:rPr>
          <w:rStyle w:val="Emphasis"/>
        </w:rPr>
        <w:t>association</w:t>
      </w:r>
      <w:r w:rsidRPr="00C8518D">
        <w:rPr>
          <w:sz w:val="14"/>
        </w:rPr>
        <w:t xml:space="preserve">, </w:t>
      </w:r>
      <w:r w:rsidRPr="00484C93">
        <w:rPr>
          <w:u w:val="single"/>
        </w:rPr>
        <w:t xml:space="preserve">the </w:t>
      </w:r>
      <w:r w:rsidRPr="00484C93">
        <w:rPr>
          <w:rStyle w:val="Emphasis"/>
        </w:rPr>
        <w:t>right</w:t>
      </w:r>
      <w:r w:rsidRPr="00484C93">
        <w:rPr>
          <w:u w:val="single"/>
        </w:rPr>
        <w:t xml:space="preserve"> to </w:t>
      </w:r>
      <w:r w:rsidRPr="00484C93">
        <w:rPr>
          <w:rStyle w:val="Emphasis"/>
        </w:rPr>
        <w:t>organize</w:t>
      </w:r>
      <w:r w:rsidRPr="00C8518D">
        <w:rPr>
          <w:sz w:val="14"/>
        </w:rPr>
        <w:t xml:space="preserve">, </w:t>
      </w:r>
      <w:r w:rsidRPr="00484C93">
        <w:rPr>
          <w:u w:val="single"/>
        </w:rPr>
        <w:t>and bargain collectively</w:t>
      </w:r>
      <w:r w:rsidRPr="00C8518D">
        <w:rPr>
          <w:sz w:val="14"/>
        </w:rPr>
        <w:t xml:space="preserve">, as enunciated in Conventions 87 and 98, and reaffirmed in the ILO 1998 Declaration to the point of rendering the right to strike a mere freedom to strike.110 Fortunately, </w:t>
      </w:r>
      <w:r w:rsidRPr="00C8518D">
        <w:rPr>
          <w:u w:val="single"/>
        </w:rPr>
        <w:t xml:space="preserve">IFAs have the potential to bring many U.S. operating companies into </w:t>
      </w:r>
      <w:r w:rsidRPr="00C8518D">
        <w:rPr>
          <w:rStyle w:val="Emphasis"/>
        </w:rPr>
        <w:t>compliance</w:t>
      </w:r>
      <w:r w:rsidRPr="00C8518D">
        <w:rPr>
          <w:u w:val="single"/>
        </w:rPr>
        <w:t xml:space="preserve"> with </w:t>
      </w:r>
      <w:r w:rsidRPr="00C8518D">
        <w:rPr>
          <w:rStyle w:val="Emphasis"/>
        </w:rPr>
        <w:t>international</w:t>
      </w:r>
      <w:r w:rsidRPr="00C8518D">
        <w:rPr>
          <w:u w:val="single"/>
        </w:rPr>
        <w:t xml:space="preserve"> </w:t>
      </w:r>
      <w:r w:rsidRPr="00C8518D">
        <w:rPr>
          <w:rStyle w:val="Emphasis"/>
        </w:rPr>
        <w:t>standards</w:t>
      </w:r>
      <w:r w:rsidRPr="00C8518D">
        <w:rPr>
          <w:u w:val="single"/>
        </w:rPr>
        <w:t xml:space="preserve"> on the </w:t>
      </w:r>
      <w:r w:rsidRPr="00C8518D">
        <w:rPr>
          <w:rStyle w:val="Emphasis"/>
        </w:rPr>
        <w:t>right</w:t>
      </w:r>
      <w:r w:rsidRPr="00C8518D">
        <w:rPr>
          <w:u w:val="single"/>
        </w:rPr>
        <w:t xml:space="preserve"> to </w:t>
      </w:r>
      <w:r w:rsidRPr="00C8518D">
        <w:rPr>
          <w:rStyle w:val="Emphasis"/>
        </w:rPr>
        <w:t>strike</w:t>
      </w:r>
      <w:r w:rsidRPr="00C8518D">
        <w:rPr>
          <w:sz w:val="14"/>
        </w:rPr>
        <w:t xml:space="preserve">, </w:t>
      </w:r>
      <w:r w:rsidRPr="00C8518D">
        <w:rPr>
          <w:u w:val="single"/>
        </w:rPr>
        <w:t xml:space="preserve">which </w:t>
      </w:r>
      <w:r w:rsidRPr="00C8518D">
        <w:rPr>
          <w:rStyle w:val="Emphasis"/>
        </w:rPr>
        <w:t>prohibits</w:t>
      </w:r>
      <w:r w:rsidRPr="00C8518D">
        <w:rPr>
          <w:u w:val="single"/>
        </w:rPr>
        <w:t xml:space="preserve"> the use of permanent </w:t>
      </w:r>
      <w:r w:rsidRPr="00C8518D">
        <w:rPr>
          <w:rStyle w:val="Emphasis"/>
        </w:rPr>
        <w:t>replacements</w:t>
      </w:r>
      <w:r w:rsidRPr="00C8518D">
        <w:rPr>
          <w:u w:val="single"/>
        </w:rPr>
        <w:t>.</w:t>
      </w:r>
      <w:r>
        <w:rPr>
          <w:u w:val="single"/>
        </w:rPr>
        <w:t xml:space="preserve"> </w:t>
      </w:r>
      <w:r w:rsidRPr="00C8518D">
        <w:rPr>
          <w:sz w:val="14"/>
        </w:rPr>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r w:rsidRPr="00C8518D">
        <w:rPr>
          <w:sz w:val="14"/>
        </w:rPr>
        <w:t xml:space="preserve"> </w:t>
      </w:r>
      <w:r w:rsidRPr="00C8518D">
        <w:rPr>
          <w:sz w:val="14"/>
        </w:rPr>
        <w:t xml:space="preserve">A. </w:t>
      </w:r>
      <w:r w:rsidRPr="0057035A">
        <w:rPr>
          <w:u w:val="single"/>
        </w:rPr>
        <w:t xml:space="preserve">Interference with the Right to Strike is an </w:t>
      </w:r>
      <w:r w:rsidRPr="00B41300">
        <w:rPr>
          <w:rStyle w:val="Emphasis"/>
        </w:rPr>
        <w:t>Abridgement</w:t>
      </w:r>
      <w:r w:rsidRPr="0057035A">
        <w:rPr>
          <w:u w:val="single"/>
        </w:rPr>
        <w:t xml:space="preserve"> of </w:t>
      </w:r>
      <w:r w:rsidRPr="00B41300">
        <w:rPr>
          <w:rStyle w:val="Emphasis"/>
        </w:rPr>
        <w:t>ILO</w:t>
      </w:r>
      <w:r w:rsidRPr="0057035A">
        <w:rPr>
          <w:u w:val="single"/>
        </w:rPr>
        <w:t xml:space="preserve"> </w:t>
      </w:r>
      <w:r w:rsidRPr="00B41300">
        <w:rPr>
          <w:rStyle w:val="Emphasis"/>
        </w:rPr>
        <w:t>Principles</w:t>
      </w:r>
      <w:r w:rsidRPr="00C8518D">
        <w:rPr>
          <w:sz w:val="14"/>
        </w:rPr>
        <w:t xml:space="preserve"> </w:t>
      </w:r>
      <w:r w:rsidRPr="0057035A">
        <w:rPr>
          <w:u w:val="single"/>
        </w:rPr>
        <w:t>Collective bargaining is the mechanism through which workers present their demands to an employer and</w:t>
      </w:r>
      <w:r w:rsidRPr="00C8518D">
        <w:rPr>
          <w:sz w:val="14"/>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8518D">
        <w:rPr>
          <w:sz w:val="14"/>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8518D">
        <w:rPr>
          <w:sz w:val="14"/>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8518D">
        <w:rPr>
          <w:sz w:val="14"/>
        </w:rPr>
        <w:t>—</w:t>
      </w:r>
      <w:r w:rsidRPr="0057035A">
        <w:rPr>
          <w:u w:val="single"/>
        </w:rPr>
        <w:t xml:space="preserve">with most workers’ demands </w:t>
      </w:r>
      <w:r w:rsidRPr="00B41300">
        <w:rPr>
          <w:rStyle w:val="Emphasis"/>
        </w:rPr>
        <w:t>encompassing</w:t>
      </w:r>
      <w:r w:rsidRPr="0057035A">
        <w:rPr>
          <w:u w:val="single"/>
        </w:rPr>
        <w:t xml:space="preserve"> improved pay or other working conditions.</w:t>
      </w:r>
      <w:r w:rsidRPr="00C8518D">
        <w:rPr>
          <w:sz w:val="14"/>
        </w:rPr>
        <w:t xml:space="preserve">113 To bring balance to the employment relationship at the bargaining table, </w:t>
      </w:r>
      <w:r w:rsidRPr="0057035A">
        <w:rPr>
          <w:u w:val="single"/>
        </w:rPr>
        <w:t xml:space="preserve">one of the </w:t>
      </w:r>
      <w:r w:rsidRPr="00B41300">
        <w:rPr>
          <w:rStyle w:val="Emphasis"/>
        </w:rPr>
        <w:t>primary</w:t>
      </w:r>
      <w:r w:rsidRPr="0057035A">
        <w:rPr>
          <w:u w:val="single"/>
        </w:rPr>
        <w:t xml:space="preserve"> </w:t>
      </w:r>
      <w:r w:rsidRPr="00B41300">
        <w:rPr>
          <w:rStyle w:val="Emphasis"/>
        </w:rPr>
        <w:t>weapons</w:t>
      </w:r>
      <w:r w:rsidRPr="0057035A">
        <w:rPr>
          <w:u w:val="single"/>
        </w:rPr>
        <w:t xml:space="preserve"> available to workers in defending their interests is the threat of </w:t>
      </w:r>
      <w:r w:rsidRPr="00B41300">
        <w:rPr>
          <w:rStyle w:val="Emphasis"/>
        </w:rPr>
        <w:t>withholding</w:t>
      </w:r>
      <w:r w:rsidRPr="0057035A">
        <w:rPr>
          <w:u w:val="single"/>
        </w:rPr>
        <w:t xml:space="preserve"> </w:t>
      </w:r>
      <w:r w:rsidRPr="00B41300">
        <w:rPr>
          <w:rStyle w:val="Emphasis"/>
        </w:rPr>
        <w:t>labor</w:t>
      </w:r>
      <w:r w:rsidRPr="0057035A">
        <w:rPr>
          <w:u w:val="single"/>
        </w:rPr>
        <w:t xml:space="preserve"> to inflict costs upon the employer</w:t>
      </w:r>
      <w:r w:rsidRPr="00C8518D">
        <w:rPr>
          <w:sz w:val="14"/>
        </w:rPr>
        <w:t xml:space="preserve">.114 The </w:t>
      </w:r>
      <w:r w:rsidRPr="0057035A">
        <w:rPr>
          <w:u w:val="single"/>
        </w:rPr>
        <w:t xml:space="preserve">principle of the </w:t>
      </w:r>
      <w:r w:rsidRPr="00B41300">
        <w:rPr>
          <w:rStyle w:val="Emphasis"/>
        </w:rPr>
        <w:t>strike</w:t>
      </w:r>
      <w:r w:rsidRPr="0057035A">
        <w:rPr>
          <w:u w:val="single"/>
        </w:rPr>
        <w:t xml:space="preserve"> as a </w:t>
      </w:r>
      <w:r w:rsidRPr="00B41300">
        <w:rPr>
          <w:rStyle w:val="Emphasis"/>
        </w:rPr>
        <w:t>legitimate</w:t>
      </w:r>
      <w:r w:rsidRPr="0057035A">
        <w:rPr>
          <w:u w:val="single"/>
        </w:rPr>
        <w:t xml:space="preserve"> </w:t>
      </w:r>
      <w:r w:rsidRPr="00B41300">
        <w:rPr>
          <w:rStyle w:val="Emphasis"/>
        </w:rPr>
        <w:t>means</w:t>
      </w:r>
      <w:r w:rsidRPr="0057035A">
        <w:rPr>
          <w:u w:val="single"/>
        </w:rPr>
        <w:t xml:space="preserve"> of action taken by workers’ organizations is </w:t>
      </w:r>
      <w:r w:rsidRPr="00B41300">
        <w:rPr>
          <w:rStyle w:val="Emphasis"/>
        </w:rPr>
        <w:t>widely</w:t>
      </w:r>
      <w:r w:rsidRPr="0057035A">
        <w:rPr>
          <w:u w:val="single"/>
        </w:rPr>
        <w:t xml:space="preserve"> </w:t>
      </w:r>
      <w:r w:rsidRPr="00B41300">
        <w:rPr>
          <w:rStyle w:val="Emphasis"/>
        </w:rPr>
        <w:t>recognized</w:t>
      </w:r>
      <w:r w:rsidRPr="0057035A">
        <w:rPr>
          <w:u w:val="single"/>
        </w:rPr>
        <w:t xml:space="preserve"> in countries</w:t>
      </w:r>
      <w:r w:rsidRPr="00C8518D">
        <w:rPr>
          <w:sz w:val="14"/>
        </w:rPr>
        <w:t xml:space="preserve"> throughout the world, almost to the point of universal recognition.115 The ILO Committee on Freedom of Association holds the position that the right to strike is a basic consequence of the right to organize.116</w:t>
      </w:r>
      <w:r w:rsidRPr="00C8518D">
        <w:rPr>
          <w:sz w:val="14"/>
        </w:rPr>
        <w:t xml:space="preserve"> </w:t>
      </w:r>
      <w:r w:rsidRPr="00C8518D">
        <w:rPr>
          <w:rStyle w:val="Emphasis"/>
        </w:rPr>
        <w:t>Interference</w:t>
      </w:r>
      <w:r w:rsidRPr="00C8518D">
        <w:rPr>
          <w:u w:val="single"/>
        </w:rPr>
        <w:t xml:space="preserve"> or </w:t>
      </w:r>
      <w:r w:rsidRPr="00C8518D">
        <w:rPr>
          <w:rStyle w:val="Emphasis"/>
        </w:rPr>
        <w:t>impairment</w:t>
      </w:r>
      <w:r w:rsidRPr="00C8518D">
        <w:rPr>
          <w:u w:val="single"/>
        </w:rPr>
        <w:t xml:space="preserve"> of the right to strike is </w:t>
      </w:r>
      <w:r w:rsidRPr="00C8518D">
        <w:rPr>
          <w:rStyle w:val="Emphasis"/>
        </w:rPr>
        <w:t>inconsistent</w:t>
      </w:r>
      <w:r w:rsidRPr="00C8518D">
        <w:rPr>
          <w:u w:val="single"/>
        </w:rPr>
        <w:t xml:space="preserve"> with Articles 3, 8, and 10 of Convention 87 guaranteeing workers </w:t>
      </w:r>
      <w:r w:rsidRPr="00C8518D">
        <w:rPr>
          <w:rStyle w:val="Emphasis"/>
        </w:rPr>
        <w:t>freedom</w:t>
      </w:r>
      <w:r w:rsidRPr="00C8518D">
        <w:rPr>
          <w:u w:val="single"/>
        </w:rPr>
        <w:t xml:space="preserve"> of </w:t>
      </w:r>
      <w:r w:rsidRPr="00C8518D">
        <w:rPr>
          <w:rStyle w:val="Emphasis"/>
        </w:rPr>
        <w:t>association</w:t>
      </w:r>
      <w:r w:rsidRPr="00C8518D">
        <w:rPr>
          <w:u w:val="single"/>
        </w:rPr>
        <w:t xml:space="preserve"> and the right to take </w:t>
      </w:r>
      <w:r w:rsidRPr="00C8518D">
        <w:rPr>
          <w:rStyle w:val="Emphasis"/>
        </w:rPr>
        <w:t>concerted</w:t>
      </w:r>
      <w:r w:rsidRPr="00C8518D">
        <w:rPr>
          <w:u w:val="single"/>
        </w:rPr>
        <w:t xml:space="preserve"> </w:t>
      </w:r>
      <w:r w:rsidRPr="00C8518D">
        <w:rPr>
          <w:rStyle w:val="Emphasis"/>
        </w:rPr>
        <w:t>actions</w:t>
      </w:r>
      <w:r w:rsidRPr="00C8518D">
        <w:rPr>
          <w:u w:val="single"/>
        </w:rPr>
        <w:t xml:space="preserve"> to further their interests</w:t>
      </w:r>
      <w:r w:rsidRPr="00C8518D">
        <w:rPr>
          <w:sz w:val="14"/>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57035A">
        <w:rPr>
          <w:u w:val="single"/>
        </w:rPr>
        <w:t>When read together with Article 10</w:t>
      </w:r>
      <w:r w:rsidRPr="00C8518D">
        <w:rPr>
          <w:sz w:val="14"/>
        </w:rPr>
        <w:t xml:space="preserve">, </w:t>
      </w:r>
      <w:r w:rsidRPr="00C8518D">
        <w:rPr>
          <w:highlight w:val="yellow"/>
          <w:u w:val="single"/>
        </w:rPr>
        <w:t xml:space="preserve">Article 3 </w:t>
      </w:r>
      <w:r w:rsidRPr="00C8518D">
        <w:rPr>
          <w:rStyle w:val="Emphasis"/>
          <w:highlight w:val="yellow"/>
        </w:rPr>
        <w:t>protects</w:t>
      </w:r>
      <w:r w:rsidRPr="00C8518D">
        <w:rPr>
          <w:highlight w:val="yellow"/>
          <w:u w:val="single"/>
        </w:rPr>
        <w:t xml:space="preserve"> </w:t>
      </w:r>
      <w:r w:rsidRPr="0057035A">
        <w:rPr>
          <w:u w:val="single"/>
        </w:rPr>
        <w:t xml:space="preserve">activities </w:t>
      </w:r>
      <w:r w:rsidRPr="000F411A">
        <w:rPr>
          <w:u w:val="single"/>
        </w:rPr>
        <w:t xml:space="preserve">and </w:t>
      </w:r>
      <w:r w:rsidRPr="000F411A">
        <w:rPr>
          <w:rStyle w:val="Emphasis"/>
        </w:rPr>
        <w:t>actions</w:t>
      </w:r>
      <w:r w:rsidRPr="000F411A">
        <w:rPr>
          <w:u w:val="single"/>
        </w:rPr>
        <w:t xml:space="preserve"> that are designed to further and defend the </w:t>
      </w:r>
      <w:r w:rsidRPr="000F411A">
        <w:rPr>
          <w:rStyle w:val="Emphasis"/>
        </w:rPr>
        <w:t>interests</w:t>
      </w:r>
      <w:r w:rsidRPr="000F411A">
        <w:rPr>
          <w:u w:val="single"/>
        </w:rPr>
        <w:t xml:space="preserve"> of </w:t>
      </w:r>
      <w:proofErr w:type="gramStart"/>
      <w:r w:rsidRPr="00C8518D">
        <w:rPr>
          <w:rStyle w:val="Emphasis"/>
          <w:highlight w:val="yellow"/>
        </w:rPr>
        <w:t>workers.</w:t>
      </w:r>
      <w:r w:rsidRPr="00C8518D">
        <w:rPr>
          <w:sz w:val="14"/>
          <w:highlight w:val="yellow"/>
        </w:rPr>
        <w:t>.</w:t>
      </w:r>
      <w:proofErr w:type="gramEnd"/>
      <w:r w:rsidRPr="00C8518D">
        <w:rPr>
          <w:sz w:val="14"/>
        </w:rPr>
        <w:t xml:space="preserve"> Recall that </w:t>
      </w:r>
      <w:r w:rsidRPr="006844A2">
        <w:rPr>
          <w:u w:val="single"/>
        </w:rPr>
        <w:t xml:space="preserve">strikes are </w:t>
      </w:r>
      <w:r w:rsidRPr="00B41300">
        <w:rPr>
          <w:rStyle w:val="Emphasis"/>
        </w:rPr>
        <w:t>recognized</w:t>
      </w:r>
      <w:r w:rsidRPr="006844A2">
        <w:rPr>
          <w:u w:val="single"/>
        </w:rPr>
        <w:t xml:space="preserve"> as</w:t>
      </w:r>
      <w:r w:rsidRPr="0057035A">
        <w:rPr>
          <w:u w:val="single"/>
        </w:rPr>
        <w:t xml:space="preserve"> an </w:t>
      </w:r>
      <w:r w:rsidRPr="00B41300">
        <w:rPr>
          <w:rStyle w:val="Emphasis"/>
        </w:rPr>
        <w:t>essential</w:t>
      </w:r>
      <w:r w:rsidRPr="0057035A">
        <w:rPr>
          <w:u w:val="single"/>
        </w:rPr>
        <w:t xml:space="preserve"> </w:t>
      </w:r>
      <w:r w:rsidRPr="00B41300">
        <w:rPr>
          <w:rStyle w:val="Emphasis"/>
        </w:rPr>
        <w:t>means</w:t>
      </w:r>
      <w:r w:rsidRPr="0057035A">
        <w:rPr>
          <w:u w:val="single"/>
        </w:rPr>
        <w:t xml:space="preserve"> through which workers further and defend their interests</w:t>
      </w:r>
      <w:r w:rsidRPr="00C8518D">
        <w:rPr>
          <w:sz w:val="14"/>
        </w:rPr>
        <w:t xml:space="preserve">.119 </w:t>
      </w:r>
      <w:r w:rsidRPr="0057035A">
        <w:rPr>
          <w:u w:val="single"/>
        </w:rPr>
        <w:t xml:space="preserve">Article 8 declares that </w:t>
      </w:r>
      <w:r w:rsidRPr="00B41300">
        <w:rPr>
          <w:rStyle w:val="Emphasis"/>
        </w:rPr>
        <w:t>no</w:t>
      </w:r>
      <w:r w:rsidRPr="0057035A">
        <w:rPr>
          <w:u w:val="single"/>
        </w:rPr>
        <w:t xml:space="preserve"> </w:t>
      </w:r>
      <w:r w:rsidRPr="00B41300">
        <w:rPr>
          <w:rStyle w:val="Emphasis"/>
        </w:rPr>
        <w:t>national</w:t>
      </w:r>
      <w:r w:rsidRPr="0057035A">
        <w:rPr>
          <w:u w:val="single"/>
        </w:rPr>
        <w:t xml:space="preserve"> </w:t>
      </w:r>
      <w:r w:rsidRPr="00B41300">
        <w:rPr>
          <w:rStyle w:val="Emphasis"/>
        </w:rPr>
        <w:t>law</w:t>
      </w:r>
      <w:r w:rsidRPr="0057035A">
        <w:rPr>
          <w:u w:val="single"/>
        </w:rPr>
        <w:t xml:space="preserve"> may </w:t>
      </w:r>
      <w:r w:rsidRPr="00B41300">
        <w:rPr>
          <w:rStyle w:val="Emphasis"/>
        </w:rPr>
        <w:t>impair</w:t>
      </w:r>
      <w:r w:rsidRPr="0057035A">
        <w:rPr>
          <w:u w:val="single"/>
        </w:rPr>
        <w:t xml:space="preserve"> </w:t>
      </w:r>
      <w:r w:rsidRPr="00B41300">
        <w:rPr>
          <w:rStyle w:val="Emphasis"/>
        </w:rPr>
        <w:t>the</w:t>
      </w:r>
      <w:r w:rsidRPr="0057035A">
        <w:rPr>
          <w:u w:val="single"/>
        </w:rPr>
        <w:t xml:space="preserve"> </w:t>
      </w:r>
      <w:r w:rsidRPr="00B41300">
        <w:rPr>
          <w:rStyle w:val="Emphasis"/>
        </w:rPr>
        <w:t>guarantees</w:t>
      </w:r>
      <w:r w:rsidRPr="0057035A">
        <w:rPr>
          <w:u w:val="single"/>
        </w:rPr>
        <w:t xml:space="preserve"> of the Convention</w:t>
      </w:r>
      <w:r w:rsidRPr="00C8518D">
        <w:rPr>
          <w:sz w:val="14"/>
        </w:rPr>
        <w:t xml:space="preserve">.120 Because </w:t>
      </w:r>
      <w:r w:rsidRPr="0057035A">
        <w:rPr>
          <w:u w:val="single"/>
        </w:rPr>
        <w:t xml:space="preserve">strike action falls under the </w:t>
      </w:r>
      <w:r w:rsidRPr="00B41300">
        <w:rPr>
          <w:rStyle w:val="Emphasis"/>
        </w:rPr>
        <w:t>activities</w:t>
      </w:r>
      <w:r w:rsidRPr="0057035A">
        <w:rPr>
          <w:u w:val="single"/>
        </w:rPr>
        <w:t xml:space="preserve"> protected by Article 3, which are aimed at </w:t>
      </w:r>
      <w:r w:rsidRPr="00B41300">
        <w:rPr>
          <w:rStyle w:val="Emphasis"/>
        </w:rPr>
        <w:t>furthering</w:t>
      </w:r>
      <w:r w:rsidRPr="0057035A">
        <w:rPr>
          <w:u w:val="single"/>
        </w:rPr>
        <w:t xml:space="preserve"> and </w:t>
      </w:r>
      <w:r w:rsidRPr="00B41300">
        <w:rPr>
          <w:rStyle w:val="Emphasis"/>
        </w:rPr>
        <w:t>defending</w:t>
      </w:r>
      <w:r w:rsidRPr="0057035A">
        <w:rPr>
          <w:u w:val="single"/>
        </w:rPr>
        <w:t xml:space="preserve"> </w:t>
      </w:r>
      <w:r w:rsidRPr="00B41300">
        <w:rPr>
          <w:rStyle w:val="Emphasis"/>
        </w:rPr>
        <w:t>workers’</w:t>
      </w:r>
      <w:r w:rsidRPr="0057035A">
        <w:rPr>
          <w:u w:val="single"/>
        </w:rPr>
        <w:t xml:space="preserve"> </w:t>
      </w:r>
      <w:r w:rsidRPr="00B41300">
        <w:rPr>
          <w:rStyle w:val="Emphasis"/>
        </w:rPr>
        <w:t>interests</w:t>
      </w:r>
      <w:r w:rsidRPr="0057035A">
        <w:rPr>
          <w:u w:val="single"/>
        </w:rPr>
        <w:t xml:space="preserve">, limitations on the right to </w:t>
      </w:r>
      <w:r w:rsidRPr="00B41300">
        <w:rPr>
          <w:rStyle w:val="Emphasis"/>
        </w:rPr>
        <w:t>strike</w:t>
      </w:r>
      <w:r w:rsidRPr="0057035A">
        <w:rPr>
          <w:u w:val="single"/>
        </w:rPr>
        <w:t xml:space="preserve"> may contravene Conventions 87 and 98.</w:t>
      </w:r>
      <w:r w:rsidRPr="00C8518D">
        <w:rPr>
          <w:sz w:val="14"/>
        </w:rPr>
        <w:t>121 This subsection addresses the lawful practice of hiring of permanent replacements for striking workers in the United States as it relates to ILO principles.</w:t>
      </w:r>
      <w:r>
        <w:rPr>
          <w:b/>
          <w:iCs/>
          <w:u w:val="single"/>
        </w:rPr>
        <w:t xml:space="preserve"> </w:t>
      </w:r>
      <w:r w:rsidRPr="00C8518D">
        <w:rPr>
          <w:sz w:val="14"/>
        </w:rPr>
        <w:t>1. The Use of Permanent Strike Replacements Reduces the ‘Right’ to Strike to the Unprotected ‘Freedom’ to Strike</w:t>
      </w:r>
      <w:r w:rsidRPr="00C8518D">
        <w:rPr>
          <w:sz w:val="14"/>
        </w:rPr>
        <w:t xml:space="preserve"> </w:t>
      </w:r>
      <w:r w:rsidRPr="00C8518D">
        <w:rPr>
          <w:sz w:val="14"/>
        </w:rPr>
        <w:t>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strike,123 in reality, enforcement of the NLRA falls short of its goals and departs from international norms, which afford the right to strike fundamental status.124</w:t>
      </w:r>
      <w:r w:rsidRPr="00C8518D">
        <w:rPr>
          <w:sz w:val="14"/>
        </w:rPr>
        <w:t xml:space="preserve"> </w:t>
      </w:r>
      <w:r w:rsidRPr="00C8518D">
        <w:rPr>
          <w:sz w:val="14"/>
        </w:rPr>
        <w:t xml:space="preserve">The Mackay doctrine, </w:t>
      </w:r>
      <w:r w:rsidRPr="000F411A">
        <w:rPr>
          <w:u w:val="single"/>
        </w:rPr>
        <w:t xml:space="preserve">permitting </w:t>
      </w:r>
      <w:r w:rsidRPr="000F411A">
        <w:rPr>
          <w:rStyle w:val="Emphasis"/>
        </w:rPr>
        <w:t>permanent</w:t>
      </w:r>
      <w:r w:rsidRPr="000F411A">
        <w:rPr>
          <w:u w:val="single"/>
        </w:rPr>
        <w:t xml:space="preserve"> </w:t>
      </w:r>
      <w:r w:rsidRPr="000F411A">
        <w:rPr>
          <w:rStyle w:val="Emphasis"/>
        </w:rPr>
        <w:t>replacement</w:t>
      </w:r>
      <w:r w:rsidRPr="000F411A">
        <w:rPr>
          <w:u w:val="single"/>
        </w:rPr>
        <w:t xml:space="preserve"> of strikers renders the </w:t>
      </w:r>
      <w:r w:rsidRPr="000F411A">
        <w:rPr>
          <w:rStyle w:val="Emphasis"/>
        </w:rPr>
        <w:t>right</w:t>
      </w:r>
      <w:r w:rsidRPr="000F411A">
        <w:rPr>
          <w:u w:val="single"/>
        </w:rPr>
        <w:t xml:space="preserve"> a </w:t>
      </w:r>
      <w:r w:rsidRPr="000F411A">
        <w:rPr>
          <w:rStyle w:val="Emphasis"/>
        </w:rPr>
        <w:t>mere</w:t>
      </w:r>
      <w:r w:rsidRPr="000F411A">
        <w:rPr>
          <w:u w:val="single"/>
        </w:rPr>
        <w:t xml:space="preserve"> </w:t>
      </w:r>
      <w:r w:rsidRPr="000F411A">
        <w:rPr>
          <w:rStyle w:val="Emphasis"/>
        </w:rPr>
        <w:t>privilege</w:t>
      </w:r>
      <w:r w:rsidRPr="00C8518D">
        <w:rPr>
          <w:sz w:val="14"/>
        </w:rPr>
        <w:t xml:space="preserve">, </w:t>
      </w:r>
      <w:r w:rsidRPr="000F411A">
        <w:rPr>
          <w:u w:val="single"/>
        </w:rPr>
        <w:t xml:space="preserve">or </w:t>
      </w:r>
      <w:r w:rsidRPr="000F411A">
        <w:rPr>
          <w:rStyle w:val="Emphasis"/>
        </w:rPr>
        <w:t>freedom</w:t>
      </w:r>
      <w:r w:rsidRPr="00C8518D">
        <w:rPr>
          <w:sz w:val="14"/>
        </w:rPr>
        <w:t xml:space="preserve">, </w:t>
      </w:r>
      <w:r w:rsidRPr="000F411A">
        <w:rPr>
          <w:u w:val="single"/>
        </w:rPr>
        <w:t>because it</w:t>
      </w:r>
      <w:r w:rsidRPr="00C636F5">
        <w:rPr>
          <w:u w:val="single"/>
        </w:rPr>
        <w:t xml:space="preserve"> removes </w:t>
      </w:r>
      <w:r w:rsidRPr="00B41300">
        <w:rPr>
          <w:rStyle w:val="Emphasis"/>
        </w:rPr>
        <w:t>meaningful</w:t>
      </w:r>
      <w:r w:rsidRPr="00C636F5">
        <w:rPr>
          <w:u w:val="single"/>
        </w:rPr>
        <w:t xml:space="preserve"> </w:t>
      </w:r>
      <w:r w:rsidRPr="00B41300">
        <w:rPr>
          <w:rStyle w:val="Emphasis"/>
        </w:rPr>
        <w:t>protection</w:t>
      </w:r>
      <w:r w:rsidRPr="00C636F5">
        <w:rPr>
          <w:u w:val="single"/>
        </w:rPr>
        <w:t xml:space="preserve"> of the </w:t>
      </w:r>
      <w:r w:rsidRPr="00B41300">
        <w:rPr>
          <w:rStyle w:val="Emphasis"/>
        </w:rPr>
        <w:t>right</w:t>
      </w:r>
      <w:r w:rsidRPr="00C636F5">
        <w:rPr>
          <w:u w:val="single"/>
        </w:rPr>
        <w:t xml:space="preserve"> by stripping employers of a duty to refrain from interference with </w:t>
      </w:r>
      <w:r w:rsidRPr="00C8518D">
        <w:rPr>
          <w:u w:val="single"/>
        </w:rPr>
        <w:t>striking</w:t>
      </w:r>
      <w:r w:rsidRPr="00C8518D">
        <w:rPr>
          <w:sz w:val="14"/>
        </w:rPr>
        <w:t xml:space="preserve">.125 Wesley </w:t>
      </w:r>
      <w:proofErr w:type="spellStart"/>
      <w:r w:rsidRPr="00C8518D">
        <w:rPr>
          <w:sz w:val="14"/>
        </w:rPr>
        <w:t>Hohfeld’s</w:t>
      </w:r>
      <w:proofErr w:type="spellEnd"/>
      <w:r w:rsidRPr="00C8518D">
        <w:rPr>
          <w:sz w:val="14"/>
        </w:rPr>
        <w:t xml:space="preserve"> famous account of </w:t>
      </w:r>
      <w:r w:rsidRPr="00C8518D">
        <w:rPr>
          <w:u w:val="single"/>
        </w:rPr>
        <w:t xml:space="preserve">legal rights provides a </w:t>
      </w:r>
      <w:r w:rsidRPr="00C8518D">
        <w:rPr>
          <w:rStyle w:val="Emphasis"/>
        </w:rPr>
        <w:t>useful</w:t>
      </w:r>
      <w:r w:rsidRPr="00C8518D">
        <w:rPr>
          <w:u w:val="single"/>
        </w:rPr>
        <w:t xml:space="preserve"> </w:t>
      </w:r>
      <w:r w:rsidRPr="00C8518D">
        <w:rPr>
          <w:rStyle w:val="Emphasis"/>
        </w:rPr>
        <w:t>analytical</w:t>
      </w:r>
      <w:r w:rsidRPr="00C8518D">
        <w:rPr>
          <w:u w:val="single"/>
        </w:rPr>
        <w:t xml:space="preserve"> </w:t>
      </w:r>
      <w:r w:rsidRPr="00C8518D">
        <w:rPr>
          <w:rStyle w:val="Emphasis"/>
        </w:rPr>
        <w:t>framework</w:t>
      </w:r>
      <w:r w:rsidRPr="00C8518D">
        <w:rPr>
          <w:u w:val="single"/>
        </w:rPr>
        <w:t xml:space="preserve"> for distinguishing between the colloquial uses of the “rights” and their implications</w:t>
      </w:r>
      <w:r w:rsidRPr="00C8518D">
        <w:rPr>
          <w:sz w:val="14"/>
        </w:rPr>
        <w:t xml:space="preserve">.126 Under this framework, </w:t>
      </w:r>
      <w:r w:rsidRPr="00C8518D">
        <w:rPr>
          <w:u w:val="single"/>
        </w:rPr>
        <w:t xml:space="preserve">rights are </w:t>
      </w:r>
      <w:r w:rsidRPr="00C8518D">
        <w:rPr>
          <w:rStyle w:val="Emphasis"/>
        </w:rPr>
        <w:t>distinguished</w:t>
      </w:r>
      <w:r w:rsidRPr="00C8518D">
        <w:rPr>
          <w:u w:val="single"/>
        </w:rPr>
        <w:t xml:space="preserve"> from what he calls </w:t>
      </w:r>
      <w:r w:rsidRPr="00C8518D">
        <w:rPr>
          <w:rStyle w:val="Emphasis"/>
        </w:rPr>
        <w:t>privileges</w:t>
      </w:r>
      <w:r w:rsidRPr="00C8518D">
        <w:rPr>
          <w:u w:val="single"/>
        </w:rPr>
        <w:t xml:space="preserve">, or </w:t>
      </w:r>
      <w:r w:rsidRPr="00C8518D">
        <w:rPr>
          <w:rStyle w:val="Emphasis"/>
        </w:rPr>
        <w:t>freedoms</w:t>
      </w:r>
      <w:r w:rsidRPr="00C8518D">
        <w:rPr>
          <w:u w:val="single"/>
        </w:rPr>
        <w:t xml:space="preserve">, by the </w:t>
      </w:r>
      <w:r w:rsidRPr="00C8518D">
        <w:rPr>
          <w:rStyle w:val="Emphasis"/>
        </w:rPr>
        <w:t>existence</w:t>
      </w:r>
      <w:r w:rsidRPr="00C8518D">
        <w:rPr>
          <w:u w:val="single"/>
        </w:rPr>
        <w:t xml:space="preserve"> or inexistence of a </w:t>
      </w:r>
      <w:r w:rsidRPr="00C8518D">
        <w:rPr>
          <w:rStyle w:val="Emphasis"/>
        </w:rPr>
        <w:t>corresponding</w:t>
      </w:r>
      <w:r w:rsidRPr="00C8518D">
        <w:rPr>
          <w:u w:val="single"/>
        </w:rPr>
        <w:t xml:space="preserve"> </w:t>
      </w:r>
      <w:r w:rsidRPr="00C8518D">
        <w:rPr>
          <w:rStyle w:val="Emphasis"/>
        </w:rPr>
        <w:t>duty</w:t>
      </w:r>
      <w:r w:rsidRPr="00C8518D">
        <w:rPr>
          <w:u w:val="single"/>
        </w:rPr>
        <w:t xml:space="preserve">. All rights have a </w:t>
      </w:r>
      <w:r w:rsidRPr="00C8518D">
        <w:rPr>
          <w:rStyle w:val="Emphasis"/>
        </w:rPr>
        <w:t>corresponding</w:t>
      </w:r>
      <w:r w:rsidRPr="00C8518D">
        <w:rPr>
          <w:u w:val="single"/>
        </w:rPr>
        <w:t xml:space="preserve"> </w:t>
      </w:r>
      <w:r w:rsidRPr="00C8518D">
        <w:rPr>
          <w:rStyle w:val="Emphasis"/>
        </w:rPr>
        <w:t>duty</w:t>
      </w:r>
      <w:r w:rsidRPr="00C8518D">
        <w:rPr>
          <w:u w:val="single"/>
        </w:rPr>
        <w:t xml:space="preserve">, or a legal </w:t>
      </w:r>
      <w:r w:rsidRPr="00C8518D">
        <w:rPr>
          <w:rStyle w:val="Emphasis"/>
        </w:rPr>
        <w:t>obligation</w:t>
      </w:r>
      <w:r w:rsidRPr="00C8518D">
        <w:rPr>
          <w:u w:val="single"/>
        </w:rPr>
        <w:t xml:space="preserve"> to respect the </w:t>
      </w:r>
      <w:r w:rsidRPr="00C8518D">
        <w:rPr>
          <w:rStyle w:val="Emphasis"/>
        </w:rPr>
        <w:t>legal</w:t>
      </w:r>
      <w:r w:rsidRPr="00C8518D">
        <w:rPr>
          <w:u w:val="single"/>
        </w:rPr>
        <w:t xml:space="preserve"> </w:t>
      </w:r>
      <w:r w:rsidRPr="00C8518D">
        <w:rPr>
          <w:rStyle w:val="Emphasis"/>
        </w:rPr>
        <w:t>interest</w:t>
      </w:r>
      <w:r w:rsidRPr="00C8518D">
        <w:rPr>
          <w:u w:val="single"/>
        </w:rPr>
        <w:t xml:space="preserve"> of the right-holder and </w:t>
      </w:r>
      <w:r w:rsidRPr="00C8518D">
        <w:rPr>
          <w:rStyle w:val="Emphasis"/>
        </w:rPr>
        <w:t>refrain</w:t>
      </w:r>
      <w:r w:rsidRPr="00C8518D">
        <w:rPr>
          <w:u w:val="single"/>
        </w:rPr>
        <w:t xml:space="preserve"> from </w:t>
      </w:r>
      <w:r w:rsidRPr="00C8518D">
        <w:rPr>
          <w:rStyle w:val="Emphasis"/>
        </w:rPr>
        <w:t>interfering</w:t>
      </w:r>
      <w:r w:rsidRPr="00C8518D">
        <w:rPr>
          <w:sz w:val="14"/>
        </w:rPr>
        <w:t xml:space="preserve"> with it.127 In the example of the right to strike, </w:t>
      </w:r>
      <w:r w:rsidRPr="00C8518D">
        <w:rPr>
          <w:u w:val="single"/>
        </w:rPr>
        <w:t>the correlative is the employer’s duty to not interfere with the employees’ right</w:t>
      </w:r>
      <w:r w:rsidRPr="00C8518D">
        <w:rPr>
          <w:sz w:val="14"/>
        </w:rPr>
        <w:t xml:space="preserve">.128 On the other hand, </w:t>
      </w:r>
      <w:r w:rsidRPr="00C8518D">
        <w:rPr>
          <w:u w:val="single"/>
        </w:rPr>
        <w:t>a ‘freedom’ is the liberty to act</w:t>
      </w:r>
      <w:r w:rsidRPr="00C636F5">
        <w:rPr>
          <w:u w:val="single"/>
        </w:rPr>
        <w:t>, but without the imposition of a duty upon others</w:t>
      </w:r>
      <w:r w:rsidRPr="00C8518D">
        <w:rPr>
          <w:sz w:val="14"/>
        </w:rPr>
        <w:t>.129 When one has the freedom to act, others simply do not have a right to prevent her from acting.130 In the strike context, if employees enjoy the freedom to strike, an employer does not have the right to stop the employees from striking, but does not have a duty to not interfere with the act of striking.131</w:t>
      </w:r>
      <w:r w:rsidRPr="00C8518D">
        <w:rPr>
          <w:sz w:val="14"/>
        </w:rPr>
        <w:t xml:space="preserve"> </w:t>
      </w:r>
      <w:r w:rsidRPr="00C8518D">
        <w:rPr>
          <w:sz w:val="14"/>
        </w:rPr>
        <w:t xml:space="preserve">In establishing the Mackay permanent strike replacement Doctrine, </w:t>
      </w:r>
      <w:r w:rsidRPr="00C636F5">
        <w:rPr>
          <w:u w:val="single"/>
        </w:rPr>
        <w:t>the Supreme Court reasoned that the ‘</w:t>
      </w:r>
      <w:r w:rsidRPr="00B41300">
        <w:rPr>
          <w:rStyle w:val="Emphasis"/>
        </w:rPr>
        <w:t>right’</w:t>
      </w:r>
      <w:r w:rsidRPr="00C636F5">
        <w:rPr>
          <w:u w:val="single"/>
        </w:rPr>
        <w:t xml:space="preserve"> to strike does not </w:t>
      </w:r>
      <w:r w:rsidRPr="00B41300">
        <w:rPr>
          <w:rStyle w:val="Emphasis"/>
        </w:rPr>
        <w:t>destroy</w:t>
      </w:r>
      <w:r w:rsidRPr="00C636F5">
        <w:rPr>
          <w:u w:val="single"/>
        </w:rPr>
        <w:t xml:space="preserve"> an </w:t>
      </w:r>
      <w:r w:rsidRPr="000F411A">
        <w:rPr>
          <w:u w:val="single"/>
        </w:rPr>
        <w:t xml:space="preserve">employer’s </w:t>
      </w:r>
      <w:r w:rsidRPr="00C8518D">
        <w:rPr>
          <w:highlight w:val="yellow"/>
          <w:u w:val="single"/>
        </w:rPr>
        <w:t xml:space="preserve">right to </w:t>
      </w:r>
      <w:r w:rsidRPr="00C8518D">
        <w:rPr>
          <w:rStyle w:val="Emphasis"/>
          <w:highlight w:val="yellow"/>
        </w:rPr>
        <w:t>protect</w:t>
      </w:r>
      <w:r w:rsidRPr="00C8518D">
        <w:rPr>
          <w:highlight w:val="yellow"/>
          <w:u w:val="single"/>
        </w:rPr>
        <w:t xml:space="preserve"> and </w:t>
      </w:r>
      <w:r w:rsidRPr="00C8518D">
        <w:rPr>
          <w:rStyle w:val="Emphasis"/>
          <w:highlight w:val="yellow"/>
        </w:rPr>
        <w:t>continue</w:t>
      </w:r>
      <w:r w:rsidRPr="00C8518D">
        <w:rPr>
          <w:highlight w:val="yellow"/>
          <w:u w:val="single"/>
        </w:rPr>
        <w:t xml:space="preserve"> </w:t>
      </w:r>
      <w:r w:rsidRPr="00C8518D">
        <w:rPr>
          <w:rStyle w:val="Emphasis"/>
          <w:highlight w:val="yellow"/>
        </w:rPr>
        <w:t>business</w:t>
      </w:r>
      <w:r w:rsidRPr="00C8518D">
        <w:rPr>
          <w:sz w:val="14"/>
          <w:highlight w:val="yellow"/>
        </w:rPr>
        <w:t xml:space="preserve"> </w:t>
      </w:r>
      <w:r w:rsidRPr="00C8518D">
        <w:rPr>
          <w:sz w:val="14"/>
        </w:rPr>
        <w:t xml:space="preserve">by filling the vacancies of the strikers.132 In so holding, </w:t>
      </w:r>
      <w:r w:rsidRPr="00C636F5">
        <w:rPr>
          <w:u w:val="single"/>
        </w:rPr>
        <w:t xml:space="preserve">the Court actually </w:t>
      </w:r>
      <w:r w:rsidRPr="00C8518D">
        <w:rPr>
          <w:highlight w:val="yellow"/>
          <w:u w:val="single"/>
        </w:rPr>
        <w:t>transformed the ‘</w:t>
      </w:r>
      <w:r w:rsidRPr="00C8518D">
        <w:rPr>
          <w:rStyle w:val="Emphasis"/>
          <w:highlight w:val="yellow"/>
        </w:rPr>
        <w:t>right’</w:t>
      </w:r>
      <w:r w:rsidRPr="00C8518D">
        <w:rPr>
          <w:highlight w:val="yellow"/>
          <w:u w:val="single"/>
        </w:rPr>
        <w:t xml:space="preserve"> </w:t>
      </w:r>
      <w:r w:rsidRPr="000F411A">
        <w:rPr>
          <w:u w:val="single"/>
        </w:rPr>
        <w:t>to strike it</w:t>
      </w:r>
      <w:r w:rsidRPr="00C636F5">
        <w:rPr>
          <w:u w:val="single"/>
        </w:rPr>
        <w:t xml:space="preserve"> </w:t>
      </w:r>
      <w:r w:rsidRPr="00C8518D">
        <w:rPr>
          <w:highlight w:val="yellow"/>
          <w:u w:val="single"/>
        </w:rPr>
        <w:t>into the ‘</w:t>
      </w:r>
      <w:r w:rsidRPr="00C8518D">
        <w:rPr>
          <w:rStyle w:val="Emphasis"/>
          <w:highlight w:val="yellow"/>
        </w:rPr>
        <w:t>freedom’</w:t>
      </w:r>
      <w:r w:rsidRPr="00C8518D">
        <w:rPr>
          <w:highlight w:val="yellow"/>
          <w:u w:val="single"/>
        </w:rPr>
        <w:t xml:space="preserve"> </w:t>
      </w:r>
      <w:r w:rsidRPr="000F411A">
        <w:rPr>
          <w:u w:val="single"/>
        </w:rPr>
        <w:t>to strike by removing</w:t>
      </w:r>
      <w:r w:rsidRPr="00C636F5">
        <w:rPr>
          <w:u w:val="single"/>
        </w:rPr>
        <w:t xml:space="preserve"> a </w:t>
      </w:r>
      <w:r w:rsidRPr="00B41300">
        <w:rPr>
          <w:rStyle w:val="Emphasis"/>
        </w:rPr>
        <w:t>corresponding</w:t>
      </w:r>
      <w:r w:rsidRPr="00C636F5">
        <w:rPr>
          <w:u w:val="single"/>
        </w:rPr>
        <w:t xml:space="preserve"> </w:t>
      </w:r>
      <w:r w:rsidRPr="00B41300">
        <w:rPr>
          <w:rStyle w:val="Emphasis"/>
        </w:rPr>
        <w:t>affirmative</w:t>
      </w:r>
      <w:r w:rsidRPr="00C636F5">
        <w:rPr>
          <w:u w:val="single"/>
        </w:rPr>
        <w:t xml:space="preserve"> </w:t>
      </w:r>
      <w:r w:rsidRPr="00B41300">
        <w:rPr>
          <w:rStyle w:val="Emphasis"/>
        </w:rPr>
        <w:t>duty</w:t>
      </w:r>
      <w:r w:rsidRPr="00C8518D">
        <w:rPr>
          <w:sz w:val="14"/>
        </w:rPr>
        <w:t xml:space="preserve"> not to interfere with the exercise of the right from the employer.133 The hire of permanent replacements interferes with strike action by inflicting substantial repercussions upon the employees that undertake the action, loss of employment opportunities.134</w:t>
      </w:r>
      <w:r w:rsidRPr="00C8518D">
        <w:rPr>
          <w:sz w:val="14"/>
        </w:rPr>
        <w:t xml:space="preserve"> </w:t>
      </w:r>
      <w:r w:rsidRPr="00C8518D">
        <w:rPr>
          <w:sz w:val="14"/>
        </w:rPr>
        <w:t xml:space="preserve">The </w:t>
      </w:r>
      <w:r w:rsidRPr="00C636F5">
        <w:rPr>
          <w:u w:val="single"/>
        </w:rPr>
        <w:t xml:space="preserve">Mackay </w:t>
      </w:r>
      <w:r w:rsidRPr="00B41300">
        <w:rPr>
          <w:rStyle w:val="Emphasis"/>
        </w:rPr>
        <w:t>doctrine</w:t>
      </w:r>
      <w:r w:rsidRPr="00C636F5">
        <w:rPr>
          <w:u w:val="single"/>
        </w:rPr>
        <w:t xml:space="preserve"> forces an </w:t>
      </w:r>
      <w:r w:rsidRPr="00C8518D">
        <w:rPr>
          <w:rStyle w:val="Emphasis"/>
          <w:highlight w:val="yellow"/>
        </w:rPr>
        <w:t>employee</w:t>
      </w:r>
      <w:r w:rsidRPr="00C8518D">
        <w:rPr>
          <w:highlight w:val="yellow"/>
          <w:u w:val="single"/>
        </w:rPr>
        <w:t xml:space="preserve"> </w:t>
      </w:r>
      <w:r w:rsidRPr="00C636F5">
        <w:rPr>
          <w:u w:val="single"/>
        </w:rPr>
        <w:t xml:space="preserve">to </w:t>
      </w:r>
      <w:r w:rsidRPr="00B41300">
        <w:rPr>
          <w:rStyle w:val="Emphasis"/>
        </w:rPr>
        <w:t>choose</w:t>
      </w:r>
      <w:r w:rsidRPr="00C636F5">
        <w:rPr>
          <w:u w:val="single"/>
        </w:rPr>
        <w:t xml:space="preserve"> </w:t>
      </w:r>
      <w:r w:rsidRPr="00B41300">
        <w:rPr>
          <w:rStyle w:val="Emphasis"/>
        </w:rPr>
        <w:t>to</w:t>
      </w:r>
      <w:r w:rsidRPr="00C636F5">
        <w:rPr>
          <w:u w:val="single"/>
        </w:rPr>
        <w:t xml:space="preserve"> </w:t>
      </w:r>
      <w:r w:rsidRPr="00B41300">
        <w:rPr>
          <w:rStyle w:val="Emphasis"/>
        </w:rPr>
        <w:t>strike</w:t>
      </w:r>
      <w:r w:rsidRPr="00C8518D">
        <w:rPr>
          <w:sz w:val="14"/>
        </w:rPr>
        <w:t>—</w:t>
      </w:r>
      <w:r w:rsidRPr="00C636F5">
        <w:rPr>
          <w:u w:val="single"/>
        </w:rPr>
        <w:t xml:space="preserve">at the </w:t>
      </w:r>
      <w:r w:rsidRPr="00C8518D">
        <w:rPr>
          <w:highlight w:val="yellow"/>
          <w:u w:val="single"/>
        </w:rPr>
        <w:t xml:space="preserve">risk </w:t>
      </w:r>
      <w:r w:rsidRPr="00C636F5">
        <w:rPr>
          <w:u w:val="single"/>
        </w:rPr>
        <w:t xml:space="preserve">of </w:t>
      </w:r>
      <w:r w:rsidRPr="00C8518D">
        <w:rPr>
          <w:highlight w:val="yellow"/>
          <w:u w:val="single"/>
        </w:rPr>
        <w:t xml:space="preserve">losing </w:t>
      </w:r>
      <w:r w:rsidRPr="000F411A">
        <w:rPr>
          <w:u w:val="single"/>
        </w:rPr>
        <w:t>the</w:t>
      </w:r>
      <w:r w:rsidRPr="00C636F5">
        <w:rPr>
          <w:u w:val="single"/>
        </w:rPr>
        <w:t xml:space="preserve"> very </w:t>
      </w:r>
      <w:r w:rsidRPr="00C8518D">
        <w:rPr>
          <w:rStyle w:val="Emphasis"/>
          <w:highlight w:val="yellow"/>
        </w:rPr>
        <w:t>job</w:t>
      </w:r>
      <w:r w:rsidRPr="00C8518D">
        <w:rPr>
          <w:highlight w:val="yellow"/>
          <w:u w:val="single"/>
        </w:rPr>
        <w:t xml:space="preserve"> </w:t>
      </w:r>
      <w:r w:rsidRPr="00C636F5">
        <w:rPr>
          <w:u w:val="single"/>
        </w:rPr>
        <w:t xml:space="preserve">that is the object of the </w:t>
      </w:r>
      <w:r w:rsidRPr="00B41300">
        <w:rPr>
          <w:rStyle w:val="Emphasis"/>
        </w:rPr>
        <w:t>gains</w:t>
      </w:r>
      <w:r w:rsidRPr="00C636F5">
        <w:rPr>
          <w:u w:val="single"/>
        </w:rPr>
        <w:t xml:space="preserve"> and </w:t>
      </w:r>
      <w:r w:rsidRPr="00B41300">
        <w:rPr>
          <w:rStyle w:val="Emphasis"/>
        </w:rPr>
        <w:t>benefits</w:t>
      </w:r>
      <w:r w:rsidRPr="00C636F5">
        <w:rPr>
          <w:u w:val="single"/>
        </w:rPr>
        <w:t xml:space="preserve"> sought</w:t>
      </w:r>
      <w:r w:rsidRPr="00C8518D">
        <w:rPr>
          <w:sz w:val="14"/>
        </w:rPr>
        <w:t xml:space="preserve">— </w:t>
      </w:r>
      <w:r w:rsidRPr="00C8518D">
        <w:rPr>
          <w:highlight w:val="yellow"/>
          <w:u w:val="single"/>
        </w:rPr>
        <w:t xml:space="preserve">rendering the </w:t>
      </w:r>
      <w:r w:rsidRPr="00C8518D">
        <w:rPr>
          <w:rStyle w:val="Emphasis"/>
          <w:highlight w:val="yellow"/>
        </w:rPr>
        <w:t>act</w:t>
      </w:r>
      <w:r w:rsidRPr="00C8518D">
        <w:rPr>
          <w:highlight w:val="yellow"/>
          <w:u w:val="single"/>
        </w:rPr>
        <w:t xml:space="preserve"> </w:t>
      </w:r>
      <w:r w:rsidRPr="00B41300">
        <w:rPr>
          <w:rStyle w:val="Emphasis"/>
        </w:rPr>
        <w:t>virtually</w:t>
      </w:r>
      <w:r w:rsidRPr="00C636F5">
        <w:rPr>
          <w:u w:val="single"/>
        </w:rPr>
        <w:t xml:space="preserve"> </w:t>
      </w:r>
      <w:r w:rsidRPr="00C8518D">
        <w:rPr>
          <w:rStyle w:val="Emphasis"/>
          <w:highlight w:val="yellow"/>
        </w:rPr>
        <w:t>useless</w:t>
      </w:r>
      <w:r w:rsidRPr="00C8518D">
        <w:rPr>
          <w:sz w:val="14"/>
        </w:rPr>
        <w:t xml:space="preserve">.135 </w:t>
      </w:r>
      <w:r w:rsidRPr="00C636F5">
        <w:rPr>
          <w:u w:val="single"/>
        </w:rPr>
        <w:t xml:space="preserve">The threat of being permanently replaced has, in fact, </w:t>
      </w:r>
      <w:r w:rsidRPr="00B41300">
        <w:rPr>
          <w:rStyle w:val="Emphasis"/>
        </w:rPr>
        <w:t>discouraged</w:t>
      </w:r>
      <w:r w:rsidRPr="00C636F5">
        <w:rPr>
          <w:u w:val="single"/>
        </w:rPr>
        <w:t xml:space="preserve"> </w:t>
      </w:r>
      <w:r w:rsidRPr="00B41300">
        <w:rPr>
          <w:rStyle w:val="Emphasis"/>
        </w:rPr>
        <w:t>workers</w:t>
      </w:r>
      <w:r w:rsidRPr="00C636F5">
        <w:rPr>
          <w:u w:val="single"/>
        </w:rPr>
        <w:t xml:space="preserve"> from </w:t>
      </w:r>
      <w:r w:rsidRPr="00B41300">
        <w:rPr>
          <w:rStyle w:val="Emphasis"/>
        </w:rPr>
        <w:t>exercising</w:t>
      </w:r>
      <w:r w:rsidRPr="00C636F5">
        <w:rPr>
          <w:u w:val="single"/>
        </w:rPr>
        <w:t xml:space="preserve"> their ‘right’ to strike</w:t>
      </w:r>
      <w:r w:rsidRPr="00C8518D">
        <w:rPr>
          <w:sz w:val="14"/>
        </w:rPr>
        <w:t>.136</w:t>
      </w:r>
      <w:r w:rsidRPr="00C8518D">
        <w:rPr>
          <w:sz w:val="14"/>
        </w:rPr>
        <w:t xml:space="preserve"> </w:t>
      </w:r>
      <w:r w:rsidRPr="00C8518D">
        <w:rPr>
          <w:sz w:val="14"/>
        </w:rPr>
        <w:t xml:space="preserve">Application of the Mackay doctrine produces results that are inconsistent with the NLRA’s provisions regarding protected activity, making the diminution of protection for striking employees even more apparent. </w:t>
      </w:r>
      <w:r w:rsidRPr="00C636F5">
        <w:rPr>
          <w:u w:val="single"/>
        </w:rPr>
        <w:t xml:space="preserve">In recognizing an </w:t>
      </w:r>
      <w:r w:rsidRPr="00B41300">
        <w:rPr>
          <w:rStyle w:val="Emphasis"/>
        </w:rPr>
        <w:t>employer</w:t>
      </w:r>
      <w:r w:rsidRPr="00C636F5">
        <w:rPr>
          <w:u w:val="single"/>
        </w:rPr>
        <w:t xml:space="preserve"> </w:t>
      </w:r>
      <w:r w:rsidRPr="00B41300">
        <w:rPr>
          <w:rStyle w:val="Emphasis"/>
        </w:rPr>
        <w:t>right</w:t>
      </w:r>
      <w:r w:rsidRPr="00C636F5">
        <w:rPr>
          <w:u w:val="single"/>
        </w:rPr>
        <w:t xml:space="preserve"> to hire </w:t>
      </w:r>
      <w:r w:rsidRPr="00B41300">
        <w:rPr>
          <w:rStyle w:val="Emphasis"/>
        </w:rPr>
        <w:t>permanent</w:t>
      </w:r>
      <w:r w:rsidRPr="00C636F5">
        <w:rPr>
          <w:u w:val="single"/>
        </w:rPr>
        <w:t xml:space="preserve"> </w:t>
      </w:r>
      <w:r w:rsidRPr="00B41300">
        <w:rPr>
          <w:rStyle w:val="Emphasis"/>
        </w:rPr>
        <w:t>replacements</w:t>
      </w:r>
      <w:r w:rsidRPr="00C8518D">
        <w:rPr>
          <w:sz w:val="14"/>
        </w:rPr>
        <w:t xml:space="preserve">, </w:t>
      </w:r>
      <w:r w:rsidRPr="00C636F5">
        <w:rPr>
          <w:u w:val="single"/>
        </w:rPr>
        <w:t xml:space="preserve">the Mackay Court created a </w:t>
      </w:r>
      <w:r w:rsidRPr="00B41300">
        <w:rPr>
          <w:rStyle w:val="Emphasis"/>
        </w:rPr>
        <w:t>loophole</w:t>
      </w:r>
      <w:r w:rsidRPr="00C636F5">
        <w:rPr>
          <w:u w:val="single"/>
        </w:rPr>
        <w:t xml:space="preserve"> for employers who otherwise are </w:t>
      </w:r>
      <w:r w:rsidRPr="00B41300">
        <w:rPr>
          <w:rStyle w:val="Emphasis"/>
        </w:rPr>
        <w:t>prohibited</w:t>
      </w:r>
      <w:r w:rsidRPr="00C636F5">
        <w:rPr>
          <w:u w:val="single"/>
        </w:rPr>
        <w:t xml:space="preserve"> from </w:t>
      </w:r>
      <w:r w:rsidRPr="00B41300">
        <w:rPr>
          <w:rStyle w:val="Emphasis"/>
        </w:rPr>
        <w:t>firing</w:t>
      </w:r>
      <w:r w:rsidRPr="00C636F5">
        <w:rPr>
          <w:u w:val="single"/>
        </w:rPr>
        <w:t xml:space="preserve"> </w:t>
      </w:r>
      <w:r w:rsidRPr="00B41300">
        <w:rPr>
          <w:rStyle w:val="Emphasis"/>
        </w:rPr>
        <w:t>striking</w:t>
      </w:r>
      <w:r w:rsidRPr="00C636F5">
        <w:rPr>
          <w:u w:val="single"/>
        </w:rPr>
        <w:t xml:space="preserve"> </w:t>
      </w:r>
      <w:r w:rsidRPr="00B41300">
        <w:rPr>
          <w:rStyle w:val="Emphasis"/>
        </w:rPr>
        <w:t>employees</w:t>
      </w:r>
      <w:r w:rsidRPr="00C8518D">
        <w:rPr>
          <w:sz w:val="14"/>
        </w:rPr>
        <w:t xml:space="preserve"> under the Section 8(a)(3) of the NLRA, </w:t>
      </w:r>
      <w:r w:rsidRPr="00C636F5">
        <w:rPr>
          <w:u w:val="single"/>
        </w:rPr>
        <w:t xml:space="preserve">which proscribes </w:t>
      </w:r>
      <w:r w:rsidRPr="00B41300">
        <w:rPr>
          <w:rStyle w:val="Emphasis"/>
        </w:rPr>
        <w:t>retaliation</w:t>
      </w:r>
      <w:r w:rsidRPr="00C636F5">
        <w:rPr>
          <w:u w:val="single"/>
        </w:rPr>
        <w:t xml:space="preserve"> against employees that engage in </w:t>
      </w:r>
      <w:r w:rsidRPr="00B41300">
        <w:rPr>
          <w:rStyle w:val="Emphasis"/>
        </w:rPr>
        <w:t>protected</w:t>
      </w:r>
      <w:r w:rsidRPr="00C636F5">
        <w:rPr>
          <w:u w:val="single"/>
        </w:rPr>
        <w:t xml:space="preserve"> </w:t>
      </w:r>
      <w:r w:rsidRPr="00B41300">
        <w:rPr>
          <w:rStyle w:val="Emphasis"/>
        </w:rPr>
        <w:t>union</w:t>
      </w:r>
      <w:r w:rsidRPr="00C636F5">
        <w:rPr>
          <w:u w:val="single"/>
        </w:rPr>
        <w:t xml:space="preserve"> </w:t>
      </w:r>
      <w:r w:rsidRPr="00B41300">
        <w:rPr>
          <w:rStyle w:val="Emphasis"/>
        </w:rPr>
        <w:t>activity</w:t>
      </w:r>
      <w:r w:rsidRPr="00C8518D">
        <w:rPr>
          <w:sz w:val="14"/>
        </w:rPr>
        <w:t xml:space="preserve">.137 </w:t>
      </w:r>
      <w:r w:rsidRPr="000F411A">
        <w:rPr>
          <w:u w:val="single"/>
        </w:rPr>
        <w:t xml:space="preserve">While the act of </w:t>
      </w:r>
      <w:r w:rsidRPr="00C8518D">
        <w:rPr>
          <w:rStyle w:val="Emphasis"/>
          <w:highlight w:val="yellow"/>
        </w:rPr>
        <w:t>permanently</w:t>
      </w:r>
      <w:r w:rsidRPr="00C8518D">
        <w:rPr>
          <w:highlight w:val="yellow"/>
          <w:u w:val="single"/>
        </w:rPr>
        <w:t xml:space="preserve"> </w:t>
      </w:r>
      <w:r w:rsidRPr="00C8518D">
        <w:rPr>
          <w:rStyle w:val="Emphasis"/>
          <w:highlight w:val="yellow"/>
        </w:rPr>
        <w:t>replacing</w:t>
      </w:r>
      <w:r w:rsidRPr="00C8518D">
        <w:rPr>
          <w:highlight w:val="yellow"/>
          <w:u w:val="single"/>
        </w:rPr>
        <w:t xml:space="preserve"> </w:t>
      </w:r>
      <w:r w:rsidRPr="00C8518D">
        <w:rPr>
          <w:rStyle w:val="Emphasis"/>
          <w:highlight w:val="yellow"/>
        </w:rPr>
        <w:t>strikers</w:t>
      </w:r>
      <w:r w:rsidRPr="00C8518D">
        <w:rPr>
          <w:highlight w:val="yellow"/>
          <w:u w:val="single"/>
        </w:rPr>
        <w:t xml:space="preserve"> </w:t>
      </w:r>
      <w:r w:rsidRPr="00C636F5">
        <w:rPr>
          <w:u w:val="single"/>
        </w:rPr>
        <w:t xml:space="preserve">is </w:t>
      </w:r>
      <w:r w:rsidRPr="00B41300">
        <w:rPr>
          <w:rStyle w:val="Emphasis"/>
        </w:rPr>
        <w:t>lawful</w:t>
      </w:r>
      <w:r w:rsidRPr="00C636F5">
        <w:rPr>
          <w:u w:val="single"/>
        </w:rPr>
        <w:t xml:space="preserve">, firing strikers is </w:t>
      </w:r>
      <w:r w:rsidRPr="00B41300">
        <w:rPr>
          <w:rStyle w:val="Emphasis"/>
        </w:rPr>
        <w:t>unlawful</w:t>
      </w:r>
      <w:r w:rsidRPr="00C636F5">
        <w:rPr>
          <w:u w:val="single"/>
        </w:rPr>
        <w:t xml:space="preserve">, although both acts </w:t>
      </w:r>
      <w:r w:rsidRPr="00C8518D">
        <w:rPr>
          <w:rStyle w:val="Emphasis"/>
          <w:highlight w:val="yellow"/>
        </w:rPr>
        <w:t>produce</w:t>
      </w:r>
      <w:r w:rsidRPr="00C8518D">
        <w:rPr>
          <w:highlight w:val="yellow"/>
          <w:u w:val="single"/>
        </w:rPr>
        <w:t xml:space="preserve"> </w:t>
      </w:r>
      <w:r w:rsidRPr="00C636F5">
        <w:rPr>
          <w:u w:val="single"/>
        </w:rPr>
        <w:t xml:space="preserve">the same result: </w:t>
      </w:r>
      <w:r w:rsidRPr="00C8518D">
        <w:rPr>
          <w:rStyle w:val="Emphasis"/>
          <w:highlight w:val="yellow"/>
        </w:rPr>
        <w:t>loss</w:t>
      </w:r>
      <w:r w:rsidRPr="00C8518D">
        <w:rPr>
          <w:highlight w:val="yellow"/>
          <w:u w:val="single"/>
        </w:rPr>
        <w:t xml:space="preserve"> </w:t>
      </w:r>
      <w:r w:rsidRPr="00C8518D">
        <w:rPr>
          <w:rStyle w:val="Emphasis"/>
          <w:highlight w:val="yellow"/>
        </w:rPr>
        <w:t>of</w:t>
      </w:r>
      <w:r w:rsidRPr="00C8518D">
        <w:rPr>
          <w:highlight w:val="yellow"/>
          <w:u w:val="single"/>
        </w:rPr>
        <w:t xml:space="preserve"> a </w:t>
      </w:r>
      <w:r w:rsidRPr="00C8518D">
        <w:rPr>
          <w:rStyle w:val="Emphasis"/>
          <w:highlight w:val="yellow"/>
        </w:rPr>
        <w:t>job</w:t>
      </w:r>
      <w:r w:rsidRPr="00C8518D">
        <w:rPr>
          <w:highlight w:val="yellow"/>
          <w:u w:val="single"/>
        </w:rPr>
        <w:t xml:space="preserve"> </w:t>
      </w:r>
      <w:r w:rsidRPr="000F411A">
        <w:rPr>
          <w:u w:val="single"/>
        </w:rPr>
        <w:t xml:space="preserve">as a </w:t>
      </w:r>
      <w:r w:rsidRPr="000F411A">
        <w:rPr>
          <w:rStyle w:val="Emphasis"/>
        </w:rPr>
        <w:t>consequence</w:t>
      </w:r>
      <w:r w:rsidRPr="000F411A">
        <w:rPr>
          <w:u w:val="single"/>
        </w:rPr>
        <w:t xml:space="preserve"> of</w:t>
      </w:r>
      <w:r w:rsidRPr="00C636F5">
        <w:rPr>
          <w:u w:val="single"/>
        </w:rPr>
        <w:t xml:space="preserve"> striking.138 The </w:t>
      </w:r>
      <w:r w:rsidRPr="00C8518D">
        <w:rPr>
          <w:highlight w:val="yellow"/>
          <w:u w:val="single"/>
        </w:rPr>
        <w:t xml:space="preserve">result renders </w:t>
      </w:r>
      <w:r w:rsidRPr="00C636F5">
        <w:rPr>
          <w:u w:val="single"/>
        </w:rPr>
        <w:t xml:space="preserve">the </w:t>
      </w:r>
      <w:r w:rsidRPr="000F411A">
        <w:rPr>
          <w:rStyle w:val="Emphasis"/>
        </w:rPr>
        <w:t>NLRA’s</w:t>
      </w:r>
      <w:r w:rsidRPr="000F411A">
        <w:rPr>
          <w:u w:val="single"/>
        </w:rPr>
        <w:t xml:space="preserve"> </w:t>
      </w:r>
      <w:r w:rsidRPr="00C8518D">
        <w:rPr>
          <w:rStyle w:val="Emphasis"/>
          <w:highlight w:val="yellow"/>
        </w:rPr>
        <w:t>protections</w:t>
      </w:r>
      <w:r w:rsidRPr="00C8518D">
        <w:rPr>
          <w:highlight w:val="yellow"/>
          <w:u w:val="single"/>
        </w:rPr>
        <w:t xml:space="preserve"> </w:t>
      </w:r>
      <w:r w:rsidRPr="00C636F5">
        <w:rPr>
          <w:u w:val="single"/>
        </w:rPr>
        <w:t xml:space="preserve">for striking workers </w:t>
      </w:r>
      <w:r w:rsidRPr="00C8518D">
        <w:rPr>
          <w:highlight w:val="yellow"/>
          <w:u w:val="single"/>
        </w:rPr>
        <w:t xml:space="preserve">a </w:t>
      </w:r>
      <w:r w:rsidRPr="00C8518D">
        <w:rPr>
          <w:rStyle w:val="Emphasis"/>
          <w:highlight w:val="yellow"/>
        </w:rPr>
        <w:t>dead</w:t>
      </w:r>
      <w:r w:rsidRPr="00C8518D">
        <w:rPr>
          <w:highlight w:val="yellow"/>
          <w:u w:val="single"/>
        </w:rPr>
        <w:t xml:space="preserve"> </w:t>
      </w:r>
      <w:r w:rsidRPr="00C8518D">
        <w:rPr>
          <w:rStyle w:val="Emphasis"/>
          <w:highlight w:val="yellow"/>
        </w:rPr>
        <w:t>letter</w:t>
      </w:r>
      <w:r w:rsidRPr="00C636F5">
        <w:rPr>
          <w:u w:val="single"/>
        </w:rPr>
        <w:t xml:space="preserve">. Although employers have a duty to refrain from </w:t>
      </w:r>
      <w:r w:rsidRPr="00B41300">
        <w:rPr>
          <w:rStyle w:val="Emphasis"/>
        </w:rPr>
        <w:t>retaliation</w:t>
      </w:r>
      <w:r w:rsidRPr="00C636F5">
        <w:rPr>
          <w:u w:val="single"/>
        </w:rPr>
        <w:t xml:space="preserve"> against workers engaged in union activity in the form of firing</w:t>
      </w:r>
      <w:r w:rsidRPr="00C8518D">
        <w:rPr>
          <w:sz w:val="14"/>
        </w:rPr>
        <w:t xml:space="preserve">, </w:t>
      </w:r>
      <w:r w:rsidRPr="00C636F5">
        <w:rPr>
          <w:u w:val="single"/>
        </w:rPr>
        <w:t>employers do not have a duty to refrain from reaching the same result through a different tactic—</w:t>
      </w:r>
      <w:r w:rsidRPr="00B41300">
        <w:rPr>
          <w:rStyle w:val="Emphasis"/>
        </w:rPr>
        <w:t>permanent</w:t>
      </w:r>
      <w:r w:rsidRPr="00C636F5">
        <w:rPr>
          <w:u w:val="single"/>
        </w:rPr>
        <w:t xml:space="preserve"> </w:t>
      </w:r>
      <w:r w:rsidRPr="00B41300">
        <w:rPr>
          <w:rStyle w:val="Emphasis"/>
        </w:rPr>
        <w:t>replacement</w:t>
      </w:r>
      <w:r w:rsidRPr="00C8518D">
        <w:rPr>
          <w:sz w:val="14"/>
        </w:rPr>
        <w:t>.139 Thus, this removal of a duty to refrain from interference renders the ‘right’ to strike, an unprotected ‘freedom’ to strike that yields to an employer’s corresponding freedom to replace strikers.140 In other words, the Mackay doctrine preserves the NLRA Section 13 reference to strike action as a lawful recourse for workers, but not one afforded the status of a protected right.</w:t>
      </w:r>
    </w:p>
    <w:p w14:paraId="412060B9" w14:textId="51BB9A53" w:rsidR="00C8518D" w:rsidRPr="00C8518D" w:rsidRDefault="00C8518D" w:rsidP="00C8518D">
      <w:pPr>
        <w:pStyle w:val="Heading3"/>
      </w:pPr>
      <w:r w:rsidRPr="00C8518D">
        <w:t>Contention</w:t>
      </w:r>
    </w:p>
    <w:p w14:paraId="497B1E46" w14:textId="77777777" w:rsidR="00C8518D" w:rsidRPr="00275FE0" w:rsidRDefault="00C8518D" w:rsidP="00C8518D">
      <w:pPr>
        <w:keepNext/>
        <w:keepLines/>
        <w:spacing w:before="40"/>
        <w:outlineLvl w:val="3"/>
        <w:rPr>
          <w:b/>
          <w:iCs/>
          <w:sz w:val="26"/>
          <w:szCs w:val="22"/>
        </w:rPr>
      </w:pPr>
      <w:r>
        <w:rPr>
          <w:b/>
          <w:iCs/>
          <w:sz w:val="26"/>
          <w:szCs w:val="22"/>
        </w:rPr>
        <w:t xml:space="preserve">1. </w:t>
      </w:r>
      <w:r w:rsidRPr="00275FE0">
        <w:rPr>
          <w:b/>
          <w:iCs/>
          <w:sz w:val="26"/>
          <w:szCs w:val="22"/>
        </w:rPr>
        <w:t>Contractarianism requires parties to be on equal footing when entering agreements, as otherwise the agreement is corrupted by the unequal influence of those in power. Because some inequality is inevitable, ideal solutions can only be found by abstracting away into a hypothetical bargaining situation.</w:t>
      </w:r>
      <w:r>
        <w:rPr>
          <w:b/>
          <w:iCs/>
          <w:sz w:val="26"/>
          <w:szCs w:val="22"/>
        </w:rPr>
        <w:t xml:space="preserve"> </w:t>
      </w:r>
      <w:r w:rsidRPr="00DE4F17">
        <w:rPr>
          <w:b/>
          <w:iCs/>
          <w:sz w:val="26"/>
          <w:szCs w:val="22"/>
          <w:u w:val="single"/>
        </w:rPr>
        <w:t>Gauthier 3,</w:t>
      </w:r>
      <w:r>
        <w:rPr>
          <w:b/>
          <w:iCs/>
          <w:sz w:val="26"/>
          <w:szCs w:val="22"/>
        </w:rPr>
        <w:t xml:space="preserve"> </w:t>
      </w:r>
      <w:r w:rsidRPr="00275FE0">
        <w:rPr>
          <w:rFonts w:eastAsia="Calibri"/>
          <w:sz w:val="12"/>
          <w:szCs w:val="12"/>
        </w:rPr>
        <w:t xml:space="preserve">David </w:t>
      </w:r>
      <w:r w:rsidRPr="00082121">
        <w:rPr>
          <w:rFonts w:eastAsia="Calibri"/>
          <w:bCs/>
          <w:sz w:val="12"/>
          <w:szCs w:val="12"/>
        </w:rPr>
        <w:t>Gauthier</w:t>
      </w:r>
      <w:r w:rsidRPr="00275FE0">
        <w:rPr>
          <w:rFonts w:eastAsia="Calibri"/>
          <w:sz w:val="12"/>
          <w:szCs w:val="12"/>
        </w:rPr>
        <w:t xml:space="preserve">, Canadian-American philosopher best known for his neo-Hobbesian social contract theory of morality, Why </w:t>
      </w:r>
      <w:proofErr w:type="gramStart"/>
      <w:r w:rsidRPr="00275FE0">
        <w:rPr>
          <w:rFonts w:eastAsia="Calibri"/>
          <w:sz w:val="12"/>
          <w:szCs w:val="12"/>
        </w:rPr>
        <w:t>Contractarianism?,</w:t>
      </w:r>
      <w:proofErr w:type="gramEnd"/>
      <w:r w:rsidRPr="00275FE0">
        <w:rPr>
          <w:rFonts w:eastAsia="Calibri"/>
          <w:sz w:val="12"/>
          <w:szCs w:val="12"/>
        </w:rPr>
        <w:t xml:space="preserve"> </w:t>
      </w:r>
      <w:r w:rsidRPr="00082121">
        <w:rPr>
          <w:rFonts w:eastAsia="Calibri"/>
          <w:bCs/>
          <w:sz w:val="12"/>
          <w:szCs w:val="12"/>
        </w:rPr>
        <w:t>1998</w:t>
      </w:r>
      <w:r w:rsidRPr="00275FE0">
        <w:rPr>
          <w:rFonts w:eastAsia="Calibri"/>
          <w:sz w:val="12"/>
          <w:szCs w:val="12"/>
        </w:rPr>
        <w:t>, ///AHS PB</w:t>
      </w:r>
      <w:r w:rsidRPr="00082121">
        <w:rPr>
          <w:rFonts w:eastAsia="Calibri"/>
          <w:sz w:val="12"/>
          <w:szCs w:val="12"/>
        </w:rPr>
        <w:t xml:space="preserve"> //Recut by Scopa</w:t>
      </w:r>
      <w:r>
        <w:rPr>
          <w:rFonts w:eastAsia="Calibri"/>
          <w:sz w:val="12"/>
          <w:szCs w:val="12"/>
        </w:rPr>
        <w:t xml:space="preserve"> </w:t>
      </w:r>
      <w:r w:rsidRPr="00275FE0">
        <w:rPr>
          <w:rFonts w:eastAsia="Calibri"/>
          <w:b/>
          <w:bCs/>
          <w:sz w:val="26"/>
          <w:szCs w:val="22"/>
          <w:highlight w:val="yellow"/>
          <w:u w:val="single"/>
        </w:rPr>
        <w:t xml:space="preserve">What a rational person would agree to </w:t>
      </w:r>
      <w:r w:rsidRPr="008577FD">
        <w:rPr>
          <w:rFonts w:eastAsia="Calibri"/>
          <w:b/>
          <w:bCs/>
          <w:sz w:val="26"/>
          <w:szCs w:val="22"/>
          <w:u w:val="single"/>
        </w:rPr>
        <w:t xml:space="preserve">in existing circumstances </w:t>
      </w:r>
      <w:r w:rsidRPr="00275FE0">
        <w:rPr>
          <w:rFonts w:eastAsia="Calibri"/>
          <w:b/>
          <w:bCs/>
          <w:sz w:val="26"/>
          <w:szCs w:val="22"/>
          <w:highlight w:val="yellow"/>
          <w:u w:val="single"/>
        </w:rPr>
        <w:t>depends</w:t>
      </w:r>
      <w:r w:rsidRPr="00275FE0">
        <w:rPr>
          <w:rFonts w:eastAsia="Calibri"/>
          <w:b/>
          <w:bCs/>
          <w:sz w:val="26"/>
          <w:szCs w:val="22"/>
          <w:u w:val="single"/>
        </w:rPr>
        <w:t xml:space="preserve"> in large part </w:t>
      </w:r>
      <w:r w:rsidRPr="00275FE0">
        <w:rPr>
          <w:rFonts w:eastAsia="Calibri"/>
          <w:b/>
          <w:bCs/>
          <w:sz w:val="26"/>
          <w:szCs w:val="22"/>
          <w:highlight w:val="yellow"/>
          <w:u w:val="single"/>
        </w:rPr>
        <w:t>on her negotiating position</w:t>
      </w:r>
      <w:r w:rsidRPr="00275FE0">
        <w:rPr>
          <w:rFonts w:eastAsia="Calibri"/>
          <w:sz w:val="14"/>
          <w:szCs w:val="22"/>
        </w:rPr>
        <w:t xml:space="preserve"> vis-à-vis her fellows. </w:t>
      </w:r>
      <w:r w:rsidRPr="00275FE0">
        <w:rPr>
          <w:rFonts w:eastAsia="Calibri"/>
          <w:b/>
          <w:bCs/>
          <w:sz w:val="26"/>
          <w:szCs w:val="22"/>
          <w:u w:val="single"/>
        </w:rPr>
        <w:t xml:space="preserve">But her negotiating position is significantly </w:t>
      </w:r>
      <w:r w:rsidRPr="00275FE0">
        <w:rPr>
          <w:rFonts w:eastAsia="Calibri"/>
          <w:b/>
          <w:bCs/>
          <w:sz w:val="26"/>
          <w:szCs w:val="22"/>
          <w:highlight w:val="yellow"/>
          <w:u w:val="single"/>
        </w:rPr>
        <w:t>affected by</w:t>
      </w:r>
      <w:r w:rsidRPr="00275FE0">
        <w:rPr>
          <w:rFonts w:eastAsia="Calibri"/>
          <w:b/>
          <w:bCs/>
          <w:sz w:val="26"/>
          <w:szCs w:val="22"/>
          <w:u w:val="single"/>
        </w:rPr>
        <w:t xml:space="preserve"> the </w:t>
      </w:r>
      <w:r w:rsidRPr="00275FE0">
        <w:rPr>
          <w:rFonts w:eastAsia="Calibri"/>
          <w:b/>
          <w:bCs/>
          <w:sz w:val="26"/>
          <w:szCs w:val="22"/>
          <w:highlight w:val="yellow"/>
          <w:u w:val="single"/>
        </w:rPr>
        <w:t>existing social institutions</w:t>
      </w:r>
      <w:r w:rsidRPr="00275FE0">
        <w:rPr>
          <w:rFonts w:eastAsia="Calibri"/>
          <w:sz w:val="14"/>
          <w:szCs w:val="22"/>
        </w:rPr>
        <w:t xml:space="preserve">, and so by the currently accepted moral practices embodied in those institutions. </w:t>
      </w:r>
      <w:r w:rsidRPr="00275FE0">
        <w:rPr>
          <w:rFonts w:eastAsia="Calibri"/>
          <w:b/>
          <w:bCs/>
          <w:sz w:val="26"/>
          <w:szCs w:val="22"/>
          <w:u w:val="single"/>
        </w:rPr>
        <w:t>Thus</w:t>
      </w:r>
      <w:r w:rsidRPr="00275FE0">
        <w:rPr>
          <w:rFonts w:eastAsia="Calibri"/>
          <w:sz w:val="14"/>
          <w:szCs w:val="22"/>
        </w:rPr>
        <w:t xml:space="preserve">, although </w:t>
      </w:r>
      <w:r w:rsidRPr="00275FE0">
        <w:rPr>
          <w:rFonts w:eastAsia="Calibri"/>
          <w:b/>
          <w:bCs/>
          <w:sz w:val="26"/>
          <w:szCs w:val="22"/>
          <w:u w:val="single"/>
        </w:rPr>
        <w:t>agreement</w:t>
      </w:r>
      <w:r w:rsidRPr="00275FE0">
        <w:rPr>
          <w:rFonts w:eastAsia="Calibri"/>
          <w:sz w:val="14"/>
          <w:szCs w:val="22"/>
        </w:rPr>
        <w:t xml:space="preserve"> may well yield practices differing from those embodied in existing social institutions, yet it </w:t>
      </w:r>
      <w:r w:rsidRPr="00275FE0">
        <w:rPr>
          <w:rFonts w:eastAsia="Calibri"/>
          <w:b/>
          <w:bCs/>
          <w:sz w:val="26"/>
          <w:szCs w:val="22"/>
          <w:u w:val="single"/>
        </w:rPr>
        <w:t xml:space="preserve">will be influenced by those </w:t>
      </w:r>
      <w:r w:rsidRPr="00275FE0">
        <w:rPr>
          <w:rFonts w:eastAsia="Calibri"/>
          <w:b/>
          <w:bCs/>
          <w:sz w:val="26"/>
          <w:szCs w:val="22"/>
          <w:highlight w:val="yellow"/>
          <w:u w:val="single"/>
        </w:rPr>
        <w:t>practices</w:t>
      </w:r>
      <w:r w:rsidRPr="00275FE0">
        <w:rPr>
          <w:rFonts w:eastAsia="Calibri"/>
          <w:b/>
          <w:bCs/>
          <w:sz w:val="26"/>
          <w:szCs w:val="22"/>
          <w:u w:val="single"/>
        </w:rPr>
        <w:t xml:space="preserve">, which are </w:t>
      </w:r>
      <w:r w:rsidRPr="00275FE0">
        <w:rPr>
          <w:rFonts w:eastAsia="Calibri"/>
          <w:b/>
          <w:bCs/>
          <w:sz w:val="26"/>
          <w:szCs w:val="22"/>
          <w:highlight w:val="yellow"/>
          <w:u w:val="single"/>
        </w:rPr>
        <w:t>not themselves the product of rational agreement</w:t>
      </w:r>
      <w:r w:rsidRPr="00275FE0">
        <w:rPr>
          <w:rFonts w:eastAsia="Calibri"/>
          <w:sz w:val="14"/>
          <w:szCs w:val="22"/>
        </w:rPr>
        <w:t xml:space="preserve">. And this must call the rationality of the agreed practices into question. </w:t>
      </w:r>
      <w:r w:rsidRPr="00275FE0">
        <w:rPr>
          <w:rFonts w:eastAsia="Calibri"/>
          <w:b/>
          <w:bCs/>
          <w:sz w:val="26"/>
          <w:szCs w:val="22"/>
          <w:u w:val="single"/>
        </w:rPr>
        <w:t xml:space="preserve">The arbitrariness of existing practices must </w:t>
      </w:r>
      <w:r w:rsidRPr="00275FE0">
        <w:rPr>
          <w:rFonts w:eastAsia="Calibri"/>
          <w:b/>
          <w:bCs/>
          <w:sz w:val="26"/>
          <w:szCs w:val="22"/>
          <w:highlight w:val="yellow"/>
          <w:u w:val="single"/>
        </w:rPr>
        <w:t>infect</w:t>
      </w:r>
      <w:r w:rsidRPr="00275FE0">
        <w:rPr>
          <w:rFonts w:eastAsia="Calibri"/>
          <w:b/>
          <w:bCs/>
          <w:sz w:val="26"/>
          <w:szCs w:val="22"/>
          <w:u w:val="single"/>
        </w:rPr>
        <w:t xml:space="preserve"> any </w:t>
      </w:r>
      <w:r w:rsidRPr="00275FE0">
        <w:rPr>
          <w:rFonts w:eastAsia="Calibri"/>
          <w:b/>
          <w:bCs/>
          <w:sz w:val="26"/>
          <w:szCs w:val="22"/>
          <w:highlight w:val="yellow"/>
          <w:u w:val="single"/>
        </w:rPr>
        <w:t>agreement</w:t>
      </w:r>
      <w:r w:rsidRPr="00275FE0">
        <w:rPr>
          <w:rFonts w:eastAsia="Calibri"/>
          <w:b/>
          <w:bCs/>
          <w:sz w:val="26"/>
          <w:szCs w:val="22"/>
          <w:u w:val="single"/>
        </w:rPr>
        <w:t xml:space="preserve"> whose terms are significantly affected by them</w:t>
      </w:r>
      <w:r w:rsidRPr="00275FE0">
        <w:rPr>
          <w:rFonts w:eastAsia="Calibri"/>
          <w:sz w:val="14"/>
          <w:szCs w:val="22"/>
        </w:rPr>
        <w:t xml:space="preserve">. Although rational agreement is in itself a source of stability, yet this stability is undermined by the arbitrariness of the circumstances in which it takes place. </w:t>
      </w:r>
      <w:r w:rsidRPr="00275FE0">
        <w:rPr>
          <w:rFonts w:eastAsia="Calibri"/>
          <w:b/>
          <w:bCs/>
          <w:sz w:val="26"/>
          <w:szCs w:val="22"/>
          <w:highlight w:val="yellow"/>
          <w:u w:val="single"/>
        </w:rPr>
        <w:t>To escape this</w:t>
      </w:r>
      <w:r w:rsidRPr="00275FE0">
        <w:rPr>
          <w:rFonts w:eastAsia="Calibri"/>
          <w:b/>
          <w:bCs/>
          <w:sz w:val="26"/>
          <w:szCs w:val="22"/>
          <w:u w:val="single"/>
        </w:rPr>
        <w:t xml:space="preserve"> arbitrariness, </w:t>
      </w:r>
      <w:r w:rsidRPr="00275FE0">
        <w:rPr>
          <w:rFonts w:eastAsia="Calibri"/>
          <w:b/>
          <w:bCs/>
          <w:sz w:val="26"/>
          <w:szCs w:val="22"/>
          <w:highlight w:val="yellow"/>
          <w:u w:val="single"/>
        </w:rPr>
        <w:t>rational persons will revert</w:t>
      </w:r>
      <w:r w:rsidRPr="00275FE0">
        <w:rPr>
          <w:rFonts w:eastAsia="Calibri"/>
          <w:b/>
          <w:bCs/>
          <w:sz w:val="26"/>
          <w:szCs w:val="22"/>
          <w:u w:val="single"/>
        </w:rPr>
        <w:t xml:space="preserve"> from actual </w:t>
      </w:r>
      <w:r w:rsidRPr="00275FE0">
        <w:rPr>
          <w:rFonts w:eastAsia="Calibri"/>
          <w:b/>
          <w:bCs/>
          <w:sz w:val="26"/>
          <w:szCs w:val="22"/>
          <w:highlight w:val="yellow"/>
          <w:u w:val="single"/>
        </w:rPr>
        <w:t>to hypothetical agreement, considering what practices they would have agreed to from an initial position not structured by existing institutions</w:t>
      </w:r>
      <w:r w:rsidRPr="00275FE0">
        <w:rPr>
          <w:rFonts w:eastAsia="Calibri"/>
          <w:b/>
          <w:bCs/>
          <w:sz w:val="26"/>
          <w:szCs w:val="22"/>
          <w:u w:val="single"/>
        </w:rPr>
        <w:t xml:space="preserve"> and the practices they embody. The content of a hypothetical agreement is determined by an appeal to the equal rationality of persons.</w:t>
      </w:r>
      <w:r w:rsidRPr="00275FE0">
        <w:rPr>
          <w:rFonts w:eastAsia="Calibri"/>
          <w:sz w:val="14"/>
          <w:szCs w:val="22"/>
        </w:rPr>
        <w:t xml:space="preserve"> Rational persons will voluntarily accept an agreement only insofar as they perceive it to be equally advantageous to each. To be sure, each would be happy to accept an agreement more advantageous to herself than to her fellows, but </w:t>
      </w:r>
      <w:r w:rsidRPr="00275FE0">
        <w:rPr>
          <w:rFonts w:eastAsia="Calibri"/>
          <w:b/>
          <w:bCs/>
          <w:sz w:val="26"/>
          <w:szCs w:val="22"/>
          <w:highlight w:val="yellow"/>
          <w:u w:val="single"/>
        </w:rPr>
        <w:t>since no one will accept an agreement perceived to be less advantageous, agents</w:t>
      </w:r>
      <w:r w:rsidRPr="00275FE0">
        <w:rPr>
          <w:rFonts w:eastAsia="Calibri"/>
          <w:b/>
          <w:bCs/>
          <w:sz w:val="26"/>
          <w:szCs w:val="22"/>
          <w:u w:val="single"/>
        </w:rPr>
        <w:t xml:space="preserve"> </w:t>
      </w:r>
      <w:r w:rsidRPr="00275FE0">
        <w:rPr>
          <w:rFonts w:eastAsia="Calibri"/>
          <w:sz w:val="14"/>
          <w:szCs w:val="22"/>
        </w:rPr>
        <w:t xml:space="preserve">whose rationality is a matter of common knowledge </w:t>
      </w:r>
      <w:r w:rsidRPr="00275FE0">
        <w:rPr>
          <w:rFonts w:eastAsia="Calibri"/>
          <w:b/>
          <w:bCs/>
          <w:sz w:val="26"/>
          <w:szCs w:val="22"/>
          <w:highlight w:val="yellow"/>
          <w:u w:val="single"/>
        </w:rPr>
        <w:t>will</w:t>
      </w:r>
      <w:r w:rsidRPr="00275FE0">
        <w:rPr>
          <w:rFonts w:eastAsia="Calibri"/>
          <w:sz w:val="14"/>
          <w:szCs w:val="22"/>
        </w:rPr>
        <w:t xml:space="preserve"> recognize the futility of aiming at or holding out for more, and minimize their bargaining costs by </w:t>
      </w:r>
      <w:r w:rsidRPr="00275FE0">
        <w:rPr>
          <w:rFonts w:eastAsia="Calibri"/>
          <w:b/>
          <w:bCs/>
          <w:sz w:val="26"/>
          <w:szCs w:val="22"/>
          <w:highlight w:val="yellow"/>
          <w:u w:val="single"/>
        </w:rPr>
        <w:t>coordinat</w:t>
      </w:r>
      <w:r w:rsidRPr="00275FE0">
        <w:rPr>
          <w:rFonts w:eastAsia="Calibri"/>
          <w:b/>
          <w:bCs/>
          <w:sz w:val="26"/>
          <w:szCs w:val="22"/>
          <w:u w:val="single"/>
        </w:rPr>
        <w:t xml:space="preserve">ing </w:t>
      </w:r>
      <w:r w:rsidRPr="00275FE0">
        <w:rPr>
          <w:rFonts w:eastAsia="Calibri"/>
          <w:b/>
          <w:bCs/>
          <w:sz w:val="26"/>
          <w:szCs w:val="22"/>
          <w:highlight w:val="yellow"/>
          <w:u w:val="single"/>
        </w:rPr>
        <w:t>at the point of equal advantage</w:t>
      </w:r>
      <w:r w:rsidRPr="00275FE0">
        <w:rPr>
          <w:rFonts w:eastAsia="Calibri"/>
          <w:sz w:val="14"/>
          <w:szCs w:val="22"/>
        </w:rPr>
        <w:t xml:space="preserve">. Now the extent of advantage is determined in a twofold way. First, there is advantage internal to an agreement. In this respect, </w:t>
      </w:r>
      <w:r w:rsidRPr="00275FE0">
        <w:rPr>
          <w:rFonts w:eastAsia="Calibri"/>
          <w:b/>
          <w:bCs/>
          <w:sz w:val="26"/>
          <w:szCs w:val="22"/>
          <w:u w:val="single"/>
        </w:rPr>
        <w:t xml:space="preserve">the expectation of equal advantage is </w:t>
      </w:r>
      <w:r w:rsidRPr="008577FD">
        <w:rPr>
          <w:rFonts w:eastAsia="Calibri"/>
          <w:b/>
          <w:bCs/>
          <w:sz w:val="26"/>
          <w:szCs w:val="22"/>
          <w:highlight w:val="yellow"/>
          <w:u w:val="single"/>
        </w:rPr>
        <w:t>assured by procedural fairness</w:t>
      </w:r>
      <w:r w:rsidRPr="00275FE0">
        <w:rPr>
          <w:rFonts w:eastAsia="Calibri"/>
          <w:sz w:val="14"/>
          <w:szCs w:val="22"/>
        </w:rPr>
        <w:t xml:space="preserve">. The step from existing moral practices to those resulting from actual agreement takes rational persons to a procedurally fair situation, </w:t>
      </w:r>
      <w:r w:rsidRPr="00275FE0">
        <w:rPr>
          <w:rFonts w:eastAsia="Calibri"/>
          <w:b/>
          <w:bCs/>
          <w:sz w:val="26"/>
          <w:szCs w:val="22"/>
          <w:u w:val="single"/>
        </w:rPr>
        <w:t>in which each perceives the agreed practices to be ones that it is equally rational for all to accept,</w:t>
      </w:r>
      <w:r w:rsidRPr="00275FE0">
        <w:rPr>
          <w:rFonts w:eastAsia="Calibri"/>
          <w:sz w:val="14"/>
          <w:szCs w:val="22"/>
        </w:rPr>
        <w:t xml:space="preserve"> given the circumstances in which agreement is reached. But those circumstances themselves may be called into question insofar as they are perceived to be arbitrary – the result, in part, of compliance with constraining practices that do not themselves ensure the expectation of equal advantage, and so do not reflect the equal rationality of the complying parties. To neutralize this arbitrary element, </w:t>
      </w:r>
      <w:r w:rsidRPr="00275FE0">
        <w:rPr>
          <w:rFonts w:eastAsia="Calibri"/>
          <w:b/>
          <w:bCs/>
          <w:sz w:val="26"/>
          <w:szCs w:val="22"/>
          <w:u w:val="single"/>
        </w:rPr>
        <w:t>moral practices to be fully acceptable must be conceived as constituting a possible outcome of a hypothetical agreement under circumstances that are unaffected by social institutions that themselves lack full acceptability</w:t>
      </w:r>
      <w:r w:rsidRPr="00275FE0">
        <w:rPr>
          <w:rFonts w:eastAsia="Calibri"/>
          <w:sz w:val="14"/>
          <w:szCs w:val="22"/>
        </w:rPr>
        <w:t>. Equal rationality demands consideration of external circumstances as well as internal procedures.</w:t>
      </w:r>
    </w:p>
    <w:p w14:paraId="134551E1" w14:textId="77777777" w:rsidR="00C8518D" w:rsidRPr="00DC47FD" w:rsidRDefault="00C8518D" w:rsidP="00C8518D">
      <w:pPr>
        <w:pStyle w:val="Heading4"/>
      </w:pPr>
      <w:r w:rsidRPr="00DA7B3F">
        <w:t xml:space="preserve">That affirms – </w:t>
      </w:r>
      <w:r>
        <w:t xml:space="preserve">1) </w:t>
      </w:r>
      <w:r w:rsidRPr="00DC47FD">
        <w:t xml:space="preserve">Because employees are dependent upon their employer, employees are subject to a severe power imbalance that constitutes coercion. </w:t>
      </w:r>
    </w:p>
    <w:p w14:paraId="6562E52D" w14:textId="77777777" w:rsidR="00C8518D" w:rsidRPr="007E109E" w:rsidRDefault="00C8518D" w:rsidP="00C8518D">
      <w:pPr>
        <w:rPr>
          <w:shd w:val="clear" w:color="auto" w:fill="FFFFFF"/>
        </w:rPr>
      </w:pPr>
      <w:r>
        <w:rPr>
          <w:rStyle w:val="Style13ptBold"/>
        </w:rPr>
        <w:t xml:space="preserve">Budd and Scoville 05, </w:t>
      </w:r>
      <w:r>
        <w:rPr>
          <w:shd w:val="clear" w:color="auto" w:fill="FFFFFF"/>
        </w:rPr>
        <w:t>John W. Budd and James G. Scoville</w:t>
      </w:r>
      <w:r w:rsidRPr="00DC47FD">
        <w:rPr>
          <w:shd w:val="clear" w:color="auto" w:fill="FFFFFF"/>
        </w:rPr>
        <w:t xml:space="preserve"> "</w:t>
      </w:r>
      <w:r w:rsidRPr="0092724F">
        <w:rPr>
          <w:shd w:val="clear" w:color="auto" w:fill="FFFFFF"/>
        </w:rPr>
        <w:t>The Ethics of Human Resources and Industrial Relations</w:t>
      </w:r>
      <w:r w:rsidRPr="00DC47FD">
        <w:rPr>
          <w:shd w:val="clear" w:color="auto" w:fill="FFFFFF"/>
        </w:rPr>
        <w:t>."</w:t>
      </w:r>
      <w:r>
        <w:rPr>
          <w:shd w:val="clear" w:color="auto" w:fill="FFFFFF"/>
        </w:rPr>
        <w:t>, p.70</w:t>
      </w:r>
      <w:r w:rsidRPr="00DC47FD">
        <w:rPr>
          <w:shd w:val="clear" w:color="auto" w:fill="FFFFFF"/>
        </w:rPr>
        <w:t>,</w:t>
      </w:r>
      <w:r>
        <w:rPr>
          <w:shd w:val="clear" w:color="auto" w:fill="FFFFFF"/>
        </w:rPr>
        <w:t xml:space="preserve"> </w:t>
      </w:r>
      <w:r w:rsidRPr="0092724F">
        <w:rPr>
          <w:shd w:val="clear" w:color="auto" w:fill="FFFFFF"/>
        </w:rPr>
        <w:t>LABOR AND EMPLOYMENT</w:t>
      </w:r>
      <w:r>
        <w:rPr>
          <w:shd w:val="clear" w:color="auto" w:fill="FFFFFF"/>
        </w:rPr>
        <w:t xml:space="preserve"> </w:t>
      </w:r>
      <w:r w:rsidRPr="0092724F">
        <w:rPr>
          <w:shd w:val="clear" w:color="auto" w:fill="FFFFFF"/>
        </w:rPr>
        <w:t>RELATIONS ASSOCIATION SERIES</w:t>
      </w:r>
      <w:r>
        <w:rPr>
          <w:shd w:val="clear" w:color="auto" w:fill="FFFFFF"/>
        </w:rPr>
        <w:t>,</w:t>
      </w:r>
      <w:r w:rsidRPr="00DC47FD">
        <w:rPr>
          <w:shd w:val="clear" w:color="auto" w:fill="FFFFFF"/>
        </w:rPr>
        <w:t xml:space="preserve"> </w:t>
      </w:r>
      <w:r w:rsidRPr="007E109E">
        <w:rPr>
          <w:shd w:val="clear" w:color="auto" w:fill="FFFFFF"/>
        </w:rPr>
        <w:t>Cornell University Press</w:t>
      </w:r>
      <w:r>
        <w:rPr>
          <w:shd w:val="clear" w:color="auto" w:fill="FFFFFF"/>
        </w:rPr>
        <w:t xml:space="preserve">, </w:t>
      </w:r>
      <w:r w:rsidRPr="007E109E">
        <w:rPr>
          <w:shd w:val="clear" w:color="auto" w:fill="FFFFFF"/>
        </w:rPr>
        <w:t>October 15, 2005</w:t>
      </w:r>
      <w:r w:rsidRPr="00DC47FD">
        <w:rPr>
          <w:szCs w:val="22"/>
        </w:rPr>
        <w:t xml:space="preserve"> </w:t>
      </w:r>
      <w:r>
        <w:rPr>
          <w:shd w:val="clear" w:color="auto" w:fill="FFFFFF"/>
        </w:rPr>
        <w:t>[</w:t>
      </w:r>
      <w:r w:rsidRPr="0092724F">
        <w:rPr>
          <w:shd w:val="clear" w:color="auto" w:fill="FFFFFF"/>
        </w:rPr>
        <w:t>http://jbudd.csom.umn.edu/RESEARCH/hrirethics.htm</w:t>
      </w:r>
      <w:r>
        <w:rPr>
          <w:szCs w:val="22"/>
        </w:rPr>
        <w:t>] AHS//NPR Accessed 10/23/21</w:t>
      </w:r>
    </w:p>
    <w:p w14:paraId="1DFED148" w14:textId="77777777" w:rsidR="00C8518D" w:rsidRPr="0092724F" w:rsidRDefault="00C8518D" w:rsidP="00C8518D">
      <w:pPr>
        <w:rPr>
          <w:sz w:val="12"/>
          <w:szCs w:val="22"/>
        </w:rPr>
      </w:pPr>
      <w:r w:rsidRPr="00DC47FD">
        <w:rPr>
          <w:b/>
          <w:szCs w:val="22"/>
          <w:u w:val="single"/>
        </w:rPr>
        <w:t>The overwhelming number of people need to work to survive</w:t>
      </w:r>
      <w:r w:rsidRPr="0092724F">
        <w:rPr>
          <w:sz w:val="12"/>
          <w:szCs w:val="22"/>
        </w:rPr>
        <w:t xml:space="preserve">, at least for a large portion of their live. There is a sense in which people are forced to work. </w:t>
      </w:r>
      <w:r w:rsidRPr="0092724F">
        <w:rPr>
          <w:b/>
          <w:szCs w:val="22"/>
          <w:highlight w:val="yellow"/>
          <w:u w:val="single"/>
        </w:rPr>
        <w:t>When an assailant says, “Your wallet or your life,</w:t>
      </w:r>
      <w:r w:rsidRPr="0092724F">
        <w:rPr>
          <w:sz w:val="12"/>
          <w:szCs w:val="22"/>
          <w:highlight w:val="yellow"/>
        </w:rPr>
        <w:t xml:space="preserve">” </w:t>
      </w:r>
      <w:r w:rsidRPr="0092724F">
        <w:rPr>
          <w:rStyle w:val="StyleUnderline"/>
          <w:highlight w:val="yellow"/>
        </w:rPr>
        <w:t>you technically have a choice</w:t>
      </w:r>
      <w:r w:rsidRPr="0092724F">
        <w:rPr>
          <w:sz w:val="12"/>
          <w:szCs w:val="22"/>
        </w:rPr>
        <w:t xml:space="preserve">. However, for many </w:t>
      </w:r>
      <w:r w:rsidRPr="0092724F">
        <w:rPr>
          <w:b/>
          <w:szCs w:val="22"/>
          <w:highlight w:val="yellow"/>
          <w:u w:val="single"/>
        </w:rPr>
        <w:t xml:space="preserve">this </w:t>
      </w:r>
      <w:r w:rsidRPr="00DC47FD">
        <w:rPr>
          <w:b/>
          <w:szCs w:val="22"/>
          <w:u w:val="single"/>
        </w:rPr>
        <w:t xml:space="preserve">situation </w:t>
      </w:r>
      <w:r w:rsidRPr="0092724F">
        <w:rPr>
          <w:b/>
          <w:szCs w:val="22"/>
          <w:highlight w:val="yellow"/>
          <w:u w:val="single"/>
        </w:rPr>
        <w:t xml:space="preserve">is </w:t>
      </w:r>
      <w:r w:rsidRPr="00DC47FD">
        <w:rPr>
          <w:b/>
          <w:szCs w:val="22"/>
          <w:u w:val="single"/>
        </w:rPr>
        <w:t xml:space="preserve">the paradigm of </w:t>
      </w:r>
      <w:r w:rsidRPr="0092724F">
        <w:rPr>
          <w:b/>
          <w:szCs w:val="22"/>
          <w:highlight w:val="yellow"/>
          <w:u w:val="single"/>
        </w:rPr>
        <w:t>coercion</w:t>
      </w:r>
      <w:r w:rsidRPr="00DC47FD">
        <w:rPr>
          <w:b/>
          <w:szCs w:val="22"/>
          <w:u w:val="single"/>
        </w:rPr>
        <w:t>.</w:t>
      </w:r>
      <w:r w:rsidRPr="0092724F">
        <w:rPr>
          <w:sz w:val="12"/>
          <w:szCs w:val="22"/>
        </w:rPr>
        <w:t xml:space="preserve"> How close is the analogy between the assailant and </w:t>
      </w:r>
      <w:r w:rsidRPr="00DC47FD">
        <w:rPr>
          <w:b/>
          <w:szCs w:val="22"/>
          <w:u w:val="single"/>
        </w:rPr>
        <w:t>the requirements of the employer</w:t>
      </w:r>
      <w:r w:rsidRPr="0092724F">
        <w:rPr>
          <w:sz w:val="12"/>
          <w:szCs w:val="22"/>
        </w:rPr>
        <w:t xml:space="preserve">? Admittedly, in good times the balance of power shifts somewhat, but in hard times the balance of power is with the employer. Most people have to take the terms of employment </w:t>
      </w:r>
      <w:proofErr w:type="spellStart"/>
      <w:r w:rsidRPr="0092724F">
        <w:rPr>
          <w:sz w:val="12"/>
          <w:szCs w:val="22"/>
        </w:rPr>
        <w:t>a</w:t>
      </w:r>
      <w:proofErr w:type="spellEnd"/>
      <w:r w:rsidRPr="0092724F">
        <w:rPr>
          <w:sz w:val="12"/>
          <w:szCs w:val="22"/>
        </w:rPr>
        <w:t xml:space="preserve"> they get them (Manning 2003). Someone wanting employment does not negotiate about whether or not to be tested for drugs, for example. If drug testing is the company policy, you either submit to the test or forfeit the job. </w:t>
      </w:r>
      <w:r w:rsidRPr="0092724F">
        <w:rPr>
          <w:b/>
          <w:szCs w:val="22"/>
          <w:highlight w:val="yellow"/>
          <w:u w:val="single"/>
        </w:rPr>
        <w:t>If you want a job, you agree to employment</w:t>
      </w:r>
      <w:r w:rsidRPr="0092724F">
        <w:rPr>
          <w:sz w:val="12"/>
          <w:szCs w:val="22"/>
          <w:highlight w:val="yellow"/>
        </w:rPr>
        <w:t xml:space="preserve"> </w:t>
      </w:r>
      <w:r w:rsidRPr="0092724F">
        <w:rPr>
          <w:sz w:val="12"/>
          <w:szCs w:val="22"/>
        </w:rPr>
        <w:t xml:space="preserve">at </w:t>
      </w:r>
      <w:r w:rsidRPr="0092724F">
        <w:rPr>
          <w:b/>
          <w:szCs w:val="22"/>
          <w:highlight w:val="yellow"/>
          <w:u w:val="single"/>
        </w:rPr>
        <w:t>will and to layoffs</w:t>
      </w:r>
      <w:r w:rsidRPr="0092724F">
        <w:rPr>
          <w:sz w:val="12"/>
          <w:szCs w:val="22"/>
          <w:highlight w:val="yellow"/>
        </w:rPr>
        <w:t xml:space="preserve"> </w:t>
      </w:r>
      <w:r w:rsidRPr="0092724F">
        <w:rPr>
          <w:sz w:val="12"/>
          <w:szCs w:val="22"/>
        </w:rPr>
        <w:t xml:space="preserve">if management believes that they are necessary. </w:t>
      </w:r>
      <w:r w:rsidRPr="0092724F">
        <w:rPr>
          <w:b/>
          <w:szCs w:val="22"/>
          <w:highlight w:val="yellow"/>
          <w:u w:val="single"/>
        </w:rPr>
        <w:t xml:space="preserve">Survival </w:t>
      </w:r>
      <w:r w:rsidRPr="00DC47FD">
        <w:rPr>
          <w:b/>
          <w:szCs w:val="22"/>
          <w:u w:val="single"/>
        </w:rPr>
        <w:t xml:space="preserve">for yourself and any dependents </w:t>
      </w:r>
      <w:r w:rsidRPr="0092724F">
        <w:rPr>
          <w:b/>
          <w:szCs w:val="22"/>
          <w:highlight w:val="yellow"/>
          <w:u w:val="single"/>
        </w:rPr>
        <w:t>requires it</w:t>
      </w:r>
      <w:r w:rsidRPr="00DC47FD">
        <w:rPr>
          <w:b/>
          <w:szCs w:val="22"/>
          <w:u w:val="single"/>
        </w:rPr>
        <w:t>.</w:t>
      </w:r>
      <w:r w:rsidRPr="0092724F">
        <w:rPr>
          <w:sz w:val="12"/>
          <w:szCs w:val="22"/>
        </w:rPr>
        <w:t xml:space="preserve"> As with the assailant, you technically have a choice, but </w:t>
      </w:r>
      <w:r w:rsidRPr="00DC47FD">
        <w:rPr>
          <w:b/>
          <w:szCs w:val="22"/>
          <w:u w:val="single"/>
        </w:rPr>
        <w:t xml:space="preserve">most </w:t>
      </w:r>
      <w:r w:rsidRPr="0092724F">
        <w:rPr>
          <w:b/>
          <w:szCs w:val="22"/>
          <w:highlight w:val="yellow"/>
          <w:u w:val="single"/>
        </w:rPr>
        <w:t xml:space="preserve">employees </w:t>
      </w:r>
      <w:r w:rsidRPr="00DC47FD">
        <w:rPr>
          <w:b/>
          <w:szCs w:val="22"/>
          <w:u w:val="single"/>
        </w:rPr>
        <w:t xml:space="preserve">argue they </w:t>
      </w:r>
      <w:r w:rsidRPr="0092724F">
        <w:rPr>
          <w:b/>
          <w:szCs w:val="22"/>
          <w:highlight w:val="yellow"/>
          <w:u w:val="single"/>
        </w:rPr>
        <w:t>have little choice about multiple important terms of employment</w:t>
      </w:r>
      <w:r w:rsidRPr="00DC47FD">
        <w:rPr>
          <w:b/>
          <w:szCs w:val="22"/>
          <w:u w:val="single"/>
        </w:rPr>
        <w:t>.</w:t>
      </w:r>
      <w:r w:rsidRPr="0092724F">
        <w:rPr>
          <w:sz w:val="12"/>
          <w:szCs w:val="22"/>
        </w:rPr>
        <w:t xml:space="preserve"> A Kantian, in common with the pluralist school of industrial relations, maintains that </w:t>
      </w:r>
      <w:r w:rsidRPr="00DC47FD">
        <w:rPr>
          <w:b/>
          <w:szCs w:val="22"/>
          <w:u w:val="single"/>
        </w:rPr>
        <w:t>the imbalance between employer and employee ought to be addressed.</w:t>
      </w:r>
      <w:r w:rsidRPr="0092724F">
        <w:rPr>
          <w:sz w:val="12"/>
          <w:szCs w:val="22"/>
        </w:rPr>
        <w:t xml:space="preserve"> Otherwise, industrial relations rests on an unethical foundation. </w:t>
      </w:r>
    </w:p>
    <w:p w14:paraId="53AF7A24" w14:textId="77777777" w:rsidR="00C8518D" w:rsidRPr="00DC47FD" w:rsidRDefault="00C8518D" w:rsidP="00C8518D">
      <w:pPr>
        <w:pStyle w:val="Heading4"/>
      </w:pPr>
      <w:r w:rsidRPr="00DC47FD">
        <w:t xml:space="preserve">The right to unionize </w:t>
      </w:r>
      <w:r>
        <w:t xml:space="preserve">and strike </w:t>
      </w:r>
      <w:r w:rsidRPr="00DC47FD">
        <w:t>corrects this power imbalance by ensuring an opportunity for organization and collective bargaining.</w:t>
      </w:r>
    </w:p>
    <w:p w14:paraId="0DED9FC2" w14:textId="77777777" w:rsidR="00C8518D" w:rsidRPr="00DC47FD" w:rsidRDefault="00C8518D" w:rsidP="00C8518D">
      <w:r w:rsidRPr="00DC47FD">
        <w:rPr>
          <w:rStyle w:val="Style13ptBold"/>
        </w:rPr>
        <w:t>Bowie 99</w:t>
      </w:r>
      <w:r>
        <w:rPr>
          <w:rStyle w:val="Style13ptBold"/>
        </w:rPr>
        <w:t xml:space="preserve">, </w:t>
      </w:r>
      <w:r w:rsidRPr="00DC47FD">
        <w:rPr>
          <w:shd w:val="clear" w:color="auto" w:fill="FFFFFF"/>
        </w:rPr>
        <w:t xml:space="preserve">Norman E., professor emeritus at the University of Minnesota </w:t>
      </w:r>
      <w:r w:rsidRPr="00DC47FD">
        <w:t xml:space="preserve">“Business Ethics: A Kantian Perspective” Wiley Blackwell. </w:t>
      </w:r>
      <w:r>
        <w:t>[</w:t>
      </w:r>
      <w:r w:rsidRPr="0007429C">
        <w:t>https://b-ok.cc/book/2885756/a063b7</w:t>
      </w:r>
      <w:r w:rsidRPr="00DC47FD">
        <w:t xml:space="preserve">] </w:t>
      </w:r>
      <w:r>
        <w:rPr>
          <w:szCs w:val="22"/>
        </w:rPr>
        <w:t>AHS//NPR</w:t>
      </w:r>
    </w:p>
    <w:p w14:paraId="70167F6F" w14:textId="77777777" w:rsidR="00C8518D" w:rsidRPr="00DC47FD" w:rsidRDefault="00C8518D" w:rsidP="00C8518D">
      <w:r>
        <w:rPr>
          <w:szCs w:val="22"/>
        </w:rPr>
        <w:t xml:space="preserve">Accessed 10/24/21 </w:t>
      </w:r>
    </w:p>
    <w:p w14:paraId="2A23BABD" w14:textId="77777777" w:rsidR="00C8518D" w:rsidRPr="000F63C6" w:rsidRDefault="00C8518D" w:rsidP="00C8518D">
      <w:pPr>
        <w:rPr>
          <w:sz w:val="12"/>
          <w:szCs w:val="22"/>
        </w:rPr>
      </w:pPr>
      <w:r w:rsidRPr="000F63C6">
        <w:rPr>
          <w:sz w:val="12"/>
          <w:szCs w:val="22"/>
        </w:rPr>
        <w:t xml:space="preserve">Although I emphasize meaningful work as a means to gain respect and grow as a human being by exercising one’s talents, </w:t>
      </w:r>
      <w:proofErr w:type="spellStart"/>
      <w:r w:rsidRPr="000F63C6">
        <w:rPr>
          <w:sz w:val="12"/>
          <w:szCs w:val="22"/>
        </w:rPr>
        <w:t>Ciulla</w:t>
      </w:r>
      <w:proofErr w:type="spellEnd"/>
      <w:r w:rsidRPr="000F63C6">
        <w:rPr>
          <w:sz w:val="12"/>
          <w:szCs w:val="22"/>
        </w:rPr>
        <w:t xml:space="preserve"> reminds me that there is much in the work environment that undermines negative freedom (freedom from coercion), and that the decision to work itself requires a giving up of freedom in some respects. This latter point does not overly concern me because all choice forecloses other choices. Moreover, </w:t>
      </w:r>
      <w:r w:rsidRPr="00DC47FD">
        <w:rPr>
          <w:b/>
          <w:szCs w:val="22"/>
          <w:u w:val="single"/>
        </w:rPr>
        <w:t xml:space="preserve">having a job provides income, and </w:t>
      </w:r>
      <w:r w:rsidRPr="000F63C6">
        <w:rPr>
          <w:b/>
          <w:szCs w:val="22"/>
          <w:highlight w:val="yellow"/>
          <w:u w:val="single"/>
        </w:rPr>
        <w:t xml:space="preserve">income expands choices </w:t>
      </w:r>
      <w:r w:rsidRPr="00DC47FD">
        <w:rPr>
          <w:b/>
          <w:szCs w:val="22"/>
          <w:u w:val="single"/>
        </w:rPr>
        <w:t>because it opens up possibilities</w:t>
      </w:r>
      <w:r w:rsidRPr="000F63C6">
        <w:rPr>
          <w:sz w:val="12"/>
          <w:szCs w:val="22"/>
        </w:rPr>
        <w:t xml:space="preserve">. </w:t>
      </w:r>
      <w:r w:rsidRPr="00DC47FD">
        <w:rPr>
          <w:b/>
          <w:szCs w:val="22"/>
          <w:u w:val="single"/>
        </w:rPr>
        <w:t>This is especially true when one has an adequate wage, and that is why I have emphasized the role that an adequate wage plays in meaningful work</w:t>
      </w:r>
      <w:r w:rsidRPr="000F63C6">
        <w:rPr>
          <w:sz w:val="12"/>
          <w:szCs w:val="22"/>
        </w:rPr>
        <w:t xml:space="preserve">. Of course, </w:t>
      </w:r>
      <w:proofErr w:type="spellStart"/>
      <w:r w:rsidRPr="000F63C6">
        <w:rPr>
          <w:sz w:val="12"/>
          <w:szCs w:val="22"/>
        </w:rPr>
        <w:t>Ciulla</w:t>
      </w:r>
      <w:proofErr w:type="spellEnd"/>
      <w:r w:rsidRPr="000F63C6">
        <w:rPr>
          <w:sz w:val="12"/>
          <w:szCs w:val="22"/>
        </w:rPr>
        <w:t xml:space="preserve"> is well aware of all this and in her </w:t>
      </w:r>
      <w:proofErr w:type="gramStart"/>
      <w:r w:rsidRPr="000F63C6">
        <w:rPr>
          <w:sz w:val="12"/>
          <w:szCs w:val="22"/>
        </w:rPr>
        <w:t>analysis</w:t>
      </w:r>
      <w:proofErr w:type="gramEnd"/>
      <w:r w:rsidRPr="000F63C6">
        <w:rPr>
          <w:sz w:val="12"/>
          <w:szCs w:val="22"/>
        </w:rPr>
        <w:t xml:space="preserve"> she points out that </w:t>
      </w:r>
      <w:r w:rsidRPr="00DC47FD">
        <w:rPr>
          <w:b/>
          <w:szCs w:val="22"/>
          <w:u w:val="single"/>
        </w:rPr>
        <w:t xml:space="preserve">for the unskilled their range of options is extremely limited, that the demise of unions has given much more power to manage- </w:t>
      </w:r>
      <w:proofErr w:type="spellStart"/>
      <w:r w:rsidRPr="00DC47FD">
        <w:rPr>
          <w:b/>
          <w:szCs w:val="22"/>
          <w:u w:val="single"/>
        </w:rPr>
        <w:t>ment</w:t>
      </w:r>
      <w:proofErr w:type="spellEnd"/>
      <w:r w:rsidRPr="00DC47FD">
        <w:rPr>
          <w:b/>
          <w:szCs w:val="22"/>
          <w:u w:val="single"/>
        </w:rPr>
        <w:t xml:space="preserve">, and that </w:t>
      </w:r>
      <w:r w:rsidRPr="000F63C6">
        <w:rPr>
          <w:b/>
          <w:szCs w:val="22"/>
          <w:highlight w:val="yellow"/>
          <w:u w:val="single"/>
        </w:rPr>
        <w:t>there is a correlation between higher-paying jobs and the amount of freedom one has</w:t>
      </w:r>
      <w:r w:rsidRPr="000F63C6">
        <w:rPr>
          <w:sz w:val="12"/>
          <w:szCs w:val="22"/>
        </w:rPr>
        <w:t xml:space="preserve">. All these points are well taken. I especially agree with </w:t>
      </w:r>
      <w:proofErr w:type="spellStart"/>
      <w:r w:rsidRPr="000F63C6">
        <w:rPr>
          <w:sz w:val="12"/>
          <w:szCs w:val="22"/>
        </w:rPr>
        <w:t>Ciulla</w:t>
      </w:r>
      <w:proofErr w:type="spellEnd"/>
      <w:r w:rsidRPr="000F63C6">
        <w:rPr>
          <w:sz w:val="12"/>
          <w:szCs w:val="22"/>
        </w:rPr>
        <w:t xml:space="preserve"> that </w:t>
      </w:r>
      <w:r w:rsidRPr="000F63C6">
        <w:rPr>
          <w:b/>
          <w:szCs w:val="22"/>
          <w:highlight w:val="yellow"/>
          <w:u w:val="single"/>
        </w:rPr>
        <w:t>unions provide a means for enhancing employee freedom</w:t>
      </w:r>
      <w:r w:rsidRPr="000F63C6">
        <w:rPr>
          <w:sz w:val="12"/>
          <w:szCs w:val="22"/>
        </w:rPr>
        <w:t xml:space="preserve">. In this case I practiced what I now preach. I am a former president of the AAUP union at the University of Delaware. I also point out that the United States is the most anti-union country in the G-20. </w:t>
      </w:r>
      <w:r w:rsidRPr="00DC47FD">
        <w:rPr>
          <w:b/>
          <w:szCs w:val="22"/>
          <w:u w:val="single"/>
        </w:rPr>
        <w:t>Unionization is considered a human right by the United Nations</w:t>
      </w:r>
      <w:r w:rsidRPr="000F63C6">
        <w:rPr>
          <w:sz w:val="12"/>
          <w:szCs w:val="22"/>
        </w:rPr>
        <w:t xml:space="preserve">. </w:t>
      </w:r>
      <w:proofErr w:type="gramStart"/>
      <w:r w:rsidRPr="00DC47FD">
        <w:rPr>
          <w:b/>
          <w:szCs w:val="22"/>
          <w:u w:val="single"/>
        </w:rPr>
        <w:t>Obviously</w:t>
      </w:r>
      <w:proofErr w:type="gramEnd"/>
      <w:r w:rsidRPr="00DC47FD">
        <w:rPr>
          <w:b/>
          <w:szCs w:val="22"/>
          <w:u w:val="single"/>
        </w:rPr>
        <w:t xml:space="preserve"> unions provide an opportunity for participation</w:t>
      </w:r>
      <w:r w:rsidRPr="000F63C6">
        <w:rPr>
          <w:sz w:val="12"/>
          <w:szCs w:val="22"/>
        </w:rPr>
        <w:t xml:space="preserve">, and I think </w:t>
      </w:r>
      <w:proofErr w:type="spellStart"/>
      <w:r w:rsidRPr="000F63C6">
        <w:rPr>
          <w:sz w:val="12"/>
          <w:szCs w:val="22"/>
        </w:rPr>
        <w:t>Ciulla</w:t>
      </w:r>
      <w:proofErr w:type="spellEnd"/>
      <w:r w:rsidRPr="000F63C6">
        <w:rPr>
          <w:sz w:val="12"/>
          <w:szCs w:val="22"/>
        </w:rPr>
        <w:t xml:space="preserve"> and I agree that </w:t>
      </w:r>
      <w:r w:rsidRPr="000F63C6">
        <w:rPr>
          <w:b/>
          <w:szCs w:val="22"/>
          <w:highlight w:val="yellow"/>
          <w:u w:val="single"/>
        </w:rPr>
        <w:t>participation schemes are one way to limit coercion</w:t>
      </w:r>
      <w:r w:rsidRPr="000F63C6">
        <w:rPr>
          <w:sz w:val="12"/>
          <w:szCs w:val="22"/>
        </w:rPr>
        <w:t>. In response to trends over the past twenty years, in this edition of Business Ethics: A Kantian Perspective I pay more attention to adequate pay for the middle class, issues of inequality, and economic mobility. However, none of this requires a revision in my original account of meaningful work.</w:t>
      </w:r>
    </w:p>
    <w:p w14:paraId="37BFB06A" w14:textId="77777777" w:rsidR="00C8518D" w:rsidRDefault="00C8518D" w:rsidP="00C8518D">
      <w:pPr>
        <w:pStyle w:val="Heading4"/>
      </w:pPr>
      <w:r>
        <w:t xml:space="preserve">2. The National Labor Relations Act explicitly defends the right to strike </w:t>
      </w:r>
    </w:p>
    <w:p w14:paraId="4FDF9E7C" w14:textId="77777777" w:rsidR="00C8518D" w:rsidRPr="00EA1E2A" w:rsidRDefault="00C8518D" w:rsidP="00C8518D">
      <w:pPr>
        <w:rPr>
          <w:sz w:val="16"/>
          <w:szCs w:val="16"/>
        </w:rPr>
      </w:pPr>
      <w:r w:rsidRPr="00EA1E2A">
        <w:rPr>
          <w:rStyle w:val="Style13ptBold"/>
        </w:rPr>
        <w:t>National Labor Relations Board</w:t>
      </w:r>
      <w:r>
        <w:rPr>
          <w:rStyle w:val="Style13ptBold"/>
        </w:rPr>
        <w:t xml:space="preserve"> ND</w:t>
      </w:r>
      <w:r>
        <w:t xml:space="preserve">, </w:t>
      </w:r>
      <w:r w:rsidRPr="00EA1E2A">
        <w:rPr>
          <w:sz w:val="16"/>
          <w:szCs w:val="16"/>
        </w:rPr>
        <w:t>National Labor Relations Board is comprised of a team of professionals who work to assure fair labor practices and workplace democracy nationwide,</w:t>
      </w:r>
      <w:r>
        <w:rPr>
          <w:sz w:val="16"/>
          <w:szCs w:val="16"/>
        </w:rPr>
        <w:t xml:space="preserve"> </w:t>
      </w:r>
      <w:r w:rsidRPr="00EA1E2A">
        <w:rPr>
          <w:sz w:val="16"/>
          <w:szCs w:val="16"/>
        </w:rPr>
        <w:t>[https://www.nlrb.gov/about-nlrb/rights-we-protect/your-rights/nlra-and-the-right-to-strike] Accessed 10/25/21 AHS//NPR</w:t>
      </w:r>
    </w:p>
    <w:p w14:paraId="50CFDBEE" w14:textId="77777777" w:rsidR="00C8518D" w:rsidRPr="00EF4C4D" w:rsidRDefault="00C8518D" w:rsidP="00C8518D">
      <w:pPr>
        <w:rPr>
          <w:sz w:val="8"/>
        </w:rPr>
      </w:pPr>
      <w:r w:rsidRPr="00EF4C4D">
        <w:rPr>
          <w:sz w:val="8"/>
        </w:rPr>
        <w:t xml:space="preserve">The Right to Strike. </w:t>
      </w:r>
      <w:r w:rsidRPr="00A40D3C">
        <w:rPr>
          <w:rStyle w:val="StyleUnderline"/>
          <w:highlight w:val="yellow"/>
        </w:rPr>
        <w:t xml:space="preserve">Section 7 </w:t>
      </w:r>
      <w:r w:rsidRPr="00A40D3C">
        <w:rPr>
          <w:rStyle w:val="StyleUnderline"/>
        </w:rPr>
        <w:t xml:space="preserve">of the Act </w:t>
      </w:r>
      <w:r w:rsidRPr="00A40D3C">
        <w:rPr>
          <w:rStyle w:val="StyleUnderline"/>
          <w:highlight w:val="yellow"/>
        </w:rPr>
        <w:t xml:space="preserve">states </w:t>
      </w:r>
      <w:r w:rsidRPr="00A40D3C">
        <w:rPr>
          <w:rStyle w:val="StyleUnderline"/>
        </w:rPr>
        <w:t>in part, “</w:t>
      </w:r>
      <w:r w:rsidRPr="00A40D3C">
        <w:rPr>
          <w:rStyle w:val="StyleUnderline"/>
          <w:highlight w:val="yellow"/>
        </w:rPr>
        <w:t xml:space="preserve">Employees </w:t>
      </w:r>
      <w:r w:rsidRPr="00A40D3C">
        <w:rPr>
          <w:rStyle w:val="StyleUnderline"/>
        </w:rPr>
        <w:t xml:space="preserve">shall </w:t>
      </w:r>
      <w:r w:rsidRPr="00A40D3C">
        <w:rPr>
          <w:rStyle w:val="StyleUnderline"/>
          <w:highlight w:val="yellow"/>
        </w:rPr>
        <w:t>have the right</w:t>
      </w:r>
      <w:r w:rsidRPr="00A40D3C">
        <w:rPr>
          <w:rStyle w:val="StyleUnderline"/>
        </w:rPr>
        <w:t xml:space="preserve">. . . </w:t>
      </w:r>
      <w:r w:rsidRPr="00A40D3C">
        <w:rPr>
          <w:rStyle w:val="StyleUnderline"/>
          <w:highlight w:val="yellow"/>
        </w:rPr>
        <w:t xml:space="preserve">to </w:t>
      </w:r>
      <w:r w:rsidRPr="00A40D3C">
        <w:rPr>
          <w:rStyle w:val="StyleUnderline"/>
        </w:rPr>
        <w:t xml:space="preserve">engage in other concerted activities for the purpose of </w:t>
      </w:r>
      <w:r w:rsidRPr="00A40D3C">
        <w:rPr>
          <w:rStyle w:val="StyleUnderline"/>
          <w:highlight w:val="yellow"/>
        </w:rPr>
        <w:t>collective bargain</w:t>
      </w:r>
      <w:r w:rsidRPr="00A40D3C">
        <w:rPr>
          <w:rStyle w:val="StyleUnderline"/>
        </w:rPr>
        <w:t>ing or other mutual aid or protection.”</w:t>
      </w:r>
      <w:r w:rsidRPr="00EF4C4D">
        <w:rPr>
          <w:sz w:val="8"/>
        </w:rPr>
        <w:t xml:space="preserve"> </w:t>
      </w:r>
      <w:r w:rsidRPr="00A40D3C">
        <w:rPr>
          <w:rStyle w:val="StyleUnderline"/>
          <w:highlight w:val="yellow"/>
        </w:rPr>
        <w:t xml:space="preserve">Strikes are included </w:t>
      </w:r>
      <w:r w:rsidRPr="00A40D3C">
        <w:rPr>
          <w:rStyle w:val="StyleUnderline"/>
        </w:rPr>
        <w:t>among the concerted activities protected for employees by this section</w:t>
      </w:r>
      <w:r w:rsidRPr="00EF4C4D">
        <w:rPr>
          <w:sz w:val="8"/>
        </w:rPr>
        <w:t xml:space="preserve">. </w:t>
      </w:r>
      <w:r w:rsidRPr="00A40D3C">
        <w:rPr>
          <w:rStyle w:val="StyleUnderline"/>
        </w:rPr>
        <w:t>Section 13 also</w:t>
      </w:r>
      <w:r w:rsidRPr="00EF4C4D">
        <w:rPr>
          <w:sz w:val="8"/>
        </w:rPr>
        <w:t xml:space="preserve"> concerns the right to strike. </w:t>
      </w:r>
      <w:r w:rsidRPr="00A40D3C">
        <w:rPr>
          <w:rStyle w:val="StyleUnderline"/>
        </w:rPr>
        <w:t xml:space="preserve">It reads as </w:t>
      </w:r>
      <w:r w:rsidRPr="00A40D3C">
        <w:rPr>
          <w:rStyle w:val="StyleUnderline"/>
          <w:highlight w:val="yellow"/>
        </w:rPr>
        <w:t>follows</w:t>
      </w:r>
      <w:r w:rsidRPr="00EF4C4D">
        <w:rPr>
          <w:sz w:val="8"/>
        </w:rPr>
        <w:t xml:space="preserve">: </w:t>
      </w:r>
      <w:r w:rsidRPr="00A40D3C">
        <w:rPr>
          <w:rStyle w:val="StyleUnderline"/>
          <w:highlight w:val="yellow"/>
        </w:rPr>
        <w:t>Nothing in this Act</w:t>
      </w:r>
      <w:r w:rsidRPr="00EF4C4D">
        <w:rPr>
          <w:sz w:val="8"/>
        </w:rPr>
        <w:t xml:space="preserve">, except as specifically provided for herein, </w:t>
      </w:r>
      <w:r w:rsidRPr="00A40D3C">
        <w:rPr>
          <w:rStyle w:val="StyleUnderline"/>
          <w:highlight w:val="yellow"/>
        </w:rPr>
        <w:t xml:space="preserve">shall </w:t>
      </w:r>
      <w:r w:rsidRPr="00A40D3C">
        <w:rPr>
          <w:rStyle w:val="StyleUnderline"/>
        </w:rPr>
        <w:t xml:space="preserve">be construed so as either to interfere with or </w:t>
      </w:r>
      <w:r w:rsidRPr="00A40D3C">
        <w:rPr>
          <w:rStyle w:val="StyleUnderline"/>
          <w:highlight w:val="yellow"/>
        </w:rPr>
        <w:t xml:space="preserve">impede </w:t>
      </w:r>
      <w:r w:rsidRPr="00A40D3C">
        <w:rPr>
          <w:rStyle w:val="StyleUnderline"/>
        </w:rPr>
        <w:t xml:space="preserve">or diminish </w:t>
      </w:r>
      <w:r w:rsidRPr="00A40D3C">
        <w:rPr>
          <w:rStyle w:val="StyleUnderline"/>
          <w:highlight w:val="yellow"/>
        </w:rPr>
        <w:t>in any way the right to strike</w:t>
      </w:r>
      <w:r w:rsidRPr="00A40D3C">
        <w:rPr>
          <w:rStyle w:val="StyleUnderline"/>
        </w:rPr>
        <w:t>,</w:t>
      </w:r>
      <w:r w:rsidRPr="00EF4C4D">
        <w:rPr>
          <w:sz w:val="8"/>
        </w:rPr>
        <w:t xml:space="preserve"> </w:t>
      </w:r>
      <w:r w:rsidRPr="00A63981">
        <w:rPr>
          <w:rStyle w:val="StyleUnderline"/>
        </w:rPr>
        <w:t>or to affect the limitations or qualifications on that right</w:t>
      </w:r>
      <w:r w:rsidRPr="00EF4C4D">
        <w:rPr>
          <w:sz w:val="8"/>
        </w:rPr>
        <w:t xml:space="preserve">. It is clear from a reading of these two provisions that: the law not only guarantees the right of employees to strike, but also places limitations and qualifications on the exercise of that right. Lawful and unlawful strikes. The lawfulness of a strike may depend on the object, or purpose, of the strike, on its timing, or on the conduct of the strikers.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Strikes for a lawful object. </w:t>
      </w:r>
      <w:r w:rsidRPr="00EA1E2A">
        <w:rPr>
          <w:rStyle w:val="StyleUnderline"/>
          <w:highlight w:val="yellow"/>
        </w:rPr>
        <w:t xml:space="preserve">Employees who strike for a lawful object fall into two classes: economic strikers and unfair labor practice strikers. Both classes </w:t>
      </w:r>
      <w:r w:rsidRPr="00A40D3C">
        <w:rPr>
          <w:rStyle w:val="StyleUnderline"/>
        </w:rPr>
        <w:t>continue as employees, but unfair labor practice strikers have greater rights of reinstatement to their jobs</w:t>
      </w:r>
      <w:r w:rsidRPr="00EF4C4D">
        <w:rPr>
          <w:sz w:val="8"/>
        </w:rPr>
        <w:t xml:space="preserve">. Economic strikers defined. If the object of a strike is to obtain from the employer some economic concession such as higher wages, shorter hours, or better working conditions, the striking employees are called economic strikers. </w:t>
      </w:r>
      <w:r w:rsidRPr="00A40D3C">
        <w:rPr>
          <w:rStyle w:val="StyleUnderline"/>
        </w:rPr>
        <w:t xml:space="preserve">They </w:t>
      </w:r>
      <w:r w:rsidRPr="00EA1E2A">
        <w:rPr>
          <w:rStyle w:val="StyleUnderline"/>
          <w:highlight w:val="yellow"/>
        </w:rPr>
        <w:t>retain their status as employees and cannot be discharged</w:t>
      </w:r>
      <w:r w:rsidRPr="00EF4C4D">
        <w:rPr>
          <w:sz w:val="8"/>
        </w:rPr>
        <w:t xml:space="preserve">, but they can be replaced by their employer. If the employer has hired bona fide permanent replacements who are filling the jobs of the economic strikers when the strikers apply unconditionally to go back to work, the strikers are not entitled to reinstatement at that time. However, </w:t>
      </w:r>
      <w:r w:rsidRPr="00A40D3C">
        <w:rPr>
          <w:rStyle w:val="StyleUnderline"/>
        </w:rPr>
        <w:t>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w:t>
      </w:r>
      <w:r w:rsidRPr="00EF4C4D">
        <w:rPr>
          <w:sz w:val="8"/>
        </w:rPr>
        <w:t xml:space="preserve">. Unfair labor practice strikers defined. </w:t>
      </w:r>
      <w:r w:rsidRPr="00A40D3C">
        <w:rPr>
          <w:rStyle w:val="StyleUnderline"/>
        </w:rPr>
        <w:t>Employees who strike to protest an unfair labor practice committed by their employer are called unfair labor practice strikers. Such strikers can be neither discharged nor permanently replaced</w:t>
      </w:r>
      <w:r w:rsidRPr="00EF4C4D">
        <w:rPr>
          <w:sz w:val="8"/>
        </w:rPr>
        <w:t xml:space="preserve">.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p>
    <w:p w14:paraId="64DC6275" w14:textId="6AFFB594" w:rsidR="00265D1B" w:rsidRDefault="00C8518D" w:rsidP="00C8518D">
      <w:pPr>
        <w:pStyle w:val="Heading2"/>
      </w:pPr>
      <w:proofErr w:type="spellStart"/>
      <w:r w:rsidRPr="00C8518D">
        <w:t>Underview</w:t>
      </w:r>
      <w:proofErr w:type="spellEnd"/>
    </w:p>
    <w:p w14:paraId="6EE5D231" w14:textId="483A3497" w:rsidR="00C8518D" w:rsidRPr="00C8518D" w:rsidRDefault="00C8518D" w:rsidP="00C8518D">
      <w:pPr>
        <w:rPr>
          <w:rStyle w:val="Style13ptBold"/>
        </w:rPr>
      </w:pPr>
      <w:r w:rsidRPr="00C8518D">
        <w:rPr>
          <w:rStyle w:val="Style13ptBold"/>
        </w:rPr>
        <w:t xml:space="preserve">1] ROB is to evaluate the truth or falsity of the resolution through a substantively justified ethical </w:t>
      </w:r>
      <w:proofErr w:type="spellStart"/>
      <w:r w:rsidRPr="00C8518D">
        <w:rPr>
          <w:rStyle w:val="Style13ptBold"/>
        </w:rPr>
        <w:t>fw</w:t>
      </w:r>
      <w:proofErr w:type="spellEnd"/>
    </w:p>
    <w:p w14:paraId="210F821F" w14:textId="0222DBB3" w:rsidR="00C8518D" w:rsidRPr="00C8518D" w:rsidRDefault="00C8518D" w:rsidP="00C8518D">
      <w:pPr>
        <w:pStyle w:val="Heading4"/>
        <w:rPr>
          <w:rStyle w:val="LinedDown"/>
          <w:rFonts w:cs="Calibri"/>
          <w:b w:val="0"/>
          <w:szCs w:val="22"/>
        </w:rPr>
      </w:pPr>
      <w:r>
        <w:rPr>
          <w:rFonts w:cs="Calibri"/>
        </w:rPr>
        <w:t xml:space="preserve">A) </w:t>
      </w:r>
      <w:r w:rsidRPr="00C8518D">
        <w:rPr>
          <w:rFonts w:cs="Calibri"/>
        </w:rPr>
        <w:t xml:space="preserve">Ought </w:t>
      </w:r>
      <w:proofErr w:type="gramStart"/>
      <w:r w:rsidRPr="00C8518D">
        <w:rPr>
          <w:rFonts w:cs="Calibri"/>
        </w:rPr>
        <w:t>is</w:t>
      </w:r>
      <w:proofErr w:type="gramEnd"/>
      <w:r w:rsidRPr="00C8518D">
        <w:rPr>
          <w:rFonts w:cs="Calibri"/>
        </w:rPr>
        <w:t xml:space="preserve"> moral – means only evaluate normative ethical offense. </w:t>
      </w:r>
      <w:r w:rsidRPr="00C8518D">
        <w:rPr>
          <w:rStyle w:val="Style13ptBold"/>
          <w:rFonts w:cs="Calibri"/>
          <w:b/>
        </w:rPr>
        <w:t>Chrisman 12,</w:t>
      </w:r>
      <w:r w:rsidRPr="00C8518D">
        <w:rPr>
          <w:rFonts w:cs="Calibri"/>
        </w:rPr>
        <w:t xml:space="preserve"> </w:t>
      </w:r>
      <w:r w:rsidRPr="00C8518D">
        <w:rPr>
          <w:rFonts w:cs="Calibri"/>
          <w:b w:val="0"/>
          <w:sz w:val="12"/>
          <w:szCs w:val="12"/>
        </w:rPr>
        <w:t>Chrisman, Matthew [The Department of Philosophy in The School of Philosophy Psychology and Language]. "‘</w:t>
      </w:r>
      <w:proofErr w:type="spellStart"/>
      <w:r w:rsidRPr="00C8518D">
        <w:rPr>
          <w:rFonts w:cs="Calibri"/>
          <w:b w:val="0"/>
          <w:sz w:val="12"/>
          <w:szCs w:val="12"/>
        </w:rPr>
        <w:t>Ought’and</w:t>
      </w:r>
      <w:proofErr w:type="spellEnd"/>
      <w:r w:rsidRPr="00C8518D">
        <w:rPr>
          <w:rFonts w:cs="Calibri"/>
          <w:b w:val="0"/>
          <w:sz w:val="12"/>
          <w:szCs w:val="12"/>
        </w:rPr>
        <w:t xml:space="preserve"> Control." Australasian Journal of </w:t>
      </w:r>
      <w:proofErr w:type="spellStart"/>
      <w:r w:rsidRPr="00C8518D">
        <w:rPr>
          <w:rFonts w:cs="Calibri"/>
          <w:b w:val="0"/>
          <w:sz w:val="12"/>
          <w:szCs w:val="12"/>
        </w:rPr>
        <w:t>Philosopy</w:t>
      </w:r>
      <w:proofErr w:type="spellEnd"/>
      <w:r w:rsidRPr="00C8518D">
        <w:rPr>
          <w:rFonts w:cs="Calibri"/>
          <w:b w:val="0"/>
          <w:sz w:val="12"/>
          <w:szCs w:val="12"/>
        </w:rPr>
        <w:t xml:space="preserve"> 90.3 (2012): 433-451. //Scopa </w:t>
      </w:r>
      <w:r w:rsidRPr="00C8518D">
        <w:rPr>
          <w:rStyle w:val="LinedDown"/>
          <w:rFonts w:cs="Calibri"/>
          <w:b w:val="0"/>
        </w:rPr>
        <w:t xml:space="preserve">Ethical theorists are interested in the meaning of the word ‘ought’ largely because </w:t>
      </w:r>
      <w:r w:rsidRPr="00C8518D">
        <w:rPr>
          <w:rStyle w:val="Carded"/>
          <w:rFonts w:cs="Calibri"/>
          <w:highlight w:val="yellow"/>
        </w:rPr>
        <w:t>the</w:t>
      </w:r>
      <w:r w:rsidRPr="00C8518D">
        <w:rPr>
          <w:rStyle w:val="Carded"/>
          <w:rFonts w:cs="Calibri"/>
        </w:rPr>
        <w:t xml:space="preserve"> paradigmatic </w:t>
      </w:r>
      <w:r w:rsidRPr="00C8518D">
        <w:rPr>
          <w:rStyle w:val="Carded"/>
          <w:rFonts w:cs="Calibri"/>
          <w:highlight w:val="yellow"/>
        </w:rPr>
        <w:t>way in English to state</w:t>
      </w:r>
      <w:r w:rsidRPr="00C8518D">
        <w:rPr>
          <w:rStyle w:val="LinedDown"/>
          <w:rFonts w:cs="Calibri"/>
          <w:b w:val="0"/>
        </w:rPr>
        <w:t xml:space="preserve"> general </w:t>
      </w:r>
      <w:r w:rsidRPr="00C8518D">
        <w:rPr>
          <w:rStyle w:val="Carded"/>
          <w:rFonts w:cs="Calibri"/>
          <w:highlight w:val="yellow"/>
        </w:rPr>
        <w:t xml:space="preserve">moral principles </w:t>
      </w:r>
      <w:r w:rsidRPr="00C8518D">
        <w:rPr>
          <w:rStyle w:val="StyleUnderline"/>
          <w:rFonts w:cs="Calibri"/>
          <w:sz w:val="24"/>
          <w:szCs w:val="24"/>
          <w:highlight w:val="yellow"/>
        </w:rPr>
        <w:t>as well as</w:t>
      </w:r>
      <w:r w:rsidRPr="00C8518D">
        <w:rPr>
          <w:rStyle w:val="LinedDown"/>
          <w:rFonts w:cs="Calibri"/>
          <w:b w:val="0"/>
          <w:highlight w:val="yellow"/>
        </w:rPr>
        <w:t xml:space="preserve"> </w:t>
      </w:r>
      <w:r w:rsidRPr="00C8518D">
        <w:rPr>
          <w:rStyle w:val="LinedDown"/>
          <w:rFonts w:cs="Calibri"/>
          <w:b w:val="0"/>
        </w:rPr>
        <w:t>specific</w:t>
      </w:r>
      <w:r w:rsidRPr="00C8518D">
        <w:rPr>
          <w:rStyle w:val="LinedDown"/>
          <w:rFonts w:cs="Calibri"/>
          <w:b w:val="0"/>
          <w:highlight w:val="yellow"/>
        </w:rPr>
        <w:t xml:space="preserve"> </w:t>
      </w:r>
      <w:r w:rsidRPr="00C8518D">
        <w:rPr>
          <w:rStyle w:val="Carded"/>
          <w:rFonts w:cs="Calibri"/>
          <w:highlight w:val="yellow"/>
        </w:rPr>
        <w:t>practical conclusions is with</w:t>
      </w:r>
      <w:r w:rsidRPr="00C8518D">
        <w:rPr>
          <w:rStyle w:val="Carded"/>
          <w:rFonts w:cs="Calibri"/>
        </w:rPr>
        <w:t xml:space="preserve"> an </w:t>
      </w:r>
      <w:r w:rsidRPr="00C8518D">
        <w:rPr>
          <w:rStyle w:val="Carded"/>
          <w:rFonts w:cs="Calibri"/>
          <w:highlight w:val="yellow"/>
        </w:rPr>
        <w:t>ought</w:t>
      </w:r>
      <w:r w:rsidRPr="00C8518D">
        <w:rPr>
          <w:rStyle w:val="Carded"/>
          <w:rFonts w:cs="Calibri"/>
        </w:rPr>
        <w:t>-sentence</w:t>
      </w:r>
      <w:r w:rsidRPr="00C8518D">
        <w:rPr>
          <w:rStyle w:val="LinedDown"/>
          <w:rFonts w:cs="Calibri"/>
          <w:b w:val="0"/>
        </w:rPr>
        <w:t xml:space="preserve">. </w:t>
      </w:r>
      <w:r w:rsidRPr="00C8518D">
        <w:rPr>
          <w:rStyle w:val="StyleUnderline"/>
          <w:rFonts w:cs="Calibri"/>
          <w:b w:val="0"/>
        </w:rPr>
        <w:t>For</w:t>
      </w:r>
      <w:r w:rsidRPr="00C8518D">
        <w:rPr>
          <w:rStyle w:val="LinedDown"/>
          <w:rFonts w:cs="Calibri"/>
          <w:b w:val="0"/>
        </w:rPr>
        <w:t xml:space="preserve"> example, </w:t>
      </w:r>
      <w:r w:rsidRPr="00C8518D">
        <w:rPr>
          <w:rStyle w:val="Carded"/>
          <w:rFonts w:cs="Calibri"/>
        </w:rPr>
        <w:t>Kant’s initial statement of the Categorical Imperative reads: ‘I ought</w:t>
      </w:r>
      <w:r w:rsidRPr="00C8518D">
        <w:rPr>
          <w:rStyle w:val="LinedDown"/>
          <w:rFonts w:cs="Calibri"/>
          <w:b w:val="0"/>
        </w:rPr>
        <w:t xml:space="preserve"> never to act except in such a way that I could also will that my maxim should become a universal law’ [1785/1985: 402].1 And </w:t>
      </w:r>
      <w:r w:rsidRPr="00C8518D">
        <w:rPr>
          <w:rStyle w:val="Carded"/>
          <w:rFonts w:cs="Calibri"/>
        </w:rPr>
        <w:t>one of the most famous claims of applied ethics is Singer’s contention that ‘we ought</w:t>
      </w:r>
      <w:r w:rsidRPr="00C8518D">
        <w:rPr>
          <w:rStyle w:val="LinedDown"/>
          <w:rFonts w:cs="Calibri"/>
          <w:b w:val="0"/>
        </w:rPr>
        <w:t xml:space="preserve">, morally, to be working full time to relieve great suffering of the sort that occurs as a result of famine or other disasters’ [1972: 238]. </w:t>
      </w:r>
      <w:r w:rsidRPr="00C8518D">
        <w:rPr>
          <w:rStyle w:val="Carded"/>
          <w:rFonts w:cs="Calibri"/>
        </w:rPr>
        <w:t xml:space="preserve">Although we can state </w:t>
      </w:r>
      <w:r w:rsidRPr="00C8518D">
        <w:rPr>
          <w:rStyle w:val="Carded"/>
          <w:rFonts w:cs="Calibri"/>
          <w:highlight w:val="yellow"/>
        </w:rPr>
        <w:t>ethical principles</w:t>
      </w:r>
      <w:r w:rsidRPr="00C8518D">
        <w:rPr>
          <w:rStyle w:val="LinedDown"/>
          <w:rFonts w:cs="Calibri"/>
          <w:b w:val="0"/>
        </w:rPr>
        <w:t xml:space="preserve"> and conclusions </w:t>
      </w:r>
      <w:r w:rsidRPr="00C8518D">
        <w:rPr>
          <w:rStyle w:val="Carded"/>
          <w:rFonts w:cs="Calibri"/>
        </w:rPr>
        <w:t>in other ways</w:t>
      </w:r>
      <w:r w:rsidRPr="00C8518D">
        <w:rPr>
          <w:rStyle w:val="LinedDown"/>
          <w:rFonts w:cs="Calibri"/>
          <w:b w:val="0"/>
        </w:rPr>
        <w:t>, I think it is no mistake that</w:t>
      </w:r>
      <w:r w:rsidRPr="00C8518D">
        <w:rPr>
          <w:rStyle w:val="Carded"/>
          <w:rFonts w:cs="Calibri"/>
        </w:rPr>
        <w:t xml:space="preserve"> we often </w:t>
      </w:r>
      <w:r w:rsidRPr="00C8518D">
        <w:rPr>
          <w:rStyle w:val="Carded"/>
          <w:rFonts w:cs="Calibri"/>
          <w:highlight w:val="yellow"/>
        </w:rPr>
        <w:t>reach for ‘ought’</w:t>
      </w:r>
      <w:r w:rsidRPr="00C8518D">
        <w:rPr>
          <w:rStyle w:val="Carded"/>
          <w:rFonts w:cs="Calibri"/>
        </w:rPr>
        <w:t xml:space="preserve"> to do so</w:t>
      </w:r>
      <w:r w:rsidRPr="00C8518D">
        <w:rPr>
          <w:rStyle w:val="LinedDown"/>
          <w:rFonts w:cs="Calibri"/>
          <w:b w:val="0"/>
        </w:rPr>
        <w:t xml:space="preserve">. But what does ‘ought’ </w:t>
      </w:r>
      <w:proofErr w:type="gramStart"/>
      <w:r w:rsidRPr="00C8518D">
        <w:rPr>
          <w:rStyle w:val="LinedDown"/>
          <w:rFonts w:cs="Calibri"/>
          <w:b w:val="0"/>
        </w:rPr>
        <w:t>mean</w:t>
      </w:r>
      <w:proofErr w:type="gramEnd"/>
      <w:r w:rsidRPr="00C8518D">
        <w:rPr>
          <w:rStyle w:val="LinedDown"/>
          <w:rFonts w:cs="Calibri"/>
          <w:b w:val="0"/>
        </w:rPr>
        <w:t>?</w:t>
      </w:r>
    </w:p>
    <w:p w14:paraId="585ADB6E" w14:textId="3CA260D5" w:rsidR="00C8518D" w:rsidRPr="00C8518D" w:rsidRDefault="00C8518D" w:rsidP="00C8518D">
      <w:r>
        <w:t xml:space="preserve">B)  </w:t>
      </w:r>
      <w:proofErr w:type="spellStart"/>
      <w:r w:rsidRPr="00C8518D">
        <w:rPr>
          <w:rStyle w:val="Style13ptBold"/>
        </w:rPr>
        <w:t>Constitutivism</w:t>
      </w:r>
      <w:proofErr w:type="spellEnd"/>
      <w:r>
        <w:t xml:space="preserve"> – </w:t>
      </w:r>
      <w:r w:rsidRPr="002E022A">
        <w:rPr>
          <w:b/>
          <w:bCs/>
          <w:sz w:val="26"/>
          <w:szCs w:val="26"/>
        </w:rPr>
        <w:t xml:space="preserve">a) </w:t>
      </w:r>
      <w:r w:rsidRPr="002E022A">
        <w:rPr>
          <w:rFonts w:eastAsia="Calibri"/>
          <w:b/>
          <w:bCs/>
          <w:color w:val="000000"/>
          <w:sz w:val="26"/>
          <w:szCs w:val="26"/>
        </w:rPr>
        <w:t>Five dictionaries</w:t>
      </w:r>
      <w:r w:rsidRPr="002E022A">
        <w:rPr>
          <w:rFonts w:eastAsia="Calibri"/>
          <w:b/>
          <w:bCs/>
          <w:color w:val="000000"/>
          <w:sz w:val="26"/>
          <w:szCs w:val="26"/>
          <w:vertAlign w:val="superscript"/>
        </w:rPr>
        <w:footnoteReference w:id="1"/>
      </w:r>
      <w:r w:rsidRPr="002E022A">
        <w:rPr>
          <w:rFonts w:eastAsia="Calibri"/>
          <w:b/>
          <w:bCs/>
          <w:color w:val="000000"/>
          <w:sz w:val="26"/>
          <w:szCs w:val="26"/>
        </w:rPr>
        <w:t xml:space="preserve"> define to negate as to deny the truth of and affirm</w:t>
      </w:r>
      <w:r w:rsidRPr="002E022A">
        <w:rPr>
          <w:rFonts w:eastAsia="Calibri"/>
          <w:b/>
          <w:bCs/>
          <w:color w:val="000000"/>
          <w:sz w:val="26"/>
          <w:szCs w:val="26"/>
          <w:vertAlign w:val="superscript"/>
        </w:rPr>
        <w:footnoteReference w:id="2"/>
      </w:r>
      <w:r w:rsidRPr="002E022A">
        <w:rPr>
          <w:rFonts w:eastAsia="Calibri"/>
          <w:b/>
          <w:bCs/>
          <w:color w:val="000000"/>
          <w:sz w:val="26"/>
          <w:szCs w:val="26"/>
        </w:rPr>
        <w:t xml:space="preserve"> as to prove true which means its intrinsic to the nature of the activity</w:t>
      </w:r>
    </w:p>
    <w:sectPr w:rsidR="00C8518D" w:rsidRPr="00C851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DFBE7" w14:textId="77777777" w:rsidR="00561443" w:rsidRDefault="00561443" w:rsidP="00C8518D">
      <w:pPr>
        <w:spacing w:after="0" w:line="240" w:lineRule="auto"/>
      </w:pPr>
      <w:r>
        <w:separator/>
      </w:r>
    </w:p>
  </w:endnote>
  <w:endnote w:type="continuationSeparator" w:id="0">
    <w:p w14:paraId="3EBC60D2" w14:textId="77777777" w:rsidR="00561443" w:rsidRDefault="00561443" w:rsidP="00C85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0C882" w14:textId="77777777" w:rsidR="00561443" w:rsidRDefault="00561443" w:rsidP="00C8518D">
      <w:pPr>
        <w:spacing w:after="0" w:line="240" w:lineRule="auto"/>
      </w:pPr>
      <w:r>
        <w:separator/>
      </w:r>
    </w:p>
  </w:footnote>
  <w:footnote w:type="continuationSeparator" w:id="0">
    <w:p w14:paraId="3D151353" w14:textId="77777777" w:rsidR="00561443" w:rsidRDefault="00561443" w:rsidP="00C8518D">
      <w:pPr>
        <w:spacing w:after="0" w:line="240" w:lineRule="auto"/>
      </w:pPr>
      <w:r>
        <w:continuationSeparator/>
      </w:r>
    </w:p>
  </w:footnote>
  <w:footnote w:id="1">
    <w:p w14:paraId="0D712B93" w14:textId="3C69A9B7" w:rsidR="00C8518D" w:rsidRPr="00752E9C" w:rsidRDefault="00C8518D" w:rsidP="00C8518D">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49A15F93" w14:textId="77777777" w:rsidR="00C8518D" w:rsidRPr="00855FDC" w:rsidRDefault="00C8518D" w:rsidP="00C8518D">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2"/>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18D"/>
    <w:rsid w:val="00561443"/>
    <w:rsid w:val="00652F85"/>
    <w:rsid w:val="00C8518D"/>
    <w:rsid w:val="00D27DF8"/>
    <w:rsid w:val="00FF01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B4C0B0D"/>
  <w15:chartTrackingRefBased/>
  <w15:docId w15:val="{CAEF0F1E-439C-624B-89FF-869625428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8518D"/>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C851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851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851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C8518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851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518D"/>
  </w:style>
  <w:style w:type="character" w:customStyle="1" w:styleId="Heading3Char">
    <w:name w:val="Heading 3 Char"/>
    <w:aliases w:val="Block Char"/>
    <w:basedOn w:val="DefaultParagraphFont"/>
    <w:link w:val="Heading3"/>
    <w:uiPriority w:val="9"/>
    <w:rsid w:val="00C8518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C8518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C8518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C8518D"/>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
    <w:basedOn w:val="DefaultParagraphFont"/>
    <w:link w:val="textbold"/>
    <w:uiPriority w:val="20"/>
    <w:qFormat/>
    <w:rsid w:val="00C8518D"/>
    <w:rPr>
      <w:rFonts w:ascii="Calibri" w:hAnsi="Calibri" w:cs="Calibri"/>
      <w:b/>
      <w:i w:val="0"/>
      <w:iCs/>
      <w:sz w:val="22"/>
      <w:u w:val="single"/>
      <w:bdr w:val="none" w:sz="0" w:space="0" w:color="auto"/>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C8518D"/>
    <w:rPr>
      <w:color w:val="auto"/>
      <w:u w:val="none"/>
    </w:rPr>
  </w:style>
  <w:style w:type="paragraph" w:customStyle="1" w:styleId="textbold">
    <w:name w:val="text bold"/>
    <w:basedOn w:val="Normal"/>
    <w:link w:val="Emphasis"/>
    <w:uiPriority w:val="20"/>
    <w:qFormat/>
    <w:rsid w:val="00C8518D"/>
    <w:pPr>
      <w:pBdr>
        <w:top w:val="single" w:sz="18" w:space="0" w:color="auto"/>
        <w:left w:val="single" w:sz="18" w:space="0" w:color="auto"/>
        <w:bottom w:val="single" w:sz="18" w:space="0" w:color="auto"/>
        <w:right w:val="single" w:sz="18" w:space="0" w:color="auto"/>
      </w:pBdr>
      <w:spacing w:after="0" w:line="240" w:lineRule="auto"/>
      <w:ind w:left="720"/>
      <w:jc w:val="both"/>
    </w:pPr>
    <w:rPr>
      <w:rFonts w:eastAsiaTheme="minorHAnsi"/>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C8518D"/>
    <w:pPr>
      <w:keepNext w:val="0"/>
      <w:keepLines w:val="0"/>
      <w:spacing w:before="0" w:line="254" w:lineRule="auto"/>
      <w:outlineLvl w:val="9"/>
    </w:pPr>
    <w:rPr>
      <w:rFonts w:asciiTheme="minorHAnsi" w:eastAsiaTheme="minorHAnsi" w:hAnsiTheme="minorHAnsi" w:cstheme="minorBidi"/>
      <w:b w:val="0"/>
      <w:bCs w:val="0"/>
      <w:sz w:val="24"/>
      <w:szCs w:val="24"/>
    </w:rPr>
  </w:style>
  <w:style w:type="character" w:customStyle="1" w:styleId="Heading1Char">
    <w:name w:val="Heading 1 Char"/>
    <w:aliases w:val="Pocket Char"/>
    <w:basedOn w:val="DefaultParagraphFont"/>
    <w:link w:val="Heading1"/>
    <w:uiPriority w:val="9"/>
    <w:rsid w:val="00C8518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8518D"/>
    <w:rPr>
      <w:rFonts w:ascii="Calibri" w:eastAsiaTheme="majorEastAsia" w:hAnsi="Calibri" w:cstheme="majorBidi"/>
      <w:b/>
      <w:bCs/>
      <w:sz w:val="44"/>
      <w:szCs w:val="44"/>
      <w:u w:val="double"/>
    </w:rPr>
  </w:style>
  <w:style w:type="character" w:styleId="FollowedHyperlink">
    <w:name w:val="FollowedHyperlink"/>
    <w:basedOn w:val="DefaultParagraphFont"/>
    <w:uiPriority w:val="99"/>
    <w:semiHidden/>
    <w:unhideWhenUsed/>
    <w:rsid w:val="00C8518D"/>
    <w:rPr>
      <w:color w:val="auto"/>
      <w:u w:val="none"/>
    </w:rPr>
  </w:style>
  <w:style w:type="paragraph" w:styleId="DocumentMap">
    <w:name w:val="Document Map"/>
    <w:basedOn w:val="Normal"/>
    <w:link w:val="DocumentMapChar"/>
    <w:uiPriority w:val="99"/>
    <w:semiHidden/>
    <w:unhideWhenUsed/>
    <w:rsid w:val="00C851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8518D"/>
    <w:rPr>
      <w:rFonts w:ascii="Lucida Grande" w:eastAsiaTheme="minorEastAsia" w:hAnsi="Lucida Grande" w:cs="Lucida Grande"/>
    </w:rPr>
  </w:style>
  <w:style w:type="character" w:customStyle="1" w:styleId="LinedDown">
    <w:name w:val="Lined Down"/>
    <w:qFormat/>
    <w:rsid w:val="00C8518D"/>
    <w:rPr>
      <w:rFonts w:cs="Times New Roman"/>
      <w:b w:val="0"/>
      <w:bCs w:val="0"/>
      <w:i w:val="0"/>
      <w:iCs w:val="0"/>
      <w:color w:val="000000"/>
      <w:sz w:val="12"/>
      <w:szCs w:val="12"/>
      <w:u w:val="none"/>
    </w:rPr>
  </w:style>
  <w:style w:type="character" w:customStyle="1" w:styleId="Carded">
    <w:name w:val="Carded"/>
    <w:qFormat/>
    <w:rsid w:val="00C8518D"/>
    <w:rPr>
      <w:rFonts w:cs="Times New Roman"/>
      <w:b/>
      <w:bCs/>
      <w:color w:val="000000"/>
      <w:sz w:val="24"/>
      <w:szCs w:val="24"/>
      <w:u w:val="single"/>
    </w:rPr>
  </w:style>
  <w:style w:type="character" w:styleId="FootnoteReference">
    <w:name w:val="footnote reference"/>
    <w:aliases w:val="FN Ref,footnote reference,fr,o,FR,(NECG) Footnote Reference"/>
    <w:basedOn w:val="DefaultParagraphFont"/>
    <w:uiPriority w:val="99"/>
    <w:unhideWhenUsed/>
    <w:qFormat/>
    <w:rsid w:val="00C8518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igitalcommons.wcl.american.edu/cgi/viewcontent.cgi?referer=https://www.google.com/&amp;httpsredir=1&amp;article=1047&amp;context=lel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holasrandazz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13</TotalTime>
  <Pages>1</Pages>
  <Words>6117</Words>
  <Characters>34869</Characters>
  <Application>Microsoft Office Word</Application>
  <DocSecurity>0</DocSecurity>
  <Lines>290</Lines>
  <Paragraphs>81</Paragraphs>
  <ScaleCrop>false</ScaleCrop>
  <Company/>
  <LinksUpToDate>false</LinksUpToDate>
  <CharactersWithSpaces>40905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Randazzo</dc:creator>
  <cp:keywords/>
  <dc:description/>
  <cp:lastModifiedBy>Nicholas Randazzo</cp:lastModifiedBy>
  <cp:revision>1</cp:revision>
  <dcterms:created xsi:type="dcterms:W3CDTF">2021-10-30T15:36:00Z</dcterms:created>
  <dcterms:modified xsi:type="dcterms:W3CDTF">2021-10-30T15:52:00Z</dcterms:modified>
</cp:coreProperties>
</file>