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E9E9B" w14:textId="77777777" w:rsidR="00F91F05" w:rsidRDefault="00F91F05" w:rsidP="00F91F05">
      <w:pPr>
        <w:pStyle w:val="Heading1"/>
      </w:pPr>
      <w:r>
        <w:t>NC</w:t>
      </w:r>
    </w:p>
    <w:p w14:paraId="22A777AD" w14:textId="77777777" w:rsidR="00F91F05" w:rsidRPr="00DB30A0" w:rsidRDefault="00F91F05" w:rsidP="00F91F05">
      <w:pPr>
        <w:pStyle w:val="Heading4"/>
        <w:rPr>
          <w:rFonts w:cs="Calibri"/>
        </w:rPr>
      </w:pPr>
      <w:r w:rsidRPr="00DB30A0">
        <w:rPr>
          <w:rFonts w:cs="Calibri"/>
        </w:rPr>
        <w:t xml:space="preserve">Ethical </w:t>
      </w:r>
      <w:proofErr w:type="spellStart"/>
      <w:r w:rsidRPr="00DB30A0">
        <w:rPr>
          <w:rFonts w:cs="Calibri"/>
        </w:rPr>
        <w:t>Internalism</w:t>
      </w:r>
      <w:proofErr w:type="spellEnd"/>
      <w:r w:rsidRPr="00DB30A0">
        <w:rPr>
          <w:rFonts w:cs="Calibri"/>
        </w:rPr>
        <w:t xml:space="preserve"> is true: </w:t>
      </w:r>
    </w:p>
    <w:p w14:paraId="0DA6F9BF" w14:textId="77777777" w:rsidR="00F91F05" w:rsidRPr="00DB30A0" w:rsidRDefault="00F91F05" w:rsidP="00F91F05">
      <w:pPr>
        <w:pStyle w:val="Heading4"/>
        <w:rPr>
          <w:rFonts w:cs="Calibri"/>
          <w:b w:val="0"/>
        </w:rPr>
      </w:pPr>
      <w:r w:rsidRPr="00DB30A0">
        <w:rPr>
          <w:rFonts w:cs="Calibri"/>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DB30A0">
        <w:rPr>
          <w:rFonts w:cs="Calibri"/>
          <w:u w:val="single"/>
        </w:rPr>
        <w:t>Markovits</w:t>
      </w:r>
      <w:proofErr w:type="spellEnd"/>
      <w:r w:rsidRPr="00DB30A0">
        <w:rPr>
          <w:rFonts w:cs="Calibri"/>
          <w:u w:val="single"/>
        </w:rPr>
        <w:t xml:space="preserve"> 14,</w:t>
      </w:r>
      <w:r w:rsidRPr="00DB30A0">
        <w:rPr>
          <w:rFonts w:cs="Calibri"/>
        </w:rPr>
        <w:t xml:space="preserve"> </w:t>
      </w:r>
      <w:proofErr w:type="spellStart"/>
      <w:r w:rsidRPr="00DB30A0">
        <w:rPr>
          <w:rFonts w:cs="Calibri"/>
          <w:b w:val="0"/>
          <w:sz w:val="12"/>
          <w:szCs w:val="12"/>
        </w:rPr>
        <w:t>Markovits</w:t>
      </w:r>
      <w:proofErr w:type="spellEnd"/>
      <w:r w:rsidRPr="00DB30A0">
        <w:rPr>
          <w:rFonts w:cs="Calibri"/>
          <w:b w:val="0"/>
          <w:sz w:val="12"/>
          <w:szCs w:val="12"/>
        </w:rPr>
        <w:t xml:space="preserve">, Julia. Moral reason. Oxford University Press, </w:t>
      </w:r>
      <w:proofErr w:type="gramStart"/>
      <w:r w:rsidRPr="00DB30A0">
        <w:rPr>
          <w:rFonts w:cs="Calibri"/>
          <w:b w:val="0"/>
          <w:sz w:val="12"/>
          <w:szCs w:val="12"/>
        </w:rPr>
        <w:t>2014./</w:t>
      </w:r>
      <w:proofErr w:type="gramEnd"/>
      <w:r w:rsidRPr="00DB30A0">
        <w:rPr>
          <w:rFonts w:cs="Calibri"/>
          <w:b w:val="0"/>
          <w:sz w:val="12"/>
          <w:szCs w:val="12"/>
        </w:rPr>
        <w:t xml:space="preserve">/Scopa </w:t>
      </w:r>
      <w:r w:rsidRPr="00DB30A0">
        <w:rPr>
          <w:rFonts w:cs="Calibri"/>
          <w:b w:val="0"/>
          <w:sz w:val="12"/>
        </w:rPr>
        <w:t xml:space="preserve">Relatedly, </w:t>
      </w:r>
      <w:proofErr w:type="spellStart"/>
      <w:r w:rsidRPr="00DB30A0">
        <w:rPr>
          <w:rFonts w:cs="Calibri"/>
          <w:b w:val="0"/>
          <w:sz w:val="12"/>
        </w:rPr>
        <w:t>internalism</w:t>
      </w:r>
      <w:proofErr w:type="spellEnd"/>
      <w:r w:rsidRPr="00DB30A0">
        <w:rPr>
          <w:rFonts w:cs="Calibri"/>
          <w:b w:val="0"/>
          <w:sz w:val="12"/>
        </w:rPr>
        <w:t xml:space="preserve"> about reasons seems less presumptive than externalism. </w:t>
      </w:r>
      <w:r w:rsidRPr="00DB30A0">
        <w:rPr>
          <w:rFonts w:cs="Calibri"/>
          <w:highlight w:val="yellow"/>
          <w:u w:val="single"/>
        </w:rPr>
        <w:t>We should not assume</w:t>
      </w:r>
      <w:r w:rsidRPr="00DB30A0">
        <w:rPr>
          <w:rFonts w:cs="Calibri"/>
          <w:u w:val="single"/>
        </w:rPr>
        <w:t xml:space="preserve"> that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have special epistemic access to what matters</w:t>
      </w:r>
      <w:r w:rsidRPr="00DB30A0">
        <w:rPr>
          <w:rFonts w:cs="Calibri"/>
          <w:b w:val="0"/>
          <w:sz w:val="12"/>
        </w:rPr>
        <w:t xml:space="preserve">, especially in the absence of any criterion for making such a judgment. It’s better to start from the assumption, as </w:t>
      </w:r>
      <w:proofErr w:type="spellStart"/>
      <w:r w:rsidRPr="00DB30A0">
        <w:rPr>
          <w:rFonts w:cs="Calibri"/>
          <w:b w:val="0"/>
          <w:sz w:val="12"/>
        </w:rPr>
        <w:t>internalism</w:t>
      </w:r>
      <w:proofErr w:type="spellEnd"/>
      <w:r w:rsidRPr="00DB30A0">
        <w:rPr>
          <w:rFonts w:cs="Calibri"/>
          <w:b w:val="0"/>
          <w:sz w:val="12"/>
        </w:rPr>
        <w:t xml:space="preserve"> does, that everyone’s ends are equally worthy of pursuit – and correct this assumption only by appealing to standards that are as uncontroversial as possible.  </w:t>
      </w:r>
      <w:r w:rsidRPr="00DB30A0">
        <w:rPr>
          <w:rFonts w:cs="Calibri"/>
          <w:highlight w:val="yellow"/>
          <w:u w:val="single"/>
        </w:rPr>
        <w:t>According to externalism</w:t>
      </w:r>
      <w:r w:rsidRPr="00DB30A0">
        <w:rPr>
          <w:rFonts w:cs="Calibri"/>
          <w:b w:val="0"/>
          <w:sz w:val="12"/>
        </w:rPr>
        <w:t xml:space="preserve"> about reasons, </w:t>
      </w:r>
      <w:r w:rsidRPr="00DB30A0">
        <w:rPr>
          <w:rFonts w:cs="Calibri"/>
          <w:u w:val="single"/>
        </w:rPr>
        <w:t>what matters normatively</w:t>
      </w:r>
      <w:r w:rsidRPr="00DB30A0">
        <w:rPr>
          <w:rFonts w:cs="Calibri"/>
          <w:b w:val="0"/>
          <w:sz w:val="12"/>
        </w:rPr>
        <w:t xml:space="preserve"> – that is, what we have reason to do or pursue or protect or respect or promote – </w:t>
      </w:r>
      <w:r w:rsidRPr="00DB30A0">
        <w:rPr>
          <w:rFonts w:cs="Calibri"/>
          <w:u w:val="single"/>
        </w:rPr>
        <w:t>does not depend in any fundamental way on what in fact matters to us</w:t>
      </w:r>
      <w:r w:rsidRPr="00DB30A0">
        <w:rPr>
          <w:rFonts w:cs="Calibri"/>
          <w:b w:val="0"/>
          <w:sz w:val="12"/>
        </w:rPr>
        <w:t xml:space="preserve"> – that is, what we do </w:t>
      </w:r>
      <w:proofErr w:type="spellStart"/>
      <w:r w:rsidRPr="00DB30A0">
        <w:rPr>
          <w:rFonts w:cs="Calibri"/>
          <w:b w:val="0"/>
          <w:sz w:val="12"/>
        </w:rPr>
        <w:t>do</w:t>
      </w:r>
      <w:proofErr w:type="spellEnd"/>
      <w:r w:rsidRPr="00DB30A0">
        <w:rPr>
          <w:rFonts w:cs="Calibri"/>
          <w:b w:val="0"/>
          <w:sz w:val="12"/>
        </w:rPr>
        <w:t xml:space="preserve"> and pursue and protect and respect and promote. </w:t>
      </w:r>
      <w:r w:rsidRPr="00DB30A0">
        <w:rPr>
          <w:rFonts w:cs="Calibri"/>
          <w:highlight w:val="yellow"/>
          <w:u w:val="single"/>
        </w:rPr>
        <w:t>Some</w:t>
      </w:r>
      <w:r w:rsidRPr="00DB30A0">
        <w:rPr>
          <w:rFonts w:cs="Calibri"/>
          <w:u w:val="single"/>
        </w:rPr>
        <w:t xml:space="preserve"> of </w:t>
      </w:r>
      <w:proofErr w:type="gramStart"/>
      <w:r w:rsidRPr="00DB30A0">
        <w:rPr>
          <w:rFonts w:cs="Calibri"/>
          <w:u w:val="single"/>
        </w:rPr>
        <w:t xml:space="preserve">us  </w:t>
      </w:r>
      <w:r w:rsidRPr="00DB30A0">
        <w:rPr>
          <w:rFonts w:cs="Calibri"/>
          <w:highlight w:val="yellow"/>
          <w:u w:val="single"/>
        </w:rPr>
        <w:t>happen</w:t>
      </w:r>
      <w:proofErr w:type="gramEnd"/>
      <w:r w:rsidRPr="00DB30A0">
        <w:rPr>
          <w:rFonts w:cs="Calibri"/>
          <w:highlight w:val="yellow"/>
          <w:u w:val="single"/>
        </w:rPr>
        <w:t xml:space="preserve"> to be motivated by what</w:t>
      </w:r>
      <w:r w:rsidRPr="00DB30A0">
        <w:rPr>
          <w:rFonts w:cs="Calibri"/>
          <w:u w:val="single"/>
        </w:rPr>
        <w:t xml:space="preserve"> actually </w:t>
      </w:r>
      <w:r w:rsidRPr="00DB30A0">
        <w:rPr>
          <w:rFonts w:cs="Calibri"/>
          <w:highlight w:val="yellow"/>
          <w:u w:val="single"/>
        </w:rPr>
        <w:t>matters, and some</w:t>
      </w:r>
      <w:r w:rsidRPr="00DB30A0">
        <w:rPr>
          <w:rFonts w:cs="Calibri"/>
          <w:u w:val="single"/>
        </w:rPr>
        <w:t xml:space="preserve"> of us are </w:t>
      </w:r>
      <w:r w:rsidRPr="00DB30A0">
        <w:rPr>
          <w:rFonts w:cs="Calibri"/>
          <w:highlight w:val="yellow"/>
          <w:u w:val="single"/>
        </w:rPr>
        <w:t>“wrongly” motivated. But</w:t>
      </w:r>
      <w:r w:rsidRPr="00DB30A0">
        <w:rPr>
          <w:rFonts w:cs="Calibri"/>
          <w:u w:val="single"/>
        </w:rPr>
        <w:t xml:space="preserve"> externalists </w:t>
      </w:r>
      <w:r w:rsidRPr="00DB30A0">
        <w:rPr>
          <w:rFonts w:cs="Calibri"/>
          <w:highlight w:val="yellow"/>
          <w:u w:val="single"/>
        </w:rPr>
        <w:t>can offer no explanation</w:t>
      </w:r>
      <w:r w:rsidRPr="00DB30A0">
        <w:rPr>
          <w:rFonts w:cs="Calibri"/>
          <w:u w:val="single"/>
        </w:rPr>
        <w:t xml:space="preserve"> for this</w:t>
      </w:r>
      <w:r w:rsidRPr="00DB30A0">
        <w:rPr>
          <w:rFonts w:cs="Calibri"/>
          <w:b w:val="0"/>
          <w:sz w:val="12"/>
        </w:rPr>
        <w:t xml:space="preserve"> supposed difference in how well we respond to reasons – no explanation of why some of us have the right motivations and some of us the wrong ones – </w:t>
      </w:r>
      <w:r w:rsidRPr="00DB30A0">
        <w:rPr>
          <w:rFonts w:cs="Calibri"/>
          <w:highlight w:val="yellow"/>
          <w:u w:val="single"/>
        </w:rPr>
        <w:t>that doesn’t</w:t>
      </w:r>
      <w:r w:rsidRPr="00DB30A0">
        <w:rPr>
          <w:rFonts w:cs="Calibri"/>
          <w:u w:val="single"/>
        </w:rPr>
        <w:t xml:space="preserve"> itself </w:t>
      </w:r>
      <w:r w:rsidRPr="00DB30A0">
        <w:rPr>
          <w:rFonts w:cs="Calibri"/>
          <w:highlight w:val="yellow"/>
          <w:u w:val="single"/>
        </w:rPr>
        <w:t>appeal to</w:t>
      </w:r>
      <w:r w:rsidRPr="00DB30A0">
        <w:rPr>
          <w:rFonts w:cs="Calibri"/>
          <w:u w:val="single"/>
        </w:rPr>
        <w:t xml:space="preserve"> the views about </w:t>
      </w:r>
      <w:r w:rsidRPr="00DB30A0">
        <w:rPr>
          <w:rFonts w:cs="Calibri"/>
          <w:highlight w:val="yellow"/>
          <w:u w:val="single"/>
        </w:rPr>
        <w:t>what</w:t>
      </w:r>
      <w:r w:rsidRPr="00DB30A0">
        <w:rPr>
          <w:rFonts w:cs="Calibri"/>
          <w:u w:val="single"/>
        </w:rPr>
        <w:t xml:space="preserve"> matters that </w:t>
      </w:r>
      <w:r w:rsidRPr="00DB30A0">
        <w:rPr>
          <w:rFonts w:cs="Calibri"/>
          <w:highlight w:val="yellow"/>
          <w:u w:val="single"/>
        </w:rPr>
        <w:t>they’re trying to justify</w:t>
      </w:r>
      <w:r w:rsidRPr="00DB30A0">
        <w:rPr>
          <w:rFonts w:cs="Calibri"/>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DB30A0">
        <w:rPr>
          <w:rFonts w:cs="Calibri"/>
          <w:u w:val="single"/>
        </w:rPr>
        <w:t>We sometimes attribute greater epistemic powers to some people than to others despite not being able to explain why</w:t>
      </w:r>
      <w:r w:rsidRPr="00DB30A0">
        <w:rPr>
          <w:rFonts w:cs="Calibri"/>
          <w:b w:val="0"/>
          <w:sz w:val="12"/>
        </w:rPr>
        <w:t xml:space="preserve"> they’re more likely to be right in their beliefs about a certain topic. Chicken-sexing is a popular example of this among philosophers. </w:t>
      </w:r>
      <w:r w:rsidRPr="00DB30A0">
        <w:rPr>
          <w:rFonts w:cs="Calibri"/>
          <w:u w:val="single"/>
        </w:rPr>
        <w:t xml:space="preserve">We think </w:t>
      </w:r>
      <w:r w:rsidRPr="00DB30A0">
        <w:rPr>
          <w:rFonts w:cs="Calibri"/>
          <w:highlight w:val="yellow"/>
          <w:u w:val="single"/>
        </w:rPr>
        <w:t>some people are more likely to form true beliefs about the sex of chickens</w:t>
      </w:r>
      <w:r w:rsidRPr="00DB30A0">
        <w:rPr>
          <w:rFonts w:cs="Calibri"/>
          <w:u w:val="single"/>
        </w:rPr>
        <w:t xml:space="preserve"> than others</w:t>
      </w:r>
      <w:r w:rsidRPr="00DB30A0">
        <w:rPr>
          <w:rFonts w:cs="Calibri"/>
          <w:b w:val="0"/>
          <w:sz w:val="12"/>
        </w:rPr>
        <w:t xml:space="preserve"> even though we can’t explain why they are better at judging the sex of chickens. </w:t>
      </w:r>
      <w:r w:rsidRPr="00DB30A0">
        <w:rPr>
          <w:rFonts w:cs="Calibri"/>
          <w:highlight w:val="yellow"/>
          <w:u w:val="single"/>
        </w:rPr>
        <w:t>But</w:t>
      </w:r>
      <w:r w:rsidRPr="00DB30A0">
        <w:rPr>
          <w:rFonts w:cs="Calibri"/>
          <w:u w:val="single"/>
        </w:rPr>
        <w:t xml:space="preserve"> in the case of chicken-sexing, </w:t>
      </w:r>
      <w:r w:rsidRPr="00DB30A0">
        <w:rPr>
          <w:rFonts w:cs="Calibri"/>
          <w:highlight w:val="yellow"/>
          <w:u w:val="single"/>
        </w:rPr>
        <w:t>we have independent means of</w:t>
      </w:r>
      <w:r w:rsidRPr="00DB30A0">
        <w:rPr>
          <w:rFonts w:cs="Calibri"/>
          <w:u w:val="single"/>
        </w:rPr>
        <w:t xml:space="preserve"> determining the </w:t>
      </w:r>
      <w:r w:rsidRPr="00DB30A0">
        <w:rPr>
          <w:rFonts w:cs="Calibri"/>
          <w:highlight w:val="yellow"/>
          <w:u w:val="single"/>
        </w:rPr>
        <w:t>truth</w:t>
      </w:r>
      <w:r w:rsidRPr="00DB30A0">
        <w:rPr>
          <w:rFonts w:cs="Calibri"/>
          <w:b w:val="0"/>
          <w:sz w:val="12"/>
        </w:rPr>
        <w:t xml:space="preserve">, and so we have independent verification that chicken-sexers usually get things right. </w:t>
      </w:r>
      <w:r w:rsidRPr="00DB30A0">
        <w:rPr>
          <w:rFonts w:cs="Calibri"/>
          <w:u w:val="single"/>
        </w:rPr>
        <w:t>Externalism</w:t>
      </w:r>
      <w:r w:rsidRPr="00DB30A0">
        <w:rPr>
          <w:rFonts w:cs="Calibri"/>
          <w:b w:val="0"/>
          <w:sz w:val="12"/>
        </w:rPr>
        <w:t xml:space="preserve"> seems to </w:t>
      </w:r>
      <w:r w:rsidRPr="00DB30A0">
        <w:rPr>
          <w:rFonts w:cs="Calibri"/>
          <w:u w:val="single"/>
        </w:rPr>
        <w:t>tell[s] us that some of us are better reasons- sensors than others, but without providing the independent means of determining which of us are in fact</w:t>
      </w:r>
      <w:r w:rsidRPr="00DB30A0">
        <w:rPr>
          <w:rFonts w:cs="Calibri"/>
          <w:b w:val="0"/>
          <w:sz w:val="12"/>
        </w:rPr>
        <w:t xml:space="preserve"> more reliably motivated by genuine normative reasons (or even that some of us are).</w:t>
      </w:r>
    </w:p>
    <w:p w14:paraId="59C7DC51" w14:textId="77777777" w:rsidR="00F91F05" w:rsidRPr="00DB30A0" w:rsidRDefault="00F91F05" w:rsidP="00F91F05">
      <w:pPr>
        <w:pStyle w:val="Heading4"/>
        <w:rPr>
          <w:rFonts w:cs="Calibri"/>
        </w:rPr>
      </w:pPr>
      <w:r w:rsidRPr="00DB30A0">
        <w:rPr>
          <w:rFonts w:cs="Calibri"/>
        </w:rPr>
        <w:t xml:space="preserve">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DB30A0">
        <w:rPr>
          <w:rFonts w:cs="Calibri"/>
        </w:rPr>
        <w:t>it</w:t>
      </w:r>
      <w:proofErr w:type="gramEnd"/>
      <w:r w:rsidRPr="00DB30A0">
        <w:rPr>
          <w:rFonts w:cs="Calibri"/>
        </w:rPr>
        <w:t xml:space="preserve"> B) Empirics – there is no factual account of the good since each agents’ motivations are unique and there has been no conversion of differing beliefs into a unified ethic.</w:t>
      </w:r>
    </w:p>
    <w:p w14:paraId="635BF7A6" w14:textId="77777777" w:rsidR="00F91F05" w:rsidRPr="00DB30A0" w:rsidRDefault="00F91F05" w:rsidP="00F91F05">
      <w:pPr>
        <w:pStyle w:val="Heading4"/>
        <w:rPr>
          <w:rFonts w:cs="Calibri"/>
        </w:rPr>
      </w:pPr>
      <w:r w:rsidRPr="00DB30A0">
        <w:rPr>
          <w:rFonts w:eastAsia="Times New Roman" w:cs="Calibri"/>
          <w:bCs w:val="0"/>
        </w:rPr>
        <w:lastRenderedPageBreak/>
        <w:t>Thus,</w:t>
      </w:r>
      <w:r w:rsidRPr="00DB30A0">
        <w:rPr>
          <w:rFonts w:eastAsia="Times New Roman" w:cs="Calibri"/>
          <w:bCs w:val="0"/>
          <w:szCs w:val="24"/>
        </w:rPr>
        <w:t xml:space="preserve"> </w:t>
      </w:r>
      <w:r w:rsidRPr="00DB30A0">
        <w:rPr>
          <w:rFonts w:cs="Calibri"/>
        </w:rPr>
        <w:t xml:space="preserve">agents justify their actions based on individual moral preferences and deal with ethical dilemmas by prioritizing certain beliefs. It’s a constitutive feature of humanity to rationally maximize value under a particular index of the good. </w:t>
      </w:r>
      <w:r w:rsidRPr="00DB30A0">
        <w:rPr>
          <w:rFonts w:cs="Calibri"/>
          <w:u w:val="single"/>
        </w:rPr>
        <w:t>Gauthier 98,</w:t>
      </w:r>
      <w:r w:rsidRPr="00DB30A0">
        <w:rPr>
          <w:rFonts w:cs="Calibri"/>
        </w:rPr>
        <w:t xml:space="preserve"> </w:t>
      </w:r>
      <w:r w:rsidRPr="00DB30A0">
        <w:rPr>
          <w:rFonts w:eastAsia="Calibri" w:cs="Calibri"/>
          <w:b w:val="0"/>
          <w:sz w:val="12"/>
          <w:szCs w:val="12"/>
        </w:rPr>
        <w:t xml:space="preserve">David Gauthier, Canadian-American philosopher best known for his neo-Hobbesian social contract theory of morality, Why </w:t>
      </w:r>
      <w:proofErr w:type="gramStart"/>
      <w:r w:rsidRPr="00DB30A0">
        <w:rPr>
          <w:rFonts w:eastAsia="Calibri" w:cs="Calibri"/>
          <w:b w:val="0"/>
          <w:sz w:val="12"/>
          <w:szCs w:val="12"/>
        </w:rPr>
        <w:t>Contractarianism?,</w:t>
      </w:r>
      <w:proofErr w:type="gramEnd"/>
      <w:r w:rsidRPr="00DB30A0">
        <w:rPr>
          <w:rFonts w:eastAsia="Calibri" w:cs="Calibri"/>
          <w:b w:val="0"/>
          <w:sz w:val="12"/>
          <w:szCs w:val="12"/>
        </w:rPr>
        <w:t xml:space="preserve"> 1998, ///AHS PB //Recut by Scopa Fortunately, </w:t>
      </w:r>
      <w:r w:rsidRPr="00DB30A0">
        <w:rPr>
          <w:rFonts w:eastAsia="Calibri" w:cs="Calibri"/>
          <w:szCs w:val="22"/>
          <w:u w:val="single"/>
        </w:rPr>
        <w:t>I do not have to defend normative foundationalism</w:t>
      </w:r>
      <w:r w:rsidRPr="00DB30A0">
        <w:rPr>
          <w:rFonts w:eastAsia="Calibri" w:cs="Calibri"/>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DB30A0">
        <w:rPr>
          <w:rFonts w:eastAsia="Calibri" w:cs="Calibri"/>
          <w:szCs w:val="22"/>
          <w:u w:val="single"/>
        </w:rPr>
        <w:t>we have</w:t>
      </w:r>
      <w:r w:rsidRPr="00DB30A0">
        <w:rPr>
          <w:rFonts w:eastAsia="Calibri" w:cs="Calibri"/>
          <w:b w:val="0"/>
          <w:sz w:val="12"/>
          <w:szCs w:val="12"/>
        </w:rPr>
        <w:t xml:space="preserve">, ready to hand, </w:t>
      </w:r>
      <w:r w:rsidRPr="00DB30A0">
        <w:rPr>
          <w:rFonts w:eastAsia="Calibri" w:cs="Calibri"/>
          <w:szCs w:val="22"/>
          <w:u w:val="single"/>
        </w:rPr>
        <w:t>an alternative mode for justifying our choices and actions</w:t>
      </w:r>
      <w:r w:rsidRPr="00DB30A0">
        <w:rPr>
          <w:rFonts w:eastAsia="Calibri" w:cs="Calibri"/>
          <w:b w:val="0"/>
          <w:sz w:val="12"/>
          <w:szCs w:val="12"/>
        </w:rPr>
        <w:t xml:space="preserve">. In its more austere and, in my view, more defensible form, this is to show that </w:t>
      </w:r>
      <w:r w:rsidRPr="00DB30A0">
        <w:rPr>
          <w:rFonts w:eastAsia="Calibri" w:cs="Calibri"/>
          <w:szCs w:val="22"/>
          <w:highlight w:val="yellow"/>
          <w:u w:val="single"/>
        </w:rPr>
        <w:t>choices</w:t>
      </w:r>
      <w:r w:rsidRPr="00DB30A0">
        <w:rPr>
          <w:rFonts w:eastAsia="Calibri" w:cs="Calibri"/>
          <w:szCs w:val="22"/>
          <w:u w:val="single"/>
        </w:rPr>
        <w:t xml:space="preserve"> and actions </w:t>
      </w:r>
      <w:r w:rsidRPr="00DB30A0">
        <w:rPr>
          <w:rFonts w:eastAsia="Calibri" w:cs="Calibri"/>
          <w:szCs w:val="22"/>
          <w:highlight w:val="yellow"/>
          <w:u w:val="single"/>
        </w:rPr>
        <w:t>maximize the agent ’s</w:t>
      </w:r>
      <w:r w:rsidRPr="00DB30A0">
        <w:rPr>
          <w:rFonts w:eastAsia="Calibri" w:cs="Calibri"/>
          <w:szCs w:val="22"/>
          <w:u w:val="single"/>
        </w:rPr>
        <w:t xml:space="preserve"> expected utility, where utility is a measure of </w:t>
      </w:r>
      <w:r w:rsidRPr="00DB30A0">
        <w:rPr>
          <w:rFonts w:eastAsia="Calibri" w:cs="Calibri"/>
          <w:szCs w:val="22"/>
          <w:highlight w:val="yellow"/>
          <w:u w:val="single"/>
        </w:rPr>
        <w:t>considered preference</w:t>
      </w:r>
      <w:r w:rsidRPr="00DB30A0">
        <w:rPr>
          <w:rFonts w:eastAsia="Calibri" w:cs="Calibri"/>
          <w:b w:val="0"/>
          <w:sz w:val="12"/>
          <w:szCs w:val="12"/>
        </w:rPr>
        <w:t xml:space="preserve">. In its less austere version, this is to show that choices and actions satisfy, not a subjectively defined requirement such as utility, but meet the </w:t>
      </w:r>
      <w:proofErr w:type="gramStart"/>
      <w:r w:rsidRPr="00DB30A0">
        <w:rPr>
          <w:rFonts w:eastAsia="Calibri" w:cs="Calibri"/>
          <w:b w:val="0"/>
          <w:sz w:val="12"/>
          <w:szCs w:val="12"/>
        </w:rPr>
        <w:t>agent ’</w:t>
      </w:r>
      <w:proofErr w:type="gramEnd"/>
      <w:r w:rsidRPr="00DB30A0">
        <w:rPr>
          <w:rFonts w:eastAsia="Calibri" w:cs="Calibri"/>
          <w:b w:val="0"/>
          <w:sz w:val="12"/>
          <w:szCs w:val="12"/>
        </w:rPr>
        <w:t xml:space="preserve"> s objective interests. </w:t>
      </w:r>
      <w:r w:rsidRPr="00DB30A0">
        <w:rPr>
          <w:rFonts w:eastAsia="Calibri" w:cs="Calibri"/>
          <w:szCs w:val="22"/>
          <w:u w:val="single"/>
        </w:rPr>
        <w:t>Since I do not believe that we have objective interests</w:t>
      </w:r>
      <w:r w:rsidRPr="00DB30A0">
        <w:rPr>
          <w:rFonts w:eastAsia="Calibri" w:cs="Calibri"/>
          <w:b w:val="0"/>
          <w:sz w:val="12"/>
          <w:szCs w:val="12"/>
        </w:rPr>
        <w:t xml:space="preserve">, I shall ignore this latter. But it will not matter. For the idea is clear; </w:t>
      </w:r>
      <w:r w:rsidRPr="00DB30A0">
        <w:rPr>
          <w:rFonts w:eastAsia="Calibri" w:cs="Calibri"/>
          <w:szCs w:val="22"/>
          <w:u w:val="single"/>
        </w:rPr>
        <w:t>we have a mode of justification that does not require the introduction of moral considerations</w:t>
      </w:r>
      <w:r w:rsidRPr="00DB30A0">
        <w:rPr>
          <w:rFonts w:eastAsia="Calibri" w:cs="Calibri"/>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DB30A0">
        <w:rPr>
          <w:rFonts w:eastAsia="Calibri" w:cs="Calibri"/>
          <w:szCs w:val="22"/>
          <w:u w:val="single"/>
        </w:rPr>
        <w:t>We can say</w:t>
      </w:r>
      <w:r w:rsidRPr="00DB30A0">
        <w:rPr>
          <w:rFonts w:eastAsia="Calibri" w:cs="Calibri"/>
          <w:b w:val="0"/>
          <w:sz w:val="12"/>
          <w:szCs w:val="12"/>
        </w:rPr>
        <w:t xml:space="preserve">, of course, that his </w:t>
      </w:r>
      <w:r w:rsidRPr="00DB30A0">
        <w:rPr>
          <w:rFonts w:eastAsia="Calibri" w:cs="Calibri"/>
          <w:szCs w:val="22"/>
          <w:u w:val="single"/>
        </w:rPr>
        <w:t>behavior lacks moral justification, but this seems to lack any hold, unless he chooses to enter the moral framework</w:t>
      </w:r>
      <w:r w:rsidRPr="00DB30A0">
        <w:rPr>
          <w:rFonts w:eastAsia="Calibri" w:cs="Calibri"/>
          <w:b w:val="0"/>
          <w:sz w:val="12"/>
          <w:szCs w:val="12"/>
        </w:rPr>
        <w:t xml:space="preserve">. And such entry, he may insist, lacks any deliberative justification, at least for him. </w:t>
      </w:r>
      <w:r w:rsidRPr="00DB30A0">
        <w:rPr>
          <w:rFonts w:eastAsia="Calibri" w:cs="Calibri"/>
          <w:szCs w:val="22"/>
          <w:highlight w:val="yellow"/>
          <w:u w:val="single"/>
        </w:rPr>
        <w:t>If morality perishes</w:t>
      </w:r>
      <w:r w:rsidRPr="00DB30A0">
        <w:rPr>
          <w:rFonts w:eastAsia="Calibri" w:cs="Calibri"/>
          <w:szCs w:val="22"/>
          <w:u w:val="single"/>
        </w:rPr>
        <w:t xml:space="preserve">, the </w:t>
      </w:r>
      <w:r w:rsidRPr="00DB30A0">
        <w:rPr>
          <w:rFonts w:eastAsia="Calibri" w:cs="Calibri"/>
          <w:szCs w:val="22"/>
          <w:highlight w:val="yellow"/>
          <w:u w:val="single"/>
        </w:rPr>
        <w:t>justificatory</w:t>
      </w:r>
      <w:r w:rsidRPr="00DB30A0">
        <w:rPr>
          <w:rFonts w:eastAsia="Calibri" w:cs="Calibri"/>
          <w:szCs w:val="22"/>
          <w:u w:val="single"/>
        </w:rPr>
        <w:t xml:space="preserve"> enterprise, in relation </w:t>
      </w:r>
      <w:proofErr w:type="gramStart"/>
      <w:r w:rsidRPr="00DB30A0">
        <w:rPr>
          <w:rFonts w:eastAsia="Calibri" w:cs="Calibri"/>
          <w:szCs w:val="22"/>
          <w:u w:val="single"/>
        </w:rPr>
        <w:t>to choice</w:t>
      </w:r>
      <w:proofErr w:type="gramEnd"/>
      <w:r w:rsidRPr="00DB30A0">
        <w:rPr>
          <w:rFonts w:eastAsia="Calibri" w:cs="Calibri"/>
          <w:szCs w:val="22"/>
          <w:u w:val="single"/>
        </w:rPr>
        <w:t xml:space="preserve"> and </w:t>
      </w:r>
      <w:r w:rsidRPr="00DB30A0">
        <w:rPr>
          <w:rFonts w:eastAsia="Calibri" w:cs="Calibri"/>
          <w:szCs w:val="22"/>
          <w:highlight w:val="yellow"/>
          <w:u w:val="single"/>
        </w:rPr>
        <w:t>action, does not perish with it</w:t>
      </w:r>
      <w:r w:rsidRPr="00DB30A0">
        <w:rPr>
          <w:rFonts w:eastAsia="Calibri" w:cs="Calibri"/>
          <w:szCs w:val="22"/>
          <w:u w:val="single"/>
        </w:rPr>
        <w:t>. Rather</w:t>
      </w:r>
      <w:r w:rsidRPr="00DB30A0">
        <w:rPr>
          <w:rFonts w:eastAsia="Calibri" w:cs="Calibri"/>
          <w:b w:val="0"/>
          <w:sz w:val="12"/>
          <w:szCs w:val="12"/>
        </w:rPr>
        <w:t xml:space="preserve">, one mode of justification perishes, a </w:t>
      </w:r>
      <w:proofErr w:type="spellStart"/>
      <w:r w:rsidRPr="00DB30A0">
        <w:rPr>
          <w:rFonts w:eastAsia="Calibri" w:cs="Calibri"/>
          <w:b w:val="0"/>
          <w:sz w:val="12"/>
          <w:szCs w:val="12"/>
        </w:rPr>
        <w:t>mode</w:t>
      </w:r>
      <w:proofErr w:type="spellEnd"/>
      <w:r w:rsidRPr="00DB30A0">
        <w:rPr>
          <w:rFonts w:eastAsia="Calibri" w:cs="Calibri"/>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DB30A0">
        <w:rPr>
          <w:rFonts w:eastAsia="Calibri" w:cs="Calibri"/>
          <w:szCs w:val="22"/>
          <w:u w:val="single"/>
        </w:rPr>
        <w:t xml:space="preserve">Deliberative justification relates to our deep sense of self. </w:t>
      </w:r>
      <w:r w:rsidRPr="00DB30A0">
        <w:rPr>
          <w:rFonts w:eastAsia="Calibri" w:cs="Calibri"/>
          <w:szCs w:val="22"/>
          <w:highlight w:val="yellow"/>
          <w:u w:val="single"/>
        </w:rPr>
        <w:t>What</w:t>
      </w:r>
      <w:r w:rsidRPr="00DB30A0">
        <w:rPr>
          <w:rFonts w:eastAsia="Calibri" w:cs="Calibri"/>
          <w:szCs w:val="22"/>
          <w:u w:val="single"/>
        </w:rPr>
        <w:t xml:space="preserve"> distinguishes human beings from other animals, and </w:t>
      </w:r>
      <w:r w:rsidRPr="00DB30A0">
        <w:rPr>
          <w:rFonts w:eastAsia="Calibri" w:cs="Calibri"/>
          <w:szCs w:val="22"/>
          <w:highlight w:val="yellow"/>
          <w:u w:val="single"/>
        </w:rPr>
        <w:t>provides the basis for rationality, is</w:t>
      </w:r>
      <w:r w:rsidRPr="00DB30A0">
        <w:rPr>
          <w:rFonts w:eastAsia="Calibri" w:cs="Calibri"/>
          <w:szCs w:val="22"/>
          <w:u w:val="single"/>
        </w:rPr>
        <w:t xml:space="preserve"> the capacity for </w:t>
      </w:r>
      <w:r w:rsidRPr="00DB30A0">
        <w:rPr>
          <w:rFonts w:eastAsia="Calibri" w:cs="Calibri"/>
          <w:szCs w:val="22"/>
          <w:highlight w:val="yellow"/>
          <w:u w:val="single"/>
        </w:rPr>
        <w:t>semantic representation. You can</w:t>
      </w:r>
      <w:r w:rsidRPr="00DB30A0">
        <w:rPr>
          <w:rFonts w:eastAsia="Calibri" w:cs="Calibri"/>
          <w:szCs w:val="22"/>
          <w:u w:val="single"/>
        </w:rPr>
        <w:t xml:space="preserve">, as your dog on the whole cannot, </w:t>
      </w:r>
      <w:r w:rsidRPr="00DB30A0">
        <w:rPr>
          <w:rFonts w:eastAsia="Calibri" w:cs="Calibri"/>
          <w:szCs w:val="22"/>
          <w:highlight w:val="yellow"/>
          <w:u w:val="single"/>
        </w:rPr>
        <w:t>represent a state of affairs</w:t>
      </w:r>
      <w:r w:rsidRPr="00DB30A0">
        <w:rPr>
          <w:rFonts w:eastAsia="Calibri" w:cs="Calibri"/>
          <w:szCs w:val="22"/>
          <w:u w:val="single"/>
        </w:rPr>
        <w:t xml:space="preserve"> to yourself, </w:t>
      </w:r>
      <w:r w:rsidRPr="00DB30A0">
        <w:rPr>
          <w:rFonts w:eastAsia="Calibri" w:cs="Calibri"/>
          <w:szCs w:val="22"/>
          <w:highlight w:val="yellow"/>
          <w:u w:val="single"/>
        </w:rPr>
        <w:t>and consider</w:t>
      </w:r>
      <w:r w:rsidRPr="00DB30A0">
        <w:rPr>
          <w:rFonts w:eastAsia="Calibri" w:cs="Calibri"/>
          <w:szCs w:val="22"/>
          <w:u w:val="single"/>
        </w:rPr>
        <w:t xml:space="preserve"> in particular whether or not it is the case, and whether or not you would want it to be the case. You can represent to yourself the contents of your beliefs, and </w:t>
      </w:r>
      <w:r w:rsidRPr="00DB30A0">
        <w:rPr>
          <w:rFonts w:eastAsia="Calibri" w:cs="Calibri"/>
          <w:szCs w:val="22"/>
          <w:highlight w:val="yellow"/>
          <w:u w:val="single"/>
        </w:rPr>
        <w:t xml:space="preserve">your </w:t>
      </w:r>
      <w:r w:rsidRPr="00DB30A0">
        <w:rPr>
          <w:rFonts w:eastAsia="Calibri" w:cs="Calibri"/>
          <w:szCs w:val="22"/>
          <w:u w:val="single"/>
        </w:rPr>
        <w:t xml:space="preserve">desires or </w:t>
      </w:r>
      <w:r w:rsidRPr="00DB30A0">
        <w:rPr>
          <w:rFonts w:eastAsia="Calibri" w:cs="Calibri"/>
          <w:szCs w:val="22"/>
          <w:highlight w:val="yellow"/>
          <w:u w:val="single"/>
        </w:rPr>
        <w:t>preferences</w:t>
      </w:r>
      <w:r w:rsidRPr="00DB30A0">
        <w:rPr>
          <w:rFonts w:eastAsia="Calibri" w:cs="Calibri"/>
          <w:szCs w:val="22"/>
          <w:u w:val="single"/>
        </w:rPr>
        <w:t>. But in representing them, you bring them into relation with one another</w:t>
      </w:r>
      <w:r w:rsidRPr="00DB30A0">
        <w:rPr>
          <w:rFonts w:eastAsia="Calibri" w:cs="Calibri"/>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DB30A0">
        <w:rPr>
          <w:rFonts w:eastAsia="Calibri" w:cs="Calibri"/>
          <w:b w:val="0"/>
          <w:sz w:val="12"/>
          <w:szCs w:val="12"/>
        </w:rPr>
        <w:t>find  rationality</w:t>
      </w:r>
      <w:proofErr w:type="gramEnd"/>
      <w:r w:rsidRPr="00DB30A0">
        <w:rPr>
          <w:rFonts w:eastAsia="Calibri" w:cs="Calibri"/>
          <w:b w:val="0"/>
          <w:sz w:val="12"/>
          <w:szCs w:val="12"/>
        </w:rPr>
        <w:t xml:space="preserve"> thrust upon you. Note that the first two beliefs could be replaced by preferences, with the same effect. Since </w:t>
      </w:r>
      <w:r w:rsidRPr="00DB30A0">
        <w:rPr>
          <w:rFonts w:eastAsia="Calibri" w:cs="Calibri"/>
          <w:szCs w:val="22"/>
          <w:u w:val="single"/>
        </w:rPr>
        <w:t xml:space="preserve">in representing our </w:t>
      </w:r>
      <w:proofErr w:type="gramStart"/>
      <w:r w:rsidRPr="00DB30A0">
        <w:rPr>
          <w:rFonts w:eastAsia="Calibri" w:cs="Calibri"/>
          <w:szCs w:val="22"/>
          <w:u w:val="single"/>
        </w:rPr>
        <w:t>preferences</w:t>
      </w:r>
      <w:proofErr w:type="gramEnd"/>
      <w:r w:rsidRPr="00DB30A0">
        <w:rPr>
          <w:rFonts w:eastAsia="Calibri" w:cs="Calibri"/>
          <w:szCs w:val="22"/>
          <w:u w:val="single"/>
        </w:rPr>
        <w:t xml:space="preserve"> we become aware of conflict among them, the step from representation to choice becomes complicated. </w:t>
      </w:r>
      <w:r w:rsidRPr="00DB30A0">
        <w:rPr>
          <w:rFonts w:eastAsia="Calibri" w:cs="Calibri"/>
          <w:szCs w:val="22"/>
          <w:highlight w:val="yellow"/>
          <w:u w:val="single"/>
        </w:rPr>
        <w:t>We</w:t>
      </w:r>
      <w:r w:rsidRPr="00DB30A0">
        <w:rPr>
          <w:rFonts w:eastAsia="Calibri" w:cs="Calibri"/>
          <w:szCs w:val="22"/>
          <w:u w:val="single"/>
        </w:rPr>
        <w:t xml:space="preserve"> must, somehow, </w:t>
      </w:r>
      <w:r w:rsidRPr="00DB30A0">
        <w:rPr>
          <w:rFonts w:eastAsia="Calibri" w:cs="Calibri"/>
          <w:szCs w:val="22"/>
          <w:highlight w:val="yellow"/>
          <w:u w:val="single"/>
        </w:rPr>
        <w:t>bring our</w:t>
      </w:r>
      <w:r w:rsidRPr="00DB30A0">
        <w:rPr>
          <w:rFonts w:eastAsia="Calibri" w:cs="Calibri"/>
          <w:szCs w:val="22"/>
          <w:u w:val="single"/>
        </w:rPr>
        <w:t xml:space="preserve"> conflicting </w:t>
      </w:r>
      <w:r w:rsidRPr="00DB30A0">
        <w:rPr>
          <w:rFonts w:eastAsia="Calibri" w:cs="Calibri"/>
          <w:szCs w:val="22"/>
          <w:highlight w:val="yellow"/>
          <w:u w:val="single"/>
        </w:rPr>
        <w:t>desires</w:t>
      </w:r>
      <w:r w:rsidRPr="00DB30A0">
        <w:rPr>
          <w:rFonts w:eastAsia="Calibri" w:cs="Calibri"/>
          <w:szCs w:val="22"/>
          <w:u w:val="single"/>
        </w:rPr>
        <w:t xml:space="preserve"> and preferences </w:t>
      </w:r>
      <w:r w:rsidRPr="00DB30A0">
        <w:rPr>
          <w:rFonts w:eastAsia="Calibri" w:cs="Calibri"/>
          <w:szCs w:val="22"/>
          <w:highlight w:val="yellow"/>
          <w:u w:val="single"/>
        </w:rPr>
        <w:t>into</w:t>
      </w:r>
      <w:r w:rsidRPr="00DB30A0">
        <w:rPr>
          <w:rFonts w:eastAsia="Calibri" w:cs="Calibri"/>
          <w:szCs w:val="22"/>
          <w:u w:val="single"/>
        </w:rPr>
        <w:t xml:space="preserve"> some sort of </w:t>
      </w:r>
      <w:r w:rsidRPr="00DB30A0">
        <w:rPr>
          <w:rFonts w:eastAsia="Calibri" w:cs="Calibri"/>
          <w:szCs w:val="22"/>
          <w:highlight w:val="yellow"/>
          <w:u w:val="single"/>
        </w:rPr>
        <w:t>coherence. And</w:t>
      </w:r>
      <w:r w:rsidRPr="00DB30A0">
        <w:rPr>
          <w:rFonts w:eastAsia="Calibri" w:cs="Calibri"/>
          <w:b w:val="0"/>
          <w:sz w:val="12"/>
          <w:szCs w:val="12"/>
        </w:rPr>
        <w:t xml:space="preserve"> there is only one plausible candidate for a principle of coherence – a maximizing principle. </w:t>
      </w:r>
      <w:r w:rsidRPr="00DB30A0">
        <w:rPr>
          <w:rFonts w:eastAsia="Calibri" w:cs="Calibri"/>
          <w:szCs w:val="22"/>
          <w:u w:val="single"/>
        </w:rPr>
        <w:t xml:space="preserve">We </w:t>
      </w:r>
      <w:r w:rsidRPr="00DB30A0">
        <w:rPr>
          <w:rFonts w:eastAsia="Calibri" w:cs="Calibri"/>
          <w:szCs w:val="22"/>
          <w:highlight w:val="yellow"/>
          <w:u w:val="single"/>
        </w:rPr>
        <w:t>order our preferences</w:t>
      </w:r>
      <w:r w:rsidRPr="00DB30A0">
        <w:rPr>
          <w:rFonts w:eastAsia="Calibri" w:cs="Calibri"/>
          <w:szCs w:val="22"/>
          <w:u w:val="single"/>
        </w:rPr>
        <w:t xml:space="preserve">, in relation </w:t>
      </w:r>
      <w:r w:rsidRPr="00DB30A0">
        <w:rPr>
          <w:rFonts w:eastAsia="Calibri" w:cs="Calibri"/>
          <w:szCs w:val="22"/>
          <w:highlight w:val="yellow"/>
          <w:u w:val="single"/>
        </w:rPr>
        <w:t>to</w:t>
      </w:r>
      <w:r w:rsidRPr="00DB30A0">
        <w:rPr>
          <w:rFonts w:eastAsia="Calibri" w:cs="Calibri"/>
          <w:szCs w:val="22"/>
          <w:u w:val="single"/>
        </w:rPr>
        <w:t xml:space="preserve"> decision and action, so that we may choose in a way that </w:t>
      </w:r>
      <w:r w:rsidRPr="00DB30A0">
        <w:rPr>
          <w:rFonts w:eastAsia="Calibri" w:cs="Calibri"/>
          <w:szCs w:val="22"/>
          <w:highlight w:val="yellow"/>
          <w:u w:val="single"/>
        </w:rPr>
        <w:t>maximize</w:t>
      </w:r>
      <w:r w:rsidRPr="00DB30A0">
        <w:rPr>
          <w:rFonts w:eastAsia="Calibri" w:cs="Calibri"/>
          <w:szCs w:val="22"/>
          <w:u w:val="single"/>
        </w:rPr>
        <w:t xml:space="preserve">s our expectation of preference </w:t>
      </w:r>
      <w:r w:rsidRPr="00DB30A0">
        <w:rPr>
          <w:rFonts w:eastAsia="Calibri" w:cs="Calibri"/>
          <w:szCs w:val="22"/>
          <w:highlight w:val="yellow"/>
          <w:u w:val="single"/>
        </w:rPr>
        <w:t>fulfillment</w:t>
      </w:r>
      <w:r w:rsidRPr="00DB30A0">
        <w:rPr>
          <w:rFonts w:eastAsia="Calibri" w:cs="Calibri"/>
          <w:szCs w:val="22"/>
          <w:u w:val="single"/>
        </w:rPr>
        <w:t xml:space="preserve">. And in so doing, we show ourselves to be rational agents, engaged </w:t>
      </w:r>
      <w:r w:rsidRPr="00DB30A0">
        <w:rPr>
          <w:rFonts w:eastAsia="Calibri" w:cs="Calibri"/>
          <w:szCs w:val="22"/>
          <w:highlight w:val="yellow"/>
          <w:u w:val="single"/>
        </w:rPr>
        <w:t>in</w:t>
      </w:r>
      <w:r w:rsidRPr="00DB30A0">
        <w:rPr>
          <w:rFonts w:eastAsia="Calibri" w:cs="Calibri"/>
          <w:szCs w:val="22"/>
          <w:u w:val="single"/>
        </w:rPr>
        <w:t xml:space="preserve"> deliberation and deliberative justification.</w:t>
      </w:r>
      <w:r w:rsidRPr="00DB30A0">
        <w:rPr>
          <w:rFonts w:eastAsia="Calibri" w:cs="Calibri"/>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DB30A0">
        <w:rPr>
          <w:rFonts w:eastAsia="Calibri" w:cs="Calibri"/>
          <w:b w:val="0"/>
          <w:sz w:val="12"/>
          <w:szCs w:val="12"/>
        </w:rPr>
        <w:t>extramoral</w:t>
      </w:r>
      <w:proofErr w:type="spellEnd"/>
      <w:r w:rsidRPr="00DB30A0">
        <w:rPr>
          <w:rFonts w:eastAsia="Calibri" w:cs="Calibri"/>
          <w:b w:val="0"/>
          <w:sz w:val="12"/>
          <w:szCs w:val="12"/>
        </w:rPr>
        <w:t xml:space="preserve"> foundation is relevant. For </w:t>
      </w:r>
      <w:r w:rsidRPr="00DB30A0">
        <w:rPr>
          <w:rFonts w:eastAsia="Calibri" w:cs="Calibri"/>
          <w:szCs w:val="22"/>
          <w:u w:val="single"/>
        </w:rPr>
        <w:t xml:space="preserve">an </w:t>
      </w:r>
      <w:proofErr w:type="spellStart"/>
      <w:r w:rsidRPr="00DB30A0">
        <w:rPr>
          <w:rFonts w:eastAsia="Calibri" w:cs="Calibri"/>
          <w:szCs w:val="22"/>
          <w:highlight w:val="yellow"/>
          <w:u w:val="single"/>
        </w:rPr>
        <w:t>extramoral</w:t>
      </w:r>
      <w:proofErr w:type="spellEnd"/>
      <w:r w:rsidRPr="00DB30A0">
        <w:rPr>
          <w:rFonts w:eastAsia="Calibri" w:cs="Calibri"/>
          <w:szCs w:val="22"/>
          <w:u w:val="single"/>
        </w:rPr>
        <w:t xml:space="preserve"> mode of </w:t>
      </w:r>
      <w:r w:rsidRPr="00DB30A0">
        <w:rPr>
          <w:rFonts w:eastAsia="Calibri" w:cs="Calibri"/>
          <w:szCs w:val="22"/>
          <w:highlight w:val="yellow"/>
          <w:u w:val="single"/>
        </w:rPr>
        <w:t>justification</w:t>
      </w:r>
      <w:r w:rsidRPr="00DB30A0">
        <w:rPr>
          <w:rFonts w:eastAsia="Calibri" w:cs="Calibri"/>
          <w:szCs w:val="22"/>
          <w:u w:val="single"/>
        </w:rPr>
        <w:t xml:space="preserve"> is already present</w:t>
      </w:r>
      <w:r w:rsidRPr="00DB30A0">
        <w:rPr>
          <w:rFonts w:eastAsia="Calibri" w:cs="Calibri"/>
          <w:b w:val="0"/>
          <w:sz w:val="12"/>
          <w:szCs w:val="12"/>
        </w:rPr>
        <w:t xml:space="preserve">, existing not side by side with moral justification, </w:t>
      </w:r>
      <w:r w:rsidRPr="00DB30A0">
        <w:rPr>
          <w:rFonts w:eastAsia="Calibri" w:cs="Calibri"/>
          <w:szCs w:val="22"/>
          <w:u w:val="single"/>
        </w:rPr>
        <w:t>but in a manner tied to the way in which we unify our beliefs and preferences and so acquire our deep sense of self</w:t>
      </w:r>
      <w:r w:rsidRPr="00DB30A0">
        <w:rPr>
          <w:rFonts w:eastAsia="Calibri" w:cs="Calibri"/>
          <w:b w:val="0"/>
          <w:sz w:val="12"/>
          <w:szCs w:val="12"/>
        </w:rPr>
        <w:t xml:space="preserve">. We need not suppose that this deliberative justification is itself to be understood foundationally. All that we need suppose is that </w:t>
      </w:r>
      <w:r w:rsidRPr="00DB30A0">
        <w:rPr>
          <w:rFonts w:eastAsia="Calibri" w:cs="Calibri"/>
          <w:szCs w:val="22"/>
          <w:u w:val="single"/>
        </w:rPr>
        <w:t>moral justification does not plausibly survive conflict with it.</w:t>
      </w:r>
    </w:p>
    <w:p w14:paraId="5A388E8B" w14:textId="77777777" w:rsidR="00F91F05" w:rsidRPr="00DB30A0" w:rsidRDefault="00F91F05" w:rsidP="00F91F05"/>
    <w:p w14:paraId="46C15246" w14:textId="77777777" w:rsidR="00F91F05" w:rsidRPr="00174C6A" w:rsidRDefault="00F91F05" w:rsidP="00F91F05">
      <w:pPr>
        <w:keepNext/>
        <w:keepLines/>
        <w:spacing w:before="40"/>
        <w:outlineLvl w:val="3"/>
        <w:rPr>
          <w:b/>
          <w:iCs/>
          <w:szCs w:val="22"/>
        </w:rPr>
      </w:pPr>
      <w:r w:rsidRPr="00DB30A0">
        <w:rPr>
          <w:b/>
          <w:iCs/>
          <w:szCs w:val="22"/>
        </w:rPr>
        <w:t xml:space="preserve">Since agents take their own ability to act as intrinsically valuable, permissibility is avoided through a system of </w:t>
      </w:r>
      <w:r w:rsidRPr="00DB30A0">
        <w:rPr>
          <w:b/>
          <w:iCs/>
          <w:szCs w:val="22"/>
          <w:u w:val="single"/>
        </w:rPr>
        <w:t xml:space="preserve">mutual </w:t>
      </w:r>
      <w:proofErr w:type="spellStart"/>
      <w:r w:rsidRPr="00DB30A0">
        <w:rPr>
          <w:b/>
          <w:iCs/>
          <w:szCs w:val="22"/>
          <w:u w:val="single"/>
        </w:rPr>
        <w:t>self restraint</w:t>
      </w:r>
      <w:proofErr w:type="spellEnd"/>
      <w:r w:rsidRPr="00DB30A0">
        <w:rPr>
          <w:b/>
          <w:iCs/>
          <w:szCs w:val="22"/>
        </w:rPr>
        <w:t xml:space="preserve"> where </w:t>
      </w:r>
      <w:proofErr w:type="gramStart"/>
      <w:r w:rsidRPr="00DB30A0">
        <w:rPr>
          <w:b/>
          <w:iCs/>
          <w:szCs w:val="22"/>
        </w:rPr>
        <w:t>agents  refrain</w:t>
      </w:r>
      <w:proofErr w:type="gramEnd"/>
      <w:r w:rsidRPr="00DB30A0">
        <w:rPr>
          <w:b/>
          <w:iCs/>
          <w:szCs w:val="22"/>
        </w:rPr>
        <w:t xml:space="preserve"> from impeding upon the actions of other agents, under the expectation that others will do the same out of rational </w:t>
      </w:r>
      <w:proofErr w:type="spellStart"/>
      <w:r w:rsidRPr="00DB30A0">
        <w:rPr>
          <w:b/>
          <w:iCs/>
          <w:szCs w:val="22"/>
        </w:rPr>
        <w:t>self interest</w:t>
      </w:r>
      <w:proofErr w:type="spellEnd"/>
      <w:r w:rsidRPr="00DB30A0">
        <w:rPr>
          <w:b/>
          <w:iCs/>
          <w:szCs w:val="22"/>
        </w:rPr>
        <w:t xml:space="preserve">. This is achieved through a system of contracts which both parties’ consent to in order to regulate behavior. </w:t>
      </w:r>
    </w:p>
    <w:p w14:paraId="017E10DD" w14:textId="77777777" w:rsidR="00F91F05" w:rsidRPr="00DB30A0" w:rsidRDefault="00F91F05" w:rsidP="00F91F05">
      <w:pPr>
        <w:pStyle w:val="Heading4"/>
        <w:rPr>
          <w:rFonts w:cs="Calibri"/>
        </w:rPr>
      </w:pPr>
      <w:r w:rsidRPr="00DB30A0">
        <w:rPr>
          <w:rFonts w:cs="Calibri"/>
        </w:rPr>
        <w:t xml:space="preserve">Thus, the standard is consistency with </w:t>
      </w:r>
      <w:r w:rsidRPr="00DB30A0">
        <w:rPr>
          <w:rFonts w:cs="Calibri"/>
          <w:u w:val="single"/>
        </w:rPr>
        <w:t>Contractarianism</w:t>
      </w:r>
      <w:r w:rsidRPr="00DB30A0">
        <w:rPr>
          <w:rFonts w:cs="Calibri"/>
        </w:rPr>
        <w:t xml:space="preserve">. And, the framework outweighs on actor specificity: States are not physical actors, but derive authority from contracts that allow them to constrain action. </w:t>
      </w:r>
    </w:p>
    <w:p w14:paraId="5C59A20F" w14:textId="77777777" w:rsidR="00F91F05" w:rsidRPr="00DB30A0" w:rsidRDefault="00F91F05" w:rsidP="00F91F05">
      <w:pPr>
        <w:pStyle w:val="Heading4"/>
        <w:rPr>
          <w:rFonts w:cs="Calibri"/>
        </w:rPr>
      </w:pPr>
      <w:r w:rsidRPr="00DB30A0">
        <w:rPr>
          <w:rFonts w:cs="Calibri"/>
        </w:rPr>
        <w:t xml:space="preserve">Prefer additionally – </w:t>
      </w:r>
    </w:p>
    <w:p w14:paraId="75AB06FE" w14:textId="77777777" w:rsidR="00F91F05" w:rsidRPr="00DB30A0" w:rsidRDefault="00F91F05" w:rsidP="00F91F05">
      <w:pPr>
        <w:pStyle w:val="Heading4"/>
        <w:rPr>
          <w:rFonts w:cs="Calibri"/>
        </w:rPr>
      </w:pPr>
      <w:r w:rsidRPr="00DB30A0">
        <w:rPr>
          <w:rFonts w:cs="Calibri"/>
        </w:rPr>
        <w:t xml:space="preserve">1. Flexibility – Contracts are key to a) Encompassing all other ethical calculus into our decision since we process the consistency of those frameworks with our </w:t>
      </w:r>
      <w:proofErr w:type="spellStart"/>
      <w:r w:rsidRPr="00DB30A0">
        <w:rPr>
          <w:rFonts w:cs="Calibri"/>
        </w:rPr>
        <w:t>self interest</w:t>
      </w:r>
      <w:proofErr w:type="spellEnd"/>
      <w:r w:rsidRPr="00DB30A0">
        <w:rPr>
          <w:rFonts w:cs="Calibri"/>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3D383902" w14:textId="77777777" w:rsidR="00F91F05" w:rsidRPr="00DB30A0" w:rsidRDefault="00F91F05" w:rsidP="00F91F05">
      <w:pPr>
        <w:pStyle w:val="Heading4"/>
        <w:rPr>
          <w:rFonts w:cs="Calibri"/>
        </w:rPr>
      </w:pPr>
      <w:r w:rsidRPr="00DB30A0">
        <w:rPr>
          <w:rFonts w:cs="Calibri"/>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30EFC996" w14:textId="77777777" w:rsidR="00F91F05" w:rsidRPr="00DB30A0" w:rsidRDefault="00F91F05" w:rsidP="00F91F05">
      <w:pPr>
        <w:pStyle w:val="Heading4"/>
        <w:rPr>
          <w:rFonts w:cs="Calibri"/>
        </w:rPr>
      </w:pPr>
      <w:r w:rsidRPr="00DB30A0">
        <w:rPr>
          <w:rFonts w:cs="Calibri"/>
        </w:rPr>
        <w:t>Neg gets framework choice – a) aff speaks first and last which means they control the direction of the round b) infinite pre-round prep means they’re prepared for any debate – prep controls quality of arguments c) they get one more speech to contextualize arguments in different ways.</w:t>
      </w:r>
    </w:p>
    <w:p w14:paraId="7A153A62" w14:textId="77777777" w:rsidR="00F91F05" w:rsidRPr="00DB30A0" w:rsidRDefault="00F91F05" w:rsidP="00F91F05">
      <w:pPr>
        <w:pStyle w:val="Heading4"/>
        <w:rPr>
          <w:rFonts w:cs="Calibri"/>
        </w:rPr>
      </w:pPr>
      <w:r w:rsidRPr="00DB30A0">
        <w:rPr>
          <w:rFonts w:cs="Calibri"/>
        </w:rPr>
        <w:t>I contend that the member nations of the World Trade Organization ought not reduce intellectual property protections for medicines.</w:t>
      </w:r>
    </w:p>
    <w:p w14:paraId="1B6DB8F7" w14:textId="77777777" w:rsidR="00F91F05" w:rsidRPr="00DB30A0" w:rsidRDefault="00F91F05" w:rsidP="00F91F05"/>
    <w:p w14:paraId="5B5D9CD8" w14:textId="77777777" w:rsidR="00F91F05" w:rsidRDefault="00F91F05" w:rsidP="00F91F05">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3156DE64" w14:textId="77777777" w:rsidR="00F91F05" w:rsidRPr="00965C91" w:rsidRDefault="00F91F05" w:rsidP="00F91F05">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6C9E6696" w14:textId="77777777" w:rsidR="00F91F05" w:rsidRPr="00965C91" w:rsidRDefault="00F91F05" w:rsidP="00F91F05">
      <w:pPr>
        <w:rPr>
          <w:sz w:val="14"/>
        </w:rPr>
      </w:pPr>
      <w:r w:rsidRPr="00965C91">
        <w:rPr>
          <w:sz w:val="14"/>
        </w:rPr>
        <w:lastRenderedPageBreak/>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training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in order to pay for imports to support economic growth. Consequently, a central aim of the literature has been to examine how </w:t>
      </w:r>
      <w:r w:rsidRPr="00965C91">
        <w:rPr>
          <w:rStyle w:val="StyleUnderline"/>
          <w:bCs/>
          <w:highlight w:val="yellow"/>
        </w:rPr>
        <w:t>stronger IPRs in developing</w:t>
      </w:r>
      <w:r w:rsidRPr="00965C91">
        <w:rPr>
          <w:rStyle w:val="StyleUnderline"/>
          <w:bCs/>
        </w:rPr>
        <w:t xml:space="preserve"> countries can </w:t>
      </w:r>
      <w:r w:rsidRPr="00965C91">
        <w:rPr>
          <w:rStyle w:val="StyleUnderline"/>
          <w:bCs/>
          <w:highlight w:val="yellow"/>
        </w:rPr>
        <w:t xml:space="preserve">give incentives to firms in developed countries to undertake </w:t>
      </w:r>
      <w:r w:rsidRPr="00965C91">
        <w:rPr>
          <w:rStyle w:val="StyleUnderline"/>
          <w:bCs/>
        </w:rPr>
        <w:t xml:space="preserve">cross-border </w:t>
      </w:r>
      <w:r w:rsidRPr="00965C91">
        <w:rPr>
          <w:rStyle w:val="StyleUnderline"/>
          <w:bCs/>
          <w:highlight w:val="yellow"/>
        </w:rPr>
        <w:t xml:space="preserve">investment </w:t>
      </w:r>
      <w:r w:rsidRPr="00965C91">
        <w:rPr>
          <w:rStyle w:val="StyleUnderline"/>
          <w:bCs/>
        </w:rPr>
        <w:t xml:space="preserve">in, </w:t>
      </w:r>
      <w:r w:rsidRPr="00965C91">
        <w:rPr>
          <w:rStyle w:val="StyleUnderline"/>
          <w:bCs/>
          <w:highlight w:val="yellow"/>
        </w:rPr>
        <w:t>and</w:t>
      </w:r>
      <w:r w:rsidRPr="00965C91">
        <w:rPr>
          <w:rStyle w:val="StyleUnderline"/>
          <w:bCs/>
        </w:rPr>
        <w:t xml:space="preserve"> to </w:t>
      </w:r>
      <w:r w:rsidRPr="00965C91">
        <w:rPr>
          <w:rStyle w:val="StyleUnderline"/>
          <w:bCs/>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bCs/>
          <w:highlight w:val="yellow"/>
        </w:rPr>
        <w:t>evidence suggests that</w:t>
      </w:r>
      <w:r w:rsidRPr="00965C91">
        <w:rPr>
          <w:sz w:val="14"/>
        </w:rPr>
        <w:t xml:space="preserve"> </w:t>
      </w:r>
      <w:r w:rsidRPr="00965C91">
        <w:rPr>
          <w:rStyle w:val="StyleUnderline"/>
          <w:bCs/>
        </w:rPr>
        <w:t xml:space="preserve">stronger </w:t>
      </w:r>
      <w:r w:rsidRPr="00965C91">
        <w:rPr>
          <w:rStyle w:val="StyleUnderline"/>
          <w:bCs/>
          <w:highlight w:val="yellow"/>
        </w:rPr>
        <w:t>IPRs</w:t>
      </w:r>
      <w:r w:rsidRPr="00965C91">
        <w:rPr>
          <w:rStyle w:val="StyleUnderline"/>
          <w:bCs/>
        </w:rPr>
        <w:t xml:space="preserve"> </w:t>
      </w:r>
      <w:r w:rsidRPr="00965C91">
        <w:rPr>
          <w:rStyle w:val="StyleUnderline"/>
          <w:bCs/>
          <w:highlight w:val="yellow"/>
        </w:rPr>
        <w:t>may positively affect the volume of FDI and exports</w:t>
      </w:r>
      <w:r w:rsidRPr="00965C91">
        <w:rPr>
          <w:rStyle w:val="StyleUnderline"/>
          <w:bCs/>
        </w:rPr>
        <w:t xml:space="preserve">, particularly in countries with strong technical absorptive capabilities </w:t>
      </w:r>
      <w:r w:rsidRPr="00965C91">
        <w:rPr>
          <w:rStyle w:val="StyleUnderline"/>
          <w:bCs/>
          <w:highlight w:val="yellow"/>
        </w:rPr>
        <w:t>where the risk of imitation is high. When</w:t>
      </w:r>
      <w:r w:rsidRPr="00965C91">
        <w:rPr>
          <w:rStyle w:val="StyleUnderline"/>
          <w:bCs/>
        </w:rPr>
        <w:t xml:space="preserve"> such </w:t>
      </w:r>
      <w:r w:rsidRPr="00965C91">
        <w:rPr>
          <w:rStyle w:val="StyleUnderline"/>
          <w:bCs/>
          <w:highlight w:val="yellow"/>
        </w:rPr>
        <w:t>risk is weak,</w:t>
      </w:r>
      <w:r w:rsidRPr="00965C91">
        <w:rPr>
          <w:rStyle w:val="StyleUnderline"/>
          <w:bCs/>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bCs/>
        </w:rPr>
        <w:t>. The empirical literature has examined the effects of IPRs on technological progress through these two main channels: technology absorption (</w:t>
      </w:r>
      <w:proofErr w:type="gramStart"/>
      <w:r w:rsidRPr="00965C91">
        <w:rPr>
          <w:rStyle w:val="StyleUnderline"/>
          <w:bCs/>
        </w:rPr>
        <w:t>i.e.</w:t>
      </w:r>
      <w:proofErr w:type="gramEnd"/>
      <w:r w:rsidRPr="00965C91">
        <w:rPr>
          <w:rStyle w:val="StyleUnderline"/>
          <w:bCs/>
        </w:rPr>
        <w:t xml:space="preserve"> international technology transfer) and technology creation (i.e. domestic innovation).</w:t>
      </w:r>
      <w:r w:rsidRPr="00965C91">
        <w:rPr>
          <w:sz w:val="14"/>
        </w:rPr>
        <w:t xml:space="preserve"> The empirical evidence suggests that </w:t>
      </w:r>
      <w:r w:rsidRPr="00965C91">
        <w:rPr>
          <w:rStyle w:val="StyleUnderline"/>
          <w:bCs/>
          <w:highlight w:val="yellow"/>
        </w:rPr>
        <w:t>stronger IPRs</w:t>
      </w:r>
      <w:r w:rsidRPr="00965C91">
        <w:rPr>
          <w:rStyle w:val="StyleUnderline"/>
          <w:bCs/>
        </w:rPr>
        <w:t xml:space="preserve"> in developing countries may </w:t>
      </w:r>
      <w:r w:rsidRPr="00965C91">
        <w:rPr>
          <w:rStyle w:val="StyleUnderline"/>
          <w:bCs/>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bCs/>
          <w:highlight w:val="yellow"/>
        </w:rPr>
        <w:t>firms</w:t>
      </w:r>
      <w:r w:rsidRPr="00965C91">
        <w:rPr>
          <w:rStyle w:val="StyleUnderline"/>
          <w:bCs/>
        </w:rPr>
        <w:t xml:space="preserve"> in developed countries </w:t>
      </w:r>
      <w:r w:rsidRPr="00965C91">
        <w:rPr>
          <w:rStyle w:val="StyleUnderline"/>
          <w:bCs/>
          <w:highlight w:val="yellow"/>
        </w:rPr>
        <w:t>are more inclined to transfer</w:t>
      </w:r>
      <w:r w:rsidRPr="00965C91">
        <w:rPr>
          <w:rStyle w:val="StyleUnderline"/>
          <w:bCs/>
        </w:rPr>
        <w:t xml:space="preserve"> </w:t>
      </w:r>
      <w:r w:rsidRPr="00965C91">
        <w:rPr>
          <w:sz w:val="14"/>
        </w:rPr>
        <w:t xml:space="preserve">their technologies to developing countries through licensing rather than through exports and FDI, </w:t>
      </w:r>
      <w:r w:rsidRPr="00965C91">
        <w:rPr>
          <w:rStyle w:val="StyleUnderline"/>
          <w:bCs/>
          <w:highlight w:val="yellow"/>
        </w:rPr>
        <w:t>since such rights allow them to retain control</w:t>
      </w:r>
      <w:r w:rsidRPr="00965C91">
        <w:rPr>
          <w:rStyle w:val="StyleUnderline"/>
          <w:bCs/>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engineering and imitation, thanks to weak IPR regimes. The empirical literature </w:t>
      </w:r>
      <w:r w:rsidRPr="00965C91">
        <w:rPr>
          <w:rStyle w:val="StyleUnderline"/>
          <w:bCs/>
          <w:highlight w:val="yellow"/>
        </w:rPr>
        <w:t>also shows that</w:t>
      </w:r>
      <w:r w:rsidRPr="00965C91">
        <w:rPr>
          <w:sz w:val="14"/>
        </w:rPr>
        <w:t xml:space="preserve"> </w:t>
      </w:r>
      <w:r w:rsidRPr="00965C91">
        <w:rPr>
          <w:rStyle w:val="StyleUnderline"/>
          <w:bCs/>
        </w:rPr>
        <w:t xml:space="preserve">stronger IPRs </w:t>
      </w:r>
      <w:r w:rsidRPr="00965C91">
        <w:rPr>
          <w:rStyle w:val="StyleUnderline"/>
          <w:bCs/>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empirical literature suggests the existence of a non-linear function (</w:t>
      </w:r>
      <w:proofErr w:type="gramStart"/>
      <w:r w:rsidRPr="00965C91">
        <w:rPr>
          <w:sz w:val="14"/>
        </w:rPr>
        <w:t>i.e.</w:t>
      </w:r>
      <w:proofErr w:type="gramEnd"/>
      <w:r w:rsidRPr="00965C91">
        <w:rPr>
          <w:sz w:val="14"/>
        </w:rPr>
        <w:t xml:space="preserve"> a U-shaped curve) between IPRs and economic development, which initially falls as income rises, then increases after that.</w:t>
      </w:r>
    </w:p>
    <w:p w14:paraId="13D2748B" w14:textId="77777777" w:rsidR="00F91F05" w:rsidRPr="00DB30A0" w:rsidRDefault="00F91F05" w:rsidP="00F91F05"/>
    <w:p w14:paraId="0BCDA947" w14:textId="77777777" w:rsidR="00F91F05" w:rsidRPr="00DB30A0" w:rsidRDefault="00F91F05" w:rsidP="00F91F05">
      <w:pPr>
        <w:pStyle w:val="Heading4"/>
        <w:rPr>
          <w:rFonts w:cs="Calibri"/>
        </w:rPr>
      </w:pPr>
      <w:r w:rsidRPr="00DB30A0">
        <w:rPr>
          <w:rFonts w:cs="Calibri"/>
        </w:rPr>
        <w:t>[</w:t>
      </w:r>
      <w:r>
        <w:rPr>
          <w:rFonts w:cs="Calibri"/>
        </w:rPr>
        <w:t>2</w:t>
      </w:r>
      <w:r w:rsidRPr="00DB30A0">
        <w:rPr>
          <w:rFonts w:cs="Calibri"/>
        </w:rPr>
        <w:t>] IP rights are included in multiple international contracts – the aff violates that.</w:t>
      </w:r>
    </w:p>
    <w:p w14:paraId="6BE3C5C8" w14:textId="77777777" w:rsidR="00F91F05" w:rsidRPr="00DB30A0" w:rsidRDefault="00F91F05" w:rsidP="00F91F05">
      <w:r w:rsidRPr="00DB30A0">
        <w:rPr>
          <w:b/>
          <w:bCs/>
          <w:sz w:val="26"/>
          <w:szCs w:val="26"/>
        </w:rPr>
        <w:t>Franklin 13</w:t>
      </w:r>
      <w:r w:rsidRPr="00DB30A0">
        <w:t xml:space="preserve"> - “International Intellectual Property Law” by Jonathan Franklin* He earned his A.B., A.M. Anthropology and J.D. degrees from Stanford University and </w:t>
      </w:r>
      <w:proofErr w:type="spellStart"/>
      <w:proofErr w:type="gramStart"/>
      <w:r w:rsidRPr="00DB30A0">
        <w:t>M.Libr</w:t>
      </w:r>
      <w:proofErr w:type="spellEnd"/>
      <w:proofErr w:type="gramEnd"/>
      <w:r w:rsidRPr="00DB30A0">
        <w:t xml:space="preserve">. with a Certificate in Law Librarianship from the University of Washington. Prior to the University of Washington, he spent five years as </w:t>
      </w:r>
      <w:proofErr w:type="gramStart"/>
      <w:r w:rsidRPr="00DB30A0">
        <w:t>an</w:t>
      </w:r>
      <w:proofErr w:type="gramEnd"/>
      <w:r w:rsidRPr="00DB30A0">
        <w:t xml:space="preserve">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DB30A0">
        <w:t>ahs</w:t>
      </w:r>
      <w:proofErr w:type="spellEnd"/>
      <w:r w:rsidRPr="00DB30A0">
        <w:t xml:space="preserve"> </w:t>
      </w:r>
      <w:proofErr w:type="spellStart"/>
      <w:r w:rsidRPr="00DB30A0">
        <w:t>emi</w:t>
      </w:r>
      <w:proofErr w:type="spellEnd"/>
      <w:r w:rsidRPr="00DB30A0">
        <w:t xml:space="preserve"> </w:t>
      </w:r>
    </w:p>
    <w:p w14:paraId="1C278451" w14:textId="77777777" w:rsidR="00F91F05" w:rsidRPr="0099179C" w:rsidRDefault="00F91F05" w:rsidP="00F91F05">
      <w:pPr>
        <w:rPr>
          <w:sz w:val="12"/>
        </w:rPr>
      </w:pPr>
      <w:r w:rsidRPr="0099179C">
        <w:rPr>
          <w:sz w:val="12"/>
        </w:rPr>
        <w:t xml:space="preserve">The most important international </w:t>
      </w:r>
      <w:r w:rsidRPr="00DB30A0">
        <w:rPr>
          <w:rStyle w:val="StyleUnderline"/>
          <w:bCs/>
          <w:highlight w:val="yellow"/>
        </w:rPr>
        <w:t>agreements in intellectual property</w:t>
      </w:r>
      <w:r w:rsidRPr="0099179C">
        <w:rPr>
          <w:sz w:val="12"/>
        </w:rPr>
        <w:t xml:space="preserve"> law are listed here. Many of them are available in multiple formats, </w:t>
      </w:r>
      <w:r w:rsidRPr="00DB30A0">
        <w:rPr>
          <w:rStyle w:val="StyleUnderline"/>
          <w:bCs/>
          <w:highlight w:val="yellow"/>
        </w:rPr>
        <w:t>includ</w:t>
      </w:r>
      <w:r w:rsidRPr="0099179C">
        <w:rPr>
          <w:sz w:val="12"/>
        </w:rPr>
        <w:t xml:space="preserve">ing Microsoft Word, PDF, and HTML. In addition, </w:t>
      </w:r>
      <w:proofErr w:type="gramStart"/>
      <w:r w:rsidRPr="0099179C">
        <w:rPr>
          <w:sz w:val="12"/>
        </w:rPr>
        <w:t>This</w:t>
      </w:r>
      <w:proofErr w:type="gramEnd"/>
      <w:r w:rsidRPr="0099179C">
        <w:rPr>
          <w:sz w:val="12"/>
        </w:rPr>
        <w:t xml:space="preserve"> page was last updated February 8, 2013. 5 the links below link to the main pages for those treaties, rather than the HTML texts so that the reader can also find related protocols, notifications and signatories. ● Agreement on Trade-Related Aspects of Intellectual Property Rights ("</w:t>
      </w:r>
      <w:r w:rsidRPr="00DB30A0">
        <w:rPr>
          <w:rStyle w:val="StyleUnderline"/>
          <w:bCs/>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bCs/>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bCs/>
          <w:highlight w:val="yellow"/>
        </w:rPr>
        <w:lastRenderedPageBreak/>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bCs/>
          <w:highlight w:val="yellow"/>
        </w:rPr>
        <w:t>Patent Cooperation Treaty</w:t>
      </w:r>
      <w:r w:rsidRPr="0099179C">
        <w:rPr>
          <w:sz w:val="12"/>
        </w:rPr>
        <w:t xml:space="preserve"> (http://www.wipo.int/pct/en/texts/index.htm) ● </w:t>
      </w:r>
      <w:r w:rsidRPr="00DB30A0">
        <w:rPr>
          <w:rStyle w:val="StyleUnderline"/>
          <w:bCs/>
          <w:highlight w:val="yellow"/>
        </w:rPr>
        <w:t>Trademark Law Treaty</w:t>
      </w:r>
      <w:r w:rsidRPr="0099179C">
        <w:rPr>
          <w:sz w:val="12"/>
        </w:rPr>
        <w:t xml:space="preserve"> (http://www.wipo.int/treaties/en/ip/tlt/index.html) ● </w:t>
      </w:r>
      <w:r w:rsidRPr="00DB30A0">
        <w:rPr>
          <w:rStyle w:val="StyleUnderline"/>
          <w:bCs/>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w:t>
      </w:r>
      <w:proofErr w:type="spellStart"/>
      <w:r w:rsidRPr="0099179C">
        <w:rPr>
          <w:sz w:val="12"/>
        </w:rPr>
        <w:t>IPRsonline</w:t>
      </w:r>
      <w:proofErr w:type="spellEnd"/>
      <w:r w:rsidRPr="0099179C">
        <w:rPr>
          <w:sz w:val="12"/>
        </w:rPr>
        <w:t xml:space="preserve"> (http://www.iprsonline.org/legalinstruments/international.htm), the </w:t>
      </w:r>
      <w:proofErr w:type="spellStart"/>
      <w:r w:rsidRPr="0099179C">
        <w:rPr>
          <w:sz w:val="12"/>
        </w:rPr>
        <w:t>Compleat</w:t>
      </w:r>
      <w:proofErr w:type="spellEnd"/>
      <w:r w:rsidRPr="0099179C">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bCs/>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bCs/>
          <w:highlight w:val="yellow"/>
        </w:rPr>
        <w:t>additional</w:t>
      </w:r>
      <w:r w:rsidRPr="0099179C">
        <w:rPr>
          <w:sz w:val="12"/>
        </w:rPr>
        <w:t xml:space="preserve"> web sites that compile </w:t>
      </w:r>
      <w:r w:rsidRPr="00DB30A0">
        <w:rPr>
          <w:rStyle w:val="StyleUnderline"/>
          <w:bCs/>
          <w:highlight w:val="yellow"/>
        </w:rPr>
        <w:t>national</w:t>
      </w:r>
      <w:r w:rsidRPr="0099179C">
        <w:rPr>
          <w:sz w:val="12"/>
        </w:rPr>
        <w:t xml:space="preserve"> intellectual property </w:t>
      </w:r>
      <w:r w:rsidRPr="00DB30A0">
        <w:rPr>
          <w:rStyle w:val="StyleUnderline"/>
          <w:bCs/>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330BD83D" w14:textId="77777777" w:rsidR="00F91F05" w:rsidRPr="005F3874" w:rsidRDefault="00F91F05" w:rsidP="00F91F05">
      <w:pPr>
        <w:pStyle w:val="Heading4"/>
        <w:rPr>
          <w:rFonts w:cs="Calibri"/>
        </w:rPr>
      </w:pPr>
      <w:r>
        <w:rPr>
          <w:rFonts w:cs="Calibri"/>
        </w:rPr>
        <w:t xml:space="preserve">[3] </w:t>
      </w:r>
      <w:r w:rsidRPr="00DB30A0">
        <w:rPr>
          <w:rFonts w:cs="Calibri"/>
        </w:rPr>
        <w:t xml:space="preserve">Forecloses the ability for </w:t>
      </w:r>
      <w:r w:rsidRPr="00DB30A0">
        <w:rPr>
          <w:rFonts w:cs="Calibri"/>
          <w:u w:val="single"/>
        </w:rPr>
        <w:t>future contracts</w:t>
      </w:r>
      <w:r w:rsidRPr="00DB30A0">
        <w:rPr>
          <w:rFonts w:cs="Calibri"/>
        </w:rPr>
        <w:t>.</w:t>
      </w:r>
    </w:p>
    <w:p w14:paraId="68737A91" w14:textId="77777777" w:rsidR="00F91F05" w:rsidRPr="00DB30A0" w:rsidRDefault="00F91F05" w:rsidP="00F91F05">
      <w:proofErr w:type="spellStart"/>
      <w:r w:rsidRPr="00DB30A0">
        <w:rPr>
          <w:rStyle w:val="Style13ptBold"/>
          <w:rFonts w:eastAsiaTheme="majorEastAsia"/>
        </w:rPr>
        <w:t>Hilty</w:t>
      </w:r>
      <w:proofErr w:type="spellEnd"/>
      <w:r w:rsidRPr="00DB30A0">
        <w:rPr>
          <w:rStyle w:val="Style13ptBold"/>
          <w:rFonts w:eastAsiaTheme="majorEastAsia"/>
        </w:rPr>
        <w:t xml:space="preserve"> et al 21</w:t>
      </w:r>
      <w:r w:rsidRPr="00DB30A0">
        <w:t xml:space="preserve"> </w:t>
      </w:r>
      <w:r w:rsidRPr="00AB2A76">
        <w:rPr>
          <w:szCs w:val="22"/>
        </w:rPr>
        <w:t>[</w:t>
      </w:r>
      <w:proofErr w:type="spellStart"/>
      <w:r w:rsidRPr="00AB2A76">
        <w:rPr>
          <w:szCs w:val="22"/>
        </w:rPr>
        <w:t>Reto</w:t>
      </w:r>
      <w:proofErr w:type="spellEnd"/>
      <w:r w:rsidRPr="00AB2A76">
        <w:rPr>
          <w:szCs w:val="22"/>
        </w:rPr>
        <w:t xml:space="preserve"> </w:t>
      </w:r>
      <w:proofErr w:type="spellStart"/>
      <w:r w:rsidRPr="00AB2A76">
        <w:rPr>
          <w:szCs w:val="22"/>
        </w:rPr>
        <w:t>Hilty</w:t>
      </w:r>
      <w:proofErr w:type="spellEnd"/>
      <w:r w:rsidRPr="00AB2A76">
        <w:rPr>
          <w:szCs w:val="22"/>
        </w:rPr>
        <w:t xml:space="preserve"> Director at the Max Planck Institute for Innovation and Competition and a professor at the University of Zurich Pedro Henrique D. Batista Doctoral student and Junior Research Fellow at the Max Planck Institute for Innovation and Competition </w:t>
      </w:r>
      <w:proofErr w:type="spellStart"/>
      <w:r w:rsidRPr="00AB2A76">
        <w:rPr>
          <w:szCs w:val="22"/>
        </w:rPr>
        <w:t>Suelen</w:t>
      </w:r>
      <w:proofErr w:type="spellEnd"/>
      <w:r w:rsidRPr="00AB2A76">
        <w:rPr>
          <w:szCs w:val="22"/>
        </w:rPr>
        <w:t xml:space="preserve"> </w:t>
      </w:r>
      <w:proofErr w:type="spellStart"/>
      <w:r w:rsidRPr="00AB2A76">
        <w:rPr>
          <w:szCs w:val="22"/>
        </w:rPr>
        <w:t>Carls</w:t>
      </w:r>
      <w:proofErr w:type="spellEnd"/>
      <w:r w:rsidRPr="00AB2A76">
        <w:rPr>
          <w:szCs w:val="22"/>
        </w:rPr>
        <w:t xml:space="preserve"> Senior Research Fellow at the Max Planck Institute for Innovation and Competition Daria Kim Senior Research Fellow at the Max Planck Institute for Innovation and Competition Matthias Lamping Senior Research Fellow at the Max Planck Institute for Innovation and Competition Peter R. </w:t>
      </w:r>
      <w:proofErr w:type="spellStart"/>
      <w:r w:rsidRPr="00AB2A76">
        <w:rPr>
          <w:szCs w:val="22"/>
        </w:rPr>
        <w:t>Slowinski</w:t>
      </w:r>
      <w:proofErr w:type="spellEnd"/>
      <w:r w:rsidRPr="00AB2A76">
        <w:rPr>
          <w:szCs w:val="22"/>
        </w:rPr>
        <w:t xml:space="preserve"> Doctoral student and Junior Research Fellow at the Max Planck Institute for Innovation and Competition; “10 Arguments against a Waiver of Intellectual Property Rights,” Oxford Law; 6/29/21; </w:t>
      </w:r>
      <w:hyperlink r:id="rId7" w:history="1">
        <w:r w:rsidRPr="00AB2A76">
          <w:rPr>
            <w:rStyle w:val="Hyperlink"/>
            <w:szCs w:val="22"/>
          </w:rPr>
          <w:t>https://www.law.ox.ac.uk/business-law-blog/blog/2021/06/10-arguments-against-waiver-intellectual-property-rights</w:t>
        </w:r>
      </w:hyperlink>
      <w:r w:rsidRPr="00AB2A76">
        <w:rPr>
          <w:szCs w:val="22"/>
        </w:rPr>
        <w:t>] Justin</w:t>
      </w:r>
    </w:p>
    <w:p w14:paraId="313207C9" w14:textId="77777777" w:rsidR="00F91F05" w:rsidRDefault="00F91F05" w:rsidP="00F91F05">
      <w:pPr>
        <w:rPr>
          <w:sz w:val="26"/>
          <w:szCs w:val="26"/>
          <w:u w:val="single"/>
        </w:rPr>
      </w:pPr>
      <w:r w:rsidRPr="00F127F4">
        <w:rPr>
          <w:sz w:val="14"/>
          <w:szCs w:val="26"/>
        </w:rPr>
        <w:t xml:space="preserve">2. </w:t>
      </w:r>
      <w:r w:rsidRPr="00DB30A0">
        <w:rPr>
          <w:sz w:val="26"/>
          <w:szCs w:val="26"/>
          <w:highlight w:val="yellow"/>
          <w:u w:val="single"/>
        </w:rPr>
        <w:t>Intellectual property</w:t>
      </w:r>
      <w:r w:rsidRPr="00DB30A0">
        <w:rPr>
          <w:sz w:val="26"/>
          <w:szCs w:val="26"/>
          <w:u w:val="single"/>
        </w:rPr>
        <w:t xml:space="preserve"> rights are the </w:t>
      </w:r>
      <w:r w:rsidRPr="00DB30A0">
        <w:rPr>
          <w:b/>
          <w:bCs/>
          <w:sz w:val="26"/>
          <w:szCs w:val="26"/>
          <w:highlight w:val="yellow"/>
          <w:u w:val="single"/>
        </w:rPr>
        <w:t>basis for collaborations and contracts</w:t>
      </w:r>
      <w:r w:rsidRPr="00DB30A0">
        <w:rPr>
          <w:sz w:val="26"/>
          <w:szCs w:val="26"/>
          <w:u w:val="single"/>
        </w:rPr>
        <w:t xml:space="preserve"> </w:t>
      </w:r>
      <w:proofErr w:type="gramStart"/>
      <w:r w:rsidRPr="00F127F4">
        <w:rPr>
          <w:sz w:val="14"/>
        </w:rPr>
        <w:t>The</w:t>
      </w:r>
      <w:proofErr w:type="gramEnd"/>
      <w:r w:rsidRPr="00F127F4">
        <w:rPr>
          <w:sz w:val="14"/>
        </w:rPr>
        <w:t xml:space="preserve"> development cycle of the new mRNA and vector vaccines—from the provision of the technological basis to safety studies and marketing </w:t>
      </w:r>
      <w:proofErr w:type="spellStart"/>
      <w:r w:rsidRPr="00F127F4">
        <w:rPr>
          <w:sz w:val="14"/>
        </w:rPr>
        <w:t>authorisation</w:t>
      </w:r>
      <w:proofErr w:type="spellEnd"/>
      <w:r w:rsidRPr="00F127F4">
        <w:rPr>
          <w:sz w:val="14"/>
        </w:rPr>
        <w:t>—is tremendously multifaceted. Nevertheless, throughout the development, production and distribution of vaccines against Covid-19</w:t>
      </w:r>
      <w:r w:rsidRPr="00F127F4">
        <w:rPr>
          <w:sz w:val="14"/>
          <w:szCs w:val="26"/>
        </w:rPr>
        <w:t xml:space="preserve">, </w:t>
      </w:r>
      <w:r w:rsidRPr="00DB30A0">
        <w:rPr>
          <w:sz w:val="26"/>
          <w:szCs w:val="26"/>
          <w:highlight w:val="yellow"/>
          <w:u w:val="single"/>
        </w:rPr>
        <w:t>cooperation</w:t>
      </w:r>
      <w:r w:rsidRPr="00DB30A0">
        <w:rPr>
          <w:sz w:val="26"/>
          <w:szCs w:val="26"/>
          <w:u w:val="single"/>
        </w:rPr>
        <w:t xml:space="preserve"> has </w:t>
      </w:r>
      <w:r w:rsidRPr="00DB30A0">
        <w:rPr>
          <w:sz w:val="26"/>
          <w:szCs w:val="26"/>
          <w:highlight w:val="yellow"/>
          <w:u w:val="single"/>
        </w:rPr>
        <w:t>reached</w:t>
      </w:r>
      <w:r w:rsidRPr="00DB30A0">
        <w:rPr>
          <w:sz w:val="26"/>
          <w:szCs w:val="26"/>
          <w:u w:val="single"/>
        </w:rPr>
        <w:t xml:space="preserve"> an </w:t>
      </w:r>
      <w:r w:rsidRPr="00DB30A0">
        <w:rPr>
          <w:b/>
          <w:bCs/>
          <w:sz w:val="26"/>
          <w:szCs w:val="26"/>
          <w:highlight w:val="yellow"/>
          <w:u w:val="single"/>
        </w:rPr>
        <w:t>unprecedented</w:t>
      </w:r>
      <w:r w:rsidRPr="00DB30A0">
        <w:rPr>
          <w:sz w:val="26"/>
          <w:szCs w:val="26"/>
          <w:highlight w:val="yellow"/>
          <w:u w:val="single"/>
        </w:rPr>
        <w:t xml:space="preserve"> level</w:t>
      </w:r>
      <w:r w:rsidRPr="00DB30A0">
        <w:rPr>
          <w:sz w:val="26"/>
          <w:szCs w:val="26"/>
          <w:u w:val="single"/>
        </w:rPr>
        <w:t>—</w:t>
      </w:r>
      <w:r w:rsidRPr="00F127F4">
        <w:rPr>
          <w:sz w:val="14"/>
        </w:rPr>
        <w:t>despite the typically fierce competition in the biopharmaceutical sector</w:t>
      </w:r>
      <w:r w:rsidRPr="00DB30A0">
        <w:rPr>
          <w:sz w:val="26"/>
          <w:szCs w:val="26"/>
          <w:u w:val="single"/>
        </w:rPr>
        <w:t xml:space="preserve">. </w:t>
      </w:r>
      <w:r w:rsidRPr="00DB30A0">
        <w:rPr>
          <w:sz w:val="26"/>
          <w:szCs w:val="26"/>
          <w:highlight w:val="yellow"/>
          <w:u w:val="single"/>
        </w:rPr>
        <w:t>Intellectual property</w:t>
      </w:r>
      <w:r w:rsidRPr="00DB30A0">
        <w:rPr>
          <w:sz w:val="26"/>
          <w:szCs w:val="26"/>
          <w:u w:val="single"/>
        </w:rPr>
        <w:t xml:space="preserve"> rights and particularly patents are normally the basis for such cooperation; they </w:t>
      </w:r>
      <w:r w:rsidRPr="00DB30A0">
        <w:rPr>
          <w:sz w:val="26"/>
          <w:szCs w:val="26"/>
          <w:highlight w:val="yellow"/>
          <w:u w:val="single"/>
        </w:rPr>
        <w:t>provide assurance</w:t>
      </w:r>
      <w:r w:rsidRPr="00DB30A0">
        <w:rPr>
          <w:sz w:val="26"/>
          <w:szCs w:val="26"/>
          <w:u w:val="single"/>
        </w:rPr>
        <w:t xml:space="preserve"> that </w:t>
      </w:r>
      <w:r w:rsidRPr="00DB30A0">
        <w:rPr>
          <w:sz w:val="26"/>
          <w:szCs w:val="26"/>
          <w:highlight w:val="yellow"/>
          <w:u w:val="single"/>
        </w:rPr>
        <w:t xml:space="preserve">contracts will be </w:t>
      </w:r>
      <w:r w:rsidRPr="00DB30A0">
        <w:rPr>
          <w:b/>
          <w:bCs/>
          <w:sz w:val="26"/>
          <w:szCs w:val="26"/>
          <w:highlight w:val="yellow"/>
          <w:u w:val="single"/>
        </w:rPr>
        <w:t>fulfilled. Even a temporary waiver</w:t>
      </w:r>
      <w:r w:rsidRPr="00F127F4">
        <w:rPr>
          <w:sz w:val="14"/>
          <w:szCs w:val="26"/>
        </w:rPr>
        <w:t xml:space="preserve"> of these rights </w:t>
      </w:r>
      <w:r w:rsidRPr="00DB30A0">
        <w:rPr>
          <w:sz w:val="26"/>
          <w:szCs w:val="26"/>
          <w:u w:val="single"/>
        </w:rPr>
        <w:t xml:space="preserve">may therefore </w:t>
      </w:r>
      <w:r w:rsidRPr="00DB30A0">
        <w:rPr>
          <w:sz w:val="26"/>
          <w:szCs w:val="26"/>
          <w:highlight w:val="yellow"/>
          <w:u w:val="single"/>
        </w:rPr>
        <w:t xml:space="preserve">have </w:t>
      </w:r>
      <w:r w:rsidRPr="00DB30A0">
        <w:rPr>
          <w:b/>
          <w:bCs/>
          <w:sz w:val="26"/>
          <w:szCs w:val="26"/>
          <w:highlight w:val="yellow"/>
          <w:u w:val="single"/>
        </w:rPr>
        <w:t>detrimental consequences for</w:t>
      </w:r>
      <w:r w:rsidRPr="00DB30A0">
        <w:rPr>
          <w:b/>
          <w:bCs/>
          <w:sz w:val="26"/>
          <w:szCs w:val="26"/>
          <w:u w:val="single"/>
        </w:rPr>
        <w:t xml:space="preserve"> the </w:t>
      </w:r>
      <w:r w:rsidRPr="00DB30A0">
        <w:rPr>
          <w:b/>
          <w:bCs/>
          <w:sz w:val="26"/>
          <w:szCs w:val="26"/>
          <w:highlight w:val="yellow"/>
          <w:u w:val="single"/>
        </w:rPr>
        <w:t>willingness</w:t>
      </w:r>
      <w:r w:rsidRPr="00DB30A0">
        <w:rPr>
          <w:b/>
          <w:bCs/>
          <w:sz w:val="26"/>
          <w:szCs w:val="26"/>
          <w:u w:val="single"/>
        </w:rPr>
        <w:t xml:space="preserve"> to cooperate</w:t>
      </w:r>
      <w:r w:rsidRPr="00DB30A0">
        <w:rPr>
          <w:sz w:val="26"/>
          <w:szCs w:val="26"/>
          <w:u w:val="single"/>
        </w:rPr>
        <w:t>.</w:t>
      </w:r>
    </w:p>
    <w:p w14:paraId="67616E34" w14:textId="77777777" w:rsidR="00F91F05" w:rsidRPr="00393EDB" w:rsidRDefault="00F91F05" w:rsidP="00F91F05"/>
    <w:p w14:paraId="1FCDA5F9" w14:textId="77777777" w:rsidR="00F91F05" w:rsidRDefault="00F91F05" w:rsidP="00F91F05">
      <w:pPr>
        <w:pStyle w:val="Heading1"/>
      </w:pPr>
      <w:r>
        <w:lastRenderedPageBreak/>
        <w:t>Aff</w:t>
      </w:r>
    </w:p>
    <w:p w14:paraId="2F64F635" w14:textId="77777777" w:rsidR="00F91F05" w:rsidRDefault="00F91F05" w:rsidP="00F91F05">
      <w:pPr>
        <w:pStyle w:val="Heading2"/>
      </w:pPr>
      <w:r>
        <w:lastRenderedPageBreak/>
        <w:t>UV</w:t>
      </w:r>
    </w:p>
    <w:p w14:paraId="4F46244C" w14:textId="77777777" w:rsidR="00F91F05" w:rsidRPr="00A937FD" w:rsidRDefault="00F91F05" w:rsidP="00F91F05">
      <w:pPr>
        <w:pStyle w:val="Heading4"/>
      </w:pPr>
      <w:r>
        <w:t>Permissibility negates</w:t>
      </w:r>
    </w:p>
    <w:p w14:paraId="50EB57AB" w14:textId="77777777" w:rsidR="00F91F05" w:rsidRDefault="00F91F05" w:rsidP="00F91F05">
      <w:pPr>
        <w:pStyle w:val="Heading4"/>
      </w:pPr>
      <w:r>
        <w:t xml:space="preserve">[]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6F8F0FB6" w14:textId="77777777" w:rsidR="00F91F05" w:rsidRDefault="00F91F05" w:rsidP="00F91F05">
      <w:pPr>
        <w:pStyle w:val="Heading4"/>
      </w:pPr>
      <w:r>
        <w:t>[]</w:t>
      </w:r>
      <w:r w:rsidRPr="005A49FB">
        <w:t xml:space="preserve"> </w:t>
      </w: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is but we can’t know whether the aff will be good or not if ethics are incoherent</w:t>
      </w:r>
      <w:r>
        <w:t>.</w:t>
      </w:r>
    </w:p>
    <w:p w14:paraId="092D8A82" w14:textId="76F581B9" w:rsidR="00C920A7" w:rsidRPr="00F91F05" w:rsidRDefault="00C920A7" w:rsidP="00F91F05"/>
    <w:sectPr w:rsidR="00C920A7" w:rsidRPr="00F91F05" w:rsidSect="006606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8E842" w14:textId="77777777" w:rsidR="0025044D" w:rsidRDefault="0025044D" w:rsidP="00A937FD">
      <w:pPr>
        <w:spacing w:after="0" w:line="240" w:lineRule="auto"/>
      </w:pPr>
      <w:r>
        <w:separator/>
      </w:r>
    </w:p>
  </w:endnote>
  <w:endnote w:type="continuationSeparator" w:id="0">
    <w:p w14:paraId="1A3B0307" w14:textId="77777777" w:rsidR="0025044D" w:rsidRDefault="0025044D" w:rsidP="00A93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C82C8" w14:textId="77777777" w:rsidR="0025044D" w:rsidRDefault="0025044D" w:rsidP="00A937FD">
      <w:pPr>
        <w:spacing w:after="0" w:line="240" w:lineRule="auto"/>
      </w:pPr>
      <w:r>
        <w:separator/>
      </w:r>
    </w:p>
  </w:footnote>
  <w:footnote w:type="continuationSeparator" w:id="0">
    <w:p w14:paraId="1F1CCF1A" w14:textId="77777777" w:rsidR="0025044D" w:rsidRDefault="0025044D" w:rsidP="00A937FD">
      <w:pPr>
        <w:spacing w:after="0" w:line="240" w:lineRule="auto"/>
      </w:pPr>
      <w:r>
        <w:continuationSeparator/>
      </w:r>
    </w:p>
  </w:footnote>
  <w:footnote w:id="1">
    <w:p w14:paraId="780BE213" w14:textId="77777777" w:rsidR="00F91F05" w:rsidRPr="007B1105" w:rsidRDefault="00F91F05" w:rsidP="00F91F05">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7AECD821" w14:textId="77777777" w:rsidR="00F91F05" w:rsidRDefault="00F91F05" w:rsidP="00F91F0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DB"/>
    <w:rsid w:val="000070BE"/>
    <w:rsid w:val="0001390E"/>
    <w:rsid w:val="00036518"/>
    <w:rsid w:val="001E75A9"/>
    <w:rsid w:val="0025044D"/>
    <w:rsid w:val="002D6C57"/>
    <w:rsid w:val="00393EDB"/>
    <w:rsid w:val="003B3CE2"/>
    <w:rsid w:val="004D404D"/>
    <w:rsid w:val="006606E8"/>
    <w:rsid w:val="008A2627"/>
    <w:rsid w:val="009332B6"/>
    <w:rsid w:val="00A937FD"/>
    <w:rsid w:val="00AA1660"/>
    <w:rsid w:val="00B276E0"/>
    <w:rsid w:val="00BE6493"/>
    <w:rsid w:val="00C33BD0"/>
    <w:rsid w:val="00C4785B"/>
    <w:rsid w:val="00C920A7"/>
    <w:rsid w:val="00CC1BBB"/>
    <w:rsid w:val="00DD5231"/>
    <w:rsid w:val="00E36CE5"/>
    <w:rsid w:val="00E842C7"/>
    <w:rsid w:val="00F201C4"/>
    <w:rsid w:val="00F25AEC"/>
    <w:rsid w:val="00F91F05"/>
    <w:rsid w:val="00F92211"/>
    <w:rsid w:val="00FA0060"/>
    <w:rsid w:val="00FE43E6"/>
    <w:rsid w:val="00FF4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E29DE"/>
  <w15:chartTrackingRefBased/>
  <w15:docId w15:val="{D70C547E-F537-794A-83C1-AC7150B4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6CE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E36C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6C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6C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E36C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6C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CE5"/>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E36CE5"/>
    <w:rPr>
      <w:rFonts w:ascii="Calibri" w:eastAsiaTheme="majorEastAsia" w:hAnsi="Calibri" w:cstheme="majorBidi"/>
      <w:b/>
      <w:bCs/>
      <w:sz w:val="26"/>
      <w:szCs w:val="26"/>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E36CE5"/>
    <w:rPr>
      <w:b w:val="0"/>
      <w:sz w:val="22"/>
      <w:u w:val="single"/>
    </w:rPr>
  </w:style>
  <w:style w:type="character" w:customStyle="1" w:styleId="Heading1Char">
    <w:name w:val="Heading 1 Char"/>
    <w:aliases w:val="Pocket Char"/>
    <w:basedOn w:val="DefaultParagraphFont"/>
    <w:link w:val="Heading1"/>
    <w:uiPriority w:val="9"/>
    <w:rsid w:val="00E36C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6C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6CE5"/>
    <w:rPr>
      <w:rFonts w:ascii="Calibri" w:eastAsiaTheme="majorEastAsia" w:hAnsi="Calibri" w:cstheme="majorBidi"/>
      <w:b/>
      <w:bCs/>
      <w:sz w:val="32"/>
      <w:szCs w:val="3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6CE5"/>
    <w:rPr>
      <w:b/>
      <w:sz w:val="26"/>
      <w:u w:val="non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E36CE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36CE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36CE5"/>
    <w:rPr>
      <w:color w:val="auto"/>
      <w:u w:val="none"/>
    </w:rPr>
  </w:style>
  <w:style w:type="paragraph" w:styleId="DocumentMap">
    <w:name w:val="Document Map"/>
    <w:basedOn w:val="Normal"/>
    <w:link w:val="DocumentMapChar"/>
    <w:uiPriority w:val="99"/>
    <w:semiHidden/>
    <w:unhideWhenUsed/>
    <w:rsid w:val="00E36C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6CE5"/>
    <w:rPr>
      <w:rFonts w:ascii="Lucida Grande" w:eastAsiaTheme="minorEastAsia"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93EDB"/>
    <w:rPr>
      <w:sz w:val="22"/>
      <w:u w:val="single"/>
    </w:rPr>
  </w:style>
  <w:style w:type="paragraph" w:customStyle="1" w:styleId="textbold">
    <w:name w:val="text bold"/>
    <w:basedOn w:val="Normal"/>
    <w:link w:val="Emphasis"/>
    <w:uiPriority w:val="20"/>
    <w:qFormat/>
    <w:rsid w:val="00FE43E6"/>
    <w:pPr>
      <w:ind w:left="720"/>
      <w:jc w:val="both"/>
    </w:pPr>
    <w:rPr>
      <w:rFonts w:eastAsiaTheme="minorHAnsi"/>
      <w:b/>
      <w:iCs/>
      <w:u w:val="single"/>
    </w:rPr>
  </w:style>
  <w:style w:type="character" w:styleId="FootnoteReference">
    <w:name w:val="footnote reference"/>
    <w:aliases w:val="FN Ref,footnote reference,fr,o,FR,(NECG) Footnote Reference"/>
    <w:basedOn w:val="DefaultParagraphFont"/>
    <w:uiPriority w:val="99"/>
    <w:unhideWhenUsed/>
    <w:qFormat/>
    <w:rsid w:val="00A937FD"/>
    <w:rPr>
      <w:vertAlign w:val="superscript"/>
    </w:rPr>
  </w:style>
  <w:style w:type="paragraph" w:styleId="FootnoteText">
    <w:name w:val="footnote text"/>
    <w:basedOn w:val="Normal"/>
    <w:link w:val="FootnoteTextChar"/>
    <w:uiPriority w:val="99"/>
    <w:unhideWhenUsed/>
    <w:qFormat/>
    <w:rsid w:val="00A937FD"/>
    <w:rPr>
      <w:rFonts w:eastAsiaTheme="minorHAnsi"/>
      <w:sz w:val="20"/>
      <w:szCs w:val="20"/>
    </w:rPr>
  </w:style>
  <w:style w:type="character" w:customStyle="1" w:styleId="FootnoteTextChar">
    <w:name w:val="Footnote Text Char"/>
    <w:basedOn w:val="DefaultParagraphFont"/>
    <w:link w:val="FootnoteText"/>
    <w:uiPriority w:val="99"/>
    <w:rsid w:val="00A937FD"/>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w.ox.ac.uk/business-law-blog/blog/2021/06/10-arguments-against-waiver-intellectual-property-righ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25</TotalTime>
  <Pages>7</Pages>
  <Words>3224</Words>
  <Characters>18381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14</cp:revision>
  <dcterms:created xsi:type="dcterms:W3CDTF">2021-09-18T15:38:00Z</dcterms:created>
  <dcterms:modified xsi:type="dcterms:W3CDTF">2021-09-23T10:55:00Z</dcterms:modified>
</cp:coreProperties>
</file>