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BE61C" w14:textId="77777777" w:rsidR="00DA2B8D" w:rsidRDefault="00DA2B8D" w:rsidP="00DA2B8D"/>
    <w:p w14:paraId="2D77C5A8" w14:textId="77777777" w:rsidR="00DA2B8D" w:rsidRDefault="00DA2B8D" w:rsidP="00DA2B8D">
      <w:pPr>
        <w:pStyle w:val="Heading2"/>
        <w:rPr>
          <w:rFonts w:cs="Calibri"/>
        </w:rPr>
      </w:pPr>
      <w:r>
        <w:rPr>
          <w:rFonts w:cs="Calibri"/>
          <w:b w:val="0"/>
          <w:bCs w:val="0"/>
        </w:rPr>
        <w:lastRenderedPageBreak/>
        <w:t>UV</w:t>
      </w:r>
    </w:p>
    <w:p w14:paraId="66E69B77" w14:textId="77777777" w:rsidR="00DA2B8D" w:rsidRPr="007E6C35" w:rsidRDefault="00DA2B8D" w:rsidP="00DA2B8D">
      <w:pPr>
        <w:pStyle w:val="Heading4"/>
      </w:pPr>
      <w:r w:rsidRPr="007E6C35">
        <w:t xml:space="preserve">[1] Interpretation – The negative must concede the affirmative framework or contention level offense. </w:t>
      </w:r>
    </w:p>
    <w:p w14:paraId="37E7117A" w14:textId="77777777" w:rsidR="00DA2B8D" w:rsidRPr="007E6C35" w:rsidRDefault="00DA2B8D" w:rsidP="00DA2B8D">
      <w:pPr>
        <w:pStyle w:val="Heading4"/>
      </w:pPr>
      <w:r w:rsidRPr="007E6C35">
        <w:t>It’s preemptive, you violate by reading turns or defense to my offense and reading an alternative framework.</w:t>
      </w:r>
    </w:p>
    <w:p w14:paraId="369648B7" w14:textId="77777777" w:rsidR="00DA2B8D" w:rsidRPr="007E6C35" w:rsidRDefault="00DA2B8D" w:rsidP="00DA2B8D">
      <w:pPr>
        <w:pStyle w:val="Heading4"/>
      </w:pPr>
      <w:r w:rsidRPr="007E6C35">
        <w:t xml:space="preserve">Prefer – </w:t>
      </w:r>
    </w:p>
    <w:p w14:paraId="3E7074B0" w14:textId="77777777" w:rsidR="00DA2B8D" w:rsidRPr="007E6C35" w:rsidRDefault="00DA2B8D" w:rsidP="00DA2B8D">
      <w:pPr>
        <w:pStyle w:val="Heading4"/>
      </w:pPr>
      <w:r w:rsidRPr="007E6C35">
        <w:t xml:space="preserve">1. Strat skew – A) It’s impossible for the 1AR to win both layers of framing and offense when you can frame me out and read a bunch of turns to the aff making the round impossible in 4min – especially since the 2n can collapse on either the framework or the contention for 6 minutes B) Neg reactivity advantage, aff disclosure, and 1n time allocation means they can craft a perfect 1nc – conceding one layer of substance solves since it gives me weighing recourse and strategic 1ar maneuvers without having to brute force both. </w:t>
      </w:r>
    </w:p>
    <w:p w14:paraId="7B396677" w14:textId="77777777" w:rsidR="00DA2B8D" w:rsidRPr="007E6C35" w:rsidRDefault="00DA2B8D" w:rsidP="00DA2B8D">
      <w:pPr>
        <w:pStyle w:val="Heading4"/>
      </w:pPr>
      <w:r w:rsidRPr="007E6C35">
        <w:t xml:space="preserve">2. Depth of Clash – We pick and choose whether to debate offense or framework and when, which means we have more discussion of each one every round. Depth o/w since reading 1 page of 100 different books is useless and superficial. Breadth is solved across multiple rounds when people choose a different layer in each. And, hijacks solve all your offense since they contest both the framework and the offense, while maintaining the 1ar ability to win substance. </w:t>
      </w:r>
    </w:p>
    <w:p w14:paraId="641CDDF6" w14:textId="77777777" w:rsidR="00DA2B8D" w:rsidRPr="007E6C35" w:rsidRDefault="00DA2B8D" w:rsidP="00DA2B8D">
      <w:pPr>
        <w:pStyle w:val="Heading4"/>
      </w:pPr>
      <w:r w:rsidRPr="007E6C35">
        <w:t xml:space="preserve">AFF theory is no RVI, Drop the debater, competing interps, under an interp that aff theory is legit A) infinite abuse since otherwise it would be impossible to check NC abuse B) the 2n can dump on a script to a CI and go for RVI’s making it impossible to check abuse C) The 1ar is too short to win theory and substance D) The 2n can always create infinite reasonability arguments the 2ar can’t get through E) New 2ar weighing is legit otherwise the 2n can collapse and sandbag one issue for 6 min and I’ll always lose. </w:t>
      </w:r>
    </w:p>
    <w:p w14:paraId="427C1496" w14:textId="77777777" w:rsidR="00DA2B8D" w:rsidRPr="007E6C35" w:rsidRDefault="00DA2B8D" w:rsidP="00DA2B8D">
      <w:pPr>
        <w:pStyle w:val="Heading4"/>
      </w:pPr>
      <w:r w:rsidRPr="007E6C35">
        <w:t xml:space="preserve">[2] The neg must only defend the converse of the resolution. violation would be reading an alt advocacy that’s not the </w:t>
      </w:r>
      <w:proofErr w:type="spellStart"/>
      <w:r w:rsidRPr="007E6C35">
        <w:t>squo</w:t>
      </w:r>
      <w:proofErr w:type="spellEnd"/>
      <w:r w:rsidRPr="007E6C35">
        <w:t xml:space="preserve">. since a. Reciprocity – granting you access to anything else skews the structural burden in your favor b. Topic ed – the core discussion should be the aff versus the converse since that is a direct comparison of the </w:t>
      </w:r>
      <w:proofErr w:type="spellStart"/>
      <w:r w:rsidRPr="007E6C35">
        <w:t>resolutional</w:t>
      </w:r>
      <w:proofErr w:type="spellEnd"/>
      <w:r w:rsidRPr="007E6C35">
        <w:t xml:space="preserve"> question.</w:t>
      </w:r>
    </w:p>
    <w:p w14:paraId="2D2E9FC0" w14:textId="77777777" w:rsidR="00DA2B8D" w:rsidRDefault="00DA2B8D" w:rsidP="00DA2B8D">
      <w:pPr>
        <w:pStyle w:val="Heading2"/>
        <w:rPr>
          <w:rFonts w:cs="Calibri"/>
          <w:b w:val="0"/>
          <w:bCs w:val="0"/>
        </w:rPr>
      </w:pPr>
      <w:proofErr w:type="spellStart"/>
      <w:r>
        <w:rPr>
          <w:rFonts w:cs="Calibri"/>
          <w:b w:val="0"/>
          <w:bCs w:val="0"/>
        </w:rPr>
        <w:lastRenderedPageBreak/>
        <w:t>Fwk</w:t>
      </w:r>
      <w:proofErr w:type="spellEnd"/>
    </w:p>
    <w:p w14:paraId="70B359BF" w14:textId="77777777" w:rsidR="00DA2B8D" w:rsidRPr="008B684B" w:rsidRDefault="00DA2B8D" w:rsidP="00DA2B8D">
      <w:pPr>
        <w:pStyle w:val="Heading4"/>
      </w:pPr>
      <w:r w:rsidRPr="008B684B">
        <w:t>The ROB is consistency with the correct metaphysical truths.</w:t>
      </w:r>
    </w:p>
    <w:p w14:paraId="2B86DBCA" w14:textId="77777777" w:rsidR="00DA2B8D" w:rsidRDefault="00DA2B8D" w:rsidP="00DA2B8D">
      <w:pPr>
        <w:rPr>
          <w:sz w:val="14"/>
        </w:rPr>
      </w:pPr>
      <w:proofErr w:type="spellStart"/>
      <w:r>
        <w:rPr>
          <w:rStyle w:val="Style13ptBold"/>
        </w:rPr>
        <w:t>Landauer</w:t>
      </w:r>
      <w:proofErr w:type="spellEnd"/>
      <w:r>
        <w:rPr>
          <w:rStyle w:val="Style13ptBold"/>
        </w:rPr>
        <w:t xml:space="preserve"> &amp; Rowlands No Date - Jeff </w:t>
      </w:r>
      <w:proofErr w:type="spellStart"/>
      <w:r>
        <w:rPr>
          <w:rStyle w:val="Style13ptBold"/>
        </w:rPr>
        <w:t>Landauer</w:t>
      </w:r>
      <w:proofErr w:type="spellEnd"/>
      <w:r>
        <w:rPr>
          <w:rStyle w:val="Style13ptBold"/>
        </w:rPr>
        <w:t xml:space="preserve"> and Joseph Rowlands on their blog: The Importance of Philosophy, No Date</w:t>
      </w:r>
      <w:r>
        <w:t xml:space="preserve"> “Metaphysics” [http://www.importanceofphilosophy.com/Metaphysics_Main.html] Accessed 8/31/21 SAO</w:t>
      </w:r>
    </w:p>
    <w:p w14:paraId="6FAAA155" w14:textId="77777777" w:rsidR="00DA2B8D" w:rsidRDefault="00DA2B8D" w:rsidP="00DA2B8D">
      <w:pPr>
        <w:rPr>
          <w:sz w:val="12"/>
        </w:rPr>
      </w:pPr>
      <w:r>
        <w:rPr>
          <w:sz w:val="12"/>
        </w:rPr>
        <w:t xml:space="preserve">What is Metaphysics? </w:t>
      </w:r>
      <w:r>
        <w:rPr>
          <w:rStyle w:val="StyleUnderline"/>
          <w:highlight w:val="yellow"/>
        </w:rPr>
        <w:t xml:space="preserve">Metaphysics is </w:t>
      </w:r>
      <w:r>
        <w:rPr>
          <w:sz w:val="12"/>
        </w:rPr>
        <w:t xml:space="preserve">the branch of philosophy responsible for the study of existence. It is </w:t>
      </w:r>
      <w:r>
        <w:rPr>
          <w:rStyle w:val="StyleUnderline"/>
          <w:highlight w:val="yellow"/>
        </w:rPr>
        <w:t>the foundation of a worldview</w:t>
      </w:r>
      <w:r>
        <w:rPr>
          <w:sz w:val="12"/>
        </w:rPr>
        <w:t xml:space="preserve">. It answers the question "What is?" </w:t>
      </w:r>
      <w:r>
        <w:rPr>
          <w:rStyle w:val="StyleUnderline"/>
          <w:highlight w:val="yellow"/>
        </w:rPr>
        <w:t>It encompasses everything that exists</w:t>
      </w:r>
      <w:r>
        <w:rPr>
          <w:sz w:val="12"/>
        </w:rPr>
        <w:t xml:space="preserve">, as well as the nature of existence itself. It says whether the world is real, or merely an illusion. It is a fundamental view of the world around us. Why is Metaphysics important? Metaphysics is the foundation of philosophy. </w:t>
      </w:r>
      <w:r>
        <w:rPr>
          <w:rStyle w:val="StyleUnderline"/>
          <w:highlight w:val="yellow"/>
        </w:rPr>
        <w:t>Without an explanation or an interpretation of the world around us, we would be helpless to deal with reality.</w:t>
      </w:r>
      <w:r>
        <w:rPr>
          <w:sz w:val="12"/>
        </w:rPr>
        <w:t xml:space="preserve"> </w:t>
      </w:r>
      <w:r>
        <w:rPr>
          <w:rStyle w:val="StyleUnderline"/>
          <w:highlight w:val="yellow"/>
        </w:rPr>
        <w:t>We could not</w:t>
      </w:r>
      <w:r>
        <w:rPr>
          <w:sz w:val="12"/>
          <w:highlight w:val="yellow"/>
        </w:rPr>
        <w:t xml:space="preserve"> </w:t>
      </w:r>
      <w:r>
        <w:rPr>
          <w:sz w:val="12"/>
        </w:rPr>
        <w:t xml:space="preserve">feed ourselves, or </w:t>
      </w:r>
      <w:r>
        <w:rPr>
          <w:rStyle w:val="StyleUnderline"/>
          <w:highlight w:val="yellow"/>
        </w:rPr>
        <w:t>act</w:t>
      </w:r>
      <w:r>
        <w:rPr>
          <w:sz w:val="12"/>
          <w:highlight w:val="yellow"/>
        </w:rPr>
        <w:t xml:space="preserve"> </w:t>
      </w:r>
      <w:r>
        <w:rPr>
          <w:sz w:val="12"/>
        </w:rPr>
        <w:t xml:space="preserve">to preserve our lives. </w:t>
      </w:r>
      <w:r>
        <w:rPr>
          <w:rStyle w:val="StyleUnderline"/>
          <w:highlight w:val="yellow"/>
        </w:rPr>
        <w:t>The degree to which our metaphysical worldview is correct is the degree to which we are able to comprehend</w:t>
      </w:r>
      <w:r>
        <w:rPr>
          <w:sz w:val="12"/>
        </w:rPr>
        <w:t xml:space="preserve"> the world, </w:t>
      </w:r>
      <w:r>
        <w:rPr>
          <w:rStyle w:val="StyleUnderline"/>
          <w:highlight w:val="yellow"/>
        </w:rPr>
        <w:t>and act</w:t>
      </w:r>
      <w:r>
        <w:rPr>
          <w:sz w:val="12"/>
          <w:highlight w:val="yellow"/>
        </w:rPr>
        <w:t xml:space="preserve"> </w:t>
      </w:r>
      <w:r>
        <w:rPr>
          <w:sz w:val="12"/>
        </w:rPr>
        <w:t xml:space="preserve">accordingly. </w:t>
      </w:r>
      <w:r>
        <w:rPr>
          <w:rStyle w:val="StyleUnderline"/>
          <w:highlight w:val="yellow"/>
        </w:rPr>
        <w:t xml:space="preserve">Without this </w:t>
      </w:r>
      <w:r>
        <w:rPr>
          <w:sz w:val="12"/>
        </w:rPr>
        <w:t xml:space="preserve">firm foundation, </w:t>
      </w:r>
      <w:r>
        <w:rPr>
          <w:rStyle w:val="StyleUnderline"/>
          <w:highlight w:val="yellow"/>
        </w:rPr>
        <w:t>all knowledge becomes suspect</w:t>
      </w:r>
      <w:r>
        <w:rPr>
          <w:sz w:val="12"/>
        </w:rPr>
        <w:t>. Any flaw in our view of reality will make it more difficult to live.</w:t>
      </w:r>
    </w:p>
    <w:p w14:paraId="7FFC289F" w14:textId="77777777" w:rsidR="00DA2B8D" w:rsidRDefault="00DA2B8D" w:rsidP="00DA2B8D">
      <w:pPr>
        <w:pStyle w:val="Heading4"/>
      </w:pPr>
      <w:r>
        <w:rPr>
          <w:b w:val="0"/>
          <w:bCs w:val="0"/>
        </w:rPr>
        <w:t xml:space="preserve">Prefer: </w:t>
      </w:r>
    </w:p>
    <w:p w14:paraId="07AF4796" w14:textId="77777777" w:rsidR="00DA2B8D" w:rsidRDefault="00DA2B8D" w:rsidP="00DA2B8D">
      <w:pPr>
        <w:spacing w:after="0" w:line="240" w:lineRule="auto"/>
        <w:rPr>
          <w:b/>
          <w:sz w:val="26"/>
          <w:szCs w:val="26"/>
        </w:rPr>
      </w:pPr>
      <w:r>
        <w:rPr>
          <w:b/>
          <w:sz w:val="26"/>
          <w:szCs w:val="26"/>
        </w:rPr>
        <w:t xml:space="preserve">1. Consistency with reality is a prior question – even if it is morally better for us to act in a certain way, if something is inconsistent with reality it can never be </w:t>
      </w:r>
      <w:proofErr w:type="spellStart"/>
      <w:r>
        <w:rPr>
          <w:b/>
          <w:sz w:val="26"/>
          <w:szCs w:val="26"/>
        </w:rPr>
        <w:t>desireable</w:t>
      </w:r>
      <w:proofErr w:type="spellEnd"/>
      <w:r>
        <w:rPr>
          <w:b/>
          <w:sz w:val="26"/>
          <w:szCs w:val="26"/>
        </w:rPr>
        <w:t xml:space="preserve"> since it incorrectly explains the world around us. It is always net better to be consistent with reality, even if that reality is disagreeable since any other path would be deceiving and ultimately worse for humanity. </w:t>
      </w:r>
    </w:p>
    <w:p w14:paraId="6A5A07A7" w14:textId="77777777" w:rsidR="00DA2B8D" w:rsidRDefault="00DA2B8D" w:rsidP="00DA2B8D">
      <w:pPr>
        <w:spacing w:after="0" w:line="240" w:lineRule="auto"/>
        <w:rPr>
          <w:b/>
          <w:sz w:val="26"/>
          <w:szCs w:val="26"/>
        </w:rPr>
      </w:pPr>
    </w:p>
    <w:p w14:paraId="1AE47A6C" w14:textId="77777777" w:rsidR="00DA2B8D" w:rsidRDefault="00DA2B8D" w:rsidP="00DA2B8D">
      <w:pPr>
        <w:spacing w:after="0" w:line="240" w:lineRule="auto"/>
        <w:rPr>
          <w:b/>
          <w:sz w:val="26"/>
          <w:szCs w:val="26"/>
        </w:rPr>
      </w:pPr>
      <w:r>
        <w:rPr>
          <w:b/>
          <w:sz w:val="26"/>
          <w:szCs w:val="26"/>
        </w:rPr>
        <w:t xml:space="preserve">2. Phil ed – Metaphysics is a necessary branch of philosophy that is under-discussed specifically in the context of debate since it is always a question of ethical deliberations. Metaphysics informs the decisions we make at the ethical level which makes its discussion fundamental to understanding the context of discussions in other rounds. </w:t>
      </w:r>
    </w:p>
    <w:p w14:paraId="4A39322A" w14:textId="77777777" w:rsidR="00DA2B8D" w:rsidRDefault="00DA2B8D" w:rsidP="00DA2B8D"/>
    <w:p w14:paraId="0F464030" w14:textId="77777777" w:rsidR="00DA2B8D" w:rsidRDefault="00DA2B8D" w:rsidP="00DA2B8D">
      <w:pPr>
        <w:pStyle w:val="Heading4"/>
        <w:rPr>
          <w:rFonts w:cs="Calibri"/>
        </w:rPr>
      </w:pPr>
      <w:r>
        <w:rPr>
          <w:rFonts w:cs="Calibri"/>
          <w:b w:val="0"/>
          <w:bCs w:val="0"/>
        </w:rPr>
        <w:t>The meta-ethic is consistency with transcendental form of subjects.</w:t>
      </w:r>
    </w:p>
    <w:p w14:paraId="15193D7E" w14:textId="77777777" w:rsidR="00DA2B8D" w:rsidRDefault="00DA2B8D" w:rsidP="00DA2B8D">
      <w:pPr>
        <w:rPr>
          <w:b/>
          <w:szCs w:val="26"/>
        </w:rPr>
      </w:pPr>
    </w:p>
    <w:p w14:paraId="0458CC44" w14:textId="77777777" w:rsidR="00DA2B8D" w:rsidRDefault="00DA2B8D" w:rsidP="00DA2B8D">
      <w:pPr>
        <w:pStyle w:val="Heading4"/>
        <w:rPr>
          <w:rFonts w:cs="Calibri"/>
          <w:b w:val="0"/>
        </w:rPr>
      </w:pPr>
      <w:r>
        <w:rPr>
          <w:rFonts w:cs="Calibri"/>
          <w:b w:val="0"/>
          <w:bCs w:val="0"/>
        </w:rPr>
        <w:t>Moral Realism is true – there is an ethical truth that exists metaphysically: a) otherwise we could not make moral claims since we would merely claim disagreement rather than an absolute wrong, justifying any ethical statement b) relativism is circular since asserting relativism assumes its own universal truth, which concedes the authority of realism c) regressive moral debates always terminate in an endpoint of agreement, we just compare different values in an attempt to find the ultimate one.</w:t>
      </w:r>
    </w:p>
    <w:p w14:paraId="5DA0F6BD" w14:textId="77777777" w:rsidR="00DA2B8D" w:rsidRDefault="00DA2B8D" w:rsidP="00DA2B8D">
      <w:pPr>
        <w:pStyle w:val="Normal1"/>
        <w:spacing w:line="240" w:lineRule="auto"/>
        <w:rPr>
          <w:rFonts w:ascii="Calibri" w:hAnsi="Calibri" w:cs="Calibri"/>
          <w:b/>
          <w:sz w:val="26"/>
          <w:szCs w:val="26"/>
        </w:rPr>
      </w:pPr>
    </w:p>
    <w:p w14:paraId="032686AF" w14:textId="77777777" w:rsidR="00DA2B8D" w:rsidRDefault="00DA2B8D" w:rsidP="00DA2B8D">
      <w:pPr>
        <w:pStyle w:val="Heading4"/>
        <w:rPr>
          <w:b w:val="0"/>
        </w:rPr>
      </w:pPr>
      <w:r>
        <w:rPr>
          <w:rFonts w:cs="Calibri"/>
          <w:b w:val="0"/>
          <w:bCs w:val="0"/>
        </w:rPr>
        <w:lastRenderedPageBreak/>
        <w:t>And, that’s only accessible through procedural transcendental idealism – a) Is/ought gap – appeals to the empirical world merely explain how the world is rather than what it ought to be b)</w:t>
      </w:r>
      <w:r>
        <w:rPr>
          <w:b w:val="0"/>
          <w:bCs w:val="0"/>
        </w:rPr>
        <w:t xml:space="preserve">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r>
        <w:rPr>
          <w:rFonts w:cs="Calibri"/>
          <w:b w:val="0"/>
          <w:bCs w:val="0"/>
        </w:rPr>
        <w:t xml:space="preserve">c) Motivation – empirical circumstances change based one each individual, only transcendent moral truths can motivate all agents absent those features. </w:t>
      </w:r>
      <w:r>
        <w:rPr>
          <w:rFonts w:eastAsia="Times New Roman" w:cs="Calibri"/>
          <w:b w:val="0"/>
          <w:bCs w:val="0"/>
          <w:u w:val="single"/>
        </w:rPr>
        <w:t>Jindal 99,</w:t>
      </w:r>
      <w:r>
        <w:rPr>
          <w:rFonts w:eastAsia="Times New Roman" w:cs="Calibri"/>
          <w:bCs w:val="0"/>
          <w:sz w:val="12"/>
        </w:rPr>
        <w:t xml:space="preserve"> Jindal, Bobby. Louisiana Law Review, 1999. Web. &lt;http://digitalcommons.law.lsu.edu/cgi/viewcontent.cgi?article=5780&amp;context=lalrev</w:t>
      </w:r>
      <w:proofErr w:type="gramStart"/>
      <w:r>
        <w:rPr>
          <w:rFonts w:eastAsia="Times New Roman" w:cs="Calibri"/>
          <w:bCs w:val="0"/>
          <w:sz w:val="12"/>
        </w:rPr>
        <w:t>&gt;./</w:t>
      </w:r>
      <w:proofErr w:type="gramEnd"/>
      <w:r>
        <w:rPr>
          <w:rFonts w:eastAsia="Times New Roman" w:cs="Calibri"/>
          <w:bCs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Pr>
          <w:rFonts w:eastAsia="Times New Roman" w:cs="Calibri"/>
          <w:b w:val="0"/>
          <w:bCs w:val="0"/>
          <w:szCs w:val="22"/>
          <w:u w:val="single"/>
        </w:rPr>
        <w:t>why one should be just is</w:t>
      </w:r>
      <w:r>
        <w:rPr>
          <w:rFonts w:eastAsia="Times New Roman" w:cs="Calibri"/>
          <w:bCs w:val="0"/>
          <w:sz w:val="12"/>
        </w:rPr>
        <w:t xml:space="preserve"> an </w:t>
      </w:r>
      <w:r>
        <w:rPr>
          <w:rFonts w:eastAsia="Times New Roman" w:cs="Calibri"/>
          <w:b w:val="0"/>
          <w:bCs w:val="0"/>
          <w:szCs w:val="22"/>
          <w:u w:val="single"/>
        </w:rPr>
        <w:t>intelligible</w:t>
      </w:r>
      <w:r>
        <w:rPr>
          <w:rFonts w:eastAsia="Times New Roman" w:cs="Calibri"/>
          <w:bCs w:val="0"/>
          <w:sz w:val="12"/>
        </w:rPr>
        <w:t xml:space="preserve"> one to ask and deserves some response. This paper argues that the political-legal </w:t>
      </w:r>
      <w:r>
        <w:rPr>
          <w:rFonts w:eastAsia="Times New Roman" w:cs="Calibri"/>
          <w:b w:val="0"/>
          <w:bCs w:val="0"/>
          <w:szCs w:val="22"/>
          <w:highlight w:val="yellow"/>
          <w:u w:val="single"/>
        </w:rPr>
        <w:t>obligation</w:t>
      </w:r>
      <w:r>
        <w:rPr>
          <w:rFonts w:eastAsia="Times New Roman" w:cs="Calibri"/>
          <w:b w:val="0"/>
          <w:bCs w:val="0"/>
          <w:szCs w:val="22"/>
          <w:u w:val="single"/>
        </w:rPr>
        <w:t xml:space="preserve"> to be just </w:t>
      </w:r>
      <w:r>
        <w:rPr>
          <w:rFonts w:eastAsia="Times New Roman" w:cs="Calibri"/>
          <w:b w:val="0"/>
          <w:bCs w:val="0"/>
          <w:szCs w:val="22"/>
          <w:highlight w:val="yellow"/>
          <w:u w:val="single"/>
        </w:rPr>
        <w:t>is derivative from</w:t>
      </w:r>
      <w:r>
        <w:rPr>
          <w:rFonts w:eastAsia="Times New Roman" w:cs="Calibri"/>
          <w:bCs w:val="0"/>
          <w:sz w:val="12"/>
        </w:rPr>
        <w:t xml:space="preserve"> man's more general duty to be moral, a commitment grounded in </w:t>
      </w:r>
      <w:r>
        <w:rPr>
          <w:rFonts w:eastAsia="Times New Roman" w:cs="Calibri"/>
          <w:bCs w:val="0"/>
          <w:sz w:val="12"/>
          <w:szCs w:val="12"/>
        </w:rPr>
        <w:t>intuitions</w:t>
      </w:r>
      <w:r>
        <w:rPr>
          <w:rFonts w:eastAsia="Times New Roman" w:cs="Calibri"/>
          <w:bCs w:val="0"/>
          <w:sz w:val="12"/>
        </w:rPr>
        <w:t xml:space="preserve"> which are themselves based on </w:t>
      </w:r>
      <w:r>
        <w:rPr>
          <w:rFonts w:eastAsia="Times New Roman" w:cs="Calibri"/>
          <w:b w:val="0"/>
          <w:bCs w:val="0"/>
          <w:szCs w:val="22"/>
          <w:highlight w:val="yellow"/>
          <w:u w:val="single"/>
        </w:rPr>
        <w:t>transcendental values</w:t>
      </w:r>
      <w:r>
        <w:rPr>
          <w:rFonts w:eastAsia="Times New Roman" w:cs="Calibri"/>
          <w:bCs w:val="0"/>
          <w:sz w:val="12"/>
        </w:rPr>
        <w:t xml:space="preserve">, i.e., values that exist apart from a particular society. Those </w:t>
      </w:r>
      <w:r>
        <w:rPr>
          <w:rFonts w:eastAsia="Times New Roman" w:cs="Calibri"/>
          <w:b w:val="0"/>
          <w:bCs w:val="0"/>
          <w:szCs w:val="22"/>
          <w:u w:val="single"/>
        </w:rPr>
        <w:t>political theories</w:t>
      </w:r>
      <w:r>
        <w:rPr>
          <w:rFonts w:eastAsia="Times New Roman" w:cs="Calibri"/>
          <w:bCs w:val="0"/>
          <w:sz w:val="12"/>
        </w:rPr>
        <w:t xml:space="preserve"> that lack a transcendental notion of morality </w:t>
      </w:r>
      <w:r>
        <w:rPr>
          <w:rFonts w:eastAsia="Times New Roman" w:cs="Calibri"/>
          <w:b w:val="0"/>
          <w:bCs w:val="0"/>
          <w:szCs w:val="22"/>
          <w:u w:val="single"/>
        </w:rPr>
        <w:t xml:space="preserve">lack binding force; </w:t>
      </w:r>
      <w:r>
        <w:rPr>
          <w:rFonts w:eastAsia="Times New Roman" w:cs="Calibri"/>
          <w:b w:val="0"/>
          <w:bCs w:val="0"/>
          <w:szCs w:val="22"/>
          <w:highlight w:val="yellow"/>
          <w:u w:val="single"/>
        </w:rPr>
        <w:t>the theorist who persuades without asserting truth is helpless</w:t>
      </w:r>
      <w:r>
        <w:rPr>
          <w:rFonts w:eastAsia="Times New Roman" w:cs="Calibri"/>
          <w:bCs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Pr>
          <w:rFonts w:eastAsia="Times New Roman" w:cs="Calibri"/>
          <w:b w:val="0"/>
          <w:bCs w:val="0"/>
          <w:szCs w:val="22"/>
          <w:highlight w:val="yellow"/>
          <w:u w:val="single"/>
        </w:rPr>
        <w:t>Principles of justice not based on objective moral principles are arbitrary</w:t>
      </w:r>
      <w:r>
        <w:rPr>
          <w:rFonts w:eastAsia="Times New Roman" w:cs="Calibri"/>
          <w:b w:val="0"/>
          <w:bCs w:val="0"/>
          <w:szCs w:val="22"/>
          <w:u w:val="single"/>
        </w:rPr>
        <w:t xml:space="preserve"> at best and prejudicial at worst, without binding</w:t>
      </w:r>
      <w:r>
        <w:rPr>
          <w:rFonts w:eastAsia="Times New Roman" w:cs="Calibri"/>
          <w:bCs w:val="0"/>
          <w:sz w:val="12"/>
        </w:rPr>
        <w:t xml:space="preserve"> authority or persuasive </w:t>
      </w:r>
      <w:r>
        <w:rPr>
          <w:rFonts w:eastAsia="Times New Roman" w:cs="Calibri"/>
          <w:b w:val="0"/>
          <w:bCs w:val="0"/>
          <w:szCs w:val="22"/>
          <w:u w:val="single"/>
        </w:rPr>
        <w:t>moral force</w:t>
      </w:r>
      <w:r>
        <w:rPr>
          <w:rFonts w:eastAsia="Times New Roman" w:cs="Calibri"/>
          <w:bCs w:val="0"/>
          <w:sz w:val="12"/>
        </w:rPr>
        <w:t xml:space="preserve">. Though Rawls claims the "conception of justice is a practical social task rather than an epistemological or metaphysical problem,"1 </w:t>
      </w:r>
      <w:r>
        <w:rPr>
          <w:rFonts w:eastAsia="Times New Roman" w:cs="Calibri"/>
          <w:b w:val="0"/>
          <w:bCs w:val="0"/>
          <w:szCs w:val="22"/>
          <w:highlight w:val="yellow"/>
          <w:u w:val="single"/>
        </w:rPr>
        <w:t>there must be some a priori, non-subjective commitment</w:t>
      </w:r>
      <w:r>
        <w:rPr>
          <w:rFonts w:eastAsia="Times New Roman" w:cs="Calibri"/>
          <w:bCs w:val="0"/>
          <w:sz w:val="12"/>
        </w:rPr>
        <w:t xml:space="preserve"> to justice, as well as positive laws, </w:t>
      </w:r>
      <w:r>
        <w:rPr>
          <w:rFonts w:eastAsia="Times New Roman" w:cs="Calibri"/>
          <w:b w:val="0"/>
          <w:bCs w:val="0"/>
          <w:szCs w:val="22"/>
          <w:highlight w:val="yellow"/>
          <w:u w:val="single"/>
        </w:rPr>
        <w:t>that compels individuals to sacrifice</w:t>
      </w:r>
      <w:r>
        <w:rPr>
          <w:rFonts w:eastAsia="Times New Roman" w:cs="Calibri"/>
          <w:b w:val="0"/>
          <w:bCs w:val="0"/>
          <w:szCs w:val="22"/>
          <w:u w:val="single"/>
        </w:rPr>
        <w:t xml:space="preserve"> their </w:t>
      </w:r>
      <w:r>
        <w:rPr>
          <w:rFonts w:eastAsia="Times New Roman" w:cs="Calibri"/>
          <w:b w:val="0"/>
          <w:bCs w:val="0"/>
          <w:szCs w:val="22"/>
          <w:highlight w:val="yellow"/>
          <w:u w:val="single"/>
        </w:rPr>
        <w:t>self-interest</w:t>
      </w:r>
      <w:r>
        <w:rPr>
          <w:rFonts w:eastAsia="Times New Roman" w:cs="Calibri"/>
          <w:bCs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Pr>
          <w:rFonts w:eastAsia="Times New Roman" w:cs="Calibri"/>
          <w:b w:val="0"/>
          <w:bCs w:val="0"/>
          <w:szCs w:val="22"/>
          <w:u w:val="single"/>
        </w:rPr>
        <w:t>The gap</w:t>
      </w:r>
      <w:r>
        <w:rPr>
          <w:rFonts w:eastAsia="Times New Roman" w:cs="Calibri"/>
          <w:bCs w:val="0"/>
          <w:sz w:val="12"/>
        </w:rPr>
        <w:t xml:space="preserve"> between "is" and "ought" </w:t>
      </w:r>
      <w:proofErr w:type="gramStart"/>
      <w:r>
        <w:rPr>
          <w:rFonts w:eastAsia="Times New Roman" w:cs="Calibri"/>
          <w:b w:val="0"/>
          <w:bCs w:val="0"/>
          <w:szCs w:val="22"/>
          <w:u w:val="single"/>
        </w:rPr>
        <w:t>reflects</w:t>
      </w:r>
      <w:proofErr w:type="gramEnd"/>
      <w:r>
        <w:rPr>
          <w:rFonts w:eastAsia="Times New Roman" w:cs="Calibri"/>
          <w:b w:val="0"/>
          <w:bCs w:val="0"/>
          <w:szCs w:val="22"/>
          <w:u w:val="single"/>
        </w:rPr>
        <w:t xml:space="preserve"> the distance between</w:t>
      </w:r>
      <w:r>
        <w:rPr>
          <w:rFonts w:eastAsia="Times New Roman" w:cs="Calibri"/>
          <w:bCs w:val="0"/>
          <w:sz w:val="12"/>
        </w:rPr>
        <w:t xml:space="preserve"> factual claims and moral ones, between truth and motivation, between </w:t>
      </w:r>
      <w:r>
        <w:rPr>
          <w:rFonts w:eastAsia="Times New Roman" w:cs="Calibri"/>
          <w:b w:val="0"/>
          <w:bCs w:val="0"/>
          <w:szCs w:val="22"/>
          <w:u w:val="single"/>
        </w:rPr>
        <w:t xml:space="preserve">description and obligation. </w:t>
      </w:r>
    </w:p>
    <w:p w14:paraId="780988C4" w14:textId="77777777" w:rsidR="00DA2B8D" w:rsidRDefault="00DA2B8D" w:rsidP="00DA2B8D">
      <w:pPr>
        <w:rPr>
          <w:b/>
          <w:szCs w:val="26"/>
        </w:rPr>
      </w:pPr>
    </w:p>
    <w:p w14:paraId="20D0B2F4" w14:textId="77777777" w:rsidR="00DA2B8D" w:rsidRDefault="00DA2B8D" w:rsidP="00DA2B8D">
      <w:pPr>
        <w:pStyle w:val="Heading4"/>
        <w:rPr>
          <w:rFonts w:cs="Calibri"/>
          <w:b w:val="0"/>
          <w:sz w:val="12"/>
          <w:szCs w:val="12"/>
        </w:rPr>
      </w:pPr>
      <w:r>
        <w:rPr>
          <w:rFonts w:cs="Calibri"/>
          <w:b w:val="0"/>
          <w:bCs w:val="0"/>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Pr>
          <w:rFonts w:cs="Calibri"/>
          <w:b w:val="0"/>
          <w:bCs w:val="0"/>
          <w:u w:val="single"/>
        </w:rPr>
        <w:t>Heyüman</w:t>
      </w:r>
      <w:proofErr w:type="spellEnd"/>
      <w:r>
        <w:rPr>
          <w:rFonts w:cs="Calibri"/>
          <w:b w:val="0"/>
          <w:bCs w:val="0"/>
          <w:u w:val="single"/>
        </w:rPr>
        <w:t xml:space="preserve"> 15,</w:t>
      </w:r>
      <w:r>
        <w:rPr>
          <w:rFonts w:cs="Calibri"/>
          <w:b w:val="0"/>
          <w:bCs w:val="0"/>
        </w:rPr>
        <w:t xml:space="preserve"> </w:t>
      </w:r>
      <w:hyperlink r:id="rId9" w:history="1">
        <w:r>
          <w:rPr>
            <w:rStyle w:val="Hyperlink"/>
            <w:rFonts w:cs="Calibri"/>
            <w:bCs w:val="0"/>
            <w:sz w:val="12"/>
            <w:szCs w:val="12"/>
          </w:rPr>
          <w:t>http://ftp.oxfordphilsoc.org/Documents/StudentPrize/2015_H1b.pdf</w:t>
        </w:r>
      </w:hyperlink>
      <w:r>
        <w:rPr>
          <w:rFonts w:cs="Calibri"/>
          <w:bCs w:val="0"/>
          <w:sz w:val="12"/>
          <w:szCs w:val="12"/>
        </w:rPr>
        <w:t xml:space="preserve"> //scopa</w:t>
      </w:r>
    </w:p>
    <w:p w14:paraId="016E0CD7" w14:textId="77777777" w:rsidR="00DA2B8D" w:rsidRDefault="00DA2B8D" w:rsidP="00DA2B8D">
      <w:pPr>
        <w:rPr>
          <w:sz w:val="12"/>
          <w:szCs w:val="22"/>
        </w:rPr>
      </w:pPr>
      <w:r>
        <w:rPr>
          <w:b/>
          <w:szCs w:val="22"/>
          <w:highlight w:val="yellow"/>
          <w:u w:val="single"/>
        </w:rPr>
        <w:t>Forms</w:t>
      </w:r>
      <w:r>
        <w:rPr>
          <w:sz w:val="12"/>
          <w:szCs w:val="22"/>
        </w:rPr>
        <w:t xml:space="preserve"> can be thought of </w:t>
      </w:r>
      <w:r>
        <w:rPr>
          <w:b/>
          <w:szCs w:val="22"/>
          <w:u w:val="single"/>
        </w:rPr>
        <w:t>as abstract entities</w:t>
      </w:r>
      <w:r>
        <w:rPr>
          <w:sz w:val="12"/>
          <w:szCs w:val="22"/>
        </w:rPr>
        <w:t xml:space="preserve"> or qualities that </w:t>
      </w:r>
      <w:r>
        <w:rPr>
          <w:b/>
          <w:szCs w:val="22"/>
          <w:highlight w:val="yellow"/>
          <w:u w:val="single"/>
        </w:rPr>
        <w:t>are the essence of</w:t>
      </w:r>
      <w:r>
        <w:rPr>
          <w:b/>
          <w:szCs w:val="22"/>
          <w:u w:val="single"/>
        </w:rPr>
        <w:t xml:space="preserve"> sensible </w:t>
      </w:r>
      <w:r>
        <w:rPr>
          <w:b/>
          <w:szCs w:val="22"/>
          <w:highlight w:val="yellow"/>
          <w:u w:val="single"/>
        </w:rPr>
        <w:t>things</w:t>
      </w:r>
      <w:r>
        <w:rPr>
          <w:sz w:val="12"/>
          <w:szCs w:val="22"/>
        </w:rPr>
        <w:t xml:space="preserve">. Take, </w:t>
      </w:r>
      <w:r>
        <w:rPr>
          <w:b/>
          <w:szCs w:val="22"/>
          <w:u w:val="single"/>
        </w:rPr>
        <w:t>for example, an apple: Roundness, color and weight of the apple are all the properties that make up that apple, each of which is a separate form in itself</w:t>
      </w:r>
      <w:r>
        <w:rPr>
          <w:sz w:val="12"/>
          <w:szCs w:val="22"/>
        </w:rPr>
        <w:t xml:space="preserve">. According to Plato, two apples are “round” because they both partake in the form of “roundness”. This “partaking” in any form is what makes things share similar attributes. </w:t>
      </w:r>
      <w:r>
        <w:rPr>
          <w:b/>
          <w:szCs w:val="22"/>
          <w:highlight w:val="yellow"/>
          <w:u w:val="single"/>
        </w:rPr>
        <w:t>All material objects owe their existence to</w:t>
      </w:r>
      <w:r>
        <w:rPr>
          <w:b/>
          <w:szCs w:val="22"/>
          <w:u w:val="single"/>
        </w:rPr>
        <w:t xml:space="preserve"> these </w:t>
      </w:r>
      <w:r>
        <w:rPr>
          <w:b/>
          <w:szCs w:val="22"/>
          <w:highlight w:val="yellow"/>
          <w:u w:val="single"/>
        </w:rPr>
        <w:t>forms</w:t>
      </w:r>
      <w:r>
        <w:rPr>
          <w:b/>
          <w:szCs w:val="22"/>
          <w:u w:val="single"/>
        </w:rPr>
        <w:t>; whereas each form exists by itself, independently of the object that exemplifies the particular form</w:t>
      </w:r>
      <w:r>
        <w:rPr>
          <w:sz w:val="12"/>
          <w:szCs w:val="22"/>
        </w:rPr>
        <w:t xml:space="preserve">. In Phaedo, which is widely agreed to be the first dialogue Plato introduced the forms, forms are “marked as auto </w:t>
      </w:r>
      <w:proofErr w:type="spellStart"/>
      <w:r>
        <w:rPr>
          <w:sz w:val="12"/>
          <w:szCs w:val="22"/>
        </w:rPr>
        <w:t>kath</w:t>
      </w:r>
      <w:proofErr w:type="spellEnd"/>
      <w:r>
        <w:rPr>
          <w:sz w:val="12"/>
          <w:szCs w:val="22"/>
        </w:rPr>
        <w:t xml:space="preserve"> auto beings, beings that are what they are in virtue of themselves</w:t>
      </w:r>
      <w:proofErr w:type="gramStart"/>
      <w:r>
        <w:rPr>
          <w:sz w:val="12"/>
          <w:szCs w:val="22"/>
        </w:rPr>
        <w:t>1 .</w:t>
      </w:r>
      <w:proofErr w:type="gramEnd"/>
      <w:r>
        <w:rPr>
          <w:sz w:val="12"/>
          <w:szCs w:val="22"/>
        </w:rPr>
        <w:t xml:space="preserve">” </w:t>
      </w:r>
      <w:r>
        <w:rPr>
          <w:b/>
          <w:szCs w:val="22"/>
          <w:highlight w:val="yellow"/>
          <w:u w:val="single"/>
        </w:rPr>
        <w:t>Forms</w:t>
      </w:r>
      <w:r>
        <w:rPr>
          <w:b/>
          <w:szCs w:val="22"/>
          <w:u w:val="single"/>
        </w:rPr>
        <w:t xml:space="preserve"> are transcendent to our material world in that they </w:t>
      </w:r>
      <w:r>
        <w:rPr>
          <w:b/>
          <w:szCs w:val="22"/>
          <w:highlight w:val="yellow"/>
          <w:u w:val="single"/>
        </w:rPr>
        <w:t>exist beyond space and time</w:t>
      </w:r>
      <w:r>
        <w:rPr>
          <w:b/>
          <w:szCs w:val="22"/>
          <w:u w:val="single"/>
        </w:rPr>
        <w:t>, whereas material objects occupy a specific place at a specific time</w:t>
      </w:r>
      <w:r>
        <w:rPr>
          <w:sz w:val="12"/>
          <w:szCs w:val="22"/>
        </w:rPr>
        <w:t xml:space="preserve">. Atemporal and aspatial features of forms have very important implications. First, this explains why </w:t>
      </w:r>
      <w:r>
        <w:rPr>
          <w:b/>
          <w:szCs w:val="22"/>
          <w:u w:val="single"/>
        </w:rPr>
        <w:t>the form of F does not change</w:t>
      </w:r>
      <w:r>
        <w:rPr>
          <w:sz w:val="12"/>
          <w:szCs w:val="22"/>
        </w:rPr>
        <w:t xml:space="preserve">, and remains stable </w:t>
      </w:r>
      <w:r>
        <w:rPr>
          <w:sz w:val="12"/>
          <w:szCs w:val="22"/>
        </w:rPr>
        <w:lastRenderedPageBreak/>
        <w:t xml:space="preserve">beyond a </w:t>
      </w:r>
      <w:proofErr w:type="spellStart"/>
      <w:r>
        <w:rPr>
          <w:sz w:val="12"/>
          <w:szCs w:val="22"/>
        </w:rPr>
        <w:t>spatio</w:t>
      </w:r>
      <w:proofErr w:type="spellEnd"/>
      <w:r>
        <w:rPr>
          <w:sz w:val="12"/>
          <w:szCs w:val="22"/>
        </w:rPr>
        <w:t xml:space="preserve">-temporal world while particulars are subject to continuous change. Second, </w:t>
      </w:r>
      <w:r>
        <w:rPr>
          <w:b/>
          <w:szCs w:val="22"/>
          <w:u w:val="single"/>
        </w:rPr>
        <w:t>since F does not exist in space, it can be instantiated in many particulars at once or need not even be instantiated to exist</w:t>
      </w:r>
      <w:r>
        <w:rPr>
          <w:sz w:val="12"/>
          <w:szCs w:val="22"/>
        </w:rPr>
        <w:t xml:space="preserve">. The forms are also pure. The roundness of an apple is one of its properties and roundness is only “roundness” in its pure and perfect form. Unlike forms, </w:t>
      </w:r>
      <w:r>
        <w:rPr>
          <w:b/>
          <w:szCs w:val="22"/>
          <w:u w:val="single"/>
        </w:rPr>
        <w:t>material objects are impure, imperfect</w:t>
      </w:r>
      <w:r>
        <w:rPr>
          <w:sz w:val="12"/>
          <w:szCs w:val="22"/>
        </w:rPr>
        <w:t xml:space="preserve">, and are complex combinations of several forms. </w:t>
      </w:r>
      <w:r>
        <w:rPr>
          <w:b/>
          <w:szCs w:val="22"/>
          <w:highlight w:val="yellow"/>
          <w:u w:val="single"/>
        </w:rPr>
        <w:t>Being is the ontological relation that ties the form</w:t>
      </w:r>
      <w:r>
        <w:rPr>
          <w:b/>
          <w:szCs w:val="22"/>
          <w:u w:val="single"/>
        </w:rPr>
        <w:t xml:space="preserve"> of F </w:t>
      </w:r>
      <w:r>
        <w:rPr>
          <w:b/>
          <w:szCs w:val="22"/>
          <w:highlight w:val="yellow"/>
          <w:u w:val="single"/>
        </w:rPr>
        <w:t>to its essence</w:t>
      </w:r>
      <w:r>
        <w:rPr>
          <w:b/>
          <w:szCs w:val="22"/>
          <w:u w:val="single"/>
        </w:rPr>
        <w:t xml:space="preserve">, and each form of F is of one essence </w:t>
      </w:r>
      <w:r>
        <w:rPr>
          <w:sz w:val="12"/>
          <w:szCs w:val="22"/>
        </w:rPr>
        <w:t>(</w:t>
      </w:r>
      <w:proofErr w:type="spellStart"/>
      <w:r>
        <w:rPr>
          <w:sz w:val="12"/>
          <w:szCs w:val="22"/>
        </w:rPr>
        <w:t>monoeides</w:t>
      </w:r>
      <w:proofErr w:type="spellEnd"/>
      <w:r>
        <w:rPr>
          <w:sz w:val="12"/>
          <w:szCs w:val="22"/>
        </w:rPr>
        <w:t xml:space="preserve">). It follows from these principles that each form self-predicates; each form of F is itself F. The form of beauty is itself beautiful, and Helen would not be beautiful if the form of Beauty were not beautiful itself. </w:t>
      </w:r>
      <w:r>
        <w:rPr>
          <w:b/>
          <w:szCs w:val="22"/>
          <w:u w:val="single"/>
        </w:rPr>
        <w:t xml:space="preserve">The </w:t>
      </w:r>
      <w:r>
        <w:rPr>
          <w:b/>
          <w:szCs w:val="22"/>
          <w:highlight w:val="yellow"/>
          <w:u w:val="single"/>
        </w:rPr>
        <w:t>forms</w:t>
      </w:r>
      <w:r>
        <w:rPr>
          <w:b/>
          <w:szCs w:val="22"/>
          <w:u w:val="single"/>
        </w:rPr>
        <w:t xml:space="preserve"> are real, sublime entities that </w:t>
      </w:r>
      <w:r>
        <w:rPr>
          <w:b/>
          <w:szCs w:val="22"/>
          <w:highlight w:val="yellow"/>
          <w:u w:val="single"/>
        </w:rPr>
        <w:t>belong to an intelligible realm</w:t>
      </w:r>
      <w:r>
        <w:rPr>
          <w:b/>
          <w:szCs w:val="22"/>
          <w:u w:val="single"/>
        </w:rPr>
        <w:t xml:space="preserve"> that can </w:t>
      </w:r>
      <w:r>
        <w:rPr>
          <w:b/>
          <w:szCs w:val="22"/>
          <w:highlight w:val="yellow"/>
          <w:u w:val="single"/>
        </w:rPr>
        <w:t>only</w:t>
      </w:r>
      <w:r>
        <w:rPr>
          <w:b/>
          <w:szCs w:val="22"/>
          <w:u w:val="single"/>
        </w:rPr>
        <w:t xml:space="preserve"> be </w:t>
      </w:r>
      <w:r>
        <w:rPr>
          <w:b/>
          <w:szCs w:val="22"/>
          <w:highlight w:val="yellow"/>
          <w:u w:val="single"/>
        </w:rPr>
        <w:t>grasped by reason</w:t>
      </w:r>
      <w:r>
        <w:rPr>
          <w:b/>
          <w:szCs w:val="22"/>
          <w:u w:val="single"/>
        </w:rPr>
        <w:t>. They are not subject to change; are stable and enduring, while particulars/material objects belong to this material world of change</w:t>
      </w:r>
      <w:r>
        <w:rPr>
          <w:sz w:val="12"/>
          <w:szCs w:val="22"/>
        </w:rPr>
        <w:t xml:space="preserve">, becoming and perishing in a </w:t>
      </w:r>
      <w:proofErr w:type="spellStart"/>
      <w:r>
        <w:rPr>
          <w:sz w:val="12"/>
          <w:szCs w:val="22"/>
        </w:rPr>
        <w:t>Heraclitean</w:t>
      </w:r>
      <w:proofErr w:type="spellEnd"/>
      <w:r>
        <w:rPr>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Pr>
          <w:sz w:val="12"/>
          <w:szCs w:val="22"/>
        </w:rPr>
        <w:t>Sinem</w:t>
      </w:r>
      <w:proofErr w:type="spellEnd"/>
      <w:r>
        <w:rPr>
          <w:sz w:val="12"/>
          <w:szCs w:val="22"/>
        </w:rPr>
        <w:t xml:space="preserve"> </w:t>
      </w:r>
      <w:proofErr w:type="spellStart"/>
      <w:r>
        <w:rPr>
          <w:sz w:val="12"/>
          <w:szCs w:val="22"/>
        </w:rPr>
        <w:t>Hümeydan</w:t>
      </w:r>
      <w:proofErr w:type="spellEnd"/>
      <w:r>
        <w:rPr>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Pr>
          <w:sz w:val="12"/>
          <w:szCs w:val="22"/>
        </w:rPr>
        <w:t>2 ”</w:t>
      </w:r>
      <w:proofErr w:type="gramEnd"/>
      <w:r>
        <w:rPr>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Pr>
          <w:b/>
          <w:szCs w:val="22"/>
          <w:u w:val="single"/>
        </w:rPr>
        <w:t xml:space="preserve">The visible realm is </w:t>
      </w:r>
      <w:r>
        <w:rPr>
          <w:b/>
          <w:szCs w:val="22"/>
          <w:highlight w:val="yellow"/>
          <w:u w:val="single"/>
        </w:rPr>
        <w:t>the physical world</w:t>
      </w:r>
      <w:r>
        <w:rPr>
          <w:b/>
          <w:szCs w:val="22"/>
          <w:u w:val="single"/>
        </w:rPr>
        <w:t xml:space="preserve"> that </w:t>
      </w:r>
      <w:r>
        <w:rPr>
          <w:b/>
          <w:szCs w:val="22"/>
          <w:highlight w:val="yellow"/>
          <w:u w:val="single"/>
        </w:rPr>
        <w:t>is perceived through senses</w:t>
      </w:r>
      <w:r>
        <w:rPr>
          <w:b/>
          <w:szCs w:val="22"/>
          <w:u w:val="single"/>
        </w:rPr>
        <w:t xml:space="preserve">, and is </w:t>
      </w:r>
      <w:r>
        <w:rPr>
          <w:b/>
          <w:szCs w:val="22"/>
          <w:highlight w:val="yellow"/>
          <w:u w:val="single"/>
        </w:rPr>
        <w:t>susceptible to “becoming” and “ceasing to be”</w:t>
      </w:r>
      <w:r>
        <w:rPr>
          <w:b/>
          <w:szCs w:val="22"/>
          <w:u w:val="single"/>
        </w:rPr>
        <w:t>. On the contrary, the intelligible realm represents the ultimate reality, is enduring, and is accessible only via reasoning</w:t>
      </w:r>
      <w:r>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Pr>
          <w:b/>
          <w:szCs w:val="22"/>
          <w:u w:val="single"/>
        </w:rPr>
        <w:t xml:space="preserve">what we perceive through </w:t>
      </w:r>
      <w:r>
        <w:rPr>
          <w:b/>
          <w:szCs w:val="22"/>
          <w:highlight w:val="yellow"/>
          <w:u w:val="single"/>
        </w:rPr>
        <w:t>our deceptive senses</w:t>
      </w:r>
      <w:r>
        <w:rPr>
          <w:b/>
          <w:szCs w:val="22"/>
          <w:u w:val="single"/>
        </w:rPr>
        <w:t xml:space="preserve"> in this world of </w:t>
      </w:r>
      <w:proofErr w:type="spellStart"/>
      <w:r>
        <w:rPr>
          <w:b/>
          <w:szCs w:val="22"/>
          <w:u w:val="single"/>
        </w:rPr>
        <w:t>appearence</w:t>
      </w:r>
      <w:proofErr w:type="spellEnd"/>
      <w:r>
        <w:rPr>
          <w:b/>
          <w:szCs w:val="22"/>
          <w:u w:val="single"/>
        </w:rPr>
        <w:t xml:space="preserve"> </w:t>
      </w:r>
      <w:r>
        <w:rPr>
          <w:b/>
          <w:szCs w:val="22"/>
          <w:highlight w:val="yellow"/>
          <w:u w:val="single"/>
        </w:rPr>
        <w:t>are</w:t>
      </w:r>
      <w:r>
        <w:rPr>
          <w:b/>
          <w:szCs w:val="22"/>
          <w:u w:val="single"/>
        </w:rPr>
        <w:t xml:space="preserve"> merely </w:t>
      </w:r>
      <w:r>
        <w:rPr>
          <w:b/>
          <w:szCs w:val="22"/>
          <w:highlight w:val="yellow"/>
          <w:u w:val="single"/>
        </w:rPr>
        <w:t>shadows of reality, one cannot have any genuine knowledge of these things</w:t>
      </w:r>
      <w:r>
        <w:rPr>
          <w:b/>
          <w:szCs w:val="22"/>
          <w:u w:val="single"/>
        </w:rPr>
        <w:t>, but can only have beliefs/opinions</w:t>
      </w:r>
      <w:r>
        <w:rPr>
          <w:sz w:val="12"/>
          <w:szCs w:val="22"/>
        </w:rPr>
        <w:t xml:space="preserve"> about these objects. In other words, Plato thinks that one can only have “knowledge of forms and of Forms one can only have knowledge</w:t>
      </w:r>
      <w:proofErr w:type="gramStart"/>
      <w:r>
        <w:rPr>
          <w:sz w:val="12"/>
          <w:szCs w:val="22"/>
        </w:rPr>
        <w:t>3 .</w:t>
      </w:r>
      <w:proofErr w:type="gramEnd"/>
      <w:r>
        <w:rPr>
          <w:sz w:val="12"/>
          <w:szCs w:val="22"/>
        </w:rPr>
        <w:t xml:space="preserve">” Because forms are the only objects of knowledge, individuals should </w:t>
      </w:r>
      <w:proofErr w:type="spellStart"/>
      <w:r>
        <w:rPr>
          <w:sz w:val="12"/>
          <w:szCs w:val="22"/>
        </w:rPr>
        <w:t>endeavour</w:t>
      </w:r>
      <w:proofErr w:type="spellEnd"/>
      <w:r>
        <w:rPr>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Pr>
          <w:b/>
          <w:szCs w:val="22"/>
          <w:highlight w:val="yellow"/>
          <w:u w:val="single"/>
        </w:rPr>
        <w:t>what we perceive</w:t>
      </w:r>
      <w:r>
        <w:rPr>
          <w:b/>
          <w:szCs w:val="22"/>
          <w:u w:val="single"/>
        </w:rPr>
        <w:t xml:space="preserve"> via our senses </w:t>
      </w:r>
      <w:r>
        <w:rPr>
          <w:b/>
          <w:szCs w:val="22"/>
          <w:highlight w:val="yellow"/>
          <w:u w:val="single"/>
        </w:rPr>
        <w:t>is</w:t>
      </w:r>
      <w:r>
        <w:rPr>
          <w:b/>
          <w:szCs w:val="22"/>
          <w:u w:val="single"/>
        </w:rPr>
        <w:t xml:space="preserve"> usually </w:t>
      </w:r>
      <w:r>
        <w:rPr>
          <w:b/>
          <w:szCs w:val="22"/>
          <w:highlight w:val="yellow"/>
          <w:u w:val="single"/>
        </w:rPr>
        <w:t>deceitful, the objects</w:t>
      </w:r>
      <w:r>
        <w:rPr>
          <w:b/>
          <w:szCs w:val="22"/>
          <w:u w:val="single"/>
        </w:rPr>
        <w:t xml:space="preserve"> of experience </w:t>
      </w:r>
      <w:r>
        <w:rPr>
          <w:b/>
          <w:szCs w:val="22"/>
          <w:highlight w:val="yellow"/>
          <w:u w:val="single"/>
        </w:rPr>
        <w:t>cannot be real entities</w:t>
      </w:r>
      <w:r>
        <w:rPr>
          <w:sz w:val="12"/>
          <w:szCs w:val="22"/>
        </w:rPr>
        <w:t xml:space="preserve">. Besides, </w:t>
      </w:r>
      <w:r>
        <w:rPr>
          <w:b/>
          <w:szCs w:val="22"/>
          <w:highlight w:val="yellow"/>
          <w:u w:val="single"/>
        </w:rPr>
        <w:t>it is possible to form different subjective views</w:t>
      </w:r>
      <w:r>
        <w:rPr>
          <w:b/>
          <w:szCs w:val="22"/>
          <w:u w:val="single"/>
        </w:rPr>
        <w:t xml:space="preserve"> of the same objects; </w:t>
      </w:r>
      <w:r>
        <w:rPr>
          <w:b/>
          <w:szCs w:val="22"/>
          <w:highlight w:val="yellow"/>
          <w:u w:val="single"/>
        </w:rPr>
        <w:t>depending on</w:t>
      </w:r>
      <w:r>
        <w:rPr>
          <w:b/>
          <w:szCs w:val="22"/>
          <w:u w:val="single"/>
        </w:rPr>
        <w:t xml:space="preserve"> the </w:t>
      </w:r>
      <w:r>
        <w:rPr>
          <w:b/>
          <w:szCs w:val="22"/>
          <w:highlight w:val="yellow"/>
          <w:u w:val="single"/>
        </w:rPr>
        <w:t>perceptual or mental states of the observer</w:t>
      </w:r>
      <w:r>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75EF518B" w14:textId="77777777" w:rsidR="00DA2B8D" w:rsidRDefault="00DA2B8D" w:rsidP="00DA2B8D">
      <w:pPr>
        <w:rPr>
          <w:b/>
          <w:szCs w:val="26"/>
        </w:rPr>
      </w:pPr>
    </w:p>
    <w:p w14:paraId="79183F99" w14:textId="77777777" w:rsidR="00DA2B8D" w:rsidRDefault="00DA2B8D" w:rsidP="00DA2B8D">
      <w:pPr>
        <w:pStyle w:val="Heading4"/>
        <w:rPr>
          <w:rFonts w:cs="Calibri"/>
          <w:b w:val="0"/>
        </w:rPr>
      </w:pPr>
      <w:r>
        <w:rPr>
          <w:rFonts w:cs="Calibri"/>
          <w:b w:val="0"/>
          <w:bCs w:val="0"/>
        </w:rPr>
        <w:lastRenderedPageBreak/>
        <w:t xml:space="preserve">Prefer – </w:t>
      </w:r>
    </w:p>
    <w:p w14:paraId="324CD0EF" w14:textId="77777777" w:rsidR="00DA2B8D" w:rsidRDefault="00DA2B8D" w:rsidP="00DA2B8D">
      <w:pPr>
        <w:pStyle w:val="Heading4"/>
        <w:rPr>
          <w:rFonts w:cs="Calibri"/>
          <w:b w:val="0"/>
          <w:bCs w:val="0"/>
        </w:rPr>
      </w:pPr>
      <w:r>
        <w:rPr>
          <w:rFonts w:cs="Calibri"/>
          <w:b w:val="0"/>
          <w:bCs w:val="0"/>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47F84082" w14:textId="77777777" w:rsidR="00DA2B8D" w:rsidRDefault="00DA2B8D" w:rsidP="00DA2B8D">
      <w:pPr>
        <w:pStyle w:val="Heading4"/>
        <w:rPr>
          <w:rFonts w:cs="Calibri"/>
          <w:b w:val="0"/>
          <w:bCs w:val="0"/>
        </w:rPr>
      </w:pPr>
      <w:r>
        <w:rPr>
          <w:rFonts w:cs="Calibri"/>
          <w:b w:val="0"/>
          <w:bCs w:val="0"/>
        </w:rPr>
        <w:t xml:space="preserve">2. Performativity - thoughts and ideas can only exist insofar as the theory of the form is true since it is what defines our ability to generate those thoughts in the first place. </w:t>
      </w:r>
    </w:p>
    <w:p w14:paraId="4B5461D2" w14:textId="77777777" w:rsidR="00DA2B8D" w:rsidRDefault="00DA2B8D" w:rsidP="00DA2B8D">
      <w:pPr>
        <w:pStyle w:val="Analytic"/>
        <w:rPr>
          <w:b w:val="0"/>
        </w:rPr>
      </w:pPr>
      <w:r>
        <w:t xml:space="preserve">4- Ideal theory is good and outweighs – A) Measurement – it’s the only way to measure moral progress since we have a standard by which we can measure our actions in relation to the good that isn’t constantly changing B) Only ideal theory can justify the K. </w:t>
      </w:r>
      <w:r>
        <w:rPr>
          <w:u w:val="single"/>
        </w:rPr>
        <w:t>Shelby 13,</w:t>
      </w:r>
      <w:r>
        <w:t xml:space="preserve"> </w:t>
      </w:r>
      <w:r>
        <w:rPr>
          <w:b w:val="0"/>
          <w:sz w:val="12"/>
          <w:szCs w:val="12"/>
        </w:rPr>
        <w:t>Shelby, Tommie [</w:t>
      </w:r>
      <w:proofErr w:type="spellStart"/>
      <w:r>
        <w:rPr>
          <w:b w:val="0"/>
          <w:sz w:val="12"/>
          <w:szCs w:val="12"/>
        </w:rPr>
        <w:t>Tadwell</w:t>
      </w:r>
      <w:proofErr w:type="spellEnd"/>
      <w:r>
        <w:rPr>
          <w:b w:val="0"/>
          <w:sz w:val="12"/>
          <w:szCs w:val="12"/>
        </w:rPr>
        <w:t xml:space="preserve"> </w:t>
      </w:r>
      <w:proofErr w:type="spellStart"/>
      <w:r>
        <w:rPr>
          <w:b w:val="0"/>
          <w:sz w:val="12"/>
          <w:szCs w:val="12"/>
        </w:rPr>
        <w:t>Titcomb</w:t>
      </w:r>
      <w:proofErr w:type="spellEnd"/>
      <w:r>
        <w:rPr>
          <w:b w:val="0"/>
          <w:sz w:val="12"/>
          <w:szCs w:val="12"/>
        </w:rPr>
        <w:t xml:space="preserve"> Professor of African-American Studies and Philosophy, Harvard University]. “Racial Realities and Corrective Justice: A Reply to Charles Mills.” </w:t>
      </w:r>
      <w:r>
        <w:rPr>
          <w:b w:val="0"/>
          <w:i/>
          <w:sz w:val="12"/>
          <w:szCs w:val="12"/>
        </w:rPr>
        <w:t xml:space="preserve">Critical Philosophy of Race </w:t>
      </w:r>
      <w:r>
        <w:rPr>
          <w:b w:val="0"/>
          <w:sz w:val="12"/>
          <w:szCs w:val="12"/>
        </w:rPr>
        <w:t xml:space="preserve">1.2 (2013): 145-162. </w:t>
      </w:r>
      <w:r>
        <w:rPr>
          <w:b w:val="0"/>
          <w:sz w:val="12"/>
          <w:szCs w:val="24"/>
        </w:rPr>
        <w:t xml:space="preserve">The trouble with </w:t>
      </w:r>
      <w:proofErr w:type="spellStart"/>
      <w:r>
        <w:rPr>
          <w:b w:val="0"/>
          <w:sz w:val="12"/>
          <w:szCs w:val="24"/>
        </w:rPr>
        <w:t>Mills’s</w:t>
      </w:r>
      <w:proofErr w:type="spellEnd"/>
      <w:r>
        <w:rPr>
          <w:b w:val="0"/>
          <w:sz w:val="12"/>
          <w:szCs w:val="24"/>
        </w:rPr>
        <w:t xml:space="preserve"> view is that he regards nonideal theory as independent of ideal theory, indeed as an alternative to it. But </w:t>
      </w:r>
      <w:r>
        <w:rPr>
          <w:sz w:val="24"/>
          <w:szCs w:val="24"/>
          <w:highlight w:val="yellow"/>
          <w:u w:val="single"/>
        </w:rPr>
        <w:t>nonideal theory</w:t>
      </w:r>
      <w:r>
        <w:rPr>
          <w:b w:val="0"/>
          <w:sz w:val="12"/>
          <w:szCs w:val="24"/>
        </w:rPr>
        <w:t>—the study of the principles that should guide our responses to injustice—</w:t>
      </w:r>
      <w:r>
        <w:rPr>
          <w:sz w:val="24"/>
          <w:szCs w:val="24"/>
          <w:highlight w:val="yellow"/>
          <w:u w:val="single"/>
        </w:rPr>
        <w:t>cannot succeed without</w:t>
      </w:r>
      <w:r>
        <w:rPr>
          <w:sz w:val="24"/>
          <w:szCs w:val="24"/>
          <w:u w:val="single"/>
        </w:rPr>
        <w:t xml:space="preserve"> knowing what the </w:t>
      </w:r>
      <w:r>
        <w:rPr>
          <w:sz w:val="24"/>
          <w:szCs w:val="24"/>
          <w:highlight w:val="yellow"/>
          <w:u w:val="single"/>
        </w:rPr>
        <w:t>standards of justice</w:t>
      </w:r>
      <w:r>
        <w:rPr>
          <w:sz w:val="24"/>
          <w:szCs w:val="24"/>
          <w:u w:val="single"/>
        </w:rPr>
        <w:t xml:space="preserve"> are</w:t>
      </w:r>
      <w:r>
        <w:rPr>
          <w:b w:val="0"/>
          <w:sz w:val="12"/>
          <w:szCs w:val="24"/>
        </w:rPr>
        <w:t xml:space="preserve"> (and perhaps also what justifies these standards). </w:t>
      </w:r>
      <w:r>
        <w:rPr>
          <w:sz w:val="24"/>
          <w:szCs w:val="24"/>
          <w:highlight w:val="yellow"/>
          <w:u w:val="single"/>
        </w:rPr>
        <w:t>It is not clear how we</w:t>
      </w:r>
      <w:r>
        <w:rPr>
          <w:sz w:val="24"/>
          <w:szCs w:val="24"/>
          <w:u w:val="single"/>
        </w:rPr>
        <w:t xml:space="preserve"> are to</w:t>
      </w:r>
      <w:r>
        <w:rPr>
          <w:b w:val="0"/>
          <w:sz w:val="12"/>
          <w:szCs w:val="24"/>
        </w:rPr>
        <w:t xml:space="preserve"> develop a philosophically adequate and complete theory of how to </w:t>
      </w:r>
      <w:r>
        <w:rPr>
          <w:sz w:val="24"/>
          <w:szCs w:val="24"/>
          <w:highlight w:val="yellow"/>
          <w:u w:val="single"/>
        </w:rPr>
        <w:t>respond to</w:t>
      </w:r>
      <w:r>
        <w:rPr>
          <w:sz w:val="24"/>
          <w:szCs w:val="24"/>
          <w:u w:val="single"/>
        </w:rPr>
        <w:t xml:space="preserve"> social </w:t>
      </w:r>
      <w:r>
        <w:rPr>
          <w:sz w:val="24"/>
          <w:szCs w:val="24"/>
          <w:highlight w:val="yellow"/>
          <w:u w:val="single"/>
        </w:rPr>
        <w:t>injustice without</w:t>
      </w:r>
      <w:r>
        <w:rPr>
          <w:b w:val="0"/>
          <w:sz w:val="12"/>
          <w:szCs w:val="24"/>
        </w:rPr>
        <w:t xml:space="preserve"> first </w:t>
      </w:r>
      <w:r>
        <w:rPr>
          <w:sz w:val="24"/>
          <w:szCs w:val="24"/>
          <w:highlight w:val="yellow"/>
          <w:u w:val="single"/>
        </w:rPr>
        <w:t>knowing what makes a</w:t>
      </w:r>
      <w:r>
        <w:rPr>
          <w:sz w:val="24"/>
          <w:szCs w:val="24"/>
          <w:u w:val="single"/>
        </w:rPr>
        <w:t xml:space="preserve"> social </w:t>
      </w:r>
      <w:r>
        <w:rPr>
          <w:sz w:val="24"/>
          <w:szCs w:val="24"/>
          <w:highlight w:val="yellow"/>
          <w:u w:val="single"/>
        </w:rPr>
        <w:t>scheme unjust</w:t>
      </w:r>
      <w:r>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Pr>
          <w:sz w:val="24"/>
          <w:szCs w:val="24"/>
          <w:highlight w:val="yellow"/>
          <w:u w:val="single"/>
        </w:rPr>
        <w:t>when</w:t>
      </w:r>
      <w:r>
        <w:rPr>
          <w:sz w:val="24"/>
          <w:szCs w:val="24"/>
          <w:u w:val="single"/>
        </w:rPr>
        <w:t xml:space="preserve"> our political </w:t>
      </w:r>
      <w:r>
        <w:rPr>
          <w:sz w:val="24"/>
          <w:szCs w:val="24"/>
          <w:highlight w:val="yellow"/>
          <w:u w:val="single"/>
        </w:rPr>
        <w:t>values</w:t>
      </w:r>
      <w:r>
        <w:rPr>
          <w:sz w:val="24"/>
          <w:szCs w:val="24"/>
          <w:u w:val="single"/>
        </w:rPr>
        <w:t xml:space="preserve"> seem to </w:t>
      </w:r>
      <w:r>
        <w:rPr>
          <w:sz w:val="24"/>
          <w:szCs w:val="24"/>
          <w:highlight w:val="yellow"/>
          <w:u w:val="single"/>
        </w:rPr>
        <w:t>conflict,</w:t>
      </w:r>
      <w:r>
        <w:rPr>
          <w:sz w:val="24"/>
          <w:szCs w:val="24"/>
          <w:u w:val="single"/>
        </w:rPr>
        <w:t xml:space="preserve"> or when </w:t>
      </w:r>
      <w:r>
        <w:rPr>
          <w:sz w:val="24"/>
          <w:szCs w:val="24"/>
          <w:highlight w:val="yellow"/>
          <w:u w:val="single"/>
        </w:rPr>
        <w:t>we’re uncertain about what justice requires, or</w:t>
      </w:r>
      <w:r>
        <w:rPr>
          <w:sz w:val="24"/>
          <w:szCs w:val="24"/>
          <w:u w:val="single"/>
        </w:rPr>
        <w:t xml:space="preserve"> when </w:t>
      </w:r>
      <w:r>
        <w:rPr>
          <w:sz w:val="24"/>
          <w:szCs w:val="24"/>
          <w:highlight w:val="yellow"/>
          <w:u w:val="single"/>
        </w:rPr>
        <w:t>there is</w:t>
      </w:r>
      <w:r>
        <w:rPr>
          <w:sz w:val="24"/>
          <w:szCs w:val="24"/>
          <w:u w:val="single"/>
        </w:rPr>
        <w:t xml:space="preserve"> great but honest </w:t>
      </w:r>
      <w:r>
        <w:rPr>
          <w:sz w:val="24"/>
          <w:szCs w:val="24"/>
          <w:highlight w:val="yellow"/>
          <w:u w:val="single"/>
        </w:rPr>
        <w:t>disagreement</w:t>
      </w:r>
      <w:r>
        <w:rPr>
          <w:sz w:val="24"/>
          <w:szCs w:val="24"/>
          <w:u w:val="single"/>
        </w:rPr>
        <w:t xml:space="preserve"> about whether a practice is unjust, </w:t>
      </w:r>
      <w:r>
        <w:rPr>
          <w:sz w:val="24"/>
          <w:szCs w:val="24"/>
          <w:highlight w:val="yellow"/>
          <w:u w:val="single"/>
        </w:rPr>
        <w:t>we won’t know which aspects of a society should be altered in the absence of a</w:t>
      </w:r>
      <w:r>
        <w:rPr>
          <w:sz w:val="24"/>
          <w:szCs w:val="24"/>
          <w:u w:val="single"/>
        </w:rPr>
        <w:t xml:space="preserve"> more </w:t>
      </w:r>
      <w:r>
        <w:rPr>
          <w:sz w:val="24"/>
          <w:szCs w:val="24"/>
          <w:highlight w:val="yellow"/>
          <w:u w:val="single"/>
        </w:rPr>
        <w:t>systematic conception</w:t>
      </w:r>
      <w:r>
        <w:rPr>
          <w:sz w:val="24"/>
          <w:szCs w:val="24"/>
          <w:u w:val="single"/>
        </w:rPr>
        <w:t xml:space="preserve"> of justice</w:t>
      </w:r>
      <w:r>
        <w:rPr>
          <w:b w:val="0"/>
          <w:sz w:val="12"/>
          <w:szCs w:val="24"/>
        </w:rPr>
        <w:t xml:space="preserve">. Without a set of principles that enables us to identify the injustice-making features of a social system, we could not be confident in the direction social change should take, at least not if our aim is to realize a fully just society. In light of these considerations, I have two questions about </w:t>
      </w:r>
      <w:proofErr w:type="spellStart"/>
      <w:r>
        <w:rPr>
          <w:b w:val="0"/>
          <w:sz w:val="12"/>
          <w:szCs w:val="24"/>
        </w:rPr>
        <w:t>Mills’s</w:t>
      </w:r>
      <w:proofErr w:type="spellEnd"/>
      <w:r>
        <w:rPr>
          <w:b w:val="0"/>
          <w:sz w:val="12"/>
          <w:szCs w:val="24"/>
        </w:rPr>
        <w:t xml:space="preserve">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7F39A0BC" w14:textId="77777777" w:rsidR="00DA2B8D" w:rsidRDefault="00DA2B8D" w:rsidP="00DA2B8D">
      <w:pPr>
        <w:pStyle w:val="Heading4"/>
        <w:rPr>
          <w:rFonts w:cs="Calibri"/>
          <w:b w:val="0"/>
        </w:rPr>
      </w:pPr>
      <w:r>
        <w:rPr>
          <w:rFonts w:cs="Calibri"/>
          <w:b w:val="0"/>
          <w:bCs w:val="0"/>
        </w:rPr>
        <w:t xml:space="preserve">Next, ethics are split between the deontic and the aretaic. Deontic theories guide ethics by looking at the actions of moral actors, whereas aretaic theories guide ethics by looking at the character of moral actors themselves. </w:t>
      </w:r>
    </w:p>
    <w:p w14:paraId="60D83844" w14:textId="77777777" w:rsidR="00DA2B8D" w:rsidRDefault="00DA2B8D" w:rsidP="00DA2B8D">
      <w:pPr>
        <w:shd w:val="clear" w:color="auto" w:fill="FFFFFF"/>
        <w:spacing w:after="150"/>
        <w:rPr>
          <w:color w:val="333333"/>
          <w:sz w:val="21"/>
          <w:szCs w:val="21"/>
        </w:rPr>
      </w:pPr>
    </w:p>
    <w:p w14:paraId="61F37F2A" w14:textId="77777777" w:rsidR="00DA2B8D" w:rsidRDefault="00DA2B8D" w:rsidP="00DA2B8D">
      <w:pPr>
        <w:pStyle w:val="Heading4"/>
        <w:rPr>
          <w:rFonts w:cs="Calibri"/>
        </w:rPr>
      </w:pPr>
      <w:r>
        <w:rPr>
          <w:rFonts w:cs="Calibri"/>
          <w:b w:val="0"/>
          <w:bCs w:val="0"/>
        </w:rPr>
        <w:lastRenderedPageBreak/>
        <w:t>Prefer the aretaic:</w:t>
      </w:r>
    </w:p>
    <w:p w14:paraId="55624EC4" w14:textId="77777777" w:rsidR="00DA2B8D" w:rsidRDefault="00DA2B8D" w:rsidP="00DA2B8D">
      <w:pPr>
        <w:pStyle w:val="Heading4"/>
        <w:rPr>
          <w:rFonts w:cs="Calibri"/>
          <w:b w:val="0"/>
          <w:bCs w:val="0"/>
        </w:rPr>
      </w:pPr>
      <w:r>
        <w:rPr>
          <w:rFonts w:cs="Calibri"/>
          <w:b w:val="0"/>
          <w:bCs w:val="0"/>
        </w:rPr>
        <w:t xml:space="preserve">[1] Descriptively – </w:t>
      </w:r>
      <w:r>
        <w:rPr>
          <w:rFonts w:cs="Calibri"/>
        </w:rPr>
        <w:t xml:space="preserve">The aretaic provides an infinitely richer vocabulary for evaluating actions that extends beyond goodness and badness. For example, deontic </w:t>
      </w:r>
      <w:proofErr w:type="spellStart"/>
      <w:r>
        <w:rPr>
          <w:rFonts w:cs="Calibri"/>
        </w:rPr>
        <w:t>fwks</w:t>
      </w:r>
      <w:proofErr w:type="spellEnd"/>
      <w:r>
        <w:rPr>
          <w:rFonts w:cs="Calibri"/>
        </w:rPr>
        <w:t xml:space="preserve"> can’t distinguish admirable vs praise worthy actions. </w:t>
      </w:r>
    </w:p>
    <w:p w14:paraId="37748D3F" w14:textId="77777777" w:rsidR="00DA2B8D" w:rsidRDefault="00DA2B8D" w:rsidP="00DA2B8D">
      <w:pPr>
        <w:pStyle w:val="Heading4"/>
        <w:rPr>
          <w:rFonts w:cs="Calibri"/>
        </w:rPr>
      </w:pPr>
      <w:r>
        <w:rPr>
          <w:rFonts w:cs="Calibri"/>
          <w:b w:val="0"/>
          <w:bCs w:val="0"/>
        </w:rPr>
        <w:t xml:space="preserve">[2] Deontic theories collapse – </w:t>
      </w:r>
      <w:r>
        <w:rPr>
          <w:rFonts w:cs="Calibri"/>
        </w:rPr>
        <w:t>If agents were conditioned properly, they would independently take the right actions, which proves there cannot be a net benefit to deontic theories.</w:t>
      </w:r>
    </w:p>
    <w:p w14:paraId="0D5B6DC6" w14:textId="77777777" w:rsidR="00DA2B8D" w:rsidRDefault="00DA2B8D" w:rsidP="00DA2B8D">
      <w:pPr>
        <w:pStyle w:val="Heading4"/>
        <w:rPr>
          <w:rFonts w:cs="Calibri"/>
        </w:rPr>
      </w:pPr>
      <w:r>
        <w:rPr>
          <w:rFonts w:cs="Calibri"/>
          <w:b w:val="0"/>
          <w:bCs w:val="0"/>
        </w:rPr>
        <w:t>[3] Motivation – A.</w:t>
      </w:r>
      <w:r>
        <w:rPr>
          <w:rFonts w:cs="Calibri"/>
        </w:rPr>
        <w:t xml:space="preserve"> The aretaic improves citizens’ moral standing. People can always opt-out of a deontic theory but by focusing on the aretaic we improve the moral character of citizens, causing them to act ethically out of their own volition. </w:t>
      </w:r>
      <w:r>
        <w:rPr>
          <w:rFonts w:cs="Calibri"/>
          <w:b w:val="0"/>
          <w:bCs w:val="0"/>
        </w:rPr>
        <w:t xml:space="preserve">B. </w:t>
      </w:r>
      <w:r>
        <w:rPr>
          <w:rFonts w:cs="Calibri"/>
        </w:rPr>
        <w:t>The</w:t>
      </w:r>
      <w:r>
        <w:rPr>
          <w:rFonts w:cs="Calibri"/>
          <w:b w:val="0"/>
          <w:bCs w:val="0"/>
        </w:rPr>
        <w:t xml:space="preserve"> </w:t>
      </w:r>
      <w:r>
        <w:rPr>
          <w:rFonts w:cs="Calibri"/>
        </w:rPr>
        <w:t xml:space="preserve">aretaic allows people to understand the intrinsic nature behind their actions; they are no longer following an abstract theory but making the choice they think is correct. </w:t>
      </w:r>
      <w:r>
        <w:rPr>
          <w:rFonts w:cs="Calibri"/>
          <w:b w:val="0"/>
          <w:bCs w:val="0"/>
        </w:rPr>
        <w:t xml:space="preserve"> </w:t>
      </w:r>
    </w:p>
    <w:p w14:paraId="078F0E23" w14:textId="77777777" w:rsidR="00DA2B8D" w:rsidRDefault="00DA2B8D" w:rsidP="00DA2B8D"/>
    <w:p w14:paraId="161E19F4" w14:textId="77777777" w:rsidR="00DA2B8D" w:rsidRDefault="00DA2B8D" w:rsidP="00DA2B8D">
      <w:pPr>
        <w:pStyle w:val="Heading4"/>
        <w:rPr>
          <w:rFonts w:cs="Calibri"/>
        </w:rPr>
      </w:pPr>
      <w:r>
        <w:rPr>
          <w:rFonts w:cs="Calibri"/>
          <w:b w:val="0"/>
          <w:bCs w:val="0"/>
        </w:rPr>
        <w:t xml:space="preserve">Next, </w:t>
      </w:r>
      <w:r>
        <w:rPr>
          <w:rFonts w:cs="Calibri"/>
        </w:rPr>
        <w:t xml:space="preserve">the only ethics consistent with the aretaic is a virtue paradigm: This does not presuppose descriptive normative claims; we rather focus on developing agents to make them virtuous. </w:t>
      </w:r>
      <w:r>
        <w:rPr>
          <w:rFonts w:cs="Calibri"/>
          <w:b w:val="0"/>
          <w:bCs w:val="0"/>
        </w:rPr>
        <w:t>Reader.</w:t>
      </w:r>
    </w:p>
    <w:p w14:paraId="1BD652D3" w14:textId="77777777" w:rsidR="00DA2B8D" w:rsidRDefault="00DA2B8D" w:rsidP="00DA2B8D">
      <w:pPr>
        <w:rPr>
          <w:sz w:val="12"/>
        </w:rPr>
      </w:pPr>
      <w:r>
        <w:t>[Reader 2k (Reader, Soren. Late Professor of Philosophy, Durham University “New Directions in Ethics: Naturalism, Reasons, and Virtue.” Ethical Theory and Moral Practice, Vol. 3, No. 4, Dec. 2000.)] SHS ZS</w:t>
      </w:r>
      <w:r>
        <w:rPr>
          <w:sz w:val="12"/>
        </w:rPr>
        <w:br/>
      </w:r>
      <w:r>
        <w:rPr>
          <w:b/>
          <w:bCs/>
          <w:highlight w:val="green"/>
          <w:u w:val="single"/>
        </w:rPr>
        <w:t>Virtue is a</w:t>
      </w:r>
      <w:r>
        <w:rPr>
          <w:sz w:val="12"/>
        </w:rPr>
        <w:t xml:space="preserve"> free </w:t>
      </w:r>
      <w:r>
        <w:rPr>
          <w:b/>
          <w:bCs/>
          <w:highlight w:val="green"/>
          <w:u w:val="single"/>
        </w:rPr>
        <w:t>disposition to act in certain ways under certain conditions</w:t>
      </w:r>
      <w:r>
        <w:rPr>
          <w:sz w:val="12"/>
        </w:rPr>
        <w:t xml:space="preserve">. Virtue ethics claims that </w:t>
      </w:r>
      <w:r>
        <w:rPr>
          <w:b/>
          <w:bCs/>
          <w:u w:val="single"/>
        </w:rPr>
        <w:t>what is to count as a good action</w:t>
      </w:r>
      <w:r>
        <w:rPr>
          <w:sz w:val="12"/>
        </w:rPr>
        <w:t xml:space="preserve"> or what is a good outcome </w:t>
      </w:r>
      <w:r>
        <w:rPr>
          <w:b/>
          <w:bCs/>
          <w:u w:val="single"/>
        </w:rPr>
        <w:t>is</w:t>
      </w:r>
      <w:r>
        <w:rPr>
          <w:sz w:val="12"/>
        </w:rPr>
        <w:t xml:space="preserve"> conceptually </w:t>
      </w:r>
      <w:r>
        <w:rPr>
          <w:b/>
          <w:bCs/>
          <w:u w:val="single"/>
        </w:rPr>
        <w:t>dependent on claims about</w:t>
      </w:r>
      <w:r>
        <w:rPr>
          <w:sz w:val="12"/>
        </w:rPr>
        <w:t xml:space="preserve"> </w:t>
      </w:r>
      <w:r>
        <w:rPr>
          <w:b/>
          <w:bCs/>
          <w:u w:val="single"/>
        </w:rPr>
        <w:t>the virtue of an agent</w:t>
      </w:r>
      <w:r>
        <w:rPr>
          <w:sz w:val="12"/>
        </w:rPr>
        <w:t xml:space="preserve">. How is this dependence supposed to work? Where those after an explanatory account seek a conceptual connection with something like a normative 'in itself,’ </w:t>
      </w:r>
      <w:r>
        <w:rPr>
          <w:b/>
          <w:bCs/>
          <w:highlight w:val="green"/>
          <w:u w:val="single"/>
        </w:rPr>
        <w:t>virtue ethicists</w:t>
      </w:r>
      <w:r>
        <w:rPr>
          <w:sz w:val="12"/>
        </w:rPr>
        <w:t xml:space="preserve"> instead </w:t>
      </w:r>
      <w:r>
        <w:rPr>
          <w:b/>
          <w:bCs/>
          <w:highlight w:val="green"/>
          <w:u w:val="single"/>
        </w:rPr>
        <w:t>explore the</w:t>
      </w:r>
      <w:r>
        <w:rPr>
          <w:sz w:val="12"/>
        </w:rPr>
        <w:t xml:space="preserve"> concrete </w:t>
      </w:r>
      <w:r>
        <w:rPr>
          <w:b/>
          <w:bCs/>
          <w:u w:val="single"/>
        </w:rPr>
        <w:t xml:space="preserve">dependence of moral activity on the </w:t>
      </w:r>
      <w:r>
        <w:rPr>
          <w:b/>
          <w:bCs/>
          <w:highlight w:val="green"/>
          <w:u w:val="single"/>
        </w:rPr>
        <w:t>possibility of learning from</w:t>
      </w:r>
      <w:r>
        <w:rPr>
          <w:sz w:val="12"/>
        </w:rPr>
        <w:t xml:space="preserve"> already </w:t>
      </w:r>
      <w:r>
        <w:rPr>
          <w:b/>
          <w:bCs/>
          <w:highlight w:val="green"/>
          <w:u w:val="single"/>
        </w:rPr>
        <w:t>virtuous agents</w:t>
      </w:r>
      <w:r>
        <w:rPr>
          <w:sz w:val="12"/>
        </w:rPr>
        <w:t xml:space="preserve">. They hold that </w:t>
      </w:r>
      <w:r>
        <w:rPr>
          <w:b/>
          <w:bCs/>
          <w:highlight w:val="green"/>
          <w:u w:val="single"/>
        </w:rPr>
        <w:t>the key to moral rationality is</w:t>
      </w:r>
      <w:r>
        <w:rPr>
          <w:sz w:val="12"/>
        </w:rPr>
        <w:t xml:space="preserve"> found </w:t>
      </w:r>
      <w:r>
        <w:rPr>
          <w:b/>
          <w:bCs/>
          <w:u w:val="single"/>
        </w:rPr>
        <w:t xml:space="preserve">in </w:t>
      </w:r>
      <w:r>
        <w:rPr>
          <w:b/>
          <w:bCs/>
          <w:highlight w:val="green"/>
          <w:u w:val="single"/>
        </w:rPr>
        <w:t>moral education</w:t>
      </w:r>
      <w:r>
        <w:rPr>
          <w:sz w:val="12"/>
        </w:rPr>
        <w:t xml:space="preserve">. Ethics begins with the apprentice moral agent: the child, or the foreigner, or the damaged person in rehabilitation are all examples. These </w:t>
      </w:r>
      <w:r>
        <w:rPr>
          <w:b/>
          <w:bCs/>
          <w:highlight w:val="green"/>
          <w:u w:val="single"/>
        </w:rPr>
        <w:t>beginner-agents learn from</w:t>
      </w:r>
      <w:r>
        <w:rPr>
          <w:sz w:val="12"/>
        </w:rPr>
        <w:t xml:space="preserve"> the experienced, </w:t>
      </w:r>
      <w:r>
        <w:rPr>
          <w:b/>
          <w:bCs/>
          <w:highlight w:val="green"/>
          <w:u w:val="single"/>
        </w:rPr>
        <w:t>wise moral agent by copying</w:t>
      </w:r>
      <w:r>
        <w:rPr>
          <w:sz w:val="12"/>
        </w:rPr>
        <w:t xml:space="preserve">, by mimicking in </w:t>
      </w:r>
      <w:r>
        <w:rPr>
          <w:b/>
          <w:bCs/>
          <w:highlight w:val="green"/>
          <w:u w:val="single"/>
        </w:rPr>
        <w:t>their actions</w:t>
      </w:r>
      <w:r>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Pr>
          <w:b/>
          <w:bCs/>
          <w:u w:val="single"/>
        </w:rPr>
        <w:t>Virtue is learned by cottoning on to virtuous ways of doing things</w:t>
      </w:r>
      <w:r>
        <w:rPr>
          <w:sz w:val="12"/>
        </w:rPr>
        <w:t xml:space="preserve">, going on to do the same, </w:t>
      </w:r>
      <w:r>
        <w:rPr>
          <w:b/>
          <w:bCs/>
          <w:highlight w:val="green"/>
          <w:u w:val="single"/>
        </w:rPr>
        <w:t>then going on to do the same in new ways</w:t>
      </w:r>
      <w:r>
        <w:rPr>
          <w:sz w:val="12"/>
        </w:rPr>
        <w:t xml:space="preserve">, once they have mastered the skill.16 The way virtue and character is supposed to be basic here is simply displayed in the analogy: </w:t>
      </w:r>
      <w:r>
        <w:rPr>
          <w:b/>
          <w:bCs/>
          <w:u w:val="single"/>
        </w:rPr>
        <w:t>there is and can be nothing 'behind' the expertise of</w:t>
      </w:r>
      <w:r>
        <w:rPr>
          <w:sz w:val="12"/>
        </w:rPr>
        <w:t xml:space="preserve"> the </w:t>
      </w:r>
      <w:proofErr w:type="spellStart"/>
      <w:r>
        <w:rPr>
          <w:sz w:val="12"/>
        </w:rPr>
        <w:t>phronimos</w:t>
      </w:r>
      <w:proofErr w:type="spellEnd"/>
      <w:r>
        <w:rPr>
          <w:sz w:val="12"/>
        </w:rPr>
        <w:t xml:space="preserve"> </w:t>
      </w:r>
      <w:r>
        <w:rPr>
          <w:b/>
          <w:bCs/>
          <w:u w:val="single"/>
        </w:rPr>
        <w:t>which can explain or justify it</w:t>
      </w:r>
      <w:r>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Pr>
          <w:sz w:val="12"/>
        </w:rPr>
        <w:t>ing</w:t>
      </w:r>
      <w:proofErr w:type="spellEnd"/>
      <w:r>
        <w:rPr>
          <w:sz w:val="12"/>
        </w:rPr>
        <w:t xml:space="preserve"> of those who have already mastered other skills (so competent rule-</w:t>
      </w:r>
      <w:proofErr w:type="spellStart"/>
      <w:r>
        <w:rPr>
          <w:sz w:val="12"/>
        </w:rPr>
        <w:t>fol</w:t>
      </w:r>
      <w:proofErr w:type="spellEnd"/>
      <w:r>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08343070" w14:textId="77777777" w:rsidR="00DA2B8D" w:rsidRDefault="00DA2B8D" w:rsidP="00DA2B8D">
      <w:pPr>
        <w:pStyle w:val="Heading4"/>
      </w:pPr>
      <w:r>
        <w:rPr>
          <w:b w:val="0"/>
          <w:bCs w:val="0"/>
        </w:rPr>
        <w:lastRenderedPageBreak/>
        <w:t xml:space="preserve">Solipsism is true - We can only verify that our consciousness exists </w:t>
      </w:r>
      <w:proofErr w:type="spellStart"/>
      <w:r>
        <w:rPr>
          <w:b w:val="0"/>
          <w:bCs w:val="0"/>
        </w:rPr>
        <w:t>bc</w:t>
      </w:r>
      <w:proofErr w:type="spellEnd"/>
      <w:r>
        <w:rPr>
          <w:b w:val="0"/>
          <w:bCs w:val="0"/>
        </w:rPr>
        <w:t xml:space="preserve"> we can’t verify others experiences. Only virtue solves because even if only one subject exists, virtue resolves the problem of acting for another because it’s a question of developing the self to be good, otherwise we couldn’t generate obligations.</w:t>
      </w:r>
    </w:p>
    <w:p w14:paraId="5532EC9D" w14:textId="77777777" w:rsidR="00DA2B8D" w:rsidRDefault="00DA2B8D" w:rsidP="00DA2B8D">
      <w:pPr>
        <w:pStyle w:val="Heading4"/>
        <w:rPr>
          <w:rFonts w:cs="Calibri"/>
          <w:b w:val="0"/>
          <w:bCs w:val="0"/>
        </w:rPr>
      </w:pPr>
      <w:r>
        <w:rPr>
          <w:rFonts w:cs="Calibri"/>
          <w:b w:val="0"/>
          <w:bCs w:val="0"/>
        </w:rPr>
        <w:t>Thus, the standard is promoting virtue.</w:t>
      </w:r>
    </w:p>
    <w:p w14:paraId="1DAC1828" w14:textId="77777777" w:rsidR="00DA2B8D" w:rsidRDefault="00DA2B8D" w:rsidP="00DA2B8D">
      <w:pPr>
        <w:pStyle w:val="Heading4"/>
        <w:rPr>
          <w:rFonts w:cs="Calibri"/>
          <w:b w:val="0"/>
          <w:bCs w:val="0"/>
        </w:rPr>
      </w:pPr>
      <w:r>
        <w:rPr>
          <w:rFonts w:cs="Calibri"/>
          <w:b w:val="0"/>
          <w:bCs w:val="0"/>
        </w:rPr>
        <w:t xml:space="preserve">Impact Calc: 1) </w:t>
      </w:r>
      <w:r>
        <w:rPr>
          <w:b w:val="0"/>
          <w:bCs w:val="0"/>
        </w:rPr>
        <w:t xml:space="preserve">The framing evaluates offense based on whether or not an action allows for the procedural cultivation of virtues— takes out calc indicts since we don’t need to know what a virtue is, we just need to have humans making decisions. 2. </w:t>
      </w:r>
      <w:r>
        <w:rPr>
          <w:rFonts w:cs="Calibri"/>
          <w:b w:val="0"/>
          <w:bCs w:val="0"/>
        </w:rPr>
        <w:t>Reject calc indicts – just proves being virtuous is hard but moral practice is the point, so it just proves the aff is necessary.</w:t>
      </w:r>
    </w:p>
    <w:p w14:paraId="6E277731" w14:textId="77777777" w:rsidR="00DA2B8D" w:rsidRDefault="00DA2B8D" w:rsidP="00DA2B8D">
      <w:pPr>
        <w:pStyle w:val="Heading2"/>
        <w:rPr>
          <w:b w:val="0"/>
          <w:bCs w:val="0"/>
        </w:rPr>
      </w:pPr>
      <w:r>
        <w:rPr>
          <w:b w:val="0"/>
          <w:bCs w:val="0"/>
        </w:rPr>
        <w:lastRenderedPageBreak/>
        <w:t>Offense</w:t>
      </w:r>
    </w:p>
    <w:p w14:paraId="7B1489A2" w14:textId="77777777" w:rsidR="00DA2B8D" w:rsidRDefault="00DA2B8D" w:rsidP="00DA2B8D">
      <w:pPr>
        <w:pStyle w:val="Heading4"/>
        <w:rPr>
          <w:rFonts w:cs="Calibri"/>
          <w:b w:val="0"/>
          <w:bCs w:val="0"/>
        </w:rPr>
      </w:pPr>
      <w:r>
        <w:rPr>
          <w:rFonts w:cs="Calibri"/>
          <w:b w:val="0"/>
          <w:bCs w:val="0"/>
        </w:rPr>
        <w:t>I defend that the member nations of the World Trade Organization ought to reduce intellectual property protections for medicines.</w:t>
      </w:r>
    </w:p>
    <w:p w14:paraId="5DF10F59" w14:textId="77777777" w:rsidR="00DA2B8D" w:rsidRDefault="00DA2B8D" w:rsidP="00DA2B8D"/>
    <w:p w14:paraId="03E6C125" w14:textId="77777777" w:rsidR="00DA2B8D" w:rsidRDefault="00DA2B8D" w:rsidP="00DA2B8D">
      <w:pPr>
        <w:pStyle w:val="Heading4"/>
        <w:rPr>
          <w:rFonts w:cs="Calibri"/>
        </w:rPr>
      </w:pPr>
      <w:r>
        <w:rPr>
          <w:rFonts w:cs="Calibri"/>
          <w:b w:val="0"/>
          <w:bCs w:val="0"/>
        </w:rPr>
        <w:t xml:space="preserve">[1] IP rights structurally prevent all people from accessing the same intellectual virtues and violates the virtue of empathy by not giving life-saving medication to poorer nations. </w:t>
      </w:r>
    </w:p>
    <w:p w14:paraId="468C6CED" w14:textId="77777777" w:rsidR="00DA2B8D" w:rsidRDefault="00DA2B8D" w:rsidP="00DA2B8D">
      <w:r>
        <w:rPr>
          <w:b/>
          <w:bCs/>
          <w:sz w:val="26"/>
          <w:szCs w:val="26"/>
        </w:rPr>
        <w:t>Morabito 15</w:t>
      </w:r>
      <w:r>
        <w:t xml:space="preserve"> - “Essay: Pharmaceuticals and Global Justice: Balancing Public Health and Intellectual Property Rights” by Marisa Morabito [https://scholarship.shu.edu/cgi/viewcontent.cgi?referer=https://scholar.google.com/&amp;httpsredir=1&amp;article=1808&amp;context=student_scholarship] //</w:t>
      </w:r>
      <w:proofErr w:type="spellStart"/>
      <w:r>
        <w:t>ahs</w:t>
      </w:r>
      <w:proofErr w:type="spellEnd"/>
      <w:r>
        <w:t xml:space="preserve"> </w:t>
      </w:r>
      <w:proofErr w:type="spellStart"/>
      <w:r>
        <w:t>emi</w:t>
      </w:r>
      <w:proofErr w:type="spellEnd"/>
    </w:p>
    <w:p w14:paraId="143B9AB0" w14:textId="77777777" w:rsidR="00DA2B8D" w:rsidRDefault="00DA2B8D" w:rsidP="00DA2B8D">
      <w:pPr>
        <w:rPr>
          <w:sz w:val="12"/>
        </w:rPr>
      </w:pPr>
      <w:r>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Pr>
          <w:sz w:val="12"/>
        </w:rPr>
        <w:t>principles.lT</w:t>
      </w:r>
      <w:proofErr w:type="spellEnd"/>
      <w:r>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Pr>
          <w:sz w:val="12"/>
        </w:rPr>
        <w:t>right.le</w:t>
      </w:r>
      <w:proofErr w:type="spellEnd"/>
      <w:r>
        <w:rPr>
          <w:sz w:val="12"/>
        </w:rPr>
        <w:t xml:space="preserve"> This view aligns with Nussbaum who takes a capabilities view which is based on the idea that well-being is "of vital moral importance [and]... </w:t>
      </w:r>
      <w:r>
        <w:rPr>
          <w:rStyle w:val="StyleUnderline"/>
          <w:bCs/>
        </w:rPr>
        <w:t>individuals must have real opportunities to live well and to flourish as human beings.</w:t>
      </w:r>
      <w:r>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Pr>
          <w:rStyle w:val="StyleUnderline"/>
          <w:bCs/>
          <w:highlight w:val="yellow"/>
        </w:rPr>
        <w:t>IP rights "generate a material circumstance for a majority of the world in which we can't maximally exercise our intellectual capacities, and thus we fail as a species to maximally flourish."</w:t>
      </w:r>
      <w:r>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Pr>
          <w:sz w:val="12"/>
        </w:rPr>
        <w:t>retrovirals</w:t>
      </w:r>
      <w:proofErr w:type="spellEnd"/>
      <w:r>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Pr>
          <w:rStyle w:val="StyleUnderline"/>
          <w:bCs/>
          <w:highlight w:val="yellow"/>
        </w:rPr>
        <w:t>The ongoing tension</w:t>
      </w:r>
      <w:r>
        <w:rPr>
          <w:rStyle w:val="StyleUnderline"/>
          <w:bCs/>
        </w:rPr>
        <w:t xml:space="preserve"> </w:t>
      </w:r>
      <w:r>
        <w:rPr>
          <w:rStyle w:val="StyleUnderline"/>
          <w:bCs/>
          <w:highlight w:val="yellow"/>
        </w:rPr>
        <w:t>between</w:t>
      </w:r>
      <w:r>
        <w:rPr>
          <w:rStyle w:val="StyleUnderline"/>
          <w:bCs/>
        </w:rPr>
        <w:t xml:space="preserve"> the fight against </w:t>
      </w:r>
      <w:r>
        <w:rPr>
          <w:rStyle w:val="StyleUnderline"/>
          <w:bCs/>
          <w:highlight w:val="yellow"/>
        </w:rPr>
        <w:t>poverty and IP rights</w:t>
      </w:r>
      <w:r>
        <w:rPr>
          <w:rStyle w:val="StyleUnderline"/>
          <w:bCs/>
        </w:rPr>
        <w:t xml:space="preserve"> continues to </w:t>
      </w:r>
      <w:r>
        <w:rPr>
          <w:rStyle w:val="StyleUnderline"/>
          <w:bCs/>
          <w:highlight w:val="yellow"/>
        </w:rPr>
        <w:t>persist at the mercy of</w:t>
      </w:r>
      <w:r>
        <w:rPr>
          <w:rStyle w:val="StyleUnderline"/>
          <w:bCs/>
        </w:rPr>
        <w:t xml:space="preserve"> humans in </w:t>
      </w:r>
      <w:r>
        <w:rPr>
          <w:rStyle w:val="StyleUnderline"/>
          <w:bCs/>
          <w:highlight w:val="yellow"/>
        </w:rPr>
        <w:t>poorer nations</w:t>
      </w:r>
      <w:r>
        <w:rPr>
          <w:rStyle w:val="StyleUnderline"/>
          <w:bCs/>
        </w:rPr>
        <w:t xml:space="preserve"> who are </w:t>
      </w:r>
      <w:r>
        <w:rPr>
          <w:rStyle w:val="StyleUnderline"/>
          <w:bCs/>
          <w:highlight w:val="yellow"/>
        </w:rPr>
        <w:t>unable to afford medications</w:t>
      </w:r>
      <w:r>
        <w:rPr>
          <w:rStyle w:val="StyleUnderline"/>
          <w:bCs/>
        </w:rPr>
        <w:t xml:space="preserve"> to cure their illnesses and diseases </w:t>
      </w:r>
      <w:r>
        <w:rPr>
          <w:rStyle w:val="StyleUnderline"/>
          <w:bCs/>
          <w:highlight w:val="yellow"/>
        </w:rPr>
        <w:t>which hinders maximum</w:t>
      </w:r>
      <w:r>
        <w:rPr>
          <w:rStyle w:val="StyleUnderline"/>
          <w:bCs/>
        </w:rPr>
        <w:t xml:space="preserve"> human </w:t>
      </w:r>
      <w:r>
        <w:rPr>
          <w:rStyle w:val="Emphasis"/>
          <w:highlight w:val="yellow"/>
        </w:rPr>
        <w:t>f</w:t>
      </w:r>
      <w:r>
        <w:rPr>
          <w:rStyle w:val="StyleUnderline"/>
          <w:bCs/>
          <w:highlight w:val="yellow"/>
        </w:rPr>
        <w:t>lourishing and does not express good character.</w:t>
      </w:r>
      <w:r>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Pr>
          <w:rStyle w:val="StyleUnderline"/>
          <w:bCs/>
          <w:highlight w:val="yellow"/>
        </w:rPr>
        <w:t>every person should have the ability to live a flourishing life yet the IP movement has placed limitations on what a person can do</w:t>
      </w:r>
      <w:r>
        <w:rPr>
          <w:rStyle w:val="StyleUnderline"/>
          <w:bCs/>
        </w:rPr>
        <w:t xml:space="preserve"> and be as a result of continued poverty.33</w:t>
      </w:r>
    </w:p>
    <w:p w14:paraId="4DAA1C91" w14:textId="77777777" w:rsidR="00DA2B8D" w:rsidRDefault="00DA2B8D" w:rsidP="00DA2B8D"/>
    <w:p w14:paraId="1216BD39" w14:textId="77777777" w:rsidR="00DA2B8D" w:rsidRDefault="00DA2B8D" w:rsidP="00DA2B8D">
      <w:pPr>
        <w:pStyle w:val="Heading4"/>
        <w:rPr>
          <w:rFonts w:cs="Calibri"/>
        </w:rPr>
      </w:pPr>
      <w:r>
        <w:rPr>
          <w:rFonts w:cs="Calibri"/>
          <w:b w:val="0"/>
          <w:bCs w:val="0"/>
        </w:rPr>
        <w:t>[2] Removing IPs fosters the social relationships needed to cultivate communal virtues.</w:t>
      </w:r>
    </w:p>
    <w:p w14:paraId="0D65DF52" w14:textId="77777777" w:rsidR="00DA2B8D" w:rsidRDefault="00DA2B8D" w:rsidP="00DA2B8D">
      <w:proofErr w:type="spellStart"/>
      <w:r>
        <w:rPr>
          <w:b/>
          <w:bCs/>
          <w:sz w:val="26"/>
          <w:szCs w:val="26"/>
        </w:rPr>
        <w:t>Grimmelmann</w:t>
      </w:r>
      <w:proofErr w:type="spellEnd"/>
      <w:r>
        <w:rPr>
          <w:b/>
          <w:bCs/>
          <w:sz w:val="26"/>
          <w:szCs w:val="26"/>
        </w:rPr>
        <w:t xml:space="preserve"> 9</w:t>
      </w:r>
      <w:r>
        <w:t xml:space="preserve"> - “Ethical Visions of Copyright Law” by James </w:t>
      </w:r>
      <w:proofErr w:type="spellStart"/>
      <w:r>
        <w:t>Grimmelmann</w:t>
      </w:r>
      <w:proofErr w:type="spellEnd"/>
      <w:r>
        <w:t xml:space="preserve"> [https://ir.lawnet.fordham.edu/cgi/viewcontent.cgi?article=4433&amp;context=flr] // </w:t>
      </w:r>
      <w:proofErr w:type="spellStart"/>
      <w:r>
        <w:t>ahs</w:t>
      </w:r>
      <w:proofErr w:type="spellEnd"/>
      <w:r>
        <w:t xml:space="preserve"> </w:t>
      </w:r>
      <w:proofErr w:type="spellStart"/>
      <w:r>
        <w:t>emi</w:t>
      </w:r>
      <w:proofErr w:type="spellEnd"/>
    </w:p>
    <w:p w14:paraId="1834F554" w14:textId="77777777" w:rsidR="00DA2B8D" w:rsidRDefault="00DA2B8D" w:rsidP="00DA2B8D">
      <w:pPr>
        <w:rPr>
          <w:sz w:val="16"/>
        </w:rPr>
      </w:pPr>
      <w:r>
        <w:rPr>
          <w:sz w:val="16"/>
        </w:rPr>
        <w:t>Another frequent trope is that of "community."' 172 There's a reason that "community site" is a web 2.0 buzzword for anything with communicative user-generated content features: people who create and share freely with each other aren't just taking part in arms-</w:t>
      </w:r>
      <w:r>
        <w:rPr>
          <w:sz w:val="16"/>
        </w:rPr>
        <w:lastRenderedPageBreak/>
        <w:t xml:space="preserve">length transactions; they're building social institutions. 173 Yochai </w:t>
      </w:r>
      <w:proofErr w:type="spellStart"/>
      <w:r>
        <w:rPr>
          <w:sz w:val="16"/>
        </w:rPr>
        <w:t>Benkler</w:t>
      </w:r>
      <w:proofErr w:type="spellEnd"/>
      <w:r>
        <w:rPr>
          <w:sz w:val="16"/>
        </w:rPr>
        <w:t xml:space="preserve"> and Helen </w:t>
      </w:r>
      <w:proofErr w:type="spellStart"/>
      <w:r>
        <w:rPr>
          <w:sz w:val="16"/>
        </w:rPr>
        <w:t>Nissenbaum</w:t>
      </w:r>
      <w:proofErr w:type="spellEnd"/>
      <w:r>
        <w:rPr>
          <w:sz w:val="16"/>
        </w:rPr>
        <w:t xml:space="preserve"> give a virtue-ethics analysis of this phenomenon. For them, </w:t>
      </w:r>
      <w:r>
        <w:rPr>
          <w:rStyle w:val="StyleUnderline"/>
          <w:bCs/>
        </w:rPr>
        <w:t xml:space="preserve">deeper principles of </w:t>
      </w:r>
      <w:r>
        <w:rPr>
          <w:rStyle w:val="StyleUnderline"/>
          <w:bCs/>
          <w:highlight w:val="yellow"/>
        </w:rPr>
        <w:t>autonomy, democracy, and mutual respect are furthered by</w:t>
      </w:r>
      <w:r>
        <w:rPr>
          <w:rStyle w:val="StyleUnderline"/>
          <w:bCs/>
        </w:rPr>
        <w:t xml:space="preserve"> a culture of </w:t>
      </w:r>
      <w:r>
        <w:rPr>
          <w:rStyle w:val="StyleUnderline"/>
          <w:bCs/>
          <w:highlight w:val="yellow"/>
        </w:rPr>
        <w:t>mutual sharing-and participation</w:t>
      </w:r>
      <w:r>
        <w:rPr>
          <w:rStyle w:val="StyleUnderline"/>
          <w:bCs/>
        </w:rPr>
        <w:t xml:space="preserve"> in </w:t>
      </w:r>
      <w:r>
        <w:rPr>
          <w:rStyle w:val="StyleUnderline"/>
          <w:bCs/>
          <w:highlight w:val="yellow"/>
        </w:rPr>
        <w:t>such a culture teaches</w:t>
      </w:r>
      <w:r>
        <w:rPr>
          <w:rStyle w:val="StyleUnderline"/>
          <w:bCs/>
        </w:rPr>
        <w:t xml:space="preserve"> individuals </w:t>
      </w:r>
      <w:r>
        <w:rPr>
          <w:rStyle w:val="StyleUnderline"/>
          <w:bCs/>
          <w:highlight w:val="yellow"/>
        </w:rPr>
        <w:t>how to be virtuous.</w:t>
      </w:r>
      <w:r>
        <w:rPr>
          <w:sz w:val="16"/>
        </w:rPr>
        <w:t xml:space="preserve"> 174 To summarize, then, </w:t>
      </w:r>
      <w:r>
        <w:rPr>
          <w:rStyle w:val="StyleUnderline"/>
          <w:bCs/>
        </w:rPr>
        <w:t>"commons" and "sharing" rhetoric prizes voluntary authorial contributions to a pool on which anyone is free to draw.</w:t>
      </w:r>
      <w:r>
        <w:rPr>
          <w:sz w:val="16"/>
        </w:rPr>
        <w:t xml:space="preserve"> These tropes help tell a story about how people depend on the commons, so that </w:t>
      </w:r>
      <w:r>
        <w:rPr>
          <w:rStyle w:val="StyleUnderline"/>
          <w:bCs/>
          <w:highlight w:val="yellow"/>
        </w:rPr>
        <w:t>placing material into the commons becomes an ethical act. It</w:t>
      </w:r>
      <w:r>
        <w:rPr>
          <w:rStyle w:val="StyleUnderline"/>
          <w:bCs/>
        </w:rPr>
        <w:t xml:space="preserve"> also helps </w:t>
      </w:r>
      <w:r>
        <w:rPr>
          <w:rStyle w:val="StyleUnderline"/>
          <w:bCs/>
          <w:highlight w:val="yellow"/>
        </w:rPr>
        <w:t>create bonds of respect, honor, and enthusiasm</w:t>
      </w:r>
      <w:r>
        <w:rPr>
          <w:rStyle w:val="StyleUnderline"/>
          <w:bCs/>
        </w:rPr>
        <w:t xml:space="preserve"> between authors and grateful audiences-as well as </w:t>
      </w:r>
      <w:r>
        <w:rPr>
          <w:rStyle w:val="StyleUnderline"/>
          <w:bCs/>
          <w:highlight w:val="yellow"/>
        </w:rPr>
        <w:t>fueling future repetitions of this exchange as audiences become authors themselves</w:t>
      </w:r>
      <w:r>
        <w:rPr>
          <w:rStyle w:val="StyleUnderline"/>
          <w:bCs/>
        </w:rPr>
        <w:t xml:space="preserve"> who, in turn, share with the commons, and so on.</w:t>
      </w:r>
      <w:r>
        <w:rPr>
          <w:sz w:val="16"/>
        </w:rPr>
        <w:t xml:space="preserve"> Like the default ethical vision, this view explains how authors and audiences can behave ethically toward each other-but it does so in a way perhaps less fraught with obligation.</w:t>
      </w:r>
    </w:p>
    <w:p w14:paraId="42B45542" w14:textId="77777777" w:rsidR="00DA2B8D" w:rsidRDefault="00DA2B8D" w:rsidP="00DA2B8D">
      <w:pPr>
        <w:rPr>
          <w:rStyle w:val="Style13ptBold"/>
          <w:rFonts w:eastAsiaTheme="majorEastAsia"/>
        </w:rPr>
      </w:pPr>
    </w:p>
    <w:p w14:paraId="1B37923B" w14:textId="77777777" w:rsidR="00DA2B8D" w:rsidRDefault="00DA2B8D" w:rsidP="00DA2B8D">
      <w:pPr>
        <w:pStyle w:val="Heading4"/>
        <w:rPr>
          <w:rFonts w:cs="Calibri"/>
        </w:rPr>
      </w:pPr>
      <w:r>
        <w:rPr>
          <w:rFonts w:cs="Calibri"/>
          <w:b w:val="0"/>
          <w:bCs w:val="0"/>
        </w:rPr>
        <w:t>[3] Communitarian open-source platforms for developing biotechnology cultivate charity-based virtues and intellectual virtues aimed at healing the world of ailments</w:t>
      </w:r>
    </w:p>
    <w:p w14:paraId="3DF19F53" w14:textId="77777777" w:rsidR="00DA2B8D" w:rsidRDefault="00DA2B8D" w:rsidP="00DA2B8D">
      <w:pPr>
        <w:rPr>
          <w:szCs w:val="22"/>
        </w:rPr>
      </w:pPr>
      <w:proofErr w:type="spellStart"/>
      <w:r>
        <w:rPr>
          <w:rStyle w:val="Style13ptBold"/>
          <w:rFonts w:eastAsiaTheme="majorEastAsia"/>
        </w:rPr>
        <w:t>Opderbeck</w:t>
      </w:r>
      <w:proofErr w:type="spellEnd"/>
      <w:r>
        <w:rPr>
          <w:rStyle w:val="Style13ptBold"/>
          <w:rFonts w:eastAsiaTheme="majorEastAsia"/>
        </w:rPr>
        <w:t xml:space="preserve"> 07</w:t>
      </w:r>
      <w:r>
        <w:rPr>
          <w:szCs w:val="22"/>
        </w:rPr>
        <w:t xml:space="preserve">, David W. </w:t>
      </w:r>
      <w:proofErr w:type="spellStart"/>
      <w:r>
        <w:rPr>
          <w:szCs w:val="22"/>
        </w:rPr>
        <w:t>Opderbeck</w:t>
      </w:r>
      <w:proofErr w:type="spellEnd"/>
      <w:r>
        <w:rPr>
          <w:szCs w:val="22"/>
        </w:rPr>
        <w:t>, Maine Law Review Vol. 59 No.2 (2007) “A Virtue-Centered Approach to the Biotechnology Commons (Or, The Virtuous Penguin)” [https://digitalcommons.mainelaw.maine.edu/mlr/vol59/iss2/5/] Accessed 8/11/21 NPR</w:t>
      </w:r>
    </w:p>
    <w:p w14:paraId="797A0E56" w14:textId="77777777" w:rsidR="00DA2B8D" w:rsidRDefault="00DA2B8D" w:rsidP="00DA2B8D">
      <w:pPr>
        <w:rPr>
          <w:sz w:val="10"/>
        </w:rPr>
      </w:pPr>
      <w:r>
        <w:rPr>
          <w:sz w:val="10"/>
        </w:rPr>
        <w:t xml:space="preserve">The virtue ethics notions of community and practices seem to map well onto the </w:t>
      </w:r>
      <w:proofErr w:type="gramStart"/>
      <w:r>
        <w:rPr>
          <w:sz w:val="10"/>
        </w:rPr>
        <w:t>open source</w:t>
      </w:r>
      <w:proofErr w:type="gramEnd"/>
      <w:r>
        <w:rPr>
          <w:sz w:val="10"/>
        </w:rPr>
        <w:t xml:space="preserve"> space. As Yochai </w:t>
      </w:r>
      <w:proofErr w:type="spellStart"/>
      <w:r>
        <w:rPr>
          <w:sz w:val="10"/>
        </w:rPr>
        <w:t>Benkler</w:t>
      </w:r>
      <w:proofErr w:type="spellEnd"/>
      <w:r>
        <w:rPr>
          <w:sz w:val="10"/>
        </w:rPr>
        <w:t xml:space="preserve"> has noted, </w:t>
      </w:r>
      <w:proofErr w:type="gramStart"/>
      <w:r>
        <w:rPr>
          <w:sz w:val="10"/>
        </w:rPr>
        <w:t>open source</w:t>
      </w:r>
      <w:proofErr w:type="gramEnd"/>
      <w:r>
        <w:rPr>
          <w:sz w:val="10"/>
        </w:rPr>
        <w:t xml:space="preserve"> communities require a system of "social-psychological" rewards in order to flourish. 75 Such rewards can include the sort of "internal goods" found in </w:t>
      </w:r>
      <w:proofErr w:type="spellStart"/>
      <w:r>
        <w:rPr>
          <w:sz w:val="10"/>
        </w:rPr>
        <w:t>Maclntyrian</w:t>
      </w:r>
      <w:proofErr w:type="spellEnd"/>
      <w:r>
        <w:rPr>
          <w:sz w:val="10"/>
        </w:rPr>
        <w:t xml:space="preserve"> "practices." 76 For example, a coder working on an </w:t>
      </w:r>
      <w:proofErr w:type="gramStart"/>
      <w:r>
        <w:rPr>
          <w:sz w:val="10"/>
        </w:rPr>
        <w:t>open source</w:t>
      </w:r>
      <w:proofErr w:type="gramEnd"/>
      <w:r>
        <w:rPr>
          <w:sz w:val="10"/>
        </w:rPr>
        <w:t xml:space="preserve"> software project might participate, at least in part, for the joy and satisfaction inherent in creating an elegant solution to a technical problem. 77 In addition, mature </w:t>
      </w:r>
      <w:proofErr w:type="gramStart"/>
      <w:r>
        <w:rPr>
          <w:sz w:val="10"/>
        </w:rPr>
        <w:t>open source</w:t>
      </w:r>
      <w:proofErr w:type="gramEnd"/>
      <w:r>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Pr>
          <w:sz w:val="10"/>
        </w:rPr>
        <w:t>open source</w:t>
      </w:r>
      <w:proofErr w:type="gramEnd"/>
      <w:r>
        <w:rPr>
          <w:sz w:val="10"/>
        </w:rPr>
        <w:t xml:space="preserve"> production is the systematic extension of the project through the continuous feedback provided by numerous distributed workers. 79 A tension might arise, however, between </w:t>
      </w:r>
      <w:proofErr w:type="spellStart"/>
      <w:r>
        <w:rPr>
          <w:sz w:val="10"/>
        </w:rPr>
        <w:t>Maclntyre's</w:t>
      </w:r>
      <w:proofErr w:type="spellEnd"/>
      <w:r>
        <w:rPr>
          <w:sz w:val="10"/>
        </w:rPr>
        <w:t xml:space="preserve"> emphasis on a community's authoritative text or voice and the notion of </w:t>
      </w:r>
      <w:proofErr w:type="gramStart"/>
      <w:r>
        <w:rPr>
          <w:sz w:val="10"/>
        </w:rPr>
        <w:t>open source</w:t>
      </w:r>
      <w:proofErr w:type="gramEnd"/>
      <w:r>
        <w:rPr>
          <w:sz w:val="10"/>
        </w:rPr>
        <w:t xml:space="preserve"> production as an enterprise comprised of essentially self-actualizing individuals. In fact, Yochai </w:t>
      </w:r>
      <w:proofErr w:type="spellStart"/>
      <w:r>
        <w:rPr>
          <w:sz w:val="10"/>
        </w:rPr>
        <w:t>Benkler</w:t>
      </w:r>
      <w:proofErr w:type="spellEnd"/>
      <w:r>
        <w:rPr>
          <w:sz w:val="10"/>
        </w:rPr>
        <w:t xml:space="preserve"> and Helen </w:t>
      </w:r>
      <w:proofErr w:type="spellStart"/>
      <w:r>
        <w:rPr>
          <w:sz w:val="10"/>
        </w:rPr>
        <w:t>Nissenbaum</w:t>
      </w:r>
      <w:proofErr w:type="spellEnd"/>
      <w:r>
        <w:rPr>
          <w:sz w:val="10"/>
        </w:rPr>
        <w:t xml:space="preserve"> emphasize the virtue of "autonomy" as a core aspect of a virtue ethics approach to commons-based peer production. 80 </w:t>
      </w:r>
      <w:proofErr w:type="spellStart"/>
      <w:r>
        <w:rPr>
          <w:sz w:val="10"/>
        </w:rPr>
        <w:t>Benkler</w:t>
      </w:r>
      <w:proofErr w:type="spellEnd"/>
      <w:r>
        <w:rPr>
          <w:sz w:val="10"/>
        </w:rPr>
        <w:t xml:space="preserve"> in particular emphasizes the ways in which </w:t>
      </w:r>
      <w:proofErr w:type="gramStart"/>
      <w:r>
        <w:rPr>
          <w:sz w:val="10"/>
        </w:rPr>
        <w:t>open source</w:t>
      </w:r>
      <w:proofErr w:type="gramEnd"/>
      <w:r>
        <w:rPr>
          <w:sz w:val="10"/>
        </w:rPr>
        <w:t xml:space="preserve"> peer production contributes to justice by allowing space for individual autonomy.81 But open source communities should not be conceived of as fractiously individualistic. A successful, long term </w:t>
      </w:r>
      <w:proofErr w:type="gramStart"/>
      <w:r>
        <w:rPr>
          <w:sz w:val="10"/>
        </w:rPr>
        <w:t>open source</w:t>
      </w:r>
      <w:proofErr w:type="gramEnd"/>
      <w:r>
        <w:rPr>
          <w:sz w:val="10"/>
        </w:rPr>
        <w:t xml:space="preserve"> community requires an authoritative voice or voices that regulate exchange, lend status to social-psychological rewards, and canonize valuable contributions to the project. 82 </w:t>
      </w:r>
      <w:proofErr w:type="gramStart"/>
      <w:r>
        <w:rPr>
          <w:sz w:val="10"/>
        </w:rPr>
        <w:t>Open source</w:t>
      </w:r>
      <w:proofErr w:type="gramEnd"/>
      <w:r>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Pr>
          <w:rStyle w:val="StyleUnderline"/>
          <w:bCs/>
          <w:highlight w:val="yellow"/>
        </w:rPr>
        <w:t>open source</w:t>
      </w:r>
      <w:proofErr w:type="gramEnd"/>
      <w:r>
        <w:rPr>
          <w:rStyle w:val="StyleUnderline"/>
          <w:bCs/>
          <w:highlight w:val="yellow"/>
        </w:rPr>
        <w:t xml:space="preserve"> communities</w:t>
      </w:r>
      <w:r>
        <w:rPr>
          <w:sz w:val="10"/>
          <w:highlight w:val="yellow"/>
        </w:rPr>
        <w:t xml:space="preserve"> </w:t>
      </w:r>
      <w:r>
        <w:rPr>
          <w:sz w:val="10"/>
        </w:rPr>
        <w:t xml:space="preserve">are conceived in </w:t>
      </w:r>
      <w:proofErr w:type="spellStart"/>
      <w:r>
        <w:rPr>
          <w:sz w:val="10"/>
        </w:rPr>
        <w:t>Maclntyrian</w:t>
      </w:r>
      <w:proofErr w:type="spellEnd"/>
      <w:r>
        <w:rPr>
          <w:sz w:val="10"/>
        </w:rPr>
        <w:t xml:space="preserve"> terms, it is possible to identify </w:t>
      </w:r>
      <w:r>
        <w:rPr>
          <w:rStyle w:val="StyleUnderline"/>
          <w:bCs/>
          <w:highlight w:val="yellow"/>
        </w:rPr>
        <w:t>virtues</w:t>
      </w:r>
      <w:r>
        <w:rPr>
          <w:sz w:val="10"/>
          <w:highlight w:val="yellow"/>
        </w:rPr>
        <w:t xml:space="preserve"> </w:t>
      </w:r>
      <w:r>
        <w:rPr>
          <w:sz w:val="10"/>
        </w:rPr>
        <w:t xml:space="preserve">that </w:t>
      </w:r>
      <w:r>
        <w:rPr>
          <w:rStyle w:val="StyleUnderline"/>
          <w:bCs/>
          <w:highlight w:val="yellow"/>
        </w:rPr>
        <w:t>support the flourishing of such communities</w:t>
      </w:r>
      <w:r>
        <w:rPr>
          <w:sz w:val="10"/>
        </w:rPr>
        <w:t xml:space="preserve">. </w:t>
      </w:r>
      <w:proofErr w:type="spellStart"/>
      <w:r>
        <w:rPr>
          <w:sz w:val="10"/>
        </w:rPr>
        <w:t>Benkler</w:t>
      </w:r>
      <w:proofErr w:type="spellEnd"/>
      <w:r>
        <w:rPr>
          <w:sz w:val="10"/>
        </w:rPr>
        <w:t xml:space="preserve"> and </w:t>
      </w:r>
      <w:proofErr w:type="spellStart"/>
      <w:r>
        <w:rPr>
          <w:sz w:val="10"/>
        </w:rPr>
        <w:t>Nissenbaum</w:t>
      </w:r>
      <w:proofErr w:type="spellEnd"/>
      <w:r>
        <w:rPr>
          <w:sz w:val="10"/>
        </w:rPr>
        <w:t xml:space="preserve"> identify three "clusters" of virtues that relate to peer production: (1) "autonomy, independence, liberation"; 83 (2) "</w:t>
      </w:r>
      <w:r>
        <w:rPr>
          <w:rStyle w:val="StyleUnderline"/>
          <w:bCs/>
          <w:highlight w:val="yellow"/>
        </w:rPr>
        <w:t>creativity</w:t>
      </w:r>
      <w:r>
        <w:rPr>
          <w:sz w:val="10"/>
        </w:rPr>
        <w:t>, productivity, industry"; 84 (3) "benevolence, charity, generosity, altruism"; 85 and "</w:t>
      </w:r>
      <w:r>
        <w:rPr>
          <w:rStyle w:val="StyleUnderline"/>
          <w:bCs/>
          <w:highlight w:val="yellow"/>
        </w:rPr>
        <w:t>sociability</w:t>
      </w:r>
      <w:r>
        <w:rPr>
          <w:sz w:val="10"/>
        </w:rPr>
        <w:t xml:space="preserve">, camaraderie, friendship, </w:t>
      </w:r>
      <w:r>
        <w:rPr>
          <w:rStyle w:val="StyleUnderline"/>
          <w:bCs/>
          <w:highlight w:val="yellow"/>
        </w:rPr>
        <w:t>cooperation</w:t>
      </w:r>
      <w:r>
        <w:rPr>
          <w:sz w:val="10"/>
        </w:rPr>
        <w:t xml:space="preserve">, </w:t>
      </w:r>
      <w:r>
        <w:rPr>
          <w:rStyle w:val="StyleUnderline"/>
          <w:bCs/>
          <w:highlight w:val="yellow"/>
        </w:rPr>
        <w:t>civic virtue</w:t>
      </w:r>
      <w:r>
        <w:rPr>
          <w:sz w:val="10"/>
        </w:rPr>
        <w:t xml:space="preserve">." 86 The first cluster seems difficult to relate to the communitarian axis of virtue ethics. As an example of the "virtue" of autonomy, </w:t>
      </w:r>
      <w:proofErr w:type="spellStart"/>
      <w:r>
        <w:rPr>
          <w:sz w:val="10"/>
        </w:rPr>
        <w:t>Benkler</w:t>
      </w:r>
      <w:proofErr w:type="spellEnd"/>
      <w:r>
        <w:rPr>
          <w:sz w:val="10"/>
        </w:rPr>
        <w:t xml:space="preserve"> and </w:t>
      </w:r>
      <w:proofErr w:type="spellStart"/>
      <w:r>
        <w:rPr>
          <w:sz w:val="10"/>
        </w:rPr>
        <w:t>Nissenbaum</w:t>
      </w:r>
      <w:proofErr w:type="spellEnd"/>
      <w:r>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Pr>
          <w:sz w:val="10"/>
        </w:rPr>
        <w:t>Benkler</w:t>
      </w:r>
      <w:proofErr w:type="spellEnd"/>
      <w:r>
        <w:rPr>
          <w:sz w:val="10"/>
        </w:rPr>
        <w:t xml:space="preserve"> stresses autonomy as a fundamental value promoted by </w:t>
      </w:r>
      <w:proofErr w:type="gramStart"/>
      <w:r>
        <w:rPr>
          <w:sz w:val="10"/>
        </w:rPr>
        <w:t>open source</w:t>
      </w:r>
      <w:proofErr w:type="gramEnd"/>
      <w:r>
        <w:rPr>
          <w:sz w:val="10"/>
        </w:rPr>
        <w:t xml:space="preserve"> production, but not from a virtue ethics framework. 88 In </w:t>
      </w:r>
      <w:proofErr w:type="gramStart"/>
      <w:r>
        <w:rPr>
          <w:sz w:val="10"/>
        </w:rPr>
        <w:t>The</w:t>
      </w:r>
      <w:proofErr w:type="gramEnd"/>
      <w:r>
        <w:rPr>
          <w:sz w:val="10"/>
        </w:rPr>
        <w:t xml:space="preserve"> Wealth of Networks, </w:t>
      </w:r>
      <w:proofErr w:type="spellStart"/>
      <w:r>
        <w:rPr>
          <w:sz w:val="10"/>
        </w:rPr>
        <w:t>Benkler</w:t>
      </w:r>
      <w:proofErr w:type="spellEnd"/>
      <w:r>
        <w:rPr>
          <w:sz w:val="10"/>
        </w:rPr>
        <w:t xml:space="preserve"> seems to approach the question of autonomy from a Kantian perspective. 89 "Autonomy" seems better suited to the Kantian perspective </w:t>
      </w:r>
      <w:proofErr w:type="spellStart"/>
      <w:r>
        <w:rPr>
          <w:sz w:val="10"/>
        </w:rPr>
        <w:t>Benkler</w:t>
      </w:r>
      <w:proofErr w:type="spellEnd"/>
      <w:r>
        <w:rPr>
          <w:sz w:val="10"/>
        </w:rPr>
        <w:t xml:space="preserve"> takes in The Wealth of Networks than to the virtue ethics approach he takes with </w:t>
      </w:r>
      <w:proofErr w:type="spellStart"/>
      <w:r>
        <w:rPr>
          <w:sz w:val="10"/>
        </w:rPr>
        <w:t>Nissenbaum</w:t>
      </w:r>
      <w:proofErr w:type="spellEnd"/>
      <w:r>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Pr>
          <w:sz w:val="10"/>
        </w:rPr>
        <w:t>open source</w:t>
      </w:r>
      <w:proofErr w:type="gramEnd"/>
      <w:r>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Pr>
          <w:sz w:val="10"/>
        </w:rPr>
        <w:t>Benkler</w:t>
      </w:r>
      <w:proofErr w:type="spellEnd"/>
      <w:r>
        <w:rPr>
          <w:sz w:val="10"/>
        </w:rPr>
        <w:t xml:space="preserve"> and </w:t>
      </w:r>
      <w:proofErr w:type="spellStart"/>
      <w:r>
        <w:rPr>
          <w:sz w:val="10"/>
        </w:rPr>
        <w:t>Nissenbaum's</w:t>
      </w:r>
      <w:proofErr w:type="spellEnd"/>
      <w:r>
        <w:rPr>
          <w:sz w:val="10"/>
        </w:rPr>
        <w:t xml:space="preserve"> focus on "creativity, productivity, [and] industry" seems closer to the heart of virtue ethics. 91 They helpfully note that creativity, productivity, and industry can be considered part </w:t>
      </w:r>
      <w:proofErr w:type="spellStart"/>
      <w:r>
        <w:rPr>
          <w:sz w:val="10"/>
        </w:rPr>
        <w:t>ofa</w:t>
      </w:r>
      <w:proofErr w:type="spellEnd"/>
      <w:r>
        <w:rPr>
          <w:sz w:val="10"/>
        </w:rPr>
        <w:t xml:space="preserve"> </w:t>
      </w:r>
      <w:proofErr w:type="spellStart"/>
      <w:r>
        <w:rPr>
          <w:sz w:val="10"/>
        </w:rPr>
        <w:t>Maclntyrian</w:t>
      </w:r>
      <w:proofErr w:type="spellEnd"/>
      <w:r>
        <w:rPr>
          <w:sz w:val="10"/>
        </w:rPr>
        <w:t xml:space="preserve"> "practice. "92 </w:t>
      </w:r>
      <w:r>
        <w:rPr>
          <w:rStyle w:val="StyleUnderline"/>
          <w:bCs/>
          <w:highlight w:val="yellow"/>
        </w:rPr>
        <w:t>Peer production provides additional avenues for individuals to engage in creative and productive work</w:t>
      </w:r>
      <w:r>
        <w:rPr>
          <w:sz w:val="10"/>
        </w:rPr>
        <w:t xml:space="preserve">, and thus can facilitate valuable practices. 93 In addition, </w:t>
      </w:r>
      <w:proofErr w:type="spellStart"/>
      <w:r>
        <w:rPr>
          <w:sz w:val="10"/>
        </w:rPr>
        <w:t>Benkler</w:t>
      </w:r>
      <w:proofErr w:type="spellEnd"/>
      <w:r>
        <w:rPr>
          <w:sz w:val="10"/>
        </w:rPr>
        <w:t xml:space="preserve"> and </w:t>
      </w:r>
      <w:proofErr w:type="spellStart"/>
      <w:r>
        <w:rPr>
          <w:sz w:val="10"/>
        </w:rPr>
        <w:t>Nissenbaum</w:t>
      </w:r>
      <w:proofErr w:type="spellEnd"/>
      <w:r>
        <w:rPr>
          <w:sz w:val="10"/>
        </w:rPr>
        <w:t xml:space="preserve"> note that peer production </w:t>
      </w:r>
      <w:r>
        <w:rPr>
          <w:rStyle w:val="StyleUnderline"/>
          <w:bCs/>
          <w:highlight w:val="yellow"/>
        </w:rPr>
        <w:t xml:space="preserve">encourages </w:t>
      </w:r>
      <w:r>
        <w:rPr>
          <w:rStyle w:val="StyleUnderline"/>
          <w:bCs/>
        </w:rPr>
        <w:t>the "</w:t>
      </w:r>
      <w:r>
        <w:rPr>
          <w:rStyle w:val="StyleUnderline"/>
          <w:bCs/>
          <w:highlight w:val="yellow"/>
        </w:rPr>
        <w:t xml:space="preserve">other-regarding" virtues </w:t>
      </w:r>
      <w:r>
        <w:rPr>
          <w:rStyle w:val="StyleUnderline"/>
          <w:bCs/>
        </w:rPr>
        <w:t xml:space="preserve">of "benevolence, charity, generosity, [and] altruism." 94 </w:t>
      </w:r>
      <w:r>
        <w:rPr>
          <w:rStyle w:val="StyleUnderline"/>
          <w:bCs/>
          <w:highlight w:val="yellow"/>
        </w:rPr>
        <w:t xml:space="preserve">Participants </w:t>
      </w:r>
      <w:r>
        <w:rPr>
          <w:rStyle w:val="StyleUnderline"/>
          <w:bCs/>
        </w:rPr>
        <w:t xml:space="preserve">in </w:t>
      </w:r>
      <w:proofErr w:type="gramStart"/>
      <w:r>
        <w:rPr>
          <w:rStyle w:val="StyleUnderline"/>
          <w:bCs/>
        </w:rPr>
        <w:t>open source</w:t>
      </w:r>
      <w:proofErr w:type="gramEnd"/>
      <w:r>
        <w:rPr>
          <w:rStyle w:val="StyleUnderline"/>
          <w:bCs/>
        </w:rPr>
        <w:t xml:space="preserve"> communities </w:t>
      </w:r>
      <w:r>
        <w:rPr>
          <w:rStyle w:val="StyleUnderline"/>
          <w:bCs/>
          <w:highlight w:val="yellow"/>
        </w:rPr>
        <w:t xml:space="preserve">give time, resources, and talents </w:t>
      </w:r>
      <w:r>
        <w:rPr>
          <w:rStyle w:val="StyleUnderline"/>
          <w:bCs/>
        </w:rPr>
        <w:t xml:space="preserve">to the project, ordinarily </w:t>
      </w:r>
      <w:r>
        <w:rPr>
          <w:rStyle w:val="StyleUnderline"/>
          <w:bCs/>
          <w:highlight w:val="yellow"/>
        </w:rPr>
        <w:t xml:space="preserve">without </w:t>
      </w:r>
      <w:r>
        <w:rPr>
          <w:rStyle w:val="StyleUnderline"/>
          <w:bCs/>
        </w:rPr>
        <w:t xml:space="preserve">direct </w:t>
      </w:r>
      <w:r>
        <w:rPr>
          <w:rStyle w:val="StyleUnderline"/>
          <w:bCs/>
          <w:highlight w:val="yellow"/>
        </w:rPr>
        <w:t>financial remuneration</w:t>
      </w:r>
      <w:r>
        <w:rPr>
          <w:sz w:val="10"/>
        </w:rPr>
        <w:t xml:space="preserve">. 95 As </w:t>
      </w:r>
      <w:proofErr w:type="spellStart"/>
      <w:r>
        <w:rPr>
          <w:sz w:val="10"/>
        </w:rPr>
        <w:t>Benkler</w:t>
      </w:r>
      <w:proofErr w:type="spellEnd"/>
      <w:r>
        <w:rPr>
          <w:sz w:val="10"/>
        </w:rPr>
        <w:t xml:space="preserve"> and </w:t>
      </w:r>
      <w:proofErr w:type="spellStart"/>
      <w:r>
        <w:rPr>
          <w:sz w:val="10"/>
        </w:rPr>
        <w:t>Nissenbaum</w:t>
      </w:r>
      <w:proofErr w:type="spellEnd"/>
      <w:r>
        <w:rPr>
          <w:sz w:val="10"/>
        </w:rPr>
        <w:t xml:space="preserve"> note, however, the literature concerning </w:t>
      </w:r>
      <w:proofErr w:type="gramStart"/>
      <w:r>
        <w:rPr>
          <w:sz w:val="10"/>
        </w:rPr>
        <w:t>open source</w:t>
      </w:r>
      <w:proofErr w:type="gramEnd"/>
      <w:r>
        <w:rPr>
          <w:sz w:val="10"/>
        </w:rPr>
        <w:t xml:space="preserve"> culture is ambiguous concerning whether participants offer their time, resources, and talents for altruistic reasons or as part of an essentially self-interested medium of exchange. 96 Finally, </w:t>
      </w:r>
      <w:proofErr w:type="spellStart"/>
      <w:r>
        <w:rPr>
          <w:sz w:val="10"/>
        </w:rPr>
        <w:t>Benkler</w:t>
      </w:r>
      <w:proofErr w:type="spellEnd"/>
      <w:r>
        <w:rPr>
          <w:sz w:val="10"/>
        </w:rPr>
        <w:t xml:space="preserve"> and </w:t>
      </w:r>
      <w:proofErr w:type="spellStart"/>
      <w:r>
        <w:rPr>
          <w:sz w:val="10"/>
        </w:rPr>
        <w:t>Nissenbaum</w:t>
      </w:r>
      <w:proofErr w:type="spellEnd"/>
      <w:r>
        <w:rPr>
          <w:sz w:val="10"/>
        </w:rPr>
        <w:t xml:space="preserve"> focus on the virtues of "sociability, camaraderie, friendship, </w:t>
      </w:r>
      <w:proofErr w:type="gramStart"/>
      <w:r>
        <w:rPr>
          <w:sz w:val="10"/>
        </w:rPr>
        <w:t>cooperation[</w:t>
      </w:r>
      <w:proofErr w:type="gramEnd"/>
      <w:r>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Pr>
          <w:sz w:val="10"/>
        </w:rPr>
        <w:t>Benkler</w:t>
      </w:r>
      <w:proofErr w:type="spellEnd"/>
      <w:r>
        <w:rPr>
          <w:sz w:val="10"/>
        </w:rPr>
        <w:t xml:space="preserve"> and </w:t>
      </w:r>
      <w:proofErr w:type="spellStart"/>
      <w:r>
        <w:rPr>
          <w:sz w:val="10"/>
        </w:rPr>
        <w:t>Nissenbaum</w:t>
      </w:r>
      <w:proofErr w:type="spellEnd"/>
      <w:r>
        <w:rPr>
          <w:sz w:val="10"/>
        </w:rPr>
        <w:t xml:space="preserve"> note, to the American founders' notion of politics as contribution to the public good. 98 Whatever their psychological motives, </w:t>
      </w:r>
      <w:r>
        <w:rPr>
          <w:rStyle w:val="StyleUnderline"/>
          <w:bCs/>
        </w:rPr>
        <w:t xml:space="preserve">the multifarious </w:t>
      </w:r>
      <w:r>
        <w:rPr>
          <w:rStyle w:val="StyleUnderline"/>
          <w:bCs/>
          <w:highlight w:val="yellow"/>
        </w:rPr>
        <w:t xml:space="preserve">contributors </w:t>
      </w:r>
      <w:r>
        <w:rPr>
          <w:rStyle w:val="StyleUnderline"/>
          <w:bCs/>
        </w:rPr>
        <w:t xml:space="preserve">to an </w:t>
      </w:r>
      <w:proofErr w:type="gramStart"/>
      <w:r>
        <w:rPr>
          <w:rStyle w:val="StyleUnderline"/>
          <w:bCs/>
        </w:rPr>
        <w:t>open source</w:t>
      </w:r>
      <w:proofErr w:type="gramEnd"/>
      <w:r>
        <w:rPr>
          <w:rStyle w:val="StyleUnderline"/>
          <w:bCs/>
        </w:rPr>
        <w:t xml:space="preserve"> project </w:t>
      </w:r>
      <w:r>
        <w:rPr>
          <w:rStyle w:val="StyleUnderline"/>
          <w:bCs/>
          <w:highlight w:val="yellow"/>
        </w:rPr>
        <w:t>provide small inputs of time, resources, and talent, which cumulate to a much larger good</w:t>
      </w:r>
      <w:r>
        <w:rPr>
          <w:sz w:val="10"/>
        </w:rPr>
        <w:t xml:space="preserve">. B. Virtue and Biotechnology as an Environmental and Public Health Community If virtue ethics concepts can apply generally to </w:t>
      </w:r>
      <w:proofErr w:type="gramStart"/>
      <w:r>
        <w:rPr>
          <w:sz w:val="10"/>
        </w:rPr>
        <w:t>open source</w:t>
      </w:r>
      <w:proofErr w:type="gramEnd"/>
      <w:r>
        <w:rPr>
          <w:sz w:val="10"/>
        </w:rPr>
        <w:t xml:space="preserve"> production, can they apply to biotechnology, and specifically to open source biotechnology? </w:t>
      </w:r>
      <w:proofErr w:type="spellStart"/>
      <w:r>
        <w:rPr>
          <w:sz w:val="10"/>
        </w:rPr>
        <w:t>Benkler</w:t>
      </w:r>
      <w:proofErr w:type="spellEnd"/>
      <w:r>
        <w:rPr>
          <w:sz w:val="10"/>
        </w:rPr>
        <w:t xml:space="preserve"> and </w:t>
      </w:r>
      <w:proofErr w:type="spellStart"/>
      <w:r>
        <w:rPr>
          <w:sz w:val="10"/>
        </w:rPr>
        <w:t>Nissenbaum</w:t>
      </w:r>
      <w:proofErr w:type="spellEnd"/>
      <w:r>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Pr>
          <w:sz w:val="10"/>
        </w:rPr>
        <w:t>Open source</w:t>
      </w:r>
      <w:proofErr w:type="gramEnd"/>
      <w:r>
        <w:rPr>
          <w:sz w:val="10"/>
        </w:rPr>
        <w:t xml:space="preserve"> production, </w:t>
      </w:r>
      <w:proofErr w:type="spellStart"/>
      <w:r>
        <w:rPr>
          <w:sz w:val="10"/>
        </w:rPr>
        <w:t>Benkler</w:t>
      </w:r>
      <w:proofErr w:type="spellEnd"/>
      <w:r>
        <w:rPr>
          <w:sz w:val="10"/>
        </w:rPr>
        <w:t xml:space="preserve"> and </w:t>
      </w:r>
      <w:proofErr w:type="spellStart"/>
      <w:r>
        <w:rPr>
          <w:sz w:val="10"/>
        </w:rPr>
        <w:t>Nissenbaum</w:t>
      </w:r>
      <w:proofErr w:type="spellEnd"/>
      <w:r>
        <w:rPr>
          <w:sz w:val="10"/>
        </w:rPr>
        <w:t xml:space="preserve"> suggest, structurally incorporates virtues that lead to greater human freedom. If we fail to encourage open source production, "[ </w:t>
      </w:r>
      <w:proofErr w:type="gramStart"/>
      <w:r>
        <w:rPr>
          <w:sz w:val="10"/>
        </w:rPr>
        <w:t>w ]e</w:t>
      </w:r>
      <w:proofErr w:type="gramEnd"/>
      <w:r>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Pr>
          <w:sz w:val="10"/>
        </w:rPr>
        <w:t>Benkler</w:t>
      </w:r>
      <w:proofErr w:type="spellEnd"/>
      <w:r>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w:t>
      </w:r>
      <w:r>
        <w:rPr>
          <w:sz w:val="10"/>
        </w:rPr>
        <w:lastRenderedPageBreak/>
        <w:t xml:space="preserve">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Pr>
          <w:sz w:val="10"/>
        </w:rPr>
        <w:t>open source</w:t>
      </w:r>
      <w:proofErr w:type="gramEnd"/>
      <w:r>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Pr>
          <w:sz w:val="10"/>
        </w:rPr>
        <w:t>anticommons</w:t>
      </w:r>
      <w:proofErr w:type="spellEnd"/>
      <w:r>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Pr>
          <w:sz w:val="10"/>
        </w:rPr>
        <w:t>d'etre</w:t>
      </w:r>
      <w:proofErr w:type="spellEnd"/>
      <w:r>
        <w:rPr>
          <w:sz w:val="10"/>
        </w:rPr>
        <w:t xml:space="preserve"> of biotechnology. </w:t>
      </w:r>
      <w:r>
        <w:rPr>
          <w:rStyle w:val="StyleUnderline"/>
          <w:bCs/>
        </w:rPr>
        <w:t>Biotechnology</w:t>
      </w:r>
      <w:r>
        <w:rPr>
          <w:sz w:val="10"/>
        </w:rPr>
        <w:t xml:space="preserve">, then, is more than a set of products; it </w:t>
      </w:r>
      <w:r>
        <w:rPr>
          <w:rStyle w:val="StyleUnderline"/>
          <w:bCs/>
        </w:rPr>
        <w:t xml:space="preserve">is a </w:t>
      </w:r>
      <w:proofErr w:type="spellStart"/>
      <w:r>
        <w:rPr>
          <w:rStyle w:val="StyleUnderline"/>
          <w:bCs/>
        </w:rPr>
        <w:t>Maclntyrian</w:t>
      </w:r>
      <w:proofErr w:type="spellEnd"/>
      <w:r>
        <w:rPr>
          <w:rStyle w:val="StyleUnderline"/>
          <w:bCs/>
        </w:rPr>
        <w:t xml:space="preserve"> practice that seeks to improve human health and wellbeing</w:t>
      </w:r>
      <w:r>
        <w:rPr>
          <w:sz w:val="10"/>
        </w:rPr>
        <w:t>. In his keynote address at BIO's 2005 annual convention, BIO President and CEO James Greenwood told the conferees, "[Y]</w:t>
      </w:r>
      <w:proofErr w:type="spellStart"/>
      <w:r>
        <w:rPr>
          <w:sz w:val="10"/>
        </w:rPr>
        <w:t>ou</w:t>
      </w:r>
      <w:proofErr w:type="spellEnd"/>
      <w:r>
        <w:rPr>
          <w:sz w:val="10"/>
        </w:rPr>
        <w:t xml:space="preserve"> serve every man, woman and child on earth. And even more impressively, you serve the uncountable billions of humans who will inhabit this planet after we are gone." 107 Greenwood expressed the biotechnology community's vision, hyperbolically but no doubt sincerely, as follows: The convergence of systems biology, genomics, </w:t>
      </w:r>
      <w:proofErr w:type="spellStart"/>
      <w:r>
        <w:rPr>
          <w:sz w:val="10"/>
        </w:rPr>
        <w:t>infomatics</w:t>
      </w:r>
      <w:proofErr w:type="spellEnd"/>
      <w:r>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Pr>
          <w:sz w:val="10"/>
        </w:rPr>
        <w:t>arwinian</w:t>
      </w:r>
      <w:proofErr w:type="spellEnd"/>
      <w:r>
        <w:rPr>
          <w:sz w:val="10"/>
        </w:rPr>
        <w:t xml:space="preserve"> natural selection and its afflictions of disease. </w:t>
      </w:r>
      <w:r>
        <w:rPr>
          <w:rStyle w:val="StyleUnderline"/>
          <w:bCs/>
          <w:highlight w:val="yellow"/>
        </w:rPr>
        <w:t>There is no more noble</w:t>
      </w:r>
      <w:r>
        <w:rPr>
          <w:rStyle w:val="StyleUnderline"/>
          <w:bCs/>
        </w:rPr>
        <w:t>-and no more heroic-</w:t>
      </w:r>
      <w:r>
        <w:rPr>
          <w:rStyle w:val="StyleUnderline"/>
          <w:bCs/>
          <w:highlight w:val="yellow"/>
        </w:rPr>
        <w:t>mission than this</w:t>
      </w:r>
      <w:r>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patients, optimistic and earnest talking-head scientists projected against CS I-like blue-tinted backgrounds filled with wiggling microorganisms, and colorful images of Midwestern farms and Asian village </w:t>
      </w:r>
      <w:proofErr w:type="spellStart"/>
      <w:r>
        <w:rPr>
          <w:sz w:val="10"/>
        </w:rPr>
        <w:t>weJls</w:t>
      </w:r>
      <w:proofErr w:type="spellEnd"/>
      <w:r>
        <w:rPr>
          <w:sz w:val="10"/>
        </w:rPr>
        <w:t xml:space="preserve">. The narration borders on messianic. At the video's close, the narrator tells us: </w:t>
      </w:r>
      <w:r>
        <w:rPr>
          <w:rStyle w:val="StyleUnderline"/>
          <w:bCs/>
        </w:rPr>
        <w:t>Dreams begin with inspiration and flourish with determination and courage</w:t>
      </w:r>
      <w:r>
        <w:rPr>
          <w:sz w:val="10"/>
        </w:rPr>
        <w:t xml:space="preserve">. </w:t>
      </w:r>
      <w:r>
        <w:rPr>
          <w:rStyle w:val="StyleUnderline"/>
          <w:bCs/>
        </w:rPr>
        <w:t>Such are the dreams of today's biotechnology leaders</w:t>
      </w:r>
      <w:r>
        <w:rPr>
          <w:sz w:val="10"/>
        </w:rPr>
        <w:t xml:space="preserve">. Their dream of improving the human condition offers hope to those who suffer, relief to those who are ill,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Pr>
          <w:sz w:val="10"/>
        </w:rPr>
        <w:t>we</w:t>
      </w:r>
      <w:proofErr w:type="gramEnd"/>
      <w:r>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Pr>
          <w:sz w:val="10"/>
        </w:rPr>
        <w:t>gonna</w:t>
      </w:r>
      <w:proofErr w:type="spellEnd"/>
      <w:r>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Pr>
          <w:sz w:val="10"/>
        </w:rPr>
        <w:t>heath</w:t>
      </w:r>
      <w:proofErr w:type="spellEnd"/>
      <w:r>
        <w:rPr>
          <w:sz w:val="10"/>
        </w:rPr>
        <w:t xml:space="preserve"> care and environmental issues. I will then offer some suggestions for how those perspectives could relate to biotechnology intellectual property policy.</w:t>
      </w:r>
    </w:p>
    <w:p w14:paraId="5A84FB9E" w14:textId="77777777" w:rsidR="00DA2B8D" w:rsidRDefault="00DA2B8D" w:rsidP="00DA2B8D"/>
    <w:p w14:paraId="3AB5B856" w14:textId="77777777" w:rsidR="00DA2B8D" w:rsidRDefault="00DA2B8D" w:rsidP="00DA2B8D">
      <w:pPr>
        <w:pStyle w:val="Heading4"/>
        <w:rPr>
          <w:rFonts w:cs="Calibri"/>
        </w:rPr>
      </w:pPr>
      <w:r>
        <w:rPr>
          <w:rFonts w:cs="Calibri"/>
          <w:b w:val="0"/>
          <w:bCs w:val="0"/>
        </w:rPr>
        <w:t xml:space="preserve">[4] Property rights are incoherent. Everything material intrinsically has a form that’s universally accessible to all people. That means individuals can’t claim ownership to something everyone has access to. </w:t>
      </w:r>
    </w:p>
    <w:p w14:paraId="686D9035" w14:textId="77777777" w:rsidR="00DA2B8D" w:rsidRDefault="00DA2B8D" w:rsidP="00DA2B8D">
      <w:pPr>
        <w:pStyle w:val="Heading4"/>
        <w:rPr>
          <w:b w:val="0"/>
          <w:bCs w:val="0"/>
        </w:rPr>
      </w:pPr>
      <w:r>
        <w:rPr>
          <w:b w:val="0"/>
          <w:bCs w:val="0"/>
        </w:rPr>
        <w:t>[5] Creationism: Property rights are based on the notion of an individual mixing a unique aspect of themselves with a physical property that justifies a deserving of ownership, but intellectual property is not created by individuals, but rather, is discovered. That means we’d be providing arbitrary ownership of an idea to an agent that didn’t create it.</w:t>
      </w:r>
    </w:p>
    <w:p w14:paraId="4E4240B5" w14:textId="77777777" w:rsidR="00DA2B8D" w:rsidRDefault="00DA2B8D" w:rsidP="00DA2B8D"/>
    <w:p w14:paraId="5EB93878" w14:textId="77777777" w:rsidR="00DA2B8D" w:rsidRDefault="00DA2B8D" w:rsidP="00DA2B8D">
      <w:pPr>
        <w:pStyle w:val="Heading2"/>
      </w:pPr>
      <w:r>
        <w:rPr>
          <w:b w:val="0"/>
          <w:bCs w:val="0"/>
        </w:rPr>
        <w:lastRenderedPageBreak/>
        <w:t>method</w:t>
      </w:r>
    </w:p>
    <w:p w14:paraId="02B82FD6" w14:textId="77777777" w:rsidR="00DA2B8D" w:rsidRDefault="00DA2B8D" w:rsidP="00DA2B8D">
      <w:pPr>
        <w:pStyle w:val="Heading4"/>
        <w:rPr>
          <w:b w:val="0"/>
          <w:bCs w:val="0"/>
        </w:rPr>
      </w:pPr>
      <w:r>
        <w:rPr>
          <w:b w:val="0"/>
          <w:bCs w:val="0"/>
        </w:rPr>
        <w:t xml:space="preserve">Patents on medicine create a hierarchy of cultural practices </w:t>
      </w:r>
    </w:p>
    <w:p w14:paraId="6F0FC8DB" w14:textId="77777777" w:rsidR="00DA2B8D" w:rsidRDefault="00DA2B8D" w:rsidP="00DA2B8D">
      <w:proofErr w:type="spellStart"/>
      <w:r>
        <w:rPr>
          <w:rStyle w:val="Style13ptBold"/>
        </w:rPr>
        <w:t>Curbishley</w:t>
      </w:r>
      <w:proofErr w:type="spellEnd"/>
      <w:r>
        <w:rPr>
          <w:rStyle w:val="Style13ptBold"/>
        </w:rPr>
        <w:t xml:space="preserve"> 15 - Liddy Scarlet </w:t>
      </w:r>
      <w:proofErr w:type="spellStart"/>
      <w:r>
        <w:rPr>
          <w:rStyle w:val="Style13ptBold"/>
        </w:rPr>
        <w:t>Curbishley</w:t>
      </w:r>
      <w:proofErr w:type="spellEnd"/>
      <w:r>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4B996888" w14:textId="77777777" w:rsidR="00DA2B8D" w:rsidRDefault="00DA2B8D" w:rsidP="00DA2B8D">
      <w:pPr>
        <w:rPr>
          <w:sz w:val="12"/>
        </w:rPr>
      </w:pPr>
      <w:r>
        <w:rPr>
          <w:rStyle w:val="StyleUnderline"/>
          <w:highlight w:val="yellow"/>
        </w:rPr>
        <w:t xml:space="preserve">The production of scientific </w:t>
      </w:r>
      <w:r>
        <w:rPr>
          <w:rStyle w:val="StyleUnderline"/>
        </w:rPr>
        <w:t xml:space="preserve">and technological </w:t>
      </w:r>
      <w:r>
        <w:rPr>
          <w:rStyle w:val="StyleUnderline"/>
          <w:highlight w:val="yellow"/>
        </w:rPr>
        <w:t>knowledge has a history of hierarchical oppression</w:t>
      </w:r>
      <w:r>
        <w:rPr>
          <w:sz w:val="12"/>
        </w:rPr>
        <w:t xml:space="preserve">. From the inception of scientific experimentation </w:t>
      </w:r>
      <w:r>
        <w:rPr>
          <w:rStyle w:val="StyleUnderline"/>
        </w:rPr>
        <w:t>those deemed suitable to produce knowledge and in which way was clearly defined</w:t>
      </w:r>
      <w:r>
        <w:rPr>
          <w:sz w:val="12"/>
        </w:rPr>
        <w:t xml:space="preserve">. And </w:t>
      </w:r>
      <w:proofErr w:type="gramStart"/>
      <w:r>
        <w:rPr>
          <w:sz w:val="12"/>
        </w:rPr>
        <w:t>so</w:t>
      </w:r>
      <w:proofErr w:type="gramEnd"/>
      <w:r>
        <w:rPr>
          <w:sz w:val="12"/>
        </w:rPr>
        <w:t xml:space="preserve"> the modest witness (Haraway, 1997: 24) was born. For Donna Haraway, this Subject was able to sediment its position as the only self-invisible, objective knower by normalizing the idea that “his subjectivity is his objectivity” (24). Through performing an air of legitimate agency and distancing himself from any form of knowledge viewed as ‘feminine’ (anything subjective, embodied or alchemical, but not necessarily originating in a or from a female biological body) and excluding women, people of lower class and people of different ethnicities from the space of knowledge production, therefore making their voices dissident and eventually invisible, the modest witness claims the space of knowledge production (27-32). Haraway sees this evolution of the experimental life as responsible for marginalizing various groups from the scientific world and also permeating these oppressive views out into society. She states, “racial formation, gender-in-the-making, the forging of class, and the discursive production of sexuality [are created] through the constitutive practices of [knowledge production] themselves” (35). Discursive practice of knowledge production forge these same marginalized </w:t>
      </w:r>
      <w:proofErr w:type="spellStart"/>
      <w:r>
        <w:rPr>
          <w:sz w:val="12"/>
        </w:rPr>
        <w:t>Subjectivites</w:t>
      </w:r>
      <w:proofErr w:type="spellEnd"/>
      <w:r>
        <w:rPr>
          <w:sz w:val="12"/>
        </w:rPr>
        <w:t xml:space="preserve"> through constructing, re-presenting and positioning as less capable due to these categorizations. An intersectional (Crenshaw, 1989) indigenous identity, whereby an indigenous person suffers oppression along multiple lines; gender, race, ethnicity and class, leads to the entire marginalization and trivialization of knowledges produced by the indigenous Subject. </w:t>
      </w:r>
      <w:r>
        <w:rPr>
          <w:rStyle w:val="StyleUnderline"/>
        </w:rPr>
        <w:t xml:space="preserve">Knowledges produced outside of the dominant paradigm becomes subjugated </w:t>
      </w:r>
      <w:r>
        <w:rPr>
          <w:sz w:val="12"/>
          <w:szCs w:val="16"/>
        </w:rPr>
        <w:t>as they are</w:t>
      </w:r>
      <w:r>
        <w:rPr>
          <w:sz w:val="12"/>
        </w:rPr>
        <w:t xml:space="preserve">: “either </w:t>
      </w:r>
      <w:r>
        <w:rPr>
          <w:rStyle w:val="StyleUnderline"/>
        </w:rPr>
        <w:t xml:space="preserve">hidden behind </w:t>
      </w:r>
      <w:r>
        <w:rPr>
          <w:sz w:val="12"/>
          <w:szCs w:val="16"/>
        </w:rPr>
        <w:t>more</w:t>
      </w:r>
      <w:r>
        <w:rPr>
          <w:rStyle w:val="StyleUnderline"/>
        </w:rPr>
        <w:t xml:space="preserve"> dominant knowledges</w:t>
      </w:r>
      <w:r>
        <w:rPr>
          <w:sz w:val="12"/>
        </w:rPr>
        <w:t xml:space="preserve"> but can be revealed by critique </w:t>
      </w:r>
      <w:r>
        <w:rPr>
          <w:rStyle w:val="StyleUnderline"/>
        </w:rPr>
        <w:t>or have been explicitly disqualified as inadequate</w:t>
      </w:r>
      <w:r>
        <w:rPr>
          <w:sz w:val="12"/>
        </w:rPr>
        <w:t xml:space="preserve"> to their task or insufficiently elaborated: naive knowledges, located low down on the hierarchy, beneath the required level of cognition or </w:t>
      </w:r>
      <w:proofErr w:type="spellStart"/>
      <w:r>
        <w:rPr>
          <w:sz w:val="12"/>
        </w:rPr>
        <w:t>scientificity</w:t>
      </w:r>
      <w:proofErr w:type="spellEnd"/>
      <w:r>
        <w:rPr>
          <w:sz w:val="12"/>
        </w:rPr>
        <w:t xml:space="preserve">” (Foucault, 1980: 82). </w:t>
      </w:r>
      <w:r>
        <w:rPr>
          <w:rStyle w:val="StyleUnderline"/>
          <w:highlight w:val="yellow"/>
        </w:rPr>
        <w:t>Positivist accounts of Eurocentric masculinist knowledges are</w:t>
      </w:r>
      <w:r>
        <w:rPr>
          <w:sz w:val="12"/>
        </w:rPr>
        <w:t xml:space="preserve"> often </w:t>
      </w:r>
      <w:r>
        <w:rPr>
          <w:rStyle w:val="StyleUnderline"/>
          <w:highlight w:val="yellow"/>
        </w:rPr>
        <w:t>in direct opposition to knowledges produced by</w:t>
      </w:r>
      <w:r>
        <w:rPr>
          <w:sz w:val="12"/>
        </w:rPr>
        <w:t xml:space="preserve"> subordinate groups, such as </w:t>
      </w:r>
      <w:r>
        <w:rPr>
          <w:rStyle w:val="StyleUnderline"/>
          <w:highlight w:val="yellow"/>
        </w:rPr>
        <w:t>indigenous peoples</w:t>
      </w:r>
      <w:r>
        <w:rPr>
          <w:sz w:val="12"/>
        </w:rPr>
        <w:t xml:space="preserve">, who have developed alternative standpoints and validation processes (Collins, 1991: 202). The former account is dominant and therefore subordinate knowledge is rarely recognized and those producing it even more rarely acknowledged (Smith, 2012: 121). This self-stated omnipotent embodied Subject defines its own reality as concrete experience (Spivak, 2010: 27) prioritizing its own in relation to all other experience. </w:t>
      </w:r>
      <w:r>
        <w:rPr>
          <w:rStyle w:val="StyleUnderline"/>
        </w:rPr>
        <w:t>Knowledge and power intertwine to become a nexus of considerable force, continually constructing one another, capable of defining discourse</w:t>
      </w:r>
      <w:r>
        <w:rPr>
          <w:sz w:val="12"/>
        </w:rPr>
        <w:t xml:space="preserve">. Foucault argues that knowledge and power cannot stand-alone, they are in a perpetual reliant construction of one another, “knowledge linked to power, not only assumes the authority of 'the truth' but has the power to make itself true. All knowledge, once applied in the real world, has effects, and in that sense at least, 'becomes true.' Knowledge, once used to regulate the conduct of others, entails constraint, regulation and the disciplining of practice. Thus, there is no power relation without the correlative constitution of a field of knowledge, nor any knowledge that does not presuppose and constitute at the same time, power relations” (Foucault, 1977: 27). This formidable force of power/knowledge constructs a referent figure for itself whilst simultaneously constructing the Other in opposition. </w:t>
      </w:r>
      <w:r>
        <w:rPr>
          <w:rStyle w:val="StyleUnderline"/>
        </w:rPr>
        <w:t>The dominating power/knowledge nexus generates inequalities in the way knowledge is structured by legitimizing itself and delegitimizing alternatives</w:t>
      </w:r>
      <w:r>
        <w:rPr>
          <w:sz w:val="12"/>
        </w:rPr>
        <w:t xml:space="preserve"> (Shiva, 1993: 9). This is what leads Shiva to argue that </w:t>
      </w:r>
      <w:r>
        <w:rPr>
          <w:rStyle w:val="StyleUnderline"/>
          <w:highlight w:val="yellow"/>
        </w:rPr>
        <w:t>modern knowledge systems</w:t>
      </w:r>
      <w:r>
        <w:rPr>
          <w:rStyle w:val="StyleUnderline"/>
        </w:rPr>
        <w:t xml:space="preserve">, emerging from a colonizing culture, </w:t>
      </w:r>
      <w:r>
        <w:rPr>
          <w:rStyle w:val="StyleUnderline"/>
          <w:highlight w:val="yellow"/>
        </w:rPr>
        <w:t>are themselves colonizing</w:t>
      </w:r>
      <w:r>
        <w:rPr>
          <w:sz w:val="12"/>
        </w:rPr>
        <w:t xml:space="preserve"> (9).  As discussed previously, the concept of </w:t>
      </w:r>
      <w:r>
        <w:rPr>
          <w:rStyle w:val="StyleUnderline"/>
          <w:highlight w:val="yellow"/>
        </w:rPr>
        <w:t xml:space="preserve">biopiracy has its </w:t>
      </w:r>
      <w:r>
        <w:rPr>
          <w:rStyle w:val="StyleUnderline"/>
        </w:rPr>
        <w:t xml:space="preserve">epistemological </w:t>
      </w:r>
      <w:r>
        <w:rPr>
          <w:rStyle w:val="StyleUnderline"/>
          <w:highlight w:val="yellow"/>
        </w:rPr>
        <w:t xml:space="preserve">roots in the colonial </w:t>
      </w:r>
      <w:r>
        <w:rPr>
          <w:rStyle w:val="StyleUnderline"/>
        </w:rPr>
        <w:t>period</w:t>
      </w:r>
      <w:r>
        <w:rPr>
          <w:sz w:val="12"/>
        </w:rPr>
        <w:t xml:space="preserve">. Otherwise framed as bioprospecting but termed biopiracy in this thesis due to its politically loaded associations with theft (Bender, 2003), biopiracy is “the practice of commercially exploiting naturally occurring biochemical or genetic material, especially by obtaining patents that restrict its future use, while failing to pay fair compensation to the community from which it originates” (Taylor, 2014). Ethnopharmacological studies have enticed many researchers and anthropologists to biodiverse areas of the Global South in search of ancient wisdom for contemporary healing (Lee and </w:t>
      </w:r>
      <w:proofErr w:type="spellStart"/>
      <w:r>
        <w:rPr>
          <w:sz w:val="12"/>
        </w:rPr>
        <w:t>Balik</w:t>
      </w:r>
      <w:proofErr w:type="spellEnd"/>
      <w:r>
        <w:rPr>
          <w:sz w:val="12"/>
        </w:rPr>
        <w:t xml:space="preserve">, 2001).15 This type of </w:t>
      </w:r>
      <w:proofErr w:type="spellStart"/>
      <w:r>
        <w:rPr>
          <w:rStyle w:val="StyleUnderline"/>
        </w:rPr>
        <w:t>ecoethno</w:t>
      </w:r>
      <w:proofErr w:type="spellEnd"/>
      <w:r>
        <w:rPr>
          <w:rStyle w:val="StyleUnderline"/>
        </w:rPr>
        <w:t xml:space="preserve"> research is highly problematic</w:t>
      </w:r>
      <w:r>
        <w:rPr>
          <w:sz w:val="12"/>
        </w:rPr>
        <w:t xml:space="preserve"> for various reasons as has been discussed previously. </w:t>
      </w:r>
      <w:r>
        <w:rPr>
          <w:rStyle w:val="StyleUnderline"/>
          <w:highlight w:val="yellow"/>
        </w:rPr>
        <w:t>When multinational</w:t>
      </w:r>
      <w:r>
        <w:rPr>
          <w:sz w:val="12"/>
        </w:rPr>
        <w:t xml:space="preserve"> pharmaceutical and agrichemical </w:t>
      </w:r>
      <w:r>
        <w:rPr>
          <w:rStyle w:val="StyleUnderline"/>
          <w:highlight w:val="yellow"/>
        </w:rPr>
        <w:t>companies fund research</w:t>
      </w:r>
      <w:r>
        <w:rPr>
          <w:sz w:val="12"/>
        </w:rPr>
        <w:t xml:space="preserve"> with invested interests in exploiting indigenous knowledges for the exclusive economic enrichment of the Global North (Tamale, 2001: 28) </w:t>
      </w:r>
      <w:r>
        <w:rPr>
          <w:rStyle w:val="StyleUnderline"/>
          <w:highlight w:val="yellow"/>
        </w:rPr>
        <w:t>the</w:t>
      </w:r>
      <w:r>
        <w:rPr>
          <w:sz w:val="12"/>
        </w:rPr>
        <w:t xml:space="preserve"> </w:t>
      </w:r>
      <w:r>
        <w:rPr>
          <w:rStyle w:val="StyleUnderline"/>
          <w:highlight w:val="yellow"/>
        </w:rPr>
        <w:t xml:space="preserve">central knowledge producing role of the </w:t>
      </w:r>
      <w:r>
        <w:rPr>
          <w:rStyle w:val="StyleUnderline"/>
        </w:rPr>
        <w:t xml:space="preserve">indigenous </w:t>
      </w:r>
      <w:r>
        <w:rPr>
          <w:rStyle w:val="StyleUnderline"/>
          <w:highlight w:val="yellow"/>
        </w:rPr>
        <w:t>Other is obscured</w:t>
      </w:r>
      <w:r>
        <w:rPr>
          <w:sz w:val="12"/>
        </w:rPr>
        <w:t xml:space="preserve"> in Western discourse and the economic relation between indigenous peoples, resources and the Global North is denied or presented in a paternalistic frame (</w:t>
      </w:r>
      <w:proofErr w:type="spellStart"/>
      <w:r>
        <w:rPr>
          <w:sz w:val="12"/>
        </w:rPr>
        <w:t>Plumwood</w:t>
      </w:r>
      <w:proofErr w:type="spellEnd"/>
      <w:r>
        <w:rPr>
          <w:sz w:val="12"/>
        </w:rPr>
        <w:t xml:space="preserve">, 1993: 49). Through the framing of indigenous peoples as devoid of scientific knowledge the role of indigenous peoples is constructed as being unrelated to the knowledge production process. Beyond these problematic issues also lies environmental degradation, habitat destruction and resource exploitation. Thus, in cases of biopiracy the appropriation of knowledge can be witnessed, and this denies the indigenous Subject the right to present and preserve one’s own scientific creativity, and the right to expression and self-determination. This theft can be viewed as double layered; first, it is the theft of intellectual and creative property nurtured by indigenous communities for generations, and second, the theft of potentially economically viable and life sustaining resources (Shiva cited in Shah, 2002). Shiva further comments on the central role racism has in the hierarchy of knowledge production and how this applies to biopiracy, “The knowledge of our ancestors […] is being claimed as an invention of US corporations and US scientists and being patented by them. </w:t>
      </w:r>
      <w:r>
        <w:rPr>
          <w:rStyle w:val="StyleUnderline"/>
        </w:rPr>
        <w:t xml:space="preserve">The only reason something like that can work is because </w:t>
      </w:r>
      <w:r>
        <w:rPr>
          <w:rStyle w:val="StyleUnderline"/>
          <w:highlight w:val="yellow"/>
        </w:rPr>
        <w:t xml:space="preserve">underlying it all is a racist framework that says the knowledge </w:t>
      </w:r>
      <w:r>
        <w:rPr>
          <w:rStyle w:val="StyleUnderline"/>
        </w:rPr>
        <w:t xml:space="preserve">of the Third World and the knowledge </w:t>
      </w:r>
      <w:r>
        <w:rPr>
          <w:rStyle w:val="StyleUnderline"/>
          <w:highlight w:val="yellow"/>
        </w:rPr>
        <w:t xml:space="preserve">of people of </w:t>
      </w:r>
      <w:proofErr w:type="spellStart"/>
      <w:r>
        <w:rPr>
          <w:rStyle w:val="StyleUnderline"/>
          <w:highlight w:val="yellow"/>
        </w:rPr>
        <w:t>colour</w:t>
      </w:r>
      <w:proofErr w:type="spellEnd"/>
      <w:r>
        <w:rPr>
          <w:rStyle w:val="StyleUnderline"/>
          <w:highlight w:val="yellow"/>
        </w:rPr>
        <w:t xml:space="preserve"> is not knowledge</w:t>
      </w:r>
      <w:r>
        <w:rPr>
          <w:sz w:val="12"/>
        </w:rPr>
        <w:t xml:space="preserve">. When that knowledge is taken by white men who have capital, suddenly creativity begins… </w:t>
      </w:r>
      <w:r>
        <w:rPr>
          <w:rStyle w:val="StyleUnderline"/>
          <w:b/>
          <w:highlight w:val="yellow"/>
        </w:rPr>
        <w:t>Patents are a replay of colonialism</w:t>
      </w:r>
      <w:r>
        <w:rPr>
          <w:sz w:val="12"/>
        </w:rPr>
        <w:t xml:space="preserve">, which is now called globalization and free trade” (Shiva, cited in Mohanty, 2003: 232- 233, </w:t>
      </w:r>
      <w:r>
        <w:rPr>
          <w:sz w:val="12"/>
        </w:rPr>
        <w:lastRenderedPageBreak/>
        <w:t xml:space="preserve">emphasis added). </w:t>
      </w:r>
      <w:r>
        <w:rPr>
          <w:rStyle w:val="StyleUnderline"/>
        </w:rPr>
        <w:t>Indigenous knowledges are discounted when they emanate from a racialized indigenous Subject</w:t>
      </w:r>
      <w:r>
        <w:rPr>
          <w:sz w:val="12"/>
        </w:rPr>
        <w:t xml:space="preserve">, yet that same knowledge is venerated when it emanates from a Global North Subject. Biopiracy operates as another mechanism of silencing the indigenous Subject, </w:t>
      </w:r>
      <w:proofErr w:type="gramStart"/>
      <w:r>
        <w:rPr>
          <w:rStyle w:val="StyleUnderline"/>
          <w:highlight w:val="yellow"/>
        </w:rPr>
        <w:t>Those</w:t>
      </w:r>
      <w:proofErr w:type="gramEnd"/>
      <w:r>
        <w:rPr>
          <w:rStyle w:val="StyleUnderline"/>
          <w:highlight w:val="yellow"/>
        </w:rPr>
        <w:t xml:space="preserve"> who do not fit within the neo-liberal capitalist regime </w:t>
      </w:r>
      <w:r>
        <w:rPr>
          <w:rStyle w:val="StyleUnderline"/>
        </w:rPr>
        <w:t xml:space="preserve">and Global North’s narrow concept of modernity </w:t>
      </w:r>
      <w:r>
        <w:rPr>
          <w:rStyle w:val="StyleUnderline"/>
          <w:highlight w:val="yellow"/>
        </w:rPr>
        <w:t xml:space="preserve">are disqualified, </w:t>
      </w:r>
      <w:r>
        <w:rPr>
          <w:rStyle w:val="StyleUnderline"/>
        </w:rPr>
        <w:t>therefore reifying the Global North’s supremacy</w:t>
      </w:r>
      <w:r>
        <w:rPr>
          <w:sz w:val="12"/>
        </w:rPr>
        <w:t xml:space="preserve">. </w:t>
      </w:r>
      <w:r>
        <w:rPr>
          <w:rStyle w:val="StyleUnderline"/>
          <w:b/>
          <w:bCs/>
          <w:highlight w:val="yellow"/>
        </w:rPr>
        <w:t>This act is authorized by</w:t>
      </w:r>
      <w:r>
        <w:rPr>
          <w:sz w:val="12"/>
        </w:rPr>
        <w:t xml:space="preserve"> the subtle nuances of </w:t>
      </w:r>
      <w:r>
        <w:rPr>
          <w:rStyle w:val="StyleUnderline"/>
          <w:b/>
          <w:bCs/>
          <w:highlight w:val="yellow"/>
        </w:rPr>
        <w:t>international</w:t>
      </w:r>
      <w:r>
        <w:rPr>
          <w:b/>
          <w:bCs/>
          <w:sz w:val="12"/>
        </w:rPr>
        <w:t xml:space="preserve"> </w:t>
      </w:r>
      <w:r>
        <w:rPr>
          <w:rStyle w:val="StyleUnderline"/>
          <w:b/>
          <w:bCs/>
          <w:highlight w:val="yellow"/>
        </w:rPr>
        <w:t>legislation</w:t>
      </w:r>
      <w:r>
        <w:rPr>
          <w:sz w:val="12"/>
        </w:rPr>
        <w:t xml:space="preserve"> on the rights of indigenous peoples and trade and patent related laws </w:t>
      </w:r>
      <w:r>
        <w:rPr>
          <w:rStyle w:val="StyleUnderline"/>
        </w:rPr>
        <w:t>that circumvent obstacles to the misappropriation of indigenous knowledges.</w:t>
      </w:r>
      <w:r>
        <w:rPr>
          <w:sz w:val="12"/>
        </w:rPr>
        <w:t xml:space="preserve"> </w:t>
      </w:r>
      <w:r>
        <w:rPr>
          <w:rStyle w:val="StyleUnderline"/>
        </w:rPr>
        <w:t>Subject construction of the natural, inferior indigenous Other is created and sustained</w:t>
      </w:r>
      <w:r>
        <w:rPr>
          <w:sz w:val="12"/>
        </w:rPr>
        <w:t xml:space="preserve"> through these documents, as will be </w:t>
      </w:r>
      <w:proofErr w:type="spellStart"/>
      <w:r>
        <w:rPr>
          <w:sz w:val="12"/>
        </w:rPr>
        <w:t>analysed</w:t>
      </w:r>
      <w:proofErr w:type="spellEnd"/>
      <w:r>
        <w:rPr>
          <w:sz w:val="12"/>
        </w:rPr>
        <w:t xml:space="preserve"> in chapter four, </w:t>
      </w:r>
      <w:r>
        <w:rPr>
          <w:rStyle w:val="StyleUnderline"/>
        </w:rPr>
        <w:t>enabling</w:t>
      </w:r>
      <w:r>
        <w:rPr>
          <w:sz w:val="12"/>
        </w:rPr>
        <w:t xml:space="preserve"> this discourse of </w:t>
      </w:r>
      <w:r>
        <w:rPr>
          <w:rStyle w:val="StyleUnderline"/>
        </w:rPr>
        <w:t>exploitation</w:t>
      </w:r>
      <w:r>
        <w:rPr>
          <w:sz w:val="12"/>
        </w:rPr>
        <w:t xml:space="preserve">. In the following chapter the postcolonial ecofeminist perspective used to frame this exploration will be detailed, accompanied by the critical discourse methodology that will be used to </w:t>
      </w:r>
      <w:proofErr w:type="spellStart"/>
      <w:r>
        <w:rPr>
          <w:sz w:val="12"/>
        </w:rPr>
        <w:t>analyse</w:t>
      </w:r>
      <w:proofErr w:type="spellEnd"/>
      <w:r>
        <w:rPr>
          <w:sz w:val="12"/>
        </w:rPr>
        <w:t xml:space="preserve"> the international legislation.</w:t>
      </w:r>
    </w:p>
    <w:p w14:paraId="360F758E" w14:textId="77777777" w:rsidR="00E42E4C" w:rsidRPr="00DA2B8D" w:rsidRDefault="00E42E4C" w:rsidP="00DA2B8D"/>
    <w:sectPr w:rsidR="00E42E4C" w:rsidRPr="00DA2B8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C1E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18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AB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353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E68"/>
    <w:rsid w:val="007C22C5"/>
    <w:rsid w:val="007C57E1"/>
    <w:rsid w:val="007C5811"/>
    <w:rsid w:val="007D2DF5"/>
    <w:rsid w:val="007D451A"/>
    <w:rsid w:val="007D5E3E"/>
    <w:rsid w:val="007D7596"/>
    <w:rsid w:val="007E242C"/>
    <w:rsid w:val="007E6631"/>
    <w:rsid w:val="007E6C35"/>
    <w:rsid w:val="007F7A26"/>
    <w:rsid w:val="00803A12"/>
    <w:rsid w:val="00805417"/>
    <w:rsid w:val="008266F9"/>
    <w:rsid w:val="008267E2"/>
    <w:rsid w:val="00826A9B"/>
    <w:rsid w:val="00834842"/>
    <w:rsid w:val="00840E7B"/>
    <w:rsid w:val="008536AF"/>
    <w:rsid w:val="00853D40"/>
    <w:rsid w:val="008564FC"/>
    <w:rsid w:val="00864E76"/>
    <w:rsid w:val="00872581"/>
    <w:rsid w:val="00872A38"/>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84B"/>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111"/>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916"/>
    <w:rsid w:val="00C56DCC"/>
    <w:rsid w:val="00C57075"/>
    <w:rsid w:val="00C72AFE"/>
    <w:rsid w:val="00C81619"/>
    <w:rsid w:val="00CA013C"/>
    <w:rsid w:val="00CA6D6D"/>
    <w:rsid w:val="00CC7A4E"/>
    <w:rsid w:val="00CD1359"/>
    <w:rsid w:val="00CD4C83"/>
    <w:rsid w:val="00CF044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B8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96C527"/>
  <w14:defaultImageDpi w14:val="300"/>
  <w15:docId w15:val="{55777D82-9CCE-6440-BFB4-FDDDA5D10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1E68"/>
    <w:pPr>
      <w:spacing w:after="160" w:line="256" w:lineRule="auto"/>
    </w:pPr>
    <w:rPr>
      <w:rFonts w:ascii="Calibri" w:hAnsi="Calibri" w:cs="Calibri"/>
      <w:sz w:val="22"/>
    </w:rPr>
  </w:style>
  <w:style w:type="paragraph" w:styleId="Heading1">
    <w:name w:val="heading 1"/>
    <w:aliases w:val="Pocket"/>
    <w:basedOn w:val="Normal"/>
    <w:next w:val="Normal"/>
    <w:link w:val="Heading1Char"/>
    <w:uiPriority w:val="9"/>
    <w:qFormat/>
    <w:rsid w:val="007C1E68"/>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1E68"/>
    <w:pPr>
      <w:keepNext/>
      <w:keepLines/>
      <w:pageBreakBefore/>
      <w:spacing w:before="40" w:after="0" w:line="259" w:lineRule="auto"/>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1E68"/>
    <w:pPr>
      <w:keepNext/>
      <w:keepLines/>
      <w:pageBreakBefore/>
      <w:spacing w:before="40" w:after="0" w:line="259" w:lineRule="auto"/>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Ch,No Spacing211,No Spacing12,no read,No Spacing2111,No Spacing4,No Spacing11111,No Spacing5,No Spacing21,Tags,tags,No Spacing1111,tag,Card,ta"/>
    <w:basedOn w:val="Normal"/>
    <w:next w:val="Normal"/>
    <w:link w:val="Heading4Char"/>
    <w:uiPriority w:val="9"/>
    <w:unhideWhenUsed/>
    <w:qFormat/>
    <w:rsid w:val="007C1E68"/>
    <w:pPr>
      <w:keepNext/>
      <w:keepLines/>
      <w:spacing w:before="40" w:after="0" w:line="259" w:lineRule="auto"/>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1E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1E68"/>
  </w:style>
  <w:style w:type="character" w:customStyle="1" w:styleId="Heading1Char">
    <w:name w:val="Heading 1 Char"/>
    <w:aliases w:val="Pocket Char"/>
    <w:basedOn w:val="DefaultParagraphFont"/>
    <w:link w:val="Heading1"/>
    <w:uiPriority w:val="9"/>
    <w:rsid w:val="007C1E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1E6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1E6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Ch Char,No Spacing211 Char,No Spacing12 Char,no read Char,No Spacing2111 Char,No Spacing4 Char"/>
    <w:basedOn w:val="DefaultParagraphFont"/>
    <w:link w:val="Heading4"/>
    <w:uiPriority w:val="9"/>
    <w:rsid w:val="007C1E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C1E6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7C1E68"/>
    <w:rPr>
      <w:b w:val="0"/>
      <w:sz w:val="22"/>
      <w:u w:val="single"/>
    </w:rPr>
  </w:style>
  <w:style w:type="character" w:styleId="Emphasis">
    <w:name w:val="Emphasis"/>
    <w:basedOn w:val="DefaultParagraphFont"/>
    <w:uiPriority w:val="20"/>
    <w:qFormat/>
    <w:rsid w:val="007C1E6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1E68"/>
    <w:rPr>
      <w:color w:val="auto"/>
      <w:u w:val="non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7C1E68"/>
    <w:rPr>
      <w:color w:val="auto"/>
      <w:u w:val="none"/>
    </w:rPr>
  </w:style>
  <w:style w:type="paragraph" w:styleId="DocumentMap">
    <w:name w:val="Document Map"/>
    <w:basedOn w:val="Normal"/>
    <w:link w:val="DocumentMapChar"/>
    <w:uiPriority w:val="99"/>
    <w:semiHidden/>
    <w:unhideWhenUsed/>
    <w:rsid w:val="007C1E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1E68"/>
    <w:rPr>
      <w:rFonts w:ascii="Lucida Grande" w:hAnsi="Lucida Grande" w:cs="Lucida Grande"/>
    </w:rPr>
  </w:style>
  <w:style w:type="paragraph" w:customStyle="1" w:styleId="Normal1">
    <w:name w:val="Normal1"/>
    <w:rsid w:val="007C1E68"/>
    <w:pPr>
      <w:spacing w:line="276" w:lineRule="auto"/>
    </w:pPr>
    <w:rPr>
      <w:rFonts w:ascii="Arial" w:eastAsia="Arial" w:hAnsi="Arial" w:cs="Arial"/>
      <w:color w:val="000000"/>
      <w:sz w:val="22"/>
      <w:szCs w:val="20"/>
    </w:rPr>
  </w:style>
  <w:style w:type="character" w:customStyle="1" w:styleId="AnalyticChar">
    <w:name w:val="Analytic Char"/>
    <w:basedOn w:val="DefaultParagraphFont"/>
    <w:link w:val="Analytic"/>
    <w:locked/>
    <w:rsid w:val="007C1E68"/>
    <w:rPr>
      <w:rFonts w:ascii="Calibri" w:eastAsiaTheme="majorEastAsia" w:hAnsi="Calibri" w:cstheme="majorBidi"/>
      <w:b/>
      <w:bCs/>
      <w:color w:val="000000" w:themeColor="text1"/>
      <w:sz w:val="26"/>
      <w:szCs w:val="26"/>
    </w:rPr>
  </w:style>
  <w:style w:type="paragraph" w:customStyle="1" w:styleId="Analytic">
    <w:name w:val="Analytic"/>
    <w:basedOn w:val="Heading4"/>
    <w:link w:val="AnalyticChar"/>
    <w:qFormat/>
    <w:rsid w:val="007C1E68"/>
    <w:pPr>
      <w:spacing w:line="256"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052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ftp.oxfordphilsoc.org/Documents/StudentPrize/2015_H1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milinmath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89C87F2-93D7-0A4C-84CE-D9682AEC5087}">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13</Pages>
  <Words>7786</Words>
  <Characters>44383</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emilin mathew</cp:lastModifiedBy>
  <cp:revision>7</cp:revision>
  <dcterms:created xsi:type="dcterms:W3CDTF">2021-09-25T20:46:00Z</dcterms:created>
  <dcterms:modified xsi:type="dcterms:W3CDTF">2021-09-25T21:48:00Z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