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65DFB" w14:textId="77777777" w:rsidR="00725EC9" w:rsidRDefault="00725EC9" w:rsidP="00725EC9">
      <w:pPr>
        <w:pStyle w:val="Heading2"/>
        <w:rPr>
          <w:rFonts w:eastAsia="Times New Roman"/>
        </w:rPr>
      </w:pPr>
      <w:r>
        <w:rPr>
          <w:rFonts w:eastAsia="Times New Roman"/>
        </w:rPr>
        <w:t>AC</w:t>
      </w:r>
    </w:p>
    <w:p w14:paraId="250E7741" w14:textId="7F34A9E3" w:rsidR="00725EC9" w:rsidRPr="00894839" w:rsidRDefault="00725EC9" w:rsidP="00725EC9">
      <w:pPr>
        <w:pStyle w:val="Heading4"/>
      </w:pPr>
      <w:r>
        <w:rPr>
          <w:rFonts w:eastAsia="Times New Roman" w:cs="Times New Roman"/>
          <w:bCs w:val="0"/>
        </w:rPr>
        <w:lastRenderedPageBreak/>
        <w:t>Agents</w:t>
      </w:r>
      <w:r>
        <w:rPr>
          <w:rFonts w:eastAsia="Times New Roman" w:cs="Times New Roman"/>
          <w:bCs w:val="0"/>
          <w:szCs w:val="24"/>
        </w:rPr>
        <w:t xml:space="preserve"> </w:t>
      </w:r>
      <w:r w:rsidRPr="0001758E">
        <w:t xml:space="preserve">justify their actions based on individual moral preferences and deal with ethical dilemmas by prioritizing certain beliefs. </w:t>
      </w:r>
      <w:r>
        <w:t xml:space="preserve">It’s a </w:t>
      </w:r>
      <w:r w:rsidRPr="0001758E">
        <w:t xml:space="preserve">constitutive feature of humanity to rationally maximize value under a particular index of the good. </w:t>
      </w:r>
      <w:r w:rsidRPr="0001758E">
        <w:rPr>
          <w:u w:val="single"/>
        </w:rPr>
        <w:t>Gauthier 98,</w:t>
      </w:r>
      <w:r w:rsidRPr="0001758E">
        <w:t xml:space="preserve"> </w:t>
      </w:r>
      <w:r w:rsidRPr="00513C7A">
        <w:rPr>
          <w:rFonts w:eastAsia="Calibri" w:cs="Times New Roman"/>
          <w:b w:val="0"/>
          <w:sz w:val="12"/>
          <w:szCs w:val="12"/>
        </w:rPr>
        <w:t xml:space="preserve">David </w:t>
      </w:r>
      <w:r w:rsidRPr="0001758E">
        <w:rPr>
          <w:rFonts w:eastAsia="Calibri" w:cs="Times New Roman"/>
          <w:b w:val="0"/>
          <w:sz w:val="12"/>
          <w:szCs w:val="12"/>
        </w:rPr>
        <w:t>Gauthier</w:t>
      </w:r>
      <w:r w:rsidRPr="00513C7A">
        <w:rPr>
          <w:rFonts w:eastAsia="Calibri" w:cs="Times New Roman"/>
          <w:b w:val="0"/>
          <w:sz w:val="12"/>
          <w:szCs w:val="12"/>
        </w:rPr>
        <w:t xml:space="preserve">, Canadian-American philosopher best known for his neo-Hobbesian social contract theory of morality, Why </w:t>
      </w:r>
      <w:proofErr w:type="gramStart"/>
      <w:r w:rsidRPr="00513C7A">
        <w:rPr>
          <w:rFonts w:eastAsia="Calibri" w:cs="Times New Roman"/>
          <w:b w:val="0"/>
          <w:sz w:val="12"/>
          <w:szCs w:val="12"/>
        </w:rPr>
        <w:t>Contractarianism?,</w:t>
      </w:r>
      <w:proofErr w:type="gramEnd"/>
      <w:r w:rsidRPr="00513C7A">
        <w:rPr>
          <w:rFonts w:eastAsia="Calibri" w:cs="Times New Roman"/>
          <w:b w:val="0"/>
          <w:sz w:val="12"/>
          <w:szCs w:val="12"/>
        </w:rPr>
        <w:t xml:space="preserve"> </w:t>
      </w:r>
      <w:r w:rsidRPr="0001758E">
        <w:rPr>
          <w:rFonts w:eastAsia="Calibri" w:cs="Times New Roman"/>
          <w:b w:val="0"/>
          <w:sz w:val="12"/>
          <w:szCs w:val="12"/>
        </w:rPr>
        <w:t>1998</w:t>
      </w:r>
      <w:r w:rsidRPr="00513C7A">
        <w:rPr>
          <w:rFonts w:eastAsia="Calibri" w:cs="Times New Roman"/>
          <w:b w:val="0"/>
          <w:sz w:val="12"/>
          <w:szCs w:val="12"/>
        </w:rPr>
        <w:t>, ///AHS PB</w:t>
      </w:r>
      <w:r w:rsidRPr="0001758E">
        <w:rPr>
          <w:rFonts w:eastAsia="Calibri"/>
          <w:b w:val="0"/>
          <w:sz w:val="12"/>
          <w:szCs w:val="12"/>
        </w:rPr>
        <w:t xml:space="preserve"> //Recut by Scopa</w:t>
      </w:r>
      <w:r>
        <w:rPr>
          <w:rFonts w:eastAsia="Calibri"/>
          <w:b w:val="0"/>
          <w:sz w:val="12"/>
          <w:szCs w:val="12"/>
        </w:rPr>
        <w:t xml:space="preserve"> </w:t>
      </w:r>
      <w:r w:rsidRPr="00513C7A">
        <w:rPr>
          <w:rFonts w:eastAsia="Calibri" w:cs="Times New Roman"/>
          <w:b w:val="0"/>
          <w:sz w:val="12"/>
          <w:szCs w:val="12"/>
        </w:rPr>
        <w:t xml:space="preserve">Fortunately, </w:t>
      </w:r>
      <w:r w:rsidRPr="00513C7A">
        <w:rPr>
          <w:rFonts w:eastAsia="Calibri" w:cs="Times New Roman"/>
          <w:szCs w:val="22"/>
          <w:u w:val="single"/>
        </w:rPr>
        <w:t>I do not have to defend normative foundationalism</w:t>
      </w:r>
      <w:r w:rsidRPr="00513C7A">
        <w:rPr>
          <w:rFonts w:eastAsia="Calibri" w:cs="Times New Roman"/>
          <w:b w:val="0"/>
          <w:sz w:val="12"/>
          <w:szCs w:val="12"/>
        </w:rPr>
        <w:t xml:space="preserve">. One problem with accepting moral justification as part of our ongoing practice is that, as I have suggested, we no longer accept the world view on which it depends. But perhaps a more immediately pressing problem is that </w:t>
      </w:r>
      <w:r w:rsidRPr="00513C7A">
        <w:rPr>
          <w:rFonts w:eastAsia="Calibri" w:cs="Times New Roman"/>
          <w:szCs w:val="22"/>
          <w:u w:val="single"/>
        </w:rPr>
        <w:t>we have</w:t>
      </w:r>
      <w:r w:rsidRPr="00513C7A">
        <w:rPr>
          <w:rFonts w:eastAsia="Calibri" w:cs="Times New Roman"/>
          <w:b w:val="0"/>
          <w:sz w:val="12"/>
          <w:szCs w:val="12"/>
        </w:rPr>
        <w:t xml:space="preserve">, ready to hand, </w:t>
      </w:r>
      <w:r w:rsidRPr="00513C7A">
        <w:rPr>
          <w:rFonts w:eastAsia="Calibri" w:cs="Times New Roman"/>
          <w:szCs w:val="22"/>
          <w:u w:val="single"/>
        </w:rPr>
        <w:t>an alternative mode for justifying our choices and actions</w:t>
      </w:r>
      <w:r w:rsidRPr="00513C7A">
        <w:rPr>
          <w:rFonts w:eastAsia="Calibri" w:cs="Times New Roman"/>
          <w:b w:val="0"/>
          <w:sz w:val="12"/>
          <w:szCs w:val="12"/>
        </w:rPr>
        <w:t xml:space="preserve">. In its more austere and, in my view, more defensible form, this is to show that </w:t>
      </w:r>
      <w:r w:rsidRPr="00513C7A">
        <w:rPr>
          <w:rFonts w:eastAsia="Calibri" w:cs="Times New Roman"/>
          <w:szCs w:val="22"/>
          <w:highlight w:val="yellow"/>
          <w:u w:val="single"/>
        </w:rPr>
        <w:t>choices</w:t>
      </w:r>
      <w:r w:rsidRPr="00513C7A">
        <w:rPr>
          <w:rFonts w:eastAsia="Calibri" w:cs="Times New Roman"/>
          <w:szCs w:val="22"/>
          <w:u w:val="single"/>
        </w:rPr>
        <w:t xml:space="preserve"> and actions </w:t>
      </w:r>
      <w:r w:rsidRPr="00513C7A">
        <w:rPr>
          <w:rFonts w:eastAsia="Calibri" w:cs="Times New Roman"/>
          <w:szCs w:val="22"/>
          <w:highlight w:val="yellow"/>
          <w:u w:val="single"/>
        </w:rPr>
        <w:t>maximize the agent ’s</w:t>
      </w:r>
      <w:r w:rsidRPr="00513C7A">
        <w:rPr>
          <w:rFonts w:eastAsia="Calibri" w:cs="Times New Roman"/>
          <w:szCs w:val="22"/>
          <w:u w:val="single"/>
        </w:rPr>
        <w:t xml:space="preserve"> expected utility, where utility is a measure of </w:t>
      </w:r>
      <w:r w:rsidRPr="00513C7A">
        <w:rPr>
          <w:rFonts w:eastAsia="Calibri" w:cs="Times New Roman"/>
          <w:szCs w:val="22"/>
          <w:highlight w:val="yellow"/>
          <w:u w:val="single"/>
        </w:rPr>
        <w:t>considered preference</w:t>
      </w:r>
      <w:r w:rsidRPr="00513C7A">
        <w:rPr>
          <w:rFonts w:eastAsia="Calibri" w:cs="Times New Roman"/>
          <w:b w:val="0"/>
          <w:sz w:val="12"/>
          <w:szCs w:val="12"/>
        </w:rPr>
        <w:t xml:space="preserve">. In its less austere version, this is to show that choices and actions satisfy, not a subjectively defined requirement such as utility, but meet the </w:t>
      </w:r>
      <w:proofErr w:type="gramStart"/>
      <w:r w:rsidRPr="00513C7A">
        <w:rPr>
          <w:rFonts w:eastAsia="Calibri" w:cs="Times New Roman"/>
          <w:b w:val="0"/>
          <w:sz w:val="12"/>
          <w:szCs w:val="12"/>
        </w:rPr>
        <w:t>agent ’</w:t>
      </w:r>
      <w:proofErr w:type="gramEnd"/>
      <w:r w:rsidRPr="00513C7A">
        <w:rPr>
          <w:rFonts w:eastAsia="Calibri" w:cs="Times New Roman"/>
          <w:b w:val="0"/>
          <w:sz w:val="12"/>
          <w:szCs w:val="12"/>
        </w:rPr>
        <w:t xml:space="preserve"> s objective interests. </w:t>
      </w:r>
      <w:r w:rsidRPr="00513C7A">
        <w:rPr>
          <w:rFonts w:eastAsia="Calibri" w:cs="Times New Roman"/>
          <w:szCs w:val="22"/>
          <w:u w:val="single"/>
        </w:rPr>
        <w:t>Since I do not believe that we have objective interests</w:t>
      </w:r>
      <w:r w:rsidRPr="00513C7A">
        <w:rPr>
          <w:rFonts w:eastAsia="Calibri" w:cs="Times New Roman"/>
          <w:b w:val="0"/>
          <w:sz w:val="12"/>
          <w:szCs w:val="12"/>
        </w:rPr>
        <w:t xml:space="preserve">, I shall ignore this latter. But it will not matter. For the idea is clear; </w:t>
      </w:r>
      <w:r w:rsidRPr="00FA2003">
        <w:rPr>
          <w:rFonts w:eastAsia="Calibri" w:cs="Times New Roman"/>
          <w:szCs w:val="22"/>
          <w:u w:val="single"/>
        </w:rPr>
        <w:t>we have a mode of justification that does not require the introduction of moral considerations</w:t>
      </w:r>
      <w:r w:rsidRPr="00513C7A">
        <w:rPr>
          <w:rFonts w:eastAsia="Calibri" w:cs="Times New Roman"/>
          <w:b w:val="0"/>
          <w:sz w:val="12"/>
          <w:szCs w:val="12"/>
        </w:rPr>
        <w:t xml:space="preserve">. 11 Let me call this alternative nonmoral mode of justification, neutrally, deliberative justification. Now moral and deliberative justification are directed at the same objects – our choices and actions. What if they conflict? And what do we say to the person who offers a deliberative justification of his choices and actions and refuses to offer any other? </w:t>
      </w:r>
      <w:r w:rsidRPr="00513C7A">
        <w:rPr>
          <w:rFonts w:eastAsia="Calibri" w:cs="Times New Roman"/>
          <w:szCs w:val="22"/>
          <w:u w:val="single"/>
        </w:rPr>
        <w:t>We can say</w:t>
      </w:r>
      <w:r w:rsidRPr="00513C7A">
        <w:rPr>
          <w:rFonts w:eastAsia="Calibri" w:cs="Times New Roman"/>
          <w:b w:val="0"/>
          <w:sz w:val="12"/>
          <w:szCs w:val="12"/>
        </w:rPr>
        <w:t xml:space="preserve">, of course, that his </w:t>
      </w:r>
      <w:r w:rsidRPr="00513C7A">
        <w:rPr>
          <w:rFonts w:eastAsia="Calibri" w:cs="Times New Roman"/>
          <w:szCs w:val="22"/>
          <w:u w:val="single"/>
        </w:rPr>
        <w:t>behavior lacks moral justification, but this seems to lack any hold, unless he chooses to enter the moral framework</w:t>
      </w:r>
      <w:r w:rsidRPr="00513C7A">
        <w:rPr>
          <w:rFonts w:eastAsia="Calibri" w:cs="Times New Roman"/>
          <w:b w:val="0"/>
          <w:sz w:val="12"/>
          <w:szCs w:val="12"/>
        </w:rPr>
        <w:t xml:space="preserve">. And such entry, he may insist, lacks any deliberative justification, at least for him. </w:t>
      </w:r>
      <w:r w:rsidRPr="00513C7A">
        <w:rPr>
          <w:rFonts w:eastAsia="Calibri" w:cs="Times New Roman"/>
          <w:szCs w:val="22"/>
          <w:highlight w:val="yellow"/>
          <w:u w:val="single"/>
        </w:rPr>
        <w:t>If morality perishes</w:t>
      </w:r>
      <w:r w:rsidRPr="00513C7A">
        <w:rPr>
          <w:rFonts w:eastAsia="Calibri" w:cs="Times New Roman"/>
          <w:szCs w:val="22"/>
          <w:u w:val="single"/>
        </w:rPr>
        <w:t xml:space="preserve">, the </w:t>
      </w:r>
      <w:r w:rsidRPr="00513C7A">
        <w:rPr>
          <w:rFonts w:eastAsia="Calibri" w:cs="Times New Roman"/>
          <w:szCs w:val="22"/>
          <w:highlight w:val="yellow"/>
          <w:u w:val="single"/>
        </w:rPr>
        <w:t>justificatory</w:t>
      </w:r>
      <w:r w:rsidRPr="00513C7A">
        <w:rPr>
          <w:rFonts w:eastAsia="Calibri" w:cs="Times New Roman"/>
          <w:szCs w:val="22"/>
          <w:u w:val="single"/>
        </w:rPr>
        <w:t xml:space="preserve"> enterprise, in relation </w:t>
      </w:r>
      <w:proofErr w:type="gramStart"/>
      <w:r w:rsidRPr="00513C7A">
        <w:rPr>
          <w:rFonts w:eastAsia="Calibri" w:cs="Times New Roman"/>
          <w:szCs w:val="22"/>
          <w:u w:val="single"/>
        </w:rPr>
        <w:t>to choice</w:t>
      </w:r>
      <w:proofErr w:type="gramEnd"/>
      <w:r w:rsidRPr="00513C7A">
        <w:rPr>
          <w:rFonts w:eastAsia="Calibri" w:cs="Times New Roman"/>
          <w:szCs w:val="22"/>
          <w:u w:val="single"/>
        </w:rPr>
        <w:t xml:space="preserve"> and </w:t>
      </w:r>
      <w:r w:rsidRPr="00513C7A">
        <w:rPr>
          <w:rFonts w:eastAsia="Calibri" w:cs="Times New Roman"/>
          <w:szCs w:val="22"/>
          <w:highlight w:val="yellow"/>
          <w:u w:val="single"/>
        </w:rPr>
        <w:t>action, does not perish with it</w:t>
      </w:r>
      <w:r w:rsidRPr="00513C7A">
        <w:rPr>
          <w:rFonts w:eastAsia="Calibri" w:cs="Times New Roman"/>
          <w:szCs w:val="22"/>
          <w:u w:val="single"/>
        </w:rPr>
        <w:t>. Rather</w:t>
      </w:r>
      <w:r w:rsidRPr="00513C7A">
        <w:rPr>
          <w:rFonts w:eastAsia="Calibri" w:cs="Times New Roman"/>
          <w:b w:val="0"/>
          <w:sz w:val="12"/>
          <w:szCs w:val="12"/>
        </w:rPr>
        <w:t xml:space="preserve">, one mode of justification perishes, a </w:t>
      </w:r>
      <w:proofErr w:type="spellStart"/>
      <w:r w:rsidRPr="00513C7A">
        <w:rPr>
          <w:rFonts w:eastAsia="Calibri" w:cs="Times New Roman"/>
          <w:b w:val="0"/>
          <w:sz w:val="12"/>
          <w:szCs w:val="12"/>
        </w:rPr>
        <w:t>mode</w:t>
      </w:r>
      <w:proofErr w:type="spellEnd"/>
      <w:r w:rsidRPr="00513C7A">
        <w:rPr>
          <w:rFonts w:eastAsia="Calibri" w:cs="Times New Roman"/>
          <w:b w:val="0"/>
          <w:sz w:val="12"/>
          <w:szCs w:val="12"/>
        </w:rPr>
        <w:t xml:space="preserve"> that, it may seem, now hangs unsupported. But not only unsupported, for it is difficult to deny that deliberative justification is more clearly basic, that it cannot be avoided insofar as we are rational agents, so that if moral justification conflicts with it, morality seems not only unsupported but opposed by what is rationally more fundamental. </w:t>
      </w:r>
      <w:r w:rsidRPr="00513C7A">
        <w:rPr>
          <w:rFonts w:eastAsia="Calibri" w:cs="Times New Roman"/>
          <w:szCs w:val="22"/>
          <w:u w:val="single"/>
        </w:rPr>
        <w:t xml:space="preserve">Deliberative justification relates to our deep sense of self. </w:t>
      </w:r>
      <w:r w:rsidRPr="00513C7A">
        <w:rPr>
          <w:rFonts w:eastAsia="Calibri" w:cs="Times New Roman"/>
          <w:szCs w:val="22"/>
          <w:highlight w:val="yellow"/>
          <w:u w:val="single"/>
        </w:rPr>
        <w:t>What</w:t>
      </w:r>
      <w:r w:rsidRPr="00513C7A">
        <w:rPr>
          <w:rFonts w:eastAsia="Calibri" w:cs="Times New Roman"/>
          <w:szCs w:val="22"/>
          <w:u w:val="single"/>
        </w:rPr>
        <w:t xml:space="preserve"> distinguishes human beings from other animals, and </w:t>
      </w:r>
      <w:r w:rsidRPr="00513C7A">
        <w:rPr>
          <w:rFonts w:eastAsia="Calibri" w:cs="Times New Roman"/>
          <w:szCs w:val="22"/>
          <w:highlight w:val="yellow"/>
          <w:u w:val="single"/>
        </w:rPr>
        <w:t>provides the basis for rationality, is</w:t>
      </w:r>
      <w:r w:rsidRPr="00513C7A">
        <w:rPr>
          <w:rFonts w:eastAsia="Calibri" w:cs="Times New Roman"/>
          <w:szCs w:val="22"/>
          <w:u w:val="single"/>
        </w:rPr>
        <w:t xml:space="preserve"> the capacity for </w:t>
      </w:r>
      <w:r w:rsidRPr="00513C7A">
        <w:rPr>
          <w:rFonts w:eastAsia="Calibri" w:cs="Times New Roman"/>
          <w:szCs w:val="22"/>
          <w:highlight w:val="yellow"/>
          <w:u w:val="single"/>
        </w:rPr>
        <w:t>semantic representation. You can</w:t>
      </w:r>
      <w:r w:rsidRPr="00513C7A">
        <w:rPr>
          <w:rFonts w:eastAsia="Calibri" w:cs="Times New Roman"/>
          <w:szCs w:val="22"/>
          <w:u w:val="single"/>
        </w:rPr>
        <w:t xml:space="preserve">, as your dog on the whole cannot, </w:t>
      </w:r>
      <w:r w:rsidRPr="00513C7A">
        <w:rPr>
          <w:rFonts w:eastAsia="Calibri" w:cs="Times New Roman"/>
          <w:szCs w:val="22"/>
          <w:highlight w:val="yellow"/>
          <w:u w:val="single"/>
        </w:rPr>
        <w:t>represent a state of affairs</w:t>
      </w:r>
      <w:r w:rsidRPr="00513C7A">
        <w:rPr>
          <w:rFonts w:eastAsia="Calibri" w:cs="Times New Roman"/>
          <w:szCs w:val="22"/>
          <w:u w:val="single"/>
        </w:rPr>
        <w:t xml:space="preserve"> to yourself, </w:t>
      </w:r>
      <w:r w:rsidRPr="00513C7A">
        <w:rPr>
          <w:rFonts w:eastAsia="Calibri" w:cs="Times New Roman"/>
          <w:szCs w:val="22"/>
          <w:highlight w:val="yellow"/>
          <w:u w:val="single"/>
        </w:rPr>
        <w:t>and consider</w:t>
      </w:r>
      <w:r w:rsidRPr="00513C7A">
        <w:rPr>
          <w:rFonts w:eastAsia="Calibri" w:cs="Times New Roman"/>
          <w:szCs w:val="22"/>
          <w:u w:val="single"/>
        </w:rPr>
        <w:t xml:space="preserve"> in particular whether or not it is the case, and whether or not you would want it to be the case. You can represent to yourself the contents of your beliefs, and </w:t>
      </w:r>
      <w:r w:rsidRPr="00513C7A">
        <w:rPr>
          <w:rFonts w:eastAsia="Calibri" w:cs="Times New Roman"/>
          <w:szCs w:val="22"/>
          <w:highlight w:val="yellow"/>
          <w:u w:val="single"/>
        </w:rPr>
        <w:t xml:space="preserve">your </w:t>
      </w:r>
      <w:r w:rsidRPr="003B78D7">
        <w:rPr>
          <w:rFonts w:eastAsia="Calibri" w:cs="Times New Roman"/>
          <w:szCs w:val="22"/>
          <w:u w:val="single"/>
        </w:rPr>
        <w:t xml:space="preserve">desires or </w:t>
      </w:r>
      <w:r w:rsidRPr="00513C7A">
        <w:rPr>
          <w:rFonts w:eastAsia="Calibri" w:cs="Times New Roman"/>
          <w:szCs w:val="22"/>
          <w:highlight w:val="yellow"/>
          <w:u w:val="single"/>
        </w:rPr>
        <w:t>preferences</w:t>
      </w:r>
      <w:r w:rsidRPr="00513C7A">
        <w:rPr>
          <w:rFonts w:eastAsia="Calibri" w:cs="Times New Roman"/>
          <w:szCs w:val="22"/>
          <w:u w:val="single"/>
        </w:rPr>
        <w:t>. But in representing them, you bring them into relation with one another</w:t>
      </w:r>
      <w:r w:rsidRPr="00513C7A">
        <w:rPr>
          <w:rFonts w:eastAsia="Calibri" w:cs="Times New Roman"/>
          <w:b w:val="0"/>
          <w:sz w:val="12"/>
          <w:szCs w:val="12"/>
        </w:rPr>
        <w:t xml:space="preserve">.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513C7A">
        <w:rPr>
          <w:rFonts w:eastAsia="Calibri" w:cs="Times New Roman"/>
          <w:b w:val="0"/>
          <w:sz w:val="12"/>
          <w:szCs w:val="12"/>
        </w:rPr>
        <w:t>find  rationality</w:t>
      </w:r>
      <w:proofErr w:type="gramEnd"/>
      <w:r w:rsidRPr="00513C7A">
        <w:rPr>
          <w:rFonts w:eastAsia="Calibri" w:cs="Times New Roman"/>
          <w:b w:val="0"/>
          <w:sz w:val="12"/>
          <w:szCs w:val="12"/>
        </w:rPr>
        <w:t xml:space="preserve"> thrust upon you. Note that the first two beliefs could be replaced by preferences, with the same effect. Since </w:t>
      </w:r>
      <w:r w:rsidRPr="00513C7A">
        <w:rPr>
          <w:rFonts w:eastAsia="Calibri" w:cs="Times New Roman"/>
          <w:szCs w:val="22"/>
          <w:u w:val="single"/>
        </w:rPr>
        <w:t xml:space="preserve">in representing our </w:t>
      </w:r>
      <w:proofErr w:type="gramStart"/>
      <w:r w:rsidRPr="00513C7A">
        <w:rPr>
          <w:rFonts w:eastAsia="Calibri" w:cs="Times New Roman"/>
          <w:szCs w:val="22"/>
          <w:u w:val="single"/>
        </w:rPr>
        <w:t>preferences</w:t>
      </w:r>
      <w:proofErr w:type="gramEnd"/>
      <w:r w:rsidRPr="00513C7A">
        <w:rPr>
          <w:rFonts w:eastAsia="Calibri" w:cs="Times New Roman"/>
          <w:szCs w:val="22"/>
          <w:u w:val="single"/>
        </w:rPr>
        <w:t xml:space="preserve"> we become aware of conflict among them, the step from representation to choice becomes complicated. </w:t>
      </w:r>
      <w:r w:rsidRPr="00513C7A">
        <w:rPr>
          <w:rFonts w:eastAsia="Calibri" w:cs="Times New Roman"/>
          <w:szCs w:val="22"/>
          <w:highlight w:val="yellow"/>
          <w:u w:val="single"/>
        </w:rPr>
        <w:t>We</w:t>
      </w:r>
      <w:r w:rsidRPr="00513C7A">
        <w:rPr>
          <w:rFonts w:eastAsia="Calibri" w:cs="Times New Roman"/>
          <w:szCs w:val="22"/>
          <w:u w:val="single"/>
        </w:rPr>
        <w:t xml:space="preserve"> must, somehow, </w:t>
      </w:r>
      <w:r w:rsidRPr="00513C7A">
        <w:rPr>
          <w:rFonts w:eastAsia="Calibri" w:cs="Times New Roman"/>
          <w:szCs w:val="22"/>
          <w:highlight w:val="yellow"/>
          <w:u w:val="single"/>
        </w:rPr>
        <w:t>bring our</w:t>
      </w:r>
      <w:r w:rsidRPr="00513C7A">
        <w:rPr>
          <w:rFonts w:eastAsia="Calibri" w:cs="Times New Roman"/>
          <w:szCs w:val="22"/>
          <w:u w:val="single"/>
        </w:rPr>
        <w:t xml:space="preserve"> conflicting </w:t>
      </w:r>
      <w:r w:rsidRPr="00513C7A">
        <w:rPr>
          <w:rFonts w:eastAsia="Calibri" w:cs="Times New Roman"/>
          <w:szCs w:val="22"/>
          <w:highlight w:val="yellow"/>
          <w:u w:val="single"/>
        </w:rPr>
        <w:t>desires</w:t>
      </w:r>
      <w:r w:rsidRPr="00513C7A">
        <w:rPr>
          <w:rFonts w:eastAsia="Calibri" w:cs="Times New Roman"/>
          <w:szCs w:val="22"/>
          <w:u w:val="single"/>
        </w:rPr>
        <w:t xml:space="preserve"> and preferences </w:t>
      </w:r>
      <w:r w:rsidRPr="00513C7A">
        <w:rPr>
          <w:rFonts w:eastAsia="Calibri" w:cs="Times New Roman"/>
          <w:szCs w:val="22"/>
          <w:highlight w:val="yellow"/>
          <w:u w:val="single"/>
        </w:rPr>
        <w:t>into</w:t>
      </w:r>
      <w:r w:rsidRPr="00513C7A">
        <w:rPr>
          <w:rFonts w:eastAsia="Calibri" w:cs="Times New Roman"/>
          <w:szCs w:val="22"/>
          <w:u w:val="single"/>
        </w:rPr>
        <w:t xml:space="preserve"> some sort of </w:t>
      </w:r>
      <w:r w:rsidRPr="00513C7A">
        <w:rPr>
          <w:rFonts w:eastAsia="Calibri" w:cs="Times New Roman"/>
          <w:szCs w:val="22"/>
          <w:highlight w:val="yellow"/>
          <w:u w:val="single"/>
        </w:rPr>
        <w:t>coherence. And</w:t>
      </w:r>
      <w:r w:rsidRPr="00513C7A">
        <w:rPr>
          <w:rFonts w:eastAsia="Calibri" w:cs="Times New Roman"/>
          <w:b w:val="0"/>
          <w:sz w:val="12"/>
          <w:szCs w:val="12"/>
        </w:rPr>
        <w:t xml:space="preserve"> there is only one plausible candidate for a principle of coherence – a maximizing principle. </w:t>
      </w:r>
      <w:r w:rsidRPr="00513C7A">
        <w:rPr>
          <w:rFonts w:eastAsia="Calibri" w:cs="Times New Roman"/>
          <w:szCs w:val="22"/>
          <w:u w:val="single"/>
        </w:rPr>
        <w:t xml:space="preserve">We </w:t>
      </w:r>
      <w:r w:rsidRPr="00513C7A">
        <w:rPr>
          <w:rFonts w:eastAsia="Calibri" w:cs="Times New Roman"/>
          <w:szCs w:val="22"/>
          <w:highlight w:val="yellow"/>
          <w:u w:val="single"/>
        </w:rPr>
        <w:t>order our preferences</w:t>
      </w:r>
      <w:r w:rsidRPr="00513C7A">
        <w:rPr>
          <w:rFonts w:eastAsia="Calibri" w:cs="Times New Roman"/>
          <w:szCs w:val="22"/>
          <w:u w:val="single"/>
        </w:rPr>
        <w:t xml:space="preserve">, in relation </w:t>
      </w:r>
      <w:r w:rsidRPr="00513C7A">
        <w:rPr>
          <w:rFonts w:eastAsia="Calibri" w:cs="Times New Roman"/>
          <w:szCs w:val="22"/>
          <w:highlight w:val="yellow"/>
          <w:u w:val="single"/>
        </w:rPr>
        <w:t>to</w:t>
      </w:r>
      <w:r w:rsidRPr="00513C7A">
        <w:rPr>
          <w:rFonts w:eastAsia="Calibri" w:cs="Times New Roman"/>
          <w:szCs w:val="22"/>
          <w:u w:val="single"/>
        </w:rPr>
        <w:t xml:space="preserve"> decision and action, so that we may choose in a way that </w:t>
      </w:r>
      <w:r w:rsidRPr="00513C7A">
        <w:rPr>
          <w:rFonts w:eastAsia="Calibri" w:cs="Times New Roman"/>
          <w:szCs w:val="22"/>
          <w:highlight w:val="yellow"/>
          <w:u w:val="single"/>
        </w:rPr>
        <w:t>maximize</w:t>
      </w:r>
      <w:r w:rsidRPr="003B78D7">
        <w:rPr>
          <w:rFonts w:eastAsia="Calibri" w:cs="Times New Roman"/>
          <w:szCs w:val="22"/>
          <w:u w:val="single"/>
        </w:rPr>
        <w:t>s</w:t>
      </w:r>
      <w:r w:rsidRPr="00513C7A">
        <w:rPr>
          <w:rFonts w:eastAsia="Calibri" w:cs="Times New Roman"/>
          <w:szCs w:val="22"/>
          <w:u w:val="single"/>
        </w:rPr>
        <w:t xml:space="preserve"> our expectation of preference </w:t>
      </w:r>
      <w:r w:rsidRPr="00513C7A">
        <w:rPr>
          <w:rFonts w:eastAsia="Calibri" w:cs="Times New Roman"/>
          <w:szCs w:val="22"/>
          <w:highlight w:val="yellow"/>
          <w:u w:val="single"/>
        </w:rPr>
        <w:t>fulfillment</w:t>
      </w:r>
      <w:r w:rsidRPr="00513C7A">
        <w:rPr>
          <w:rFonts w:eastAsia="Calibri" w:cs="Times New Roman"/>
          <w:szCs w:val="22"/>
          <w:u w:val="single"/>
        </w:rPr>
        <w:t xml:space="preserve">. And in so doing, </w:t>
      </w:r>
      <w:r w:rsidRPr="003B78D7">
        <w:rPr>
          <w:rFonts w:eastAsia="Calibri" w:cs="Times New Roman"/>
          <w:szCs w:val="22"/>
          <w:u w:val="single"/>
        </w:rPr>
        <w:t xml:space="preserve">we show ourselves to be rational agents, engaged </w:t>
      </w:r>
      <w:r w:rsidRPr="00513C7A">
        <w:rPr>
          <w:rFonts w:eastAsia="Calibri" w:cs="Times New Roman"/>
          <w:szCs w:val="22"/>
          <w:highlight w:val="yellow"/>
          <w:u w:val="single"/>
        </w:rPr>
        <w:t>in</w:t>
      </w:r>
      <w:r w:rsidRPr="00513C7A">
        <w:rPr>
          <w:rFonts w:eastAsia="Calibri" w:cs="Times New Roman"/>
          <w:szCs w:val="22"/>
          <w:u w:val="single"/>
        </w:rPr>
        <w:t xml:space="preserve"> deliberation and deliberative justification.</w:t>
      </w:r>
      <w:r w:rsidRPr="00513C7A">
        <w:rPr>
          <w:rFonts w:eastAsia="Calibri" w:cs="Times New Roman"/>
          <w:b w:val="0"/>
          <w:sz w:val="12"/>
          <w:szCs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513C7A">
        <w:rPr>
          <w:rFonts w:eastAsia="Calibri" w:cs="Times New Roman"/>
          <w:b w:val="0"/>
          <w:sz w:val="12"/>
          <w:szCs w:val="12"/>
        </w:rPr>
        <w:t>extramoral</w:t>
      </w:r>
      <w:proofErr w:type="spellEnd"/>
      <w:r w:rsidRPr="00513C7A">
        <w:rPr>
          <w:rFonts w:eastAsia="Calibri" w:cs="Times New Roman"/>
          <w:b w:val="0"/>
          <w:sz w:val="12"/>
          <w:szCs w:val="12"/>
        </w:rPr>
        <w:t xml:space="preserve"> foundation is relevant. For </w:t>
      </w:r>
      <w:r w:rsidRPr="003B78D7">
        <w:rPr>
          <w:rFonts w:eastAsia="Calibri" w:cs="Times New Roman"/>
          <w:szCs w:val="22"/>
          <w:u w:val="single"/>
        </w:rPr>
        <w:t xml:space="preserve">an </w:t>
      </w:r>
      <w:proofErr w:type="spellStart"/>
      <w:r w:rsidRPr="00513C7A">
        <w:rPr>
          <w:rFonts w:eastAsia="Calibri" w:cs="Times New Roman"/>
          <w:szCs w:val="22"/>
          <w:highlight w:val="yellow"/>
          <w:u w:val="single"/>
        </w:rPr>
        <w:t>extramoral</w:t>
      </w:r>
      <w:proofErr w:type="spellEnd"/>
      <w:r w:rsidRPr="003B78D7">
        <w:rPr>
          <w:rFonts w:eastAsia="Calibri" w:cs="Times New Roman"/>
          <w:szCs w:val="22"/>
          <w:u w:val="single"/>
        </w:rPr>
        <w:t xml:space="preserve"> mode of </w:t>
      </w:r>
      <w:r w:rsidRPr="00513C7A">
        <w:rPr>
          <w:rFonts w:eastAsia="Calibri" w:cs="Times New Roman"/>
          <w:szCs w:val="22"/>
          <w:highlight w:val="yellow"/>
          <w:u w:val="single"/>
        </w:rPr>
        <w:t>justification</w:t>
      </w:r>
      <w:r w:rsidRPr="00513C7A">
        <w:rPr>
          <w:rFonts w:eastAsia="Calibri" w:cs="Times New Roman"/>
          <w:szCs w:val="22"/>
          <w:u w:val="single"/>
        </w:rPr>
        <w:t xml:space="preserve"> is already present</w:t>
      </w:r>
      <w:r w:rsidRPr="00513C7A">
        <w:rPr>
          <w:rFonts w:eastAsia="Calibri" w:cs="Times New Roman"/>
          <w:b w:val="0"/>
          <w:sz w:val="12"/>
          <w:szCs w:val="12"/>
        </w:rPr>
        <w:t xml:space="preserve">, existing not side by side with moral justification, </w:t>
      </w:r>
      <w:r w:rsidRPr="00513C7A">
        <w:rPr>
          <w:rFonts w:eastAsia="Calibri" w:cs="Times New Roman"/>
          <w:szCs w:val="22"/>
          <w:u w:val="single"/>
        </w:rPr>
        <w:t>but in a manner tied to the way in which we unify our beliefs and preferences and so acquire our deep sense of self</w:t>
      </w:r>
      <w:r w:rsidRPr="00513C7A">
        <w:rPr>
          <w:rFonts w:eastAsia="Calibri" w:cs="Times New Roman"/>
          <w:b w:val="0"/>
          <w:sz w:val="12"/>
          <w:szCs w:val="12"/>
        </w:rPr>
        <w:t xml:space="preserve">. We need not suppose that this deliberative justification is itself to be understood foundationally. All that we need suppose is that </w:t>
      </w:r>
      <w:r w:rsidRPr="00513C7A">
        <w:rPr>
          <w:rFonts w:eastAsia="Calibri" w:cs="Times New Roman"/>
          <w:szCs w:val="22"/>
          <w:u w:val="single"/>
        </w:rPr>
        <w:t>moral justification does not plausibly survive conflict with it.</w:t>
      </w:r>
    </w:p>
    <w:p w14:paraId="3701BDD9" w14:textId="77777777" w:rsidR="00725EC9" w:rsidRDefault="00725EC9" w:rsidP="00725EC9"/>
    <w:p w14:paraId="58DD0160" w14:textId="77777777" w:rsidR="00725EC9" w:rsidRPr="00513C7A" w:rsidRDefault="00725EC9" w:rsidP="00725EC9">
      <w:pPr>
        <w:keepNext/>
        <w:keepLines/>
        <w:spacing w:before="40"/>
        <w:outlineLvl w:val="3"/>
        <w:rPr>
          <w:b/>
          <w:iCs/>
          <w:sz w:val="26"/>
          <w:szCs w:val="22"/>
        </w:rPr>
      </w:pPr>
      <w:r w:rsidRPr="00513C7A">
        <w:rPr>
          <w:b/>
          <w:iCs/>
          <w:sz w:val="26"/>
          <w:szCs w:val="22"/>
        </w:rPr>
        <w:lastRenderedPageBreak/>
        <w:t xml:space="preserve">And because agents takes their own ability to act as intrinsically valuable, permissibility is avoided through a system of </w:t>
      </w:r>
      <w:r w:rsidRPr="00513C7A">
        <w:rPr>
          <w:b/>
          <w:iCs/>
          <w:sz w:val="26"/>
          <w:szCs w:val="22"/>
          <w:u w:val="single"/>
        </w:rPr>
        <w:t xml:space="preserve">mutual </w:t>
      </w:r>
      <w:proofErr w:type="spellStart"/>
      <w:r w:rsidRPr="00513C7A">
        <w:rPr>
          <w:b/>
          <w:iCs/>
          <w:sz w:val="26"/>
          <w:szCs w:val="22"/>
          <w:u w:val="single"/>
        </w:rPr>
        <w:t>self restraint</w:t>
      </w:r>
      <w:proofErr w:type="spellEnd"/>
      <w:r w:rsidRPr="00513C7A">
        <w:rPr>
          <w:b/>
          <w:iCs/>
          <w:sz w:val="26"/>
          <w:szCs w:val="22"/>
        </w:rPr>
        <w:t xml:space="preserve"> where </w:t>
      </w:r>
      <w:proofErr w:type="gramStart"/>
      <w:r w:rsidRPr="00513C7A">
        <w:rPr>
          <w:b/>
          <w:iCs/>
          <w:sz w:val="26"/>
          <w:szCs w:val="22"/>
        </w:rPr>
        <w:t>agents  refrain</w:t>
      </w:r>
      <w:proofErr w:type="gramEnd"/>
      <w:r w:rsidRPr="00513C7A">
        <w:rPr>
          <w:b/>
          <w:iCs/>
          <w:sz w:val="26"/>
          <w:szCs w:val="22"/>
        </w:rPr>
        <w:t xml:space="preserve"> from impeding upon the actions of other agents, under the expectation that others will d</w:t>
      </w:r>
      <w:r>
        <w:rPr>
          <w:b/>
          <w:iCs/>
          <w:sz w:val="26"/>
          <w:szCs w:val="22"/>
        </w:rPr>
        <w:t>o</w:t>
      </w:r>
      <w:r w:rsidRPr="00513C7A">
        <w:rPr>
          <w:b/>
          <w:iCs/>
          <w:sz w:val="26"/>
          <w:szCs w:val="22"/>
        </w:rPr>
        <w:t xml:space="preserve"> the same out of rational </w:t>
      </w:r>
      <w:proofErr w:type="spellStart"/>
      <w:r w:rsidRPr="00513C7A">
        <w:rPr>
          <w:b/>
          <w:iCs/>
          <w:sz w:val="26"/>
          <w:szCs w:val="22"/>
        </w:rPr>
        <w:t>self interest</w:t>
      </w:r>
      <w:proofErr w:type="spellEnd"/>
      <w:r w:rsidRPr="00513C7A">
        <w:rPr>
          <w:b/>
          <w:iCs/>
          <w:sz w:val="26"/>
          <w:szCs w:val="22"/>
        </w:rPr>
        <w:t>. This is achieved through a system of contracts which both parties’ consent to in order to regulate behavior.</w:t>
      </w:r>
      <w:r>
        <w:rPr>
          <w:b/>
          <w:iCs/>
          <w:sz w:val="26"/>
          <w:szCs w:val="22"/>
        </w:rPr>
        <w:t xml:space="preserve"> </w:t>
      </w:r>
      <w:r w:rsidRPr="00894839">
        <w:rPr>
          <w:b/>
          <w:iCs/>
          <w:sz w:val="26"/>
          <w:szCs w:val="22"/>
          <w:u w:val="single"/>
        </w:rPr>
        <w:t>Gauthier 2,</w:t>
      </w:r>
      <w:r>
        <w:rPr>
          <w:b/>
          <w:iCs/>
          <w:sz w:val="26"/>
          <w:szCs w:val="22"/>
        </w:rPr>
        <w:t xml:space="preserve"> </w:t>
      </w:r>
      <w:r w:rsidRPr="00513C7A">
        <w:rPr>
          <w:rFonts w:eastAsia="Calibri"/>
          <w:sz w:val="12"/>
          <w:szCs w:val="12"/>
        </w:rPr>
        <w:t xml:space="preserve">David </w:t>
      </w:r>
      <w:r w:rsidRPr="00894839">
        <w:rPr>
          <w:rFonts w:eastAsia="Calibri"/>
          <w:bCs/>
          <w:sz w:val="12"/>
          <w:szCs w:val="12"/>
        </w:rPr>
        <w:t>Gauthier</w:t>
      </w:r>
      <w:r w:rsidRPr="00513C7A">
        <w:rPr>
          <w:rFonts w:eastAsia="Calibri"/>
          <w:sz w:val="12"/>
          <w:szCs w:val="12"/>
        </w:rPr>
        <w:t xml:space="preserve">, Canadian-American philosopher best known for his neo-Hobbesian social contract theory of morality, Why </w:t>
      </w:r>
      <w:proofErr w:type="gramStart"/>
      <w:r w:rsidRPr="00513C7A">
        <w:rPr>
          <w:rFonts w:eastAsia="Calibri"/>
          <w:sz w:val="12"/>
          <w:szCs w:val="12"/>
        </w:rPr>
        <w:t>Contractarianism?,</w:t>
      </w:r>
      <w:proofErr w:type="gramEnd"/>
      <w:r w:rsidRPr="00513C7A">
        <w:rPr>
          <w:rFonts w:eastAsia="Calibri"/>
          <w:sz w:val="12"/>
          <w:szCs w:val="12"/>
        </w:rPr>
        <w:t xml:space="preserve"> </w:t>
      </w:r>
      <w:r w:rsidRPr="00894839">
        <w:rPr>
          <w:rFonts w:eastAsia="Calibri"/>
          <w:bCs/>
          <w:sz w:val="12"/>
          <w:szCs w:val="12"/>
        </w:rPr>
        <w:t xml:space="preserve">1998 </w:t>
      </w:r>
      <w:r w:rsidRPr="00513C7A">
        <w:rPr>
          <w:rFonts w:eastAsia="Calibri"/>
          <w:sz w:val="12"/>
          <w:szCs w:val="12"/>
        </w:rPr>
        <w:t>///AHS PB</w:t>
      </w:r>
      <w:r>
        <w:rPr>
          <w:rFonts w:eastAsia="Calibri"/>
          <w:sz w:val="12"/>
          <w:szCs w:val="12"/>
        </w:rPr>
        <w:t xml:space="preserve"> //Recut by Scopa</w:t>
      </w:r>
      <w:r>
        <w:rPr>
          <w:b/>
          <w:iCs/>
          <w:sz w:val="26"/>
          <w:szCs w:val="22"/>
        </w:rPr>
        <w:t xml:space="preserve"> </w:t>
      </w:r>
      <w:r w:rsidRPr="00513C7A">
        <w:rPr>
          <w:rFonts w:eastAsia="Calibri"/>
          <w:sz w:val="12"/>
          <w:szCs w:val="12"/>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sidRPr="00513C7A">
        <w:rPr>
          <w:rFonts w:eastAsia="Calibri"/>
          <w:b/>
          <w:bCs/>
          <w:sz w:val="26"/>
          <w:szCs w:val="22"/>
          <w:u w:val="single"/>
        </w:rPr>
        <w:t xml:space="preserve">in many situations, </w:t>
      </w:r>
      <w:r w:rsidRPr="00513C7A">
        <w:rPr>
          <w:rFonts w:eastAsia="Calibri"/>
          <w:b/>
          <w:bCs/>
          <w:sz w:val="26"/>
          <w:szCs w:val="22"/>
          <w:highlight w:val="yellow"/>
          <w:u w:val="single"/>
        </w:rPr>
        <w:t>if each person chooses what,</w:t>
      </w:r>
      <w:r w:rsidRPr="00513C7A">
        <w:rPr>
          <w:rFonts w:eastAsia="Calibri"/>
          <w:b/>
          <w:bCs/>
          <w:sz w:val="26"/>
          <w:szCs w:val="22"/>
          <w:u w:val="single"/>
        </w:rPr>
        <w:t xml:space="preserve"> given the choices of the others, </w:t>
      </w:r>
      <w:r w:rsidRPr="00513C7A">
        <w:rPr>
          <w:rFonts w:eastAsia="Calibri"/>
          <w:b/>
          <w:bCs/>
          <w:sz w:val="26"/>
          <w:szCs w:val="22"/>
          <w:highlight w:val="yellow"/>
          <w:u w:val="single"/>
        </w:rPr>
        <w:t>would maximize her</w:t>
      </w:r>
      <w:r w:rsidRPr="00513C7A">
        <w:rPr>
          <w:rFonts w:eastAsia="Calibri"/>
          <w:b/>
          <w:bCs/>
          <w:sz w:val="26"/>
          <w:szCs w:val="22"/>
          <w:u w:val="single"/>
        </w:rPr>
        <w:t xml:space="preserve"> expected </w:t>
      </w:r>
      <w:r w:rsidRPr="00513C7A">
        <w:rPr>
          <w:rFonts w:eastAsia="Calibri"/>
          <w:b/>
          <w:bCs/>
          <w:sz w:val="26"/>
          <w:szCs w:val="22"/>
          <w:highlight w:val="yellow"/>
          <w:u w:val="single"/>
        </w:rPr>
        <w:t>utility</w:t>
      </w:r>
      <w:r w:rsidRPr="00513C7A">
        <w:rPr>
          <w:rFonts w:eastAsia="Calibri"/>
          <w:b/>
          <w:bCs/>
          <w:sz w:val="26"/>
          <w:szCs w:val="22"/>
          <w:u w:val="single"/>
        </w:rPr>
        <w:t>, then the outcome will be mutually disadvantageous in comparison with some alternative – everyone could do better</w:t>
      </w:r>
      <w:r w:rsidRPr="00513C7A">
        <w:rPr>
          <w:rFonts w:eastAsia="Calibri"/>
          <w:sz w:val="12"/>
          <w:szCs w:val="12"/>
        </w:rPr>
        <w:t xml:space="preserve">. 14 Equilibrium, which obtains when each </w:t>
      </w:r>
      <w:proofErr w:type="gramStart"/>
      <w:r w:rsidRPr="00513C7A">
        <w:rPr>
          <w:rFonts w:eastAsia="Calibri"/>
          <w:sz w:val="12"/>
          <w:szCs w:val="12"/>
        </w:rPr>
        <w:t>person ’</w:t>
      </w:r>
      <w:proofErr w:type="gramEnd"/>
      <w:r w:rsidRPr="00513C7A">
        <w:rPr>
          <w:rFonts w:eastAsia="Calibri"/>
          <w:sz w:val="12"/>
          <w:szCs w:val="12"/>
        </w:rPr>
        <w:t xml:space="preserve"> s action is a best response to the others ’ actions, is incompatible with (Pareto-) optimality, which obtains when no one could do better without someone else doing worse. Given the ubiquity of such situations, </w:t>
      </w:r>
      <w:r w:rsidRPr="00513C7A">
        <w:rPr>
          <w:rFonts w:eastAsia="Calibri"/>
          <w:b/>
          <w:bCs/>
          <w:sz w:val="26"/>
          <w:szCs w:val="22"/>
          <w:highlight w:val="yellow"/>
          <w:u w:val="single"/>
        </w:rPr>
        <w:t>each person can see</w:t>
      </w:r>
      <w:r w:rsidRPr="00513C7A">
        <w:rPr>
          <w:rFonts w:eastAsia="Calibri"/>
          <w:b/>
          <w:bCs/>
          <w:sz w:val="26"/>
          <w:szCs w:val="22"/>
          <w:u w:val="single"/>
        </w:rPr>
        <w:t xml:space="preserve"> the benefit, to herself, of participating with her fellows in practices requiring each to refrain from the direct endeavor to maximize her own utility, when such </w:t>
      </w:r>
      <w:r w:rsidRPr="00513C7A">
        <w:rPr>
          <w:rFonts w:eastAsia="Calibri"/>
          <w:b/>
          <w:bCs/>
          <w:sz w:val="26"/>
          <w:szCs w:val="22"/>
          <w:highlight w:val="yellow"/>
          <w:u w:val="single"/>
        </w:rPr>
        <w:t>mutual restraint is</w:t>
      </w:r>
      <w:r w:rsidRPr="004A3068">
        <w:rPr>
          <w:rFonts w:eastAsia="Calibri"/>
          <w:b/>
          <w:bCs/>
          <w:sz w:val="26"/>
          <w:szCs w:val="22"/>
          <w:u w:val="single"/>
        </w:rPr>
        <w:t xml:space="preserve"> mutually </w:t>
      </w:r>
      <w:r w:rsidRPr="00513C7A">
        <w:rPr>
          <w:rFonts w:eastAsia="Calibri"/>
          <w:b/>
          <w:bCs/>
          <w:sz w:val="26"/>
          <w:szCs w:val="22"/>
          <w:highlight w:val="yellow"/>
          <w:u w:val="single"/>
        </w:rPr>
        <w:t>advantageous</w:t>
      </w:r>
      <w:r w:rsidRPr="00513C7A">
        <w:rPr>
          <w:rFonts w:eastAsia="Calibri"/>
          <w:b/>
          <w:bCs/>
          <w:sz w:val="26"/>
          <w:szCs w:val="22"/>
          <w:u w:val="single"/>
        </w:rPr>
        <w:t>. No one</w:t>
      </w:r>
      <w:r w:rsidRPr="00513C7A">
        <w:rPr>
          <w:rFonts w:eastAsia="Calibri"/>
          <w:sz w:val="12"/>
          <w:szCs w:val="12"/>
        </w:rPr>
        <w:t xml:space="preserve">, of course, </w:t>
      </w:r>
      <w:r w:rsidRPr="00513C7A">
        <w:rPr>
          <w:rFonts w:eastAsia="Calibri"/>
          <w:b/>
          <w:bCs/>
          <w:sz w:val="26"/>
          <w:szCs w:val="22"/>
          <w:u w:val="single"/>
        </w:rPr>
        <w:t xml:space="preserve">can have reason to accept any unilateral constraint on her maximizing behavior; each </w:t>
      </w:r>
      <w:proofErr w:type="gramStart"/>
      <w:r w:rsidRPr="00513C7A">
        <w:rPr>
          <w:rFonts w:eastAsia="Calibri"/>
          <w:b/>
          <w:bCs/>
          <w:sz w:val="26"/>
          <w:szCs w:val="22"/>
          <w:u w:val="single"/>
        </w:rPr>
        <w:t>benefits</w:t>
      </w:r>
      <w:proofErr w:type="gramEnd"/>
      <w:r w:rsidRPr="00513C7A">
        <w:rPr>
          <w:rFonts w:eastAsia="Calibri"/>
          <w:b/>
          <w:bCs/>
          <w:sz w:val="26"/>
          <w:szCs w:val="22"/>
          <w:u w:val="single"/>
        </w:rPr>
        <w:t xml:space="preserve"> from, and only from, the constraint accepted by her fellows</w:t>
      </w:r>
      <w:r w:rsidRPr="00513C7A">
        <w:rPr>
          <w:rFonts w:eastAsia="Calibri"/>
          <w:sz w:val="12"/>
          <w:szCs w:val="12"/>
        </w:rPr>
        <w:t xml:space="preserve">. But if one benefits more from a constraint on others than one loses by being constrained oneself, one may have reason to accept a practice requiring everyone, including oneself, to exhibit such a constraint. We may represent </w:t>
      </w:r>
      <w:r w:rsidRPr="00513C7A">
        <w:rPr>
          <w:rFonts w:eastAsia="Calibri"/>
          <w:b/>
          <w:bCs/>
          <w:sz w:val="26"/>
          <w:szCs w:val="22"/>
          <w:u w:val="single"/>
        </w:rPr>
        <w:t>such a practice</w:t>
      </w:r>
      <w:r w:rsidRPr="00513C7A">
        <w:rPr>
          <w:rFonts w:eastAsia="Calibri"/>
          <w:sz w:val="12"/>
          <w:szCs w:val="12"/>
        </w:rPr>
        <w:t xml:space="preserve"> as capable of gaining unanimous agreement among rational persons who were choosing the terms on which they would interact with each other. And this agreement </w:t>
      </w:r>
      <w:r w:rsidRPr="00513C7A">
        <w:rPr>
          <w:rFonts w:eastAsia="Calibri"/>
          <w:b/>
          <w:bCs/>
          <w:sz w:val="26"/>
          <w:szCs w:val="22"/>
          <w:u w:val="single"/>
        </w:rPr>
        <w:t>is the basis of morality</w:t>
      </w:r>
      <w:r w:rsidRPr="00513C7A">
        <w:rPr>
          <w:rFonts w:eastAsia="Calibri"/>
          <w:sz w:val="12"/>
          <w:szCs w:val="12"/>
        </w:rPr>
        <w:t xml:space="preserve">. 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 </w:t>
      </w:r>
      <w:r w:rsidRPr="00513C7A">
        <w:rPr>
          <w:rFonts w:eastAsia="Calibri"/>
          <w:b/>
          <w:bCs/>
          <w:sz w:val="26"/>
          <w:szCs w:val="22"/>
          <w:highlight w:val="yellow"/>
          <w:u w:val="single"/>
        </w:rPr>
        <w:t>Each would</w:t>
      </w:r>
      <w:r w:rsidRPr="00513C7A">
        <w:rPr>
          <w:rFonts w:eastAsia="Calibri"/>
          <w:b/>
          <w:bCs/>
          <w:sz w:val="26"/>
          <w:szCs w:val="22"/>
          <w:u w:val="single"/>
        </w:rPr>
        <w:t xml:space="preserve"> thereby </w:t>
      </w:r>
      <w:r w:rsidRPr="00513C7A">
        <w:rPr>
          <w:rFonts w:eastAsia="Calibri"/>
          <w:b/>
          <w:bCs/>
          <w:sz w:val="26"/>
          <w:szCs w:val="22"/>
          <w:highlight w:val="yellow"/>
          <w:u w:val="single"/>
        </w:rPr>
        <w:t>accept a constraint on the direct pursuit of her own concerns</w:t>
      </w:r>
      <w:r w:rsidRPr="00513C7A">
        <w:rPr>
          <w:rFonts w:eastAsia="Calibri"/>
          <w:b/>
          <w:bCs/>
          <w:sz w:val="26"/>
          <w:szCs w:val="22"/>
          <w:u w:val="single"/>
        </w:rPr>
        <w:t xml:space="preserve">, not unilaterally, but </w:t>
      </w:r>
      <w:r w:rsidRPr="00513C7A">
        <w:rPr>
          <w:rFonts w:eastAsia="Calibri"/>
          <w:b/>
          <w:bCs/>
          <w:sz w:val="26"/>
          <w:szCs w:val="22"/>
          <w:highlight w:val="yellow"/>
          <w:u w:val="single"/>
        </w:rPr>
        <w:t>given</w:t>
      </w:r>
      <w:r w:rsidRPr="004A3068">
        <w:rPr>
          <w:rFonts w:eastAsia="Calibri"/>
          <w:b/>
          <w:bCs/>
          <w:sz w:val="26"/>
          <w:szCs w:val="22"/>
          <w:u w:val="single"/>
        </w:rPr>
        <w:t xml:space="preserve"> a like </w:t>
      </w:r>
      <w:r w:rsidRPr="00513C7A">
        <w:rPr>
          <w:rFonts w:eastAsia="Calibri"/>
          <w:b/>
          <w:bCs/>
          <w:sz w:val="26"/>
          <w:szCs w:val="22"/>
          <w:highlight w:val="yellow"/>
          <w:u w:val="single"/>
        </w:rPr>
        <w:t>acceptance by others</w:t>
      </w:r>
      <w:r w:rsidRPr="00513C7A">
        <w:rPr>
          <w:rFonts w:eastAsia="Calibri"/>
          <w:b/>
          <w:bCs/>
          <w:sz w:val="26"/>
          <w:szCs w:val="22"/>
          <w:u w:val="single"/>
        </w:rPr>
        <w:t>. Reflection leads us to recognize that those who belong to groups whose members adhere to such a practice of mutual assistance enjoy benefits in interaction that are denied to others</w:t>
      </w:r>
      <w:r w:rsidRPr="00513C7A">
        <w:rPr>
          <w:rFonts w:eastAsia="Calibri"/>
          <w:sz w:val="12"/>
          <w:szCs w:val="12"/>
        </w:rPr>
        <w:t xml:space="preserve">. We may then represent such a practice as rationally acceptable to everyone. </w:t>
      </w:r>
      <w:r w:rsidRPr="00513C7A">
        <w:rPr>
          <w:rFonts w:eastAsia="Calibri"/>
          <w:b/>
          <w:bCs/>
          <w:sz w:val="26"/>
          <w:szCs w:val="22"/>
          <w:u w:val="single"/>
        </w:rPr>
        <w:t xml:space="preserve">This rationale for </w:t>
      </w:r>
      <w:r w:rsidRPr="00513C7A">
        <w:rPr>
          <w:rFonts w:eastAsia="Calibri"/>
          <w:b/>
          <w:bCs/>
          <w:sz w:val="26"/>
          <w:szCs w:val="22"/>
          <w:highlight w:val="yellow"/>
          <w:u w:val="single"/>
        </w:rPr>
        <w:t xml:space="preserve">agreed constraint makes no reference to the content of </w:t>
      </w:r>
      <w:proofErr w:type="gramStart"/>
      <w:r w:rsidRPr="00513C7A">
        <w:rPr>
          <w:rFonts w:eastAsia="Calibri"/>
          <w:b/>
          <w:bCs/>
          <w:sz w:val="26"/>
          <w:szCs w:val="22"/>
          <w:highlight w:val="yellow"/>
          <w:u w:val="single"/>
        </w:rPr>
        <w:t>anyone ’</w:t>
      </w:r>
      <w:proofErr w:type="gramEnd"/>
      <w:r w:rsidRPr="00513C7A">
        <w:rPr>
          <w:rFonts w:eastAsia="Calibri"/>
          <w:b/>
          <w:bCs/>
          <w:sz w:val="26"/>
          <w:szCs w:val="22"/>
          <w:highlight w:val="yellow"/>
          <w:u w:val="single"/>
        </w:rPr>
        <w:t xml:space="preserve"> s preferences</w:t>
      </w:r>
      <w:r w:rsidRPr="00513C7A">
        <w:rPr>
          <w:rFonts w:eastAsia="Calibri"/>
          <w:sz w:val="12"/>
          <w:szCs w:val="12"/>
        </w:rPr>
        <w:t xml:space="preserve">. The argument depends simply on the structure of interaction, on the way in which each </w:t>
      </w:r>
      <w:proofErr w:type="gramStart"/>
      <w:r w:rsidRPr="00513C7A">
        <w:rPr>
          <w:rFonts w:eastAsia="Calibri"/>
          <w:sz w:val="12"/>
          <w:szCs w:val="12"/>
        </w:rPr>
        <w:t>person ’</w:t>
      </w:r>
      <w:proofErr w:type="gramEnd"/>
      <w:r w:rsidRPr="00513C7A">
        <w:rPr>
          <w:rFonts w:eastAsia="Calibri"/>
          <w:sz w:val="12"/>
          <w:szCs w:val="12"/>
        </w:rPr>
        <w:t xml:space="preserve"> s endeavor to fulfill her own preferences affects the fulfillment of everyone else. </w:t>
      </w:r>
      <w:r w:rsidRPr="00513C7A">
        <w:rPr>
          <w:rFonts w:eastAsia="Calibri"/>
          <w:b/>
          <w:bCs/>
          <w:sz w:val="26"/>
          <w:szCs w:val="22"/>
          <w:highlight w:val="yellow"/>
          <w:u w:val="single"/>
        </w:rPr>
        <w:t>Thus</w:t>
      </w:r>
      <w:r w:rsidRPr="00513C7A">
        <w:rPr>
          <w:rFonts w:eastAsia="Calibri"/>
          <w:b/>
          <w:bCs/>
          <w:sz w:val="26"/>
          <w:szCs w:val="22"/>
          <w:u w:val="single"/>
        </w:rPr>
        <w:t xml:space="preserve">, each </w:t>
      </w:r>
      <w:proofErr w:type="gramStart"/>
      <w:r w:rsidRPr="00513C7A">
        <w:rPr>
          <w:rFonts w:eastAsia="Calibri"/>
          <w:b/>
          <w:bCs/>
          <w:sz w:val="26"/>
          <w:szCs w:val="22"/>
          <w:u w:val="single"/>
        </w:rPr>
        <w:t>person ’</w:t>
      </w:r>
      <w:proofErr w:type="gramEnd"/>
      <w:r w:rsidRPr="00513C7A">
        <w:rPr>
          <w:rFonts w:eastAsia="Calibri"/>
          <w:b/>
          <w:bCs/>
          <w:sz w:val="26"/>
          <w:szCs w:val="22"/>
          <w:u w:val="single"/>
        </w:rPr>
        <w:t xml:space="preserve"> s reason to accept a mutually constraining practice is independent of her particular desires, aims and interests, although not, of course, of the fact that she has such concerns</w:t>
      </w:r>
      <w:r w:rsidRPr="00513C7A">
        <w:rPr>
          <w:rFonts w:eastAsia="Calibri"/>
          <w:sz w:val="12"/>
          <w:szCs w:val="12"/>
        </w:rPr>
        <w:t xml:space="preserve">. The idea of a purely rational agent, moved to act by reason alone, is not, I think, an intelligible one. </w:t>
      </w:r>
      <w:r w:rsidRPr="00513C7A">
        <w:rPr>
          <w:rFonts w:eastAsia="Calibri"/>
          <w:b/>
          <w:bCs/>
          <w:sz w:val="26"/>
          <w:szCs w:val="22"/>
          <w:highlight w:val="yellow"/>
          <w:u w:val="single"/>
        </w:rPr>
        <w:t>Morality is not</w:t>
      </w:r>
      <w:r w:rsidRPr="00513C7A">
        <w:rPr>
          <w:rFonts w:eastAsia="Calibri"/>
          <w:b/>
          <w:bCs/>
          <w:sz w:val="26"/>
          <w:szCs w:val="22"/>
          <w:u w:val="single"/>
        </w:rPr>
        <w:t xml:space="preserve"> to be understood </w:t>
      </w:r>
      <w:r w:rsidRPr="00513C7A">
        <w:rPr>
          <w:rFonts w:eastAsia="Calibri"/>
          <w:b/>
          <w:bCs/>
          <w:sz w:val="26"/>
          <w:szCs w:val="22"/>
          <w:highlight w:val="yellow"/>
          <w:u w:val="single"/>
        </w:rPr>
        <w:t>as a constraint arising from reason alone</w:t>
      </w:r>
      <w:r w:rsidRPr="00513C7A">
        <w:rPr>
          <w:rFonts w:eastAsia="Calibri"/>
          <w:b/>
          <w:bCs/>
          <w:sz w:val="26"/>
          <w:szCs w:val="22"/>
          <w:u w:val="single"/>
        </w:rPr>
        <w:t xml:space="preserve"> on the fulfillment of nonrational preferences. </w:t>
      </w:r>
      <w:r w:rsidRPr="00513C7A">
        <w:rPr>
          <w:rFonts w:eastAsia="Calibri"/>
          <w:b/>
          <w:bCs/>
          <w:sz w:val="26"/>
          <w:szCs w:val="22"/>
          <w:highlight w:val="yellow"/>
          <w:u w:val="single"/>
        </w:rPr>
        <w:t>Rather, a</w:t>
      </w:r>
      <w:r w:rsidRPr="00513C7A">
        <w:rPr>
          <w:rFonts w:eastAsia="Calibri"/>
          <w:b/>
          <w:bCs/>
          <w:sz w:val="26"/>
          <w:szCs w:val="22"/>
          <w:u w:val="single"/>
        </w:rPr>
        <w:t xml:space="preserve"> rational agent is one who acts to achieve the maximal fulfillment of her preferences, and morality is a </w:t>
      </w:r>
      <w:r w:rsidRPr="00513C7A">
        <w:rPr>
          <w:rFonts w:eastAsia="Calibri"/>
          <w:b/>
          <w:bCs/>
          <w:sz w:val="26"/>
          <w:szCs w:val="22"/>
          <w:highlight w:val="yellow"/>
          <w:u w:val="single"/>
        </w:rPr>
        <w:t>constraint on</w:t>
      </w:r>
      <w:r w:rsidRPr="00513C7A">
        <w:rPr>
          <w:rFonts w:eastAsia="Calibri"/>
          <w:b/>
          <w:bCs/>
          <w:sz w:val="26"/>
          <w:szCs w:val="22"/>
          <w:u w:val="single"/>
        </w:rPr>
        <w:t xml:space="preserve"> the manner in which she acts, arising from the effects of </w:t>
      </w:r>
      <w:r w:rsidRPr="00513C7A">
        <w:rPr>
          <w:rFonts w:eastAsia="Calibri"/>
          <w:b/>
          <w:bCs/>
          <w:sz w:val="26"/>
          <w:szCs w:val="22"/>
          <w:highlight w:val="yellow"/>
          <w:u w:val="single"/>
        </w:rPr>
        <w:t>interaction</w:t>
      </w:r>
      <w:r w:rsidRPr="004A3068">
        <w:rPr>
          <w:rFonts w:eastAsia="Calibri"/>
          <w:b/>
          <w:bCs/>
          <w:sz w:val="26"/>
          <w:szCs w:val="22"/>
          <w:u w:val="single"/>
        </w:rPr>
        <w:t xml:space="preserve"> with other agents</w:t>
      </w:r>
    </w:p>
    <w:p w14:paraId="318AAE05" w14:textId="7AC33770" w:rsidR="00725EC9" w:rsidRDefault="00725EC9" w:rsidP="00725EC9">
      <w:pPr>
        <w:pStyle w:val="Heading4"/>
      </w:pPr>
      <w:r w:rsidRPr="004A3068">
        <w:t>Thus</w:t>
      </w:r>
      <w:r>
        <w:t>,</w:t>
      </w:r>
      <w:r w:rsidRPr="004A3068">
        <w:t xml:space="preserve"> the standard is consistency with </w:t>
      </w:r>
      <w:r>
        <w:rPr>
          <w:u w:val="single"/>
        </w:rPr>
        <w:t>C</w:t>
      </w:r>
      <w:r w:rsidRPr="00844D74">
        <w:rPr>
          <w:u w:val="single"/>
        </w:rPr>
        <w:t>ontractarianism</w:t>
      </w:r>
      <w:r w:rsidRPr="004A3068">
        <w:t xml:space="preserve">. </w:t>
      </w:r>
    </w:p>
    <w:p w14:paraId="3042D01B" w14:textId="2A9AC72B" w:rsidR="00725EC9" w:rsidRPr="00F119C7" w:rsidRDefault="00725EC9" w:rsidP="00725EC9">
      <w:pPr>
        <w:pStyle w:val="Heading4"/>
      </w:pPr>
      <w:r w:rsidRPr="00F119C7">
        <w:t xml:space="preserve">Prefer– </w:t>
      </w:r>
    </w:p>
    <w:p w14:paraId="3130548C" w14:textId="77777777" w:rsidR="00725EC9" w:rsidRDefault="00725EC9" w:rsidP="00725EC9">
      <w:pPr>
        <w:pStyle w:val="Heading4"/>
      </w:pPr>
      <w:r w:rsidRPr="00F119C7">
        <w:lastRenderedPageBreak/>
        <w:t xml:space="preserve">1. </w:t>
      </w:r>
      <w:r w:rsidRPr="004A3068">
        <w:t xml:space="preserve">the framework outweighs on actor specificity: States are not physical actors, but derive authority from contracts that </w:t>
      </w:r>
      <w:r>
        <w:t>allow them</w:t>
      </w:r>
      <w:r w:rsidRPr="004A3068">
        <w:t xml:space="preserve"> to constrain action. </w:t>
      </w:r>
    </w:p>
    <w:p w14:paraId="0E3670EE" w14:textId="22BE58ED" w:rsidR="00725EC9" w:rsidRDefault="00725EC9" w:rsidP="00725EC9">
      <w:pPr>
        <w:pStyle w:val="Heading4"/>
      </w:pPr>
      <w:r>
        <w:t>2. Flexibility – Contracts</w:t>
      </w:r>
      <w:r w:rsidRPr="000A4A3A">
        <w:t xml:space="preserve"> are key to </w:t>
      </w:r>
      <w:r>
        <w:t>E</w:t>
      </w:r>
      <w:r w:rsidRPr="000A4A3A">
        <w:t xml:space="preserve">ncompassing all other ethical calculus into our decision since we process the consistency of those frameworks with our </w:t>
      </w:r>
      <w:proofErr w:type="spellStart"/>
      <w:r>
        <w:t>self interest</w:t>
      </w:r>
      <w:proofErr w:type="spellEnd"/>
      <w:r>
        <w:t>.</w:t>
      </w:r>
    </w:p>
    <w:p w14:paraId="59971B1F" w14:textId="77777777" w:rsidR="00725EC9" w:rsidRPr="00F119C7" w:rsidRDefault="00725EC9" w:rsidP="00725EC9">
      <w:pPr>
        <w:pStyle w:val="Heading4"/>
      </w:pPr>
      <w:r w:rsidRPr="00F119C7">
        <w:t xml:space="preserve">2. </w:t>
      </w:r>
      <w:r>
        <w:t>Bindingness – A) Every interaction with another agent is mediated by consent to participate in that interaction since otherwise agents could simply leave, which means there is an implicit social contract formed in every ethical interaction and B) Only contracts can ensure agents are held to their agreements since there is a verifiable basis for judging their action as wrong as well as a pre-established punishment for breaking it.</w:t>
      </w:r>
    </w:p>
    <w:p w14:paraId="14F86B1A" w14:textId="77777777" w:rsidR="00725EC9" w:rsidRDefault="00725EC9" w:rsidP="00725EC9">
      <w:pPr>
        <w:pStyle w:val="Heading4"/>
      </w:pPr>
      <w:r w:rsidRPr="00F119C7">
        <w:t xml:space="preserve">3. </w:t>
      </w:r>
      <w:r>
        <w:t xml:space="preserve">Regress – A) </w:t>
      </w:r>
      <w:r w:rsidRPr="004A3068">
        <w:t>Only my framework answers the question “why be moral”, since agents have a reason to restrain their conflict due to self-interest</w:t>
      </w:r>
      <w:r>
        <w:t xml:space="preserve"> rather than some non-existent transcendental </w:t>
      </w:r>
      <w:proofErr w:type="gramStart"/>
      <w:r>
        <w:t>principle</w:t>
      </w:r>
      <w:proofErr w:type="gramEnd"/>
      <w:r>
        <w:t xml:space="preserve"> B) When we compare between frameworks we suppose a higher evaluative mechanism, which presupposes a higher one, which means only self-contained rules in contracts are coherent. </w:t>
      </w:r>
    </w:p>
    <w:p w14:paraId="19317B12" w14:textId="76EAD7F9" w:rsidR="00725EC9" w:rsidRDefault="00725EC9" w:rsidP="00725EC9">
      <w:pPr>
        <w:pStyle w:val="Heading4"/>
      </w:pPr>
      <w:r w:rsidRPr="00A416CA">
        <w:t xml:space="preserve">4. </w:t>
      </w:r>
      <w:r>
        <w:t xml:space="preserve">Action theory – Only contracts explain why agents have normative potential with the power to establish ethical principles. Anything else alienates the subject from their own conception of ethics. </w:t>
      </w:r>
    </w:p>
    <w:p w14:paraId="2A6C601F" w14:textId="1AB0580F" w:rsidR="00A34B81" w:rsidRDefault="00A34B81" w:rsidP="00A34B81"/>
    <w:p w14:paraId="7A2F0645" w14:textId="105FBA75" w:rsidR="00A34B81" w:rsidRDefault="00A34B81" w:rsidP="001C4ECE">
      <w:pPr>
        <w:pStyle w:val="Heading4"/>
      </w:pPr>
      <w:r>
        <w:lastRenderedPageBreak/>
        <w:t xml:space="preserve">reject consequences- </w:t>
      </w:r>
    </w:p>
    <w:p w14:paraId="3FF201C7" w14:textId="53DD4509" w:rsidR="001C4ECE" w:rsidRDefault="001C4ECE" w:rsidP="001C4ECE">
      <w:pPr>
        <w:pStyle w:val="Analytic"/>
      </w:pPr>
      <w:r>
        <w:rPr>
          <w:rFonts w:eastAsia="Times New Roman" w:cs="Times New Roman"/>
          <w:szCs w:val="24"/>
        </w:rPr>
        <w:t xml:space="preserve">[1] Psychology – Agents intuitively don’t like consequences. </w:t>
      </w:r>
      <w:r w:rsidRPr="00BD5BE0">
        <w:rPr>
          <w:u w:val="single"/>
        </w:rPr>
        <w:t>Botti et al 09,</w:t>
      </w:r>
      <w:r w:rsidRPr="00F20C29">
        <w:t xml:space="preserve"> </w:t>
      </w:r>
      <w:r w:rsidRPr="007E7F0F">
        <w:rPr>
          <w:b w:val="0"/>
          <w:sz w:val="12"/>
          <w:szCs w:val="12"/>
        </w:rPr>
        <w:t xml:space="preserve">Botti, Simona, Kristina </w:t>
      </w:r>
      <w:proofErr w:type="spellStart"/>
      <w:r w:rsidRPr="007E7F0F">
        <w:rPr>
          <w:b w:val="0"/>
          <w:sz w:val="12"/>
          <w:szCs w:val="12"/>
        </w:rPr>
        <w:t>Orfali</w:t>
      </w:r>
      <w:proofErr w:type="spellEnd"/>
      <w:r w:rsidRPr="007E7F0F">
        <w:rPr>
          <w:b w:val="0"/>
          <w:sz w:val="12"/>
          <w:szCs w:val="12"/>
        </w:rPr>
        <w:t xml:space="preserve">, and Sheena S. Iyengar. "Tragic Choices: Autonomy and Emotional Responses to Medical Decisions." </w:t>
      </w:r>
      <w:r w:rsidRPr="00F20C29">
        <w:rPr>
          <w:i/>
          <w:iCs/>
          <w:sz w:val="12"/>
          <w:szCs w:val="12"/>
        </w:rPr>
        <w:t xml:space="preserve">J </w:t>
      </w:r>
      <w:proofErr w:type="spellStart"/>
      <w:r w:rsidRPr="00F20C29">
        <w:rPr>
          <w:i/>
          <w:iCs/>
          <w:sz w:val="12"/>
          <w:szCs w:val="12"/>
        </w:rPr>
        <w:t>Consum</w:t>
      </w:r>
      <w:proofErr w:type="spellEnd"/>
      <w:r w:rsidRPr="00F20C29">
        <w:rPr>
          <w:i/>
          <w:iCs/>
          <w:sz w:val="12"/>
          <w:szCs w:val="12"/>
        </w:rPr>
        <w:t xml:space="preserve"> Res Journal of Consumer Research</w:t>
      </w:r>
      <w:r w:rsidRPr="007E7F0F">
        <w:rPr>
          <w:b w:val="0"/>
          <w:sz w:val="12"/>
          <w:szCs w:val="12"/>
        </w:rPr>
        <w:t xml:space="preserve"> 36.3 (2009): 337-52. 2009. Web. Specifically, we study how </w:t>
      </w:r>
      <w:r w:rsidRPr="00AF728D">
        <w:rPr>
          <w:u w:val="single"/>
        </w:rPr>
        <w:t>making a</w:t>
      </w:r>
      <w:r w:rsidRPr="00AF728D">
        <w:t xml:space="preserve"> </w:t>
      </w:r>
      <w:r w:rsidRPr="007E7F0F">
        <w:rPr>
          <w:b w:val="0"/>
          <w:sz w:val="12"/>
          <w:szCs w:val="12"/>
        </w:rPr>
        <w:t xml:space="preserve">tragic </w:t>
      </w:r>
      <w:r w:rsidRPr="00AF728D">
        <w:rPr>
          <w:u w:val="single"/>
        </w:rPr>
        <w:t>choice</w:t>
      </w:r>
      <w:r w:rsidRPr="00F20C29">
        <w:rPr>
          <w:u w:val="single"/>
        </w:rPr>
        <w:t>, versus having the same</w:t>
      </w:r>
      <w:r w:rsidRPr="00F20C29">
        <w:t xml:space="preserve"> </w:t>
      </w:r>
      <w:r w:rsidRPr="007E7F0F">
        <w:rPr>
          <w:b w:val="0"/>
          <w:sz w:val="12"/>
          <w:szCs w:val="12"/>
        </w:rPr>
        <w:t xml:space="preserve">tragic </w:t>
      </w:r>
      <w:r w:rsidRPr="00F20C29">
        <w:rPr>
          <w:u w:val="single"/>
        </w:rPr>
        <w:t>choice externally made, affects individuals’ desire for autonomy and their emotional reactions to the same decision</w:t>
      </w:r>
      <w:r w:rsidRPr="00F20C29">
        <w:t xml:space="preserve"> </w:t>
      </w:r>
      <w:r w:rsidRPr="007E7F0F">
        <w:rPr>
          <w:b w:val="0"/>
          <w:sz w:val="12"/>
          <w:szCs w:val="12"/>
        </w:rPr>
        <w:t>outcome. Prior research has shown that</w:t>
      </w:r>
      <w:r w:rsidRPr="00F20C29">
        <w:t xml:space="preserve"> </w:t>
      </w:r>
      <w:r w:rsidRPr="00F20C29">
        <w:rPr>
          <w:u w:val="single"/>
        </w:rPr>
        <w:t xml:space="preserve">the </w:t>
      </w:r>
      <w:r w:rsidRPr="00523E0B">
        <w:rPr>
          <w:highlight w:val="yellow"/>
          <w:u w:val="single"/>
        </w:rPr>
        <w:t>sense of agency</w:t>
      </w:r>
      <w:r w:rsidRPr="00F20C29">
        <w:t xml:space="preserve"> </w:t>
      </w:r>
      <w:r w:rsidRPr="007E7F0F">
        <w:rPr>
          <w:b w:val="0"/>
          <w:sz w:val="12"/>
          <w:szCs w:val="12"/>
        </w:rPr>
        <w:t>and internal locus of control</w:t>
      </w:r>
      <w:r w:rsidRPr="00F20C29">
        <w:t xml:space="preserve"> </w:t>
      </w:r>
      <w:r w:rsidRPr="00F20C29">
        <w:rPr>
          <w:u w:val="single"/>
        </w:rPr>
        <w:t>associated with the act of choosing lead to</w:t>
      </w:r>
      <w:r w:rsidRPr="00F20C29">
        <w:t xml:space="preserve"> </w:t>
      </w:r>
      <w:r w:rsidRPr="007E7F0F">
        <w:rPr>
          <w:b w:val="0"/>
          <w:sz w:val="12"/>
          <w:szCs w:val="12"/>
        </w:rPr>
        <w:t xml:space="preserve">perceptions of personal causality, whereas the imposition of a choice is removed from the idea of personal causality because it presupposes an external, rather than internal, locus of control (Brehm 1966; </w:t>
      </w:r>
      <w:proofErr w:type="spellStart"/>
      <w:r w:rsidRPr="007E7F0F">
        <w:rPr>
          <w:b w:val="0"/>
          <w:sz w:val="12"/>
          <w:szCs w:val="12"/>
        </w:rPr>
        <w:t>deCharms</w:t>
      </w:r>
      <w:proofErr w:type="spellEnd"/>
      <w:r w:rsidRPr="007E7F0F">
        <w:rPr>
          <w:b w:val="0"/>
          <w:sz w:val="12"/>
          <w:szCs w:val="12"/>
        </w:rPr>
        <w:t xml:space="preserve"> 1968; Deci and Ryan 1985; Langer 1975; Seligman 1975; Taylor and Brown 1988).</w:t>
      </w:r>
      <w:r w:rsidRPr="00F20C29">
        <w:t xml:space="preserve"> </w:t>
      </w:r>
      <w:r w:rsidRPr="00F20C29">
        <w:rPr>
          <w:u w:val="single"/>
        </w:rPr>
        <w:t>Stronger causal ascriptions</w:t>
      </w:r>
      <w:r w:rsidRPr="007E7F0F">
        <w:rPr>
          <w:b w:val="0"/>
          <w:sz w:val="12"/>
          <w:szCs w:val="12"/>
        </w:rPr>
        <w:t>, in turn,</w:t>
      </w:r>
      <w:r w:rsidRPr="00F20C29">
        <w:t xml:space="preserve"> </w:t>
      </w:r>
      <w:r w:rsidRPr="00F20C29">
        <w:rPr>
          <w:u w:val="single"/>
        </w:rPr>
        <w:t xml:space="preserve">have been found to </w:t>
      </w:r>
      <w:r w:rsidRPr="00523E0B">
        <w:rPr>
          <w:highlight w:val="yellow"/>
          <w:u w:val="single"/>
        </w:rPr>
        <w:t>magnify</w:t>
      </w:r>
      <w:r w:rsidRPr="00F20C29">
        <w:rPr>
          <w:u w:val="single"/>
        </w:rPr>
        <w:t xml:space="preserve"> the intensity of </w:t>
      </w:r>
      <w:r w:rsidRPr="00523E0B">
        <w:rPr>
          <w:highlight w:val="yellow"/>
          <w:u w:val="single"/>
        </w:rPr>
        <w:t>emotional responses</w:t>
      </w:r>
      <w:r w:rsidRPr="00F20C29">
        <w:t xml:space="preserve"> </w:t>
      </w:r>
      <w:r w:rsidRPr="007E7F0F">
        <w:rPr>
          <w:b w:val="0"/>
          <w:sz w:val="12"/>
          <w:szCs w:val="12"/>
        </w:rPr>
        <w:t>to an event,</w:t>
      </w:r>
      <w:r w:rsidRPr="00F20C29">
        <w:t xml:space="preserve"> </w:t>
      </w:r>
      <w:r w:rsidRPr="00F20C29">
        <w:rPr>
          <w:u w:val="single"/>
        </w:rPr>
        <w:t xml:space="preserve">so </w:t>
      </w:r>
      <w:r w:rsidRPr="00523E0B">
        <w:rPr>
          <w:highlight w:val="yellow"/>
          <w:u w:val="single"/>
        </w:rPr>
        <w:t>that</w:t>
      </w:r>
      <w:r w:rsidRPr="00F20C29">
        <w:rPr>
          <w:u w:val="single"/>
        </w:rPr>
        <w:t xml:space="preserve"> perceptions of personal causation </w:t>
      </w:r>
      <w:r w:rsidRPr="00523E0B">
        <w:rPr>
          <w:highlight w:val="yellow"/>
          <w:u w:val="single"/>
        </w:rPr>
        <w:t>intensify</w:t>
      </w:r>
      <w:r w:rsidRPr="00F20C29">
        <w:rPr>
          <w:u w:val="single"/>
        </w:rPr>
        <w:t xml:space="preserve"> </w:t>
      </w:r>
      <w:r w:rsidRPr="00523E0B">
        <w:rPr>
          <w:highlight w:val="yellow"/>
          <w:u w:val="single"/>
        </w:rPr>
        <w:t>positive affect</w:t>
      </w:r>
      <w:r w:rsidRPr="00F20C29">
        <w:t xml:space="preserve"> </w:t>
      </w:r>
      <w:r w:rsidRPr="007E7F0F">
        <w:rPr>
          <w:b w:val="0"/>
          <w:sz w:val="12"/>
          <w:szCs w:val="12"/>
        </w:rPr>
        <w:t xml:space="preserve">from desirable outcomes but also enhance negative affect from undesirable outcomes (Gilovich, </w:t>
      </w:r>
      <w:proofErr w:type="spellStart"/>
      <w:r w:rsidRPr="007E7F0F">
        <w:rPr>
          <w:b w:val="0"/>
          <w:sz w:val="12"/>
          <w:szCs w:val="12"/>
        </w:rPr>
        <w:t>Medvec</w:t>
      </w:r>
      <w:proofErr w:type="spellEnd"/>
      <w:r w:rsidRPr="007E7F0F">
        <w:rPr>
          <w:b w:val="0"/>
          <w:sz w:val="12"/>
          <w:szCs w:val="12"/>
        </w:rPr>
        <w:t xml:space="preserve">, and Chen 1995; Landman 1987; </w:t>
      </w:r>
      <w:proofErr w:type="spellStart"/>
      <w:r w:rsidRPr="007E7F0F">
        <w:rPr>
          <w:b w:val="0"/>
          <w:sz w:val="12"/>
          <w:szCs w:val="12"/>
        </w:rPr>
        <w:t>Ritov</w:t>
      </w:r>
      <w:proofErr w:type="spellEnd"/>
      <w:r w:rsidRPr="007E7F0F">
        <w:rPr>
          <w:b w:val="0"/>
          <w:sz w:val="12"/>
          <w:szCs w:val="12"/>
        </w:rPr>
        <w:t xml:space="preserve"> and Baron 1995; Weiner 1986). Thus, we hypothesize that a decision outcome following a tragic choice will generate more extreme negative emotions when it is personally chosen because of a greater sense of causality; in contrast, when the same tragic choice is externally determined, negative emotions will be lessened by the per- </w:t>
      </w:r>
      <w:proofErr w:type="spellStart"/>
      <w:r w:rsidRPr="007E7F0F">
        <w:rPr>
          <w:b w:val="0"/>
          <w:sz w:val="12"/>
          <w:szCs w:val="12"/>
        </w:rPr>
        <w:t>ceived</w:t>
      </w:r>
      <w:proofErr w:type="spellEnd"/>
      <w:r w:rsidRPr="007E7F0F">
        <w:rPr>
          <w:b w:val="0"/>
          <w:sz w:val="12"/>
          <w:szCs w:val="12"/>
        </w:rPr>
        <w:t xml:space="preserve"> absence of a causal link with the aversive experience.  Yet</w:t>
      </w:r>
      <w:r w:rsidRPr="00F20C29">
        <w:t xml:space="preserve"> </w:t>
      </w:r>
      <w:r w:rsidRPr="00F20C29">
        <w:rPr>
          <w:u w:val="single"/>
        </w:rPr>
        <w:t>the torments of making tragic choices do not</w:t>
      </w:r>
      <w:r w:rsidRPr="00F20C29">
        <w:t xml:space="preserve"> </w:t>
      </w:r>
      <w:r w:rsidRPr="007E7F0F">
        <w:rPr>
          <w:b w:val="0"/>
          <w:sz w:val="12"/>
          <w:szCs w:val="12"/>
        </w:rPr>
        <w:t xml:space="preserve">necessarily </w:t>
      </w:r>
      <w:r w:rsidRPr="00F20C29">
        <w:rPr>
          <w:u w:val="single"/>
        </w:rPr>
        <w:t xml:space="preserve">reduce </w:t>
      </w:r>
      <w:r w:rsidRPr="00523E0B">
        <w:rPr>
          <w:highlight w:val="yellow"/>
          <w:u w:val="single"/>
        </w:rPr>
        <w:t>people</w:t>
      </w:r>
      <w:r w:rsidRPr="00F20C29">
        <w:rPr>
          <w:u w:val="single"/>
        </w:rPr>
        <w:t>’s desire for autonomy.</w:t>
      </w:r>
      <w:r w:rsidRPr="00F20C29">
        <w:t xml:space="preserve"> </w:t>
      </w:r>
      <w:r w:rsidRPr="007E7F0F">
        <w:rPr>
          <w:b w:val="0"/>
          <w:sz w:val="12"/>
          <w:szCs w:val="12"/>
        </w:rPr>
        <w:t>Prior</w:t>
      </w:r>
      <w:r w:rsidRPr="00F20C29">
        <w:t xml:space="preserve"> </w:t>
      </w:r>
      <w:r w:rsidRPr="00F20C29">
        <w:rPr>
          <w:u w:val="single"/>
        </w:rPr>
        <w:t xml:space="preserve">research has shown that consumers </w:t>
      </w:r>
      <w:r w:rsidRPr="00523E0B">
        <w:rPr>
          <w:highlight w:val="yellow"/>
          <w:u w:val="single"/>
        </w:rPr>
        <w:t>confronted with choices that detrimentally affect</w:t>
      </w:r>
      <w:r w:rsidRPr="00F20C29">
        <w:rPr>
          <w:u w:val="single"/>
        </w:rPr>
        <w:t xml:space="preserve"> their </w:t>
      </w:r>
      <w:r w:rsidRPr="00523E0B">
        <w:rPr>
          <w:highlight w:val="yellow"/>
          <w:u w:val="single"/>
        </w:rPr>
        <w:t>well-being still prefer making these choices</w:t>
      </w:r>
      <w:r w:rsidRPr="00F20C29">
        <w:rPr>
          <w:u w:val="single"/>
        </w:rPr>
        <w:t xml:space="preserve"> themselves rather than having the same choices made for them by somebody else</w:t>
      </w:r>
      <w:r w:rsidRPr="00F20C29">
        <w:t xml:space="preserve"> </w:t>
      </w:r>
      <w:r w:rsidRPr="007E7F0F">
        <w:rPr>
          <w:b w:val="0"/>
          <w:sz w:val="12"/>
          <w:szCs w:val="12"/>
        </w:rPr>
        <w:t xml:space="preserve">(Botti and Iyengar 2004; Botti and McGill 2006). </w:t>
      </w:r>
      <w:r w:rsidRPr="00F20C29">
        <w:rPr>
          <w:u w:val="single"/>
        </w:rPr>
        <w:t xml:space="preserve">This </w:t>
      </w:r>
      <w:r w:rsidRPr="00523E0B">
        <w:rPr>
          <w:highlight w:val="yellow"/>
          <w:u w:val="single"/>
        </w:rPr>
        <w:t>desire for</w:t>
      </w:r>
      <w:r w:rsidRPr="00F20C29">
        <w:rPr>
          <w:u w:val="single"/>
        </w:rPr>
        <w:t xml:space="preserve"> </w:t>
      </w:r>
      <w:r w:rsidRPr="00523E0B">
        <w:rPr>
          <w:highlight w:val="yellow"/>
          <w:u w:val="single"/>
        </w:rPr>
        <w:t>choice in spite of its</w:t>
      </w:r>
      <w:r w:rsidRPr="00F20C29">
        <w:rPr>
          <w:u w:val="single"/>
        </w:rPr>
        <w:t xml:space="preserve"> negative </w:t>
      </w:r>
      <w:r w:rsidRPr="00523E0B">
        <w:rPr>
          <w:highlight w:val="yellow"/>
          <w:u w:val="single"/>
        </w:rPr>
        <w:t>consequences can be attributed to</w:t>
      </w:r>
      <w:r w:rsidRPr="00F20C29">
        <w:rPr>
          <w:u w:val="single"/>
        </w:rPr>
        <w:t xml:space="preserve"> consumers’ belief that they will maximize subjective utility by </w:t>
      </w:r>
      <w:r w:rsidRPr="00523E0B">
        <w:rPr>
          <w:highlight w:val="yellow"/>
          <w:u w:val="single"/>
        </w:rPr>
        <w:t>selecting the option that</w:t>
      </w:r>
      <w:r w:rsidRPr="00F20C29">
        <w:rPr>
          <w:u w:val="single"/>
        </w:rPr>
        <w:t xml:space="preserve"> best </w:t>
      </w:r>
      <w:r w:rsidRPr="00523E0B">
        <w:rPr>
          <w:highlight w:val="yellow"/>
          <w:u w:val="single"/>
        </w:rPr>
        <w:t>matches personal preferences</w:t>
      </w:r>
      <w:r w:rsidRPr="00F20C29">
        <w:t xml:space="preserve"> </w:t>
      </w:r>
      <w:r w:rsidRPr="007E7F0F">
        <w:rPr>
          <w:b w:val="0"/>
          <w:sz w:val="12"/>
          <w:szCs w:val="12"/>
        </w:rPr>
        <w:t>(</w:t>
      </w:r>
      <w:proofErr w:type="spellStart"/>
      <w:r w:rsidRPr="007E7F0F">
        <w:rPr>
          <w:b w:val="0"/>
          <w:sz w:val="12"/>
          <w:szCs w:val="12"/>
        </w:rPr>
        <w:t>Hotelling</w:t>
      </w:r>
      <w:proofErr w:type="spellEnd"/>
      <w:r w:rsidRPr="007E7F0F">
        <w:rPr>
          <w:b w:val="0"/>
          <w:sz w:val="12"/>
          <w:szCs w:val="12"/>
        </w:rPr>
        <w:t xml:space="preserve"> 1929).</w:t>
      </w:r>
      <w:r w:rsidRPr="00F20C29">
        <w:t xml:space="preserve"> </w:t>
      </w:r>
      <w:r w:rsidRPr="00F20C29">
        <w:rPr>
          <w:u w:val="single"/>
        </w:rPr>
        <w:t>Even when individuals are unaware of their preferences, choosing activates a psychological immune system that facilitates preference matching by subjectively bolstering the value of a personally selected outcome</w:t>
      </w:r>
      <w:r w:rsidRPr="00F20C29">
        <w:t xml:space="preserve"> </w:t>
      </w:r>
      <w:r w:rsidRPr="007E7F0F">
        <w:rPr>
          <w:b w:val="0"/>
          <w:sz w:val="12"/>
          <w:szCs w:val="12"/>
        </w:rPr>
        <w:t xml:space="preserve">(Gilbert et al. 1998). Through subjective bolstering </w:t>
      </w:r>
      <w:r w:rsidRPr="00F20C29">
        <w:rPr>
          <w:u w:val="single"/>
        </w:rPr>
        <w:t>decision makers are able to reduce the emotional discomfort of decisions that may not be consistent with individual preferences</w:t>
      </w:r>
      <w:r w:rsidRPr="00F20C29">
        <w:t xml:space="preserve"> </w:t>
      </w:r>
      <w:r w:rsidRPr="007E7F0F">
        <w:rPr>
          <w:b w:val="0"/>
          <w:sz w:val="12"/>
          <w:szCs w:val="12"/>
        </w:rPr>
        <w:t xml:space="preserve">by con- </w:t>
      </w:r>
      <w:proofErr w:type="spellStart"/>
      <w:r w:rsidRPr="007E7F0F">
        <w:rPr>
          <w:b w:val="0"/>
          <w:sz w:val="12"/>
          <w:szCs w:val="12"/>
        </w:rPr>
        <w:t>vincing</w:t>
      </w:r>
      <w:proofErr w:type="spellEnd"/>
      <w:r w:rsidRPr="007E7F0F">
        <w:rPr>
          <w:b w:val="0"/>
          <w:sz w:val="12"/>
          <w:szCs w:val="12"/>
        </w:rPr>
        <w:t xml:space="preserve"> themselves and others that they had chosen the best- matching option (Brehm 1966; Festinger 1957; </w:t>
      </w:r>
      <w:proofErr w:type="spellStart"/>
      <w:r w:rsidRPr="007E7F0F">
        <w:rPr>
          <w:b w:val="0"/>
          <w:sz w:val="12"/>
          <w:szCs w:val="12"/>
        </w:rPr>
        <w:t>Shafir</w:t>
      </w:r>
      <w:proofErr w:type="spellEnd"/>
      <w:r w:rsidRPr="007E7F0F">
        <w:rPr>
          <w:b w:val="0"/>
          <w:sz w:val="12"/>
          <w:szCs w:val="12"/>
        </w:rPr>
        <w:t xml:space="preserve"> et al. 1993).</w:t>
      </w:r>
      <w:r w:rsidRPr="00F20C29">
        <w:t xml:space="preserve"> </w:t>
      </w:r>
    </w:p>
    <w:p w14:paraId="423B06CF" w14:textId="77777777" w:rsidR="001C4ECE" w:rsidRDefault="001C4ECE" w:rsidP="001C4ECE"/>
    <w:p w14:paraId="6D811308" w14:textId="0AFF1CC3" w:rsidR="001C4ECE" w:rsidRPr="0070502F" w:rsidRDefault="001C4ECE" w:rsidP="001C4ECE">
      <w:pPr>
        <w:pStyle w:val="Heading4"/>
        <w:rPr>
          <w:sz w:val="12"/>
        </w:rPr>
      </w:pPr>
      <w:r>
        <w:lastRenderedPageBreak/>
        <w:t xml:space="preserve">[2] </w:t>
      </w:r>
      <w:r>
        <w:rPr>
          <w:rFonts w:eastAsia="SimSun"/>
          <w:lang w:eastAsia="zh-CN"/>
        </w:rPr>
        <w:t xml:space="preserve">Consequences empirically impossible to predict. </w:t>
      </w:r>
      <w:r w:rsidRPr="0009494A">
        <w:rPr>
          <w:rFonts w:eastAsia="Calibri" w:cs="Times New Roman"/>
          <w:sz w:val="24"/>
          <w:u w:val="single"/>
        </w:rPr>
        <w:t xml:space="preserve">Menand </w:t>
      </w:r>
      <w:proofErr w:type="gramStart"/>
      <w:r w:rsidRPr="0009494A">
        <w:rPr>
          <w:rFonts w:eastAsia="Calibri" w:cs="Times New Roman"/>
          <w:sz w:val="24"/>
          <w:u w:val="single"/>
        </w:rPr>
        <w:t>05,</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Menand (the Anne T. and Robert M. Bass Professor of English at Harvard University) “Everybody’s An Expert” The New Yorker 2005 </w:t>
      </w:r>
      <w:hyperlink r:id="rId5"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r w:rsidRPr="0070502F">
        <w:rPr>
          <w:rFonts w:eastAsia="Calibri" w:cs="Times New Roman"/>
          <w:sz w:val="12"/>
          <w:szCs w:val="12"/>
        </w:rPr>
        <w:t>“Expert Political Judgment” is not a work of media criticism. </w:t>
      </w:r>
      <w:proofErr w:type="spellStart"/>
      <w:r w:rsidRPr="0070502F">
        <w:rPr>
          <w:rFonts w:eastAsia="Calibri" w:cs="Times New Roman"/>
          <w:sz w:val="12"/>
          <w:szCs w:val="12"/>
        </w:rPr>
        <w:t>Tetlock</w:t>
      </w:r>
      <w:proofErr w:type="spellEnd"/>
      <w:r w:rsidRPr="0070502F">
        <w:rPr>
          <w:rFonts w:eastAsia="Calibri" w:cs="Times New Roman"/>
          <w:sz w:val="12"/>
          <w:szCs w:val="12"/>
        </w:rPr>
        <w:t xml:space="preserve"> is a psychologist—he teaches at Berkeley—and his conclusions are based on </w:t>
      </w:r>
      <w:r w:rsidRPr="0070502F">
        <w:rPr>
          <w:rFonts w:eastAsia="Calibri" w:cs="Times New Roman"/>
          <w:sz w:val="24"/>
          <w:highlight w:val="yellow"/>
          <w:u w:val="single"/>
        </w:rPr>
        <w:t>a long-term study</w:t>
      </w:r>
      <w:r w:rsidRPr="0070502F">
        <w:rPr>
          <w:rFonts w:eastAsia="Calibri" w:cs="Times New Roman"/>
          <w:sz w:val="12"/>
        </w:rPr>
        <w:t xml:space="preserve"> that he </w:t>
      </w:r>
      <w:r w:rsidRPr="0070502F">
        <w:rPr>
          <w:rFonts w:eastAsia="Calibri" w:cs="Times New Roman"/>
          <w:sz w:val="24"/>
          <w:u w:val="single"/>
        </w:rPr>
        <w:t>began twenty years ago</w:t>
      </w:r>
      <w:r w:rsidRPr="0070502F">
        <w:rPr>
          <w:rFonts w:eastAsia="Calibri" w:cs="Times New Roman"/>
          <w:sz w:val="12"/>
        </w:rPr>
        <w:t xml:space="preserve">. He </w:t>
      </w:r>
      <w:r w:rsidRPr="0070502F">
        <w:rPr>
          <w:rFonts w:eastAsia="Calibri" w:cs="Times New Roman"/>
          <w:sz w:val="24"/>
          <w:highlight w:val="yellow"/>
          <w:u w:val="single"/>
        </w:rPr>
        <w:t>picked two hundred</w:t>
      </w:r>
      <w:r w:rsidRPr="0070502F">
        <w:rPr>
          <w:rFonts w:eastAsia="Calibri" w:cs="Times New Roman"/>
          <w:sz w:val="12"/>
        </w:rPr>
        <w:t xml:space="preserve"> and </w:t>
      </w:r>
      <w:r w:rsidRPr="0070502F">
        <w:rPr>
          <w:rFonts w:eastAsia="Calibri" w:cs="Times New Roman"/>
          <w:sz w:val="24"/>
          <w:highlight w:val="yellow"/>
          <w:u w:val="single"/>
        </w:rPr>
        <w:t>eighty-four people who made their living</w:t>
      </w:r>
      <w:r w:rsidRPr="0070502F">
        <w:rPr>
          <w:rFonts w:eastAsia="Calibri" w:cs="Times New Roman"/>
          <w:sz w:val="12"/>
        </w:rPr>
        <w:t xml:space="preserve"> “commenting or </w:t>
      </w:r>
      <w:r w:rsidRPr="0070502F">
        <w:rPr>
          <w:rFonts w:eastAsia="Calibri" w:cs="Times New Roman"/>
          <w:sz w:val="24"/>
          <w:highlight w:val="yellow"/>
          <w:u w:val="single"/>
        </w:rPr>
        <w:t>offering advice on political and economic trends</w:t>
      </w:r>
      <w:r w:rsidRPr="0070502F">
        <w:rPr>
          <w:rFonts w:eastAsia="Calibri" w:cs="Times New Roman"/>
          <w:sz w:val="12"/>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70502F">
        <w:rPr>
          <w:rFonts w:eastAsia="Calibri" w:cs="Times New Roman"/>
          <w:sz w:val="24"/>
          <w:highlight w:val="yellow"/>
          <w:u w:val="single"/>
        </w:rPr>
        <w:t>the experts</w:t>
      </w:r>
      <w:r w:rsidRPr="0070502F">
        <w:rPr>
          <w:rFonts w:eastAsia="Calibri" w:cs="Times New Roman"/>
          <w:sz w:val="12"/>
        </w:rPr>
        <w:t xml:space="preserve"> had </w:t>
      </w:r>
      <w:r w:rsidRPr="0070502F">
        <w:rPr>
          <w:rFonts w:eastAsia="Calibri" w:cs="Times New Roman"/>
          <w:sz w:val="24"/>
          <w:highlight w:val="yellow"/>
          <w:u w:val="single"/>
        </w:rPr>
        <w:t>made 82,361 forecasts</w:t>
      </w:r>
      <w:r w:rsidRPr="0070502F">
        <w:rPr>
          <w:rFonts w:eastAsia="Calibri" w:cs="Times New Roman"/>
          <w:sz w:val="12"/>
        </w:rPr>
        <w:t xml:space="preserve">. </w:t>
      </w:r>
      <w:proofErr w:type="spellStart"/>
      <w:r w:rsidRPr="0070502F">
        <w:rPr>
          <w:rFonts w:eastAsia="Calibri" w:cs="Times New Roman"/>
          <w:sz w:val="12"/>
        </w:rPr>
        <w:t>Tetlock</w:t>
      </w:r>
      <w:proofErr w:type="spellEnd"/>
      <w:r w:rsidRPr="0070502F">
        <w:rPr>
          <w:rFonts w:eastAsia="Calibri" w:cs="Times New Roman"/>
          <w:sz w:val="12"/>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70502F">
        <w:rPr>
          <w:rFonts w:eastAsia="Calibri" w:cs="Times New Roman"/>
          <w:sz w:val="12"/>
        </w:rPr>
        <w:t>Tetlock</w:t>
      </w:r>
      <w:proofErr w:type="spellEnd"/>
      <w:r w:rsidRPr="0070502F">
        <w:rPr>
          <w:rFonts w:eastAsia="Calibri" w:cs="Times New Roman"/>
          <w:sz w:val="12"/>
        </w:rPr>
        <w:t xml:space="preserve"> got a statistical handle on his task by putting most of the forecasting questions into a “three possible futures” form. </w:t>
      </w:r>
      <w:r w:rsidRPr="0070502F">
        <w:rPr>
          <w:rFonts w:eastAsia="Calibri" w:cs="Times New Roman"/>
          <w:sz w:val="24"/>
          <w:u w:val="single"/>
        </w:rPr>
        <w:t>The respondents were asked to rate the probability of</w:t>
      </w:r>
      <w:r w:rsidRPr="0070502F">
        <w:rPr>
          <w:rFonts w:eastAsia="Calibri" w:cs="Times New Roman"/>
          <w:sz w:val="12"/>
        </w:rPr>
        <w:t xml:space="preserve"> three alternative outcomes:</w:t>
      </w:r>
      <w:r w:rsidRPr="0070502F">
        <w:rPr>
          <w:rFonts w:eastAsia="Calibri" w:cs="Times New Roman"/>
          <w:sz w:val="24"/>
          <w:u w:val="single"/>
        </w:rPr>
        <w:t xml:space="preserve"> the persistence of the status quo, more of something</w:t>
      </w:r>
      <w:r w:rsidRPr="0070502F">
        <w:rPr>
          <w:rFonts w:eastAsia="Calibri" w:cs="Times New Roman"/>
          <w:sz w:val="12"/>
        </w:rPr>
        <w:t xml:space="preserve"> (political freedom, </w:t>
      </w:r>
      <w:r w:rsidRPr="0070502F">
        <w:rPr>
          <w:rFonts w:eastAsia="Calibri" w:cs="Times New Roman"/>
          <w:sz w:val="24"/>
          <w:u w:val="single"/>
        </w:rPr>
        <w:t>[e.g.] economic growth), or less of something</w:t>
      </w:r>
      <w:r w:rsidRPr="0070502F">
        <w:rPr>
          <w:rFonts w:eastAsia="Calibri" w:cs="Times New Roman"/>
          <w:sz w:val="12"/>
        </w:rPr>
        <w:t xml:space="preserve"> (repression, </w:t>
      </w:r>
      <w:r w:rsidRPr="0070502F">
        <w:rPr>
          <w:rFonts w:eastAsia="Calibri" w:cs="Times New Roman"/>
          <w:sz w:val="24"/>
          <w:u w:val="single"/>
        </w:rPr>
        <w:t>[e.g.] recession</w:t>
      </w:r>
      <w:r w:rsidRPr="0070502F">
        <w:rPr>
          <w:rFonts w:eastAsia="Calibri" w:cs="Times New Roman"/>
          <w:sz w:val="12"/>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70502F">
        <w:rPr>
          <w:rFonts w:eastAsia="Calibri" w:cs="Times New Roman"/>
          <w:sz w:val="24"/>
          <w:highlight w:val="yellow"/>
          <w:u w:val="single"/>
        </w:rPr>
        <w:t>the experts performed worse than</w:t>
      </w:r>
      <w:r w:rsidRPr="0070502F">
        <w:rPr>
          <w:rFonts w:eastAsia="Calibri" w:cs="Times New Roman"/>
          <w:sz w:val="12"/>
        </w:rPr>
        <w:t xml:space="preserve"> they would have </w:t>
      </w:r>
      <w:r w:rsidRPr="0070502F">
        <w:rPr>
          <w:rFonts w:eastAsia="Calibri" w:cs="Times New Roman"/>
          <w:sz w:val="24"/>
          <w:highlight w:val="yellow"/>
          <w:u w:val="single"/>
        </w:rPr>
        <w:t>if they</w:t>
      </w:r>
      <w:r w:rsidRPr="0070502F">
        <w:rPr>
          <w:rFonts w:eastAsia="Calibri" w:cs="Times New Roman"/>
          <w:sz w:val="12"/>
        </w:rPr>
        <w:t xml:space="preserve"> had simply </w:t>
      </w:r>
      <w:r w:rsidRPr="0070502F">
        <w:rPr>
          <w:rFonts w:eastAsia="Calibri" w:cs="Times New Roman"/>
          <w:sz w:val="24"/>
          <w:highlight w:val="yellow"/>
          <w:u w:val="single"/>
        </w:rPr>
        <w:t>assigned an equal probability to all</w:t>
      </w:r>
      <w:r w:rsidRPr="0070502F">
        <w:rPr>
          <w:rFonts w:eastAsia="Calibri" w:cs="Times New Roman"/>
          <w:sz w:val="24"/>
          <w:u w:val="single"/>
        </w:rPr>
        <w:t xml:space="preserve"> three </w:t>
      </w:r>
      <w:r w:rsidRPr="0070502F">
        <w:rPr>
          <w:rFonts w:eastAsia="Calibri" w:cs="Times New Roman"/>
          <w:sz w:val="24"/>
          <w:highlight w:val="yellow"/>
          <w:u w:val="single"/>
        </w:rPr>
        <w:t>outcomes</w:t>
      </w:r>
      <w:r w:rsidRPr="0070502F">
        <w:rPr>
          <w:rFonts w:eastAsia="Calibri" w:cs="Times New Roman"/>
          <w:sz w:val="12"/>
        </w:rPr>
        <w:t>—if they had given each possible future a thirty-three-per-cent chance of occurring. </w:t>
      </w:r>
      <w:r w:rsidRPr="0070502F">
        <w:rPr>
          <w:rFonts w:eastAsia="Calibri" w:cs="Times New Roman"/>
          <w:sz w:val="24"/>
          <w:highlight w:val="yellow"/>
          <w:u w:val="single"/>
        </w:rPr>
        <w:t>Human beings</w:t>
      </w:r>
      <w:r w:rsidRPr="0070502F">
        <w:rPr>
          <w:rFonts w:eastAsia="Calibri" w:cs="Times New Roman"/>
          <w:sz w:val="12"/>
        </w:rPr>
        <w:t xml:space="preserve"> who spend their lives studying the state of the world, in other words, </w:t>
      </w:r>
      <w:r w:rsidRPr="0070502F">
        <w:rPr>
          <w:rFonts w:eastAsia="Calibri" w:cs="Times New Roman"/>
          <w:sz w:val="24"/>
          <w:highlight w:val="yellow"/>
          <w:u w:val="single"/>
        </w:rPr>
        <w:t>are poorer forecasters than dart-throwing monkeys</w:t>
      </w:r>
      <w:r w:rsidRPr="0070502F">
        <w:rPr>
          <w:rFonts w:eastAsia="Calibri" w:cs="Times New Roman"/>
          <w:sz w:val="12"/>
        </w:rPr>
        <w:t>, who would have distributed their picks evenly over the three choices.</w:t>
      </w:r>
    </w:p>
    <w:p w14:paraId="0BC3FFF6" w14:textId="77777777" w:rsidR="001C4ECE" w:rsidRDefault="001C4ECE" w:rsidP="001C4ECE"/>
    <w:p w14:paraId="4380D180" w14:textId="04B12DDB" w:rsidR="001C4ECE" w:rsidRPr="001C4ECE" w:rsidRDefault="001C4ECE" w:rsidP="001C4ECE"/>
    <w:p w14:paraId="1A4B24FA" w14:textId="77777777" w:rsidR="00725EC9" w:rsidRPr="00806B04" w:rsidRDefault="00725EC9" w:rsidP="00725EC9">
      <w:pPr>
        <w:pStyle w:val="Heading3"/>
      </w:pPr>
      <w:r>
        <w:lastRenderedPageBreak/>
        <w:t>Contention</w:t>
      </w:r>
    </w:p>
    <w:p w14:paraId="4FD65094" w14:textId="77777777" w:rsidR="00725EC9" w:rsidRDefault="00725EC9" w:rsidP="00725EC9">
      <w:pPr>
        <w:pStyle w:val="Heading4"/>
      </w:pPr>
      <w:r>
        <w:t xml:space="preserve">[1] The Outer Space Treaty affirms – “national appropriation” in Article 2 applies to all entities under a national sovereign – that’s the best legal meaning and most coherent. </w:t>
      </w:r>
    </w:p>
    <w:p w14:paraId="6BDE1BB9" w14:textId="77777777" w:rsidR="00725EC9" w:rsidRPr="00DC4852" w:rsidRDefault="00725EC9" w:rsidP="00725EC9">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sidRPr="00DC4852">
        <w:rPr>
          <w:sz w:val="16"/>
        </w:rPr>
        <w:t xml:space="preserve"> </w:t>
      </w:r>
      <w:hyperlink r:id="rId6" w:history="1">
        <w:r w:rsidRPr="00DC4852">
          <w:rPr>
            <w:rStyle w:val="Hyperlink"/>
            <w:sz w:val="16"/>
          </w:rPr>
          <w:t>https://scholarlycommons.law.emory.edu/eilr/vol33/iss4/6</w:t>
        </w:r>
      </w:hyperlink>
      <w:r w:rsidRPr="00DC4852">
        <w:rPr>
          <w:sz w:val="16"/>
        </w:rPr>
        <w:t xml:space="preserve"> JS</w:t>
      </w:r>
    </w:p>
    <w:p w14:paraId="42DA7FDE" w14:textId="77777777" w:rsidR="00725EC9" w:rsidRPr="008A3130" w:rsidRDefault="00725EC9" w:rsidP="00725EC9">
      <w:pPr>
        <w:rPr>
          <w:sz w:val="16"/>
        </w:rPr>
      </w:pPr>
      <w:r w:rsidRPr="002F0B54">
        <w:rPr>
          <w:sz w:val="16"/>
        </w:rPr>
        <w:t xml:space="preserve">The broad text in Article II of the Outer Space Treaty provides an ordinary and unambiguous meaning free from absurdity.90 The language of Article II is short: </w:t>
      </w:r>
      <w:r w:rsidRPr="000E7567">
        <w:rPr>
          <w:rStyle w:val="StyleUnderline"/>
          <w:highlight w:val="yellow"/>
        </w:rPr>
        <w:t>“[o]</w:t>
      </w:r>
      <w:proofErr w:type="spellStart"/>
      <w:r w:rsidRPr="000E7567">
        <w:rPr>
          <w:rStyle w:val="StyleUnderline"/>
          <w:highlight w:val="yellow"/>
        </w:rPr>
        <w:t>uter</w:t>
      </w:r>
      <w:proofErr w:type="spellEnd"/>
      <w:r w:rsidRPr="000E7567">
        <w:rPr>
          <w:rStyle w:val="StyleUnderline"/>
          <w:highlight w:val="yellow"/>
        </w:rPr>
        <w:t xml:space="preserve"> space</w:t>
      </w:r>
      <w:r w:rsidRPr="002F0B54">
        <w:rPr>
          <w:rStyle w:val="StyleUnderline"/>
        </w:rPr>
        <w:t>,</w:t>
      </w:r>
      <w:r w:rsidRPr="002F0B54">
        <w:rPr>
          <w:sz w:val="16"/>
        </w:rPr>
        <w:t xml:space="preserve"> including the Moon and other celestial bodies, </w:t>
      </w:r>
      <w:r w:rsidRPr="000E7567">
        <w:rPr>
          <w:rStyle w:val="StyleUnderline"/>
          <w:highlight w:val="yellow"/>
        </w:rPr>
        <w:t>is not subject to national appropriation</w:t>
      </w:r>
      <w:r w:rsidRPr="002F0B54">
        <w:rPr>
          <w:rStyle w:val="StyleUnderline"/>
        </w:rPr>
        <w:t xml:space="preserve"> by claim of sovereignty</w:t>
      </w:r>
      <w:r w:rsidRPr="002F0B54">
        <w:rPr>
          <w:sz w:val="16"/>
        </w:rPr>
        <w:t xml:space="preserve">, by means of use or occupation, or by any other means.”91 At first glance, the language clearly intends to bar ownership over all aspects of outer space, with the only wrinkle of confusion being the meaning of “national appropriation.” Stephen </w:t>
      </w:r>
      <w:proofErr w:type="spellStart"/>
      <w:r w:rsidRPr="002F0B54">
        <w:rPr>
          <w:sz w:val="16"/>
        </w:rPr>
        <w:t>Gorove</w:t>
      </w:r>
      <w:proofErr w:type="spellEnd"/>
      <w:r w:rsidRPr="002F0B54">
        <w:rPr>
          <w:sz w:val="16"/>
        </w:rPr>
        <w:t>, a space law expert, has suggested it is better to first define appropriation before determining how “national” modifies the term.92 Broadly</w:t>
      </w:r>
      <w:r w:rsidRPr="009605CC">
        <w:rPr>
          <w:sz w:val="16"/>
        </w:rPr>
        <w:t xml:space="preserve">, </w:t>
      </w:r>
      <w:r w:rsidRPr="009605CC">
        <w:rPr>
          <w:rStyle w:val="StyleUnderline"/>
        </w:rPr>
        <w:t>appropriation is “the taking of property for one’s own or exclusive use with a sense of permanence</w:t>
      </w:r>
      <w:r w:rsidRPr="002F0B54">
        <w:rPr>
          <w:sz w:val="16"/>
        </w:rPr>
        <w:t>.”93 In this regard</w:t>
      </w:r>
      <w:r w:rsidRPr="002F0B54">
        <w:rPr>
          <w:rStyle w:val="StyleUnderline"/>
        </w:rPr>
        <w:t xml:space="preserve">, </w:t>
      </w:r>
      <w:r w:rsidRPr="000E7567">
        <w:rPr>
          <w:rStyle w:val="StyleUnderline"/>
          <w:highlight w:val="yellow"/>
        </w:rPr>
        <w:t>appropriation is</w:t>
      </w:r>
      <w:r w:rsidRPr="002F0B54">
        <w:rPr>
          <w:rStyle w:val="StyleUnderline"/>
        </w:rPr>
        <w:t xml:space="preserve"> of a </w:t>
      </w:r>
      <w:r w:rsidRPr="000E7567">
        <w:rPr>
          <w:rStyle w:val="StyleUnderline"/>
          <w:highlight w:val="yellow"/>
        </w:rPr>
        <w:t>“national”</w:t>
      </w:r>
      <w:r w:rsidRPr="002F0B54">
        <w:rPr>
          <w:rStyle w:val="StyleUnderline"/>
        </w:rPr>
        <w:t xml:space="preserve"> character </w:t>
      </w:r>
      <w:r w:rsidRPr="000E7567">
        <w:rPr>
          <w:rStyle w:val="StyleUnderline"/>
          <w:highlight w:val="yellow"/>
        </w:rPr>
        <w:t xml:space="preserve">when it is by an entity under </w:t>
      </w:r>
      <w:r w:rsidRPr="009605CC">
        <w:rPr>
          <w:rStyle w:val="StyleUnderline"/>
        </w:rPr>
        <w:t>the</w:t>
      </w:r>
      <w:r w:rsidRPr="002243A6">
        <w:rPr>
          <w:rStyle w:val="StyleUnderline"/>
          <w:highlight w:val="cyan"/>
        </w:rPr>
        <w:t xml:space="preserve"> </w:t>
      </w:r>
      <w:r w:rsidRPr="000E7567">
        <w:rPr>
          <w:rStyle w:val="StyleUnderline"/>
          <w:highlight w:val="yellow"/>
        </w:rPr>
        <w:t xml:space="preserve">sovereignty </w:t>
      </w:r>
      <w:r w:rsidRPr="009605CC">
        <w:rPr>
          <w:rStyle w:val="StyleUnderline"/>
        </w:rPr>
        <w:t>of the state from which they come or represent</w:t>
      </w:r>
      <w:r w:rsidRPr="002F0B54">
        <w:rPr>
          <w:sz w:val="16"/>
        </w:rPr>
        <w:t xml:space="preserve">.94 Even though Article II uses the “national” language, </w:t>
      </w:r>
      <w:r w:rsidRPr="000E7567">
        <w:rPr>
          <w:rStyle w:val="StyleUnderline"/>
          <w:highlight w:val="yellow"/>
        </w:rPr>
        <w:t>its ordinary meaning is</w:t>
      </w:r>
      <w:r w:rsidRPr="002F0B54">
        <w:rPr>
          <w:rStyle w:val="StyleUnderline"/>
        </w:rPr>
        <w:t xml:space="preserve"> most closely </w:t>
      </w:r>
      <w:r w:rsidRPr="000E7567">
        <w:rPr>
          <w:rStyle w:val="StyleUnderline"/>
          <w:highlight w:val="yellow"/>
        </w:rPr>
        <w:t>linked to</w:t>
      </w:r>
      <w:r w:rsidRPr="002243A6">
        <w:rPr>
          <w:rStyle w:val="StyleUnderline"/>
          <w:highlight w:val="cyan"/>
        </w:rPr>
        <w:t xml:space="preserve"> </w:t>
      </w:r>
      <w:r w:rsidRPr="001E6B4A">
        <w:rPr>
          <w:rStyle w:val="StyleUnderline"/>
        </w:rPr>
        <w:t>all sovereignties</w:t>
      </w:r>
      <w:r w:rsidRPr="002F0B54">
        <w:rPr>
          <w:rStyle w:val="StyleUnderline"/>
        </w:rPr>
        <w:t xml:space="preserve"> and the individuals and </w:t>
      </w:r>
      <w:r w:rsidRPr="000E7567">
        <w:rPr>
          <w:rStyle w:val="StyleUnderline"/>
          <w:highlight w:val="yellow"/>
        </w:rPr>
        <w:t>entities that attain property rights under the authority of a sovereign</w:t>
      </w:r>
      <w:r w:rsidRPr="002F0B54">
        <w:rPr>
          <w:sz w:val="16"/>
        </w:rPr>
        <w:t xml:space="preserve">. A separate insight of classic legal realism logically lends itself to the same conclusion. </w:t>
      </w:r>
      <w:r w:rsidRPr="000E7567">
        <w:rPr>
          <w:rStyle w:val="StyleUnderline"/>
          <w:highlight w:val="yellow"/>
        </w:rPr>
        <w:t>For an individual to hold property rights</w:t>
      </w:r>
      <w:r w:rsidRPr="002F0B54">
        <w:rPr>
          <w:rStyle w:val="StyleUnderline"/>
        </w:rPr>
        <w:t xml:space="preserve"> in something, </w:t>
      </w:r>
      <w:r w:rsidRPr="000E7567">
        <w:rPr>
          <w:rStyle w:val="StyleUnderline"/>
          <w:highlight w:val="yellow"/>
        </w:rPr>
        <w:t>the government must legally recognize the property rights</w:t>
      </w:r>
      <w:r w:rsidRPr="002F0B54">
        <w:rPr>
          <w:sz w:val="16"/>
        </w:rPr>
        <w:t xml:space="preserve">.95 </w:t>
      </w:r>
      <w:r w:rsidRPr="002F0B54">
        <w:rPr>
          <w:rStyle w:val="StyleUnderline"/>
        </w:rPr>
        <w:t xml:space="preserve">The language of </w:t>
      </w:r>
      <w:r w:rsidRPr="000E7567">
        <w:rPr>
          <w:rStyle w:val="StyleUnderline"/>
          <w:highlight w:val="yellow"/>
        </w:rPr>
        <w:t>Article II bars governments from recognizing property interests</w:t>
      </w:r>
      <w:r w:rsidRPr="002F0B54">
        <w:rPr>
          <w:rStyle w:val="StyleUnderline"/>
        </w:rPr>
        <w:t xml:space="preserve"> in outer space for themselves. Because individuals and private entities cannot hold property rights in something without recognition from a sovereign that it will protect their rights, </w:t>
      </w:r>
      <w:r w:rsidRPr="000E7567">
        <w:rPr>
          <w:rStyle w:val="StyleUnderline"/>
          <w:highlight w:val="yellow"/>
        </w:rPr>
        <w:t>a correct interpretation of</w:t>
      </w:r>
      <w:r w:rsidRPr="002F0B54">
        <w:rPr>
          <w:rStyle w:val="StyleUnderline"/>
        </w:rPr>
        <w:t xml:space="preserve"> the language of </w:t>
      </w:r>
      <w:r w:rsidRPr="000E7567">
        <w:rPr>
          <w:rStyle w:val="StyleUnderline"/>
          <w:highlight w:val="yellow"/>
        </w:rPr>
        <w:t>Article II should bar</w:t>
      </w:r>
      <w:r w:rsidRPr="002F0B54">
        <w:rPr>
          <w:rStyle w:val="StyleUnderline"/>
        </w:rPr>
        <w:t xml:space="preserve"> the ability of </w:t>
      </w:r>
      <w:r w:rsidRPr="000E7567">
        <w:rPr>
          <w:rStyle w:val="StyleUnderline"/>
          <w:highlight w:val="yellow"/>
        </w:rPr>
        <w:t>private entities</w:t>
      </w:r>
      <w:r w:rsidRPr="002F0B54">
        <w:rPr>
          <w:sz w:val="16"/>
        </w:rPr>
        <w:t xml:space="preserve"> and </w:t>
      </w:r>
      <w:r w:rsidRPr="009605CC">
        <w:rPr>
          <w:sz w:val="16"/>
        </w:rPr>
        <w:t xml:space="preserve">individuals </w:t>
      </w:r>
      <w:r w:rsidRPr="000E7567">
        <w:rPr>
          <w:rStyle w:val="StyleUnderline"/>
          <w:highlight w:val="yellow"/>
        </w:rPr>
        <w:t>to appropriate rights</w:t>
      </w:r>
      <w:r w:rsidRPr="002F0B54">
        <w:rPr>
          <w:rStyle w:val="StyleUnderline"/>
        </w:rPr>
        <w:t xml:space="preserve"> over celestial resources </w:t>
      </w:r>
      <w:r w:rsidRPr="002F0B54">
        <w:rPr>
          <w:sz w:val="16"/>
        </w:rPr>
        <w:t xml:space="preserve">as well. </w:t>
      </w:r>
      <w:r w:rsidRPr="002F0B54">
        <w:rPr>
          <w:rStyle w:val="StyleUnderline"/>
        </w:rPr>
        <w:t>If a state recognizes a property right</w:t>
      </w:r>
      <w:r w:rsidRPr="002F0B54">
        <w:rPr>
          <w:sz w:val="16"/>
        </w:rPr>
        <w:t xml:space="preserve"> held by an individual over a celestial body or resource, </w:t>
      </w:r>
      <w:r w:rsidRPr="002F0B54">
        <w:rPr>
          <w:rStyle w:val="StyleUnderline"/>
        </w:rPr>
        <w:t>such recognition would constitute a form of national appropriation because it is</w:t>
      </w:r>
      <w:r w:rsidRPr="002F0B54">
        <w:rPr>
          <w:sz w:val="16"/>
        </w:rPr>
        <w:t xml:space="preserve"> essentially </w:t>
      </w:r>
      <w:r w:rsidRPr="002F0B54">
        <w:rPr>
          <w:rStyle w:val="StyleUnderline"/>
        </w:rPr>
        <w:t>“a de facto exclusion of other states and their nationals” to that body or resource</w:t>
      </w:r>
      <w:r w:rsidRPr="002F0B54">
        <w:rPr>
          <w:sz w:val="16"/>
        </w:rPr>
        <w:t xml:space="preserve">.96 </w:t>
      </w:r>
      <w:r w:rsidRPr="002F0B54">
        <w:rPr>
          <w:rStyle w:val="StyleUnderline"/>
        </w:rPr>
        <w:t>The text of Article II naturally leads to the conclusion that its non-appropriation language is binding on all actors— state and private</w:t>
      </w:r>
      <w:r w:rsidRPr="002F0B54">
        <w:rPr>
          <w:sz w:val="16"/>
        </w:rPr>
        <w:t>.</w:t>
      </w:r>
    </w:p>
    <w:p w14:paraId="536844A2" w14:textId="77777777" w:rsidR="00725EC9" w:rsidRDefault="00725EC9" w:rsidP="00725EC9">
      <w:pPr>
        <w:pStyle w:val="Heading4"/>
      </w:pPr>
      <w:r>
        <w:t xml:space="preserve">[2] This is in line with the </w:t>
      </w:r>
      <w:r w:rsidRPr="006753B6">
        <w:rPr>
          <w:u w:val="single"/>
        </w:rPr>
        <w:t xml:space="preserve">spirit </w:t>
      </w:r>
      <w:r>
        <w:t xml:space="preserve">of the treaty. </w:t>
      </w:r>
    </w:p>
    <w:p w14:paraId="621DE4A6" w14:textId="77777777" w:rsidR="00725EC9" w:rsidRPr="00703FBC" w:rsidRDefault="00725EC9" w:rsidP="00725EC9">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(2)</w:t>
      </w:r>
      <w:r w:rsidRPr="00DC4852">
        <w:rPr>
          <w:sz w:val="16"/>
        </w:rPr>
        <w:t xml:space="preserve"> </w:t>
      </w:r>
      <w:hyperlink r:id="rId7" w:history="1">
        <w:r w:rsidRPr="00DC4852">
          <w:rPr>
            <w:rStyle w:val="Hyperlink"/>
            <w:sz w:val="16"/>
          </w:rPr>
          <w:t>https://scholarlycommons.law.emory.edu/eilr/vol33/iss4/6</w:t>
        </w:r>
      </w:hyperlink>
      <w:r w:rsidRPr="00DC4852">
        <w:rPr>
          <w:sz w:val="16"/>
        </w:rPr>
        <w:t xml:space="preserve"> JS</w:t>
      </w:r>
    </w:p>
    <w:p w14:paraId="4AEC538F" w14:textId="1C3B950F" w:rsidR="00725EC9" w:rsidRPr="00725EC9" w:rsidRDefault="00725EC9" w:rsidP="00725EC9">
      <w:pPr>
        <w:rPr>
          <w:sz w:val="16"/>
        </w:rPr>
      </w:pPr>
      <w:r w:rsidRPr="006753B6">
        <w:rPr>
          <w:rStyle w:val="StyleUnderline"/>
        </w:rPr>
        <w:t>There exists a direct counter-argument that Article II of the Outer Space Treaty does not apply to private actors at all, only to state actors</w:t>
      </w:r>
      <w:r w:rsidRPr="006753B6">
        <w:rPr>
          <w:sz w:val="16"/>
        </w:rPr>
        <w:t xml:space="preserve">.150 This argument rests primarily on the idea that a treaty is a kind of contract between states that benefits their citizens but does not directly bind their citizens to international obligations.151 </w:t>
      </w:r>
      <w:r w:rsidRPr="006753B6">
        <w:rPr>
          <w:rStyle w:val="StyleUnderline"/>
        </w:rPr>
        <w:t xml:space="preserve">However, </w:t>
      </w:r>
      <w:r w:rsidRPr="000E7567">
        <w:rPr>
          <w:rStyle w:val="StyleUnderline"/>
          <w:highlight w:val="yellow"/>
        </w:rPr>
        <w:t>the purpose behind the drafting of the Treaty</w:t>
      </w:r>
      <w:r w:rsidRPr="006753B6">
        <w:rPr>
          <w:rStyle w:val="StyleUnderline"/>
        </w:rPr>
        <w:t xml:space="preserve"> in the first place </w:t>
      </w:r>
      <w:r w:rsidRPr="000E7567">
        <w:rPr>
          <w:rStyle w:val="StyleUnderline"/>
          <w:highlight w:val="yellow"/>
        </w:rPr>
        <w:t>most logically stands</w:t>
      </w:r>
      <w:r w:rsidRPr="009605CC">
        <w:rPr>
          <w:rStyle w:val="StyleUnderline"/>
        </w:rPr>
        <w:t xml:space="preserve"> for</w:t>
      </w:r>
      <w:r w:rsidRPr="006753B6">
        <w:rPr>
          <w:rStyle w:val="StyleUnderline"/>
        </w:rPr>
        <w:t xml:space="preserve"> the conclusion </w:t>
      </w:r>
      <w:r w:rsidRPr="000E7567">
        <w:rPr>
          <w:rStyle w:val="StyleUnderline"/>
          <w:highlight w:val="yellow"/>
        </w:rPr>
        <w:t>that ensuring safety</w:t>
      </w:r>
      <w:r w:rsidRPr="006753B6">
        <w:rPr>
          <w:rStyle w:val="StyleUnderline"/>
        </w:rPr>
        <w:t xml:space="preserve"> and ecological standards </w:t>
      </w:r>
      <w:r w:rsidRPr="000E7567">
        <w:rPr>
          <w:rStyle w:val="StyleUnderline"/>
          <w:highlight w:val="yellow"/>
        </w:rPr>
        <w:t>in outer space has</w:t>
      </w:r>
      <w:r w:rsidRPr="006753B6">
        <w:rPr>
          <w:rStyle w:val="StyleUnderline"/>
        </w:rPr>
        <w:t xml:space="preserve"> always </w:t>
      </w:r>
      <w:r w:rsidRPr="000E7567">
        <w:rPr>
          <w:rStyle w:val="StyleUnderline"/>
          <w:highlight w:val="yellow"/>
        </w:rPr>
        <w:t>been important</w:t>
      </w:r>
      <w:r w:rsidRPr="006753B6">
        <w:rPr>
          <w:sz w:val="16"/>
        </w:rPr>
        <w:t xml:space="preserve">.152 </w:t>
      </w:r>
      <w:r w:rsidRPr="000E7567">
        <w:rPr>
          <w:rStyle w:val="StyleUnderline"/>
          <w:highlight w:val="yellow"/>
        </w:rPr>
        <w:t>Allowing a loophole for private actors</w:t>
      </w:r>
      <w:r w:rsidRPr="006753B6">
        <w:rPr>
          <w:rStyle w:val="StyleUnderline"/>
        </w:rPr>
        <w:t xml:space="preserve"> to essentially do whatever they want with celestial resources and planetary bodies </w:t>
      </w:r>
      <w:r w:rsidRPr="000E7567">
        <w:rPr>
          <w:rStyle w:val="StyleUnderline"/>
          <w:highlight w:val="yellow"/>
        </w:rPr>
        <w:t>goes directly against the core purpose</w:t>
      </w:r>
      <w:r w:rsidRPr="006753B6">
        <w:rPr>
          <w:rStyle w:val="StyleUnderline"/>
        </w:rPr>
        <w:t xml:space="preserve"> of having such a treaty in the first place</w:t>
      </w:r>
      <w:r w:rsidRPr="006753B6">
        <w:rPr>
          <w:sz w:val="16"/>
        </w:rPr>
        <w:t>.</w:t>
      </w:r>
    </w:p>
    <w:p w14:paraId="674E663F" w14:textId="77777777" w:rsidR="00725EC9" w:rsidRDefault="00725EC9" w:rsidP="00725EC9">
      <w:pPr>
        <w:pStyle w:val="Heading4"/>
      </w:pPr>
      <w:r>
        <w:t xml:space="preserve">[3] OST not mentioning private entities flows aff – accepted legal interpretation means this proves lack of intent to exclude private entities. </w:t>
      </w:r>
    </w:p>
    <w:p w14:paraId="45B55BCC" w14:textId="77777777" w:rsidR="00725EC9" w:rsidRPr="008A3130" w:rsidRDefault="00725EC9" w:rsidP="00725EC9">
      <w:pPr>
        <w:rPr>
          <w:sz w:val="16"/>
        </w:rPr>
      </w:pPr>
      <w:r w:rsidRPr="00DC4852">
        <w:rPr>
          <w:sz w:val="16"/>
        </w:rPr>
        <w:t xml:space="preserve">Kurt </w:t>
      </w:r>
      <w:r w:rsidRPr="00DC4852">
        <w:rPr>
          <w:rStyle w:val="Emphasis"/>
        </w:rPr>
        <w:t>Taylor</w:t>
      </w:r>
      <w:r w:rsidRPr="00DC4852">
        <w:rPr>
          <w:sz w:val="16"/>
        </w:rPr>
        <w:t xml:space="preserve">, Fictions of the Final Frontier: Why the United States SPACE Act of 2015 Is Illegal, 33 Emory Int'l L. Rev. 653 </w:t>
      </w:r>
      <w:r w:rsidRPr="00DC4852">
        <w:rPr>
          <w:rStyle w:val="Emphasis"/>
        </w:rPr>
        <w:t>2019</w:t>
      </w:r>
      <w:r>
        <w:rPr>
          <w:rStyle w:val="Emphasis"/>
        </w:rPr>
        <w:t xml:space="preserve"> (3)</w:t>
      </w:r>
      <w:r w:rsidRPr="00DC4852">
        <w:rPr>
          <w:sz w:val="16"/>
        </w:rPr>
        <w:t xml:space="preserve"> </w:t>
      </w:r>
      <w:hyperlink r:id="rId8" w:history="1">
        <w:r w:rsidRPr="00DC4852">
          <w:rPr>
            <w:rStyle w:val="Hyperlink"/>
            <w:sz w:val="16"/>
          </w:rPr>
          <w:t>https://scholarlycommons.law.emory.edu/eilr/vol33/iss4/6</w:t>
        </w:r>
      </w:hyperlink>
      <w:r w:rsidRPr="00DC4852">
        <w:rPr>
          <w:sz w:val="16"/>
        </w:rPr>
        <w:t xml:space="preserve"> JS</w:t>
      </w:r>
    </w:p>
    <w:p w14:paraId="598F83F0" w14:textId="77777777" w:rsidR="00725EC9" w:rsidRPr="000F3031" w:rsidRDefault="00725EC9" w:rsidP="00725EC9">
      <w:pPr>
        <w:rPr>
          <w:sz w:val="16"/>
        </w:rPr>
      </w:pPr>
      <w:proofErr w:type="spellStart"/>
      <w:r w:rsidRPr="000F3031">
        <w:rPr>
          <w:sz w:val="16"/>
        </w:rPr>
        <w:t>Expressio</w:t>
      </w:r>
      <w:proofErr w:type="spellEnd"/>
      <w:r w:rsidRPr="000F3031">
        <w:rPr>
          <w:sz w:val="16"/>
        </w:rPr>
        <w:t xml:space="preserve"> </w:t>
      </w:r>
      <w:proofErr w:type="spellStart"/>
      <w:r w:rsidRPr="000F3031">
        <w:rPr>
          <w:sz w:val="16"/>
        </w:rPr>
        <w:t>unius</w:t>
      </w:r>
      <w:proofErr w:type="spellEnd"/>
      <w:r w:rsidRPr="000F3031">
        <w:rPr>
          <w:sz w:val="16"/>
        </w:rPr>
        <w:t xml:space="preserve"> </w:t>
      </w:r>
      <w:proofErr w:type="spellStart"/>
      <w:r w:rsidRPr="000F3031">
        <w:rPr>
          <w:sz w:val="16"/>
        </w:rPr>
        <w:t>est</w:t>
      </w:r>
      <w:proofErr w:type="spellEnd"/>
      <w:r w:rsidRPr="000F3031">
        <w:rPr>
          <w:sz w:val="16"/>
        </w:rPr>
        <w:t xml:space="preserve"> exclusion </w:t>
      </w:r>
      <w:proofErr w:type="spellStart"/>
      <w:r w:rsidRPr="000F3031">
        <w:rPr>
          <w:sz w:val="16"/>
        </w:rPr>
        <w:t>alterius</w:t>
      </w:r>
      <w:proofErr w:type="spellEnd"/>
      <w:r w:rsidRPr="000F3031">
        <w:rPr>
          <w:sz w:val="16"/>
        </w:rPr>
        <w:t xml:space="preserve"> </w:t>
      </w:r>
      <w:r w:rsidRPr="000E7567">
        <w:rPr>
          <w:sz w:val="16"/>
          <w:highlight w:val="yellow"/>
        </w:rPr>
        <w:t xml:space="preserve">is </w:t>
      </w:r>
      <w:r w:rsidRPr="000E7567">
        <w:rPr>
          <w:rStyle w:val="StyleUnderline"/>
          <w:highlight w:val="yellow"/>
        </w:rPr>
        <w:t>a widely accepted</w:t>
      </w:r>
      <w:r w:rsidRPr="000F3031">
        <w:rPr>
          <w:rStyle w:val="StyleUnderline"/>
        </w:rPr>
        <w:t xml:space="preserve"> international canon of </w:t>
      </w:r>
      <w:r w:rsidRPr="000E7567">
        <w:rPr>
          <w:rStyle w:val="StyleUnderline"/>
          <w:highlight w:val="yellow"/>
        </w:rPr>
        <w:t>interpretation</w:t>
      </w:r>
      <w:r w:rsidRPr="000F3031">
        <w:rPr>
          <w:sz w:val="16"/>
        </w:rPr>
        <w:t xml:space="preserve">.127 It </w:t>
      </w:r>
      <w:r w:rsidRPr="000E7567">
        <w:rPr>
          <w:rStyle w:val="StyleUnderline"/>
          <w:highlight w:val="yellow"/>
        </w:rPr>
        <w:t>states that when interpreting international materials, one should presume things not mentioned were excluded by deliberate choice</w:t>
      </w:r>
      <w:r w:rsidRPr="000F3031">
        <w:rPr>
          <w:sz w:val="16"/>
        </w:rPr>
        <w:t xml:space="preserve">, not inadvertence.128 Defined as “[a] canon of construction holding that to </w:t>
      </w:r>
      <w:r w:rsidRPr="00C85D99">
        <w:rPr>
          <w:sz w:val="16"/>
        </w:rPr>
        <w:t xml:space="preserve">express or include one thing implies the exclusion of the other, or of the alternative,”129 </w:t>
      </w:r>
      <w:r w:rsidRPr="00C85D99">
        <w:rPr>
          <w:rStyle w:val="StyleUnderline"/>
        </w:rPr>
        <w:t>the canon can</w:t>
      </w:r>
      <w:r w:rsidRPr="00C85D99">
        <w:rPr>
          <w:sz w:val="16"/>
        </w:rPr>
        <w:t xml:space="preserve"> theoretically </w:t>
      </w:r>
      <w:r w:rsidRPr="00C85D99">
        <w:rPr>
          <w:rStyle w:val="StyleUnderline"/>
        </w:rPr>
        <w:t xml:space="preserve">be applied to support the conclusion that </w:t>
      </w:r>
      <w:r w:rsidRPr="00C85D99">
        <w:rPr>
          <w:rStyle w:val="StyleUnderline"/>
        </w:rPr>
        <w:lastRenderedPageBreak/>
        <w:t>the Outer</w:t>
      </w:r>
      <w:r w:rsidRPr="000F3031">
        <w:rPr>
          <w:rStyle w:val="StyleUnderline"/>
        </w:rPr>
        <w:t xml:space="preserve"> Space Treaty </w:t>
      </w:r>
      <w:r w:rsidRPr="00C85D99">
        <w:rPr>
          <w:rStyle w:val="StyleUnderline"/>
        </w:rPr>
        <w:t>does indeed prohibit the appropriation</w:t>
      </w:r>
      <w:r w:rsidRPr="000F3031">
        <w:rPr>
          <w:rStyle w:val="StyleUnderline"/>
        </w:rPr>
        <w:t xml:space="preserve"> of celestial resources by both state and private actors.</w:t>
      </w:r>
      <w:r w:rsidRPr="000F3031">
        <w:rPr>
          <w:sz w:val="16"/>
        </w:rPr>
        <w:t xml:space="preserve"> At the time of the Treaty’s drafting, in the 1960s, only state actors were interested in outer space endeavors; it was far beyond the realm of possibility for the drafters to even imagine the technological advancements and privatization of space interests that have since occurred. </w:t>
      </w:r>
      <w:r w:rsidRPr="000F3031">
        <w:rPr>
          <w:rStyle w:val="StyleUnderline"/>
        </w:rPr>
        <w:t xml:space="preserve">Through the treaty, the drafters were speaking only to the audience to whom it would apply: sovereigns. </w:t>
      </w:r>
      <w:r w:rsidRPr="000E7567">
        <w:rPr>
          <w:rStyle w:val="StyleUnderline"/>
          <w:highlight w:val="yellow"/>
        </w:rPr>
        <w:t>If the drafters intended for private actors to be governed differently</w:t>
      </w:r>
      <w:r w:rsidRPr="009D6D3A">
        <w:rPr>
          <w:rStyle w:val="StyleUnderline"/>
        </w:rPr>
        <w:t xml:space="preserve">, </w:t>
      </w:r>
      <w:proofErr w:type="spellStart"/>
      <w:r w:rsidRPr="009D6D3A">
        <w:rPr>
          <w:rStyle w:val="StyleUnderline"/>
        </w:rPr>
        <w:t>expressio</w:t>
      </w:r>
      <w:proofErr w:type="spellEnd"/>
      <w:r w:rsidRPr="009D6D3A">
        <w:rPr>
          <w:rStyle w:val="StyleUnderline"/>
        </w:rPr>
        <w:t xml:space="preserve"> </w:t>
      </w:r>
      <w:proofErr w:type="spellStart"/>
      <w:r w:rsidRPr="009D6D3A">
        <w:rPr>
          <w:rStyle w:val="StyleUnderline"/>
        </w:rPr>
        <w:t>unius</w:t>
      </w:r>
      <w:proofErr w:type="spellEnd"/>
      <w:r w:rsidRPr="009D6D3A">
        <w:rPr>
          <w:rStyle w:val="StyleUnderline"/>
        </w:rPr>
        <w:t xml:space="preserve"> could be applied negatively </w:t>
      </w:r>
      <w:r w:rsidRPr="009D6D3A">
        <w:rPr>
          <w:sz w:val="16"/>
        </w:rPr>
        <w:t xml:space="preserve">to support that they would have explicitly addressed this in the Treaty.130 Because Article II of the Treaty addresses a specific issue (non-appropriation of celestial resources and bodies) within the context of every actor to which it applied at the time of its drafting (state actors only), </w:t>
      </w:r>
      <w:r w:rsidRPr="009D6D3A">
        <w:rPr>
          <w:rStyle w:val="StyleUnderline"/>
        </w:rPr>
        <w:t>the canon should apply to say if the drafters wanted any interested entity to be excluded from the Treaty’s non-</w:t>
      </w:r>
      <w:r w:rsidRPr="00C85D99">
        <w:rPr>
          <w:rStyle w:val="StyleUnderline"/>
        </w:rPr>
        <w:t>appropriation effect</w:t>
      </w:r>
      <w:r w:rsidRPr="00962470">
        <w:rPr>
          <w:rStyle w:val="StyleUnderline"/>
          <w:highlight w:val="yellow"/>
        </w:rPr>
        <w:t xml:space="preserve">, they </w:t>
      </w:r>
      <w:r w:rsidRPr="000E7567">
        <w:rPr>
          <w:rStyle w:val="StyleUnderline"/>
          <w:highlight w:val="yellow"/>
        </w:rPr>
        <w:t xml:space="preserve">would have expressly stated so </w:t>
      </w:r>
      <w:r w:rsidRPr="00C85D99">
        <w:rPr>
          <w:rStyle w:val="StyleUnderline"/>
        </w:rPr>
        <w:t>in the text, thus drastically altering its literal interpretation</w:t>
      </w:r>
      <w:r w:rsidRPr="00C85D99">
        <w:rPr>
          <w:sz w:val="16"/>
        </w:rPr>
        <w:t>.</w:t>
      </w:r>
    </w:p>
    <w:p w14:paraId="71C57E6D" w14:textId="77777777" w:rsidR="00725EC9" w:rsidRDefault="00725EC9" w:rsidP="00725EC9">
      <w:pPr>
        <w:pStyle w:val="Heading4"/>
      </w:pPr>
      <w:r>
        <w:t>[4]</w:t>
      </w:r>
      <w:r w:rsidRPr="00AB5B80">
        <w:t xml:space="preserve"> Contractarianism requires parties to be on equal footing when entering agreements</w:t>
      </w:r>
      <w:r>
        <w:t xml:space="preserve"> or else</w:t>
      </w:r>
      <w:r w:rsidRPr="00AB5B80">
        <w:t xml:space="preserve"> the agreement is corrupted by the unequal influence of those in power</w:t>
      </w:r>
      <w:r>
        <w:t xml:space="preserve">. However, private corporations skew this by violating the common heritage doctrine central to the OST and unequally centralizing the benefits from space appropriation. </w:t>
      </w:r>
    </w:p>
    <w:p w14:paraId="0A121784" w14:textId="652042A5" w:rsidR="00C920A7" w:rsidRDefault="00C920A7" w:rsidP="00725EC9"/>
    <w:p w14:paraId="21A99281" w14:textId="34C558ED" w:rsidR="00725EC9" w:rsidRDefault="00725EC9" w:rsidP="00725EC9">
      <w:pPr>
        <w:pStyle w:val="Heading2"/>
      </w:pPr>
      <w:r>
        <w:lastRenderedPageBreak/>
        <w:t>disclosure</w:t>
      </w:r>
    </w:p>
    <w:p w14:paraId="6FC8C8E5" w14:textId="77777777" w:rsidR="00725EC9" w:rsidRPr="009A0BAF" w:rsidRDefault="00725EC9" w:rsidP="00725EC9">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384C38B3" w14:textId="6CA8958B" w:rsidR="00725EC9" w:rsidRPr="00725EC9" w:rsidRDefault="00725EC9" w:rsidP="00725EC9">
      <w:pPr>
        <w:pStyle w:val="Heading4"/>
        <w:rPr>
          <w:rFonts w:cs="Calibri"/>
        </w:rPr>
      </w:pPr>
      <w:r w:rsidRPr="009A0BAF">
        <w:rPr>
          <w:rFonts w:cs="Calibri"/>
        </w:rPr>
        <w:t xml:space="preserve">Violation – </w:t>
      </w:r>
      <w:r>
        <w:rPr>
          <w:rFonts w:cs="Calibri"/>
        </w:rPr>
        <w:t>screenshots in the doc prove they don’t</w:t>
      </w:r>
    </w:p>
    <w:p w14:paraId="5F27FEF2" w14:textId="6C44C33E" w:rsidR="00725EC9" w:rsidRPr="0055411E" w:rsidRDefault="00725EC9" w:rsidP="00725EC9">
      <w:r w:rsidRPr="00725EC9">
        <w:rPr>
          <w:noProof/>
        </w:rPr>
        <w:drawing>
          <wp:inline distT="0" distB="0" distL="0" distR="0" wp14:anchorId="250301A9" wp14:editId="0D1EAB91">
            <wp:extent cx="5943600" cy="30810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081020"/>
                    </a:xfrm>
                    <a:prstGeom prst="rect">
                      <a:avLst/>
                    </a:prstGeom>
                  </pic:spPr>
                </pic:pic>
              </a:graphicData>
            </a:graphic>
          </wp:inline>
        </w:drawing>
      </w:r>
    </w:p>
    <w:p w14:paraId="1C6C748A" w14:textId="77777777" w:rsidR="00725EC9" w:rsidRDefault="00725EC9" w:rsidP="00725EC9">
      <w:pPr>
        <w:pStyle w:val="Heading4"/>
      </w:pPr>
      <w:r>
        <w:t>1- Open source does equal the playing field</w:t>
      </w:r>
    </w:p>
    <w:p w14:paraId="07BF97D2" w14:textId="77777777" w:rsidR="00725EC9" w:rsidRDefault="00725EC9" w:rsidP="00725EC9">
      <w:r w:rsidRPr="009C06D8">
        <w:rPr>
          <w:rStyle w:val="Style13ptBold"/>
          <w:szCs w:val="26"/>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5C3003EB" w14:textId="77777777" w:rsidR="00725EC9" w:rsidRPr="00D37464" w:rsidRDefault="00725EC9" w:rsidP="00725EC9">
      <w:pPr>
        <w:rPr>
          <w:szCs w:val="26"/>
        </w:rPr>
      </w:pPr>
      <w:r w:rsidRPr="00D37464">
        <w:rPr>
          <w:b/>
          <w:szCs w:val="26"/>
          <w:u w:val="single"/>
        </w:rPr>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a number of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F9572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391323CA" w14:textId="77777777" w:rsidR="00725EC9" w:rsidRPr="009A0BAF" w:rsidRDefault="00725EC9" w:rsidP="00725EC9">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2E50D8EC" w14:textId="77777777" w:rsidR="00725EC9" w:rsidRDefault="00725EC9" w:rsidP="00725EC9">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6E9E95B8" w14:textId="77777777" w:rsidR="00725EC9" w:rsidRPr="0055411E" w:rsidRDefault="00725EC9" w:rsidP="00725EC9"/>
    <w:p w14:paraId="54E2B8B1" w14:textId="1FBC6E91" w:rsidR="00725EC9" w:rsidRDefault="00725EC9" w:rsidP="00725EC9">
      <w:pPr>
        <w:pStyle w:val="Heading4"/>
        <w:rPr>
          <w:lang w:eastAsia="zh-CN"/>
        </w:rPr>
      </w:pPr>
      <w:r w:rsidRPr="00D33A6B">
        <w:lastRenderedPageBreak/>
        <w:t xml:space="preserve">Fairness is a voter since if the rounds been skewed </w:t>
      </w:r>
      <w:proofErr w:type="spellStart"/>
      <w:r w:rsidRPr="00D33A6B">
        <w:t>its</w:t>
      </w:r>
      <w:proofErr w:type="spellEnd"/>
      <w:r w:rsidRPr="00D33A6B">
        <w:t xml:space="preserve"> impossible to determine who the better debater was. </w:t>
      </w:r>
      <w:r>
        <w:t xml:space="preserve">Education- constitutive purpose </w:t>
      </w:r>
      <w:proofErr w:type="spellStart"/>
      <w:proofErr w:type="gramStart"/>
      <w:r>
        <w:t>ie</w:t>
      </w:r>
      <w:proofErr w:type="spellEnd"/>
      <w:proofErr w:type="gramEnd"/>
      <w:r>
        <w:t xml:space="preserve"> why schools fund. </w:t>
      </w:r>
      <w:r w:rsidRPr="00D33A6B">
        <w:t xml:space="preserve">Competing interps: 1. Reasonability causes a race to the bottom where we read increasingly unfair practices that minimally fit the </w:t>
      </w:r>
      <w:proofErr w:type="spellStart"/>
      <w:r w:rsidRPr="00D33A6B">
        <w:t>brightline</w:t>
      </w:r>
      <w:proofErr w:type="spellEnd"/>
      <w:r>
        <w:t xml:space="preserve"> 2. Necessitates judge intervention to see if we meet </w:t>
      </w:r>
      <w:proofErr w:type="spellStart"/>
      <w:r>
        <w:t>th</w:t>
      </w:r>
      <w:proofErr w:type="spellEnd"/>
      <w:r>
        <w:t xml:space="preserve"> </w:t>
      </w:r>
      <w:proofErr w:type="spellStart"/>
      <w:r>
        <w:t>brightline</w:t>
      </w:r>
      <w:proofErr w:type="spellEnd"/>
      <w:r>
        <w:t xml:space="preserve"> and 3 collapses because we use offense defense paradigm</w:t>
      </w:r>
      <w:r w:rsidRPr="00D33A6B">
        <w:t xml:space="preserve">. Drop the debater on theory: 1. Drop the </w:t>
      </w:r>
      <w:proofErr w:type="spellStart"/>
      <w:r w:rsidRPr="00D33A6B">
        <w:t>arg</w:t>
      </w:r>
      <w:proofErr w:type="spellEnd"/>
      <w:r w:rsidRPr="00D33A6B">
        <w:t xml:space="preserve"> is the same thing since the argument was their entire advocacy text. 2. Its key to deterring future abuse </w:t>
      </w:r>
      <w:r w:rsidRPr="00F23F15">
        <w:rPr>
          <w:lang w:eastAsia="zh-CN"/>
        </w:rPr>
        <w:t xml:space="preserve">No RVIs – a] illogical – fairness is a burden just like the aff has the burden of inherency b] norming – I can’t concede the </w:t>
      </w:r>
      <w:proofErr w:type="spellStart"/>
      <w:r w:rsidRPr="00F23F15">
        <w:rPr>
          <w:lang w:eastAsia="zh-CN"/>
        </w:rPr>
        <w:t>counterinterp</w:t>
      </w:r>
      <w:proofErr w:type="spellEnd"/>
      <w:r w:rsidRPr="00F23F15">
        <w:rPr>
          <w:lang w:eastAsia="zh-CN"/>
        </w:rPr>
        <w:t xml:space="preserve"> if I realize I’m wrong which forces me to argue for bad norms c] chilling effect – debaters are scared to check real abuse which means inf abuse goes unchecked d] substance </w:t>
      </w:r>
      <w:proofErr w:type="spellStart"/>
      <w:r w:rsidRPr="00F23F15">
        <w:rPr>
          <w:lang w:eastAsia="zh-CN"/>
        </w:rPr>
        <w:t>crowdout</w:t>
      </w:r>
      <w:proofErr w:type="spellEnd"/>
      <w:r w:rsidRPr="00F23F15">
        <w:rPr>
          <w:lang w:eastAsia="zh-CN"/>
        </w:rPr>
        <w:t xml:space="preserve"> – prevents 1AR </w:t>
      </w:r>
      <w:proofErr w:type="spellStart"/>
      <w:r w:rsidRPr="00F23F15">
        <w:rPr>
          <w:lang w:eastAsia="zh-CN"/>
        </w:rPr>
        <w:t>blipstorms</w:t>
      </w:r>
      <w:proofErr w:type="spellEnd"/>
      <w:r w:rsidRPr="00F23F15">
        <w:rPr>
          <w:lang w:eastAsia="zh-CN"/>
        </w:rPr>
        <w:t xml:space="preserve"> and allows us to get back to substance </w:t>
      </w:r>
    </w:p>
    <w:p w14:paraId="1AEA6EB8" w14:textId="2EA64B9B" w:rsidR="005B6C8A" w:rsidRDefault="005B6C8A" w:rsidP="005B6C8A">
      <w:pPr>
        <w:rPr>
          <w:lang w:eastAsia="zh-CN"/>
        </w:rPr>
      </w:pPr>
    </w:p>
    <w:p w14:paraId="0A8A8E31" w14:textId="77777777" w:rsidR="00260925" w:rsidRPr="00725EC9" w:rsidRDefault="00260925" w:rsidP="00725EC9"/>
    <w:sectPr w:rsidR="00260925" w:rsidRPr="00725EC9"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EC9"/>
    <w:rsid w:val="0001390E"/>
    <w:rsid w:val="000B4334"/>
    <w:rsid w:val="0012571D"/>
    <w:rsid w:val="001C4ECE"/>
    <w:rsid w:val="00260925"/>
    <w:rsid w:val="002D6C57"/>
    <w:rsid w:val="005B6C8A"/>
    <w:rsid w:val="006606E8"/>
    <w:rsid w:val="00725EC9"/>
    <w:rsid w:val="0087365B"/>
    <w:rsid w:val="00883D32"/>
    <w:rsid w:val="009D4845"/>
    <w:rsid w:val="00A34B81"/>
    <w:rsid w:val="00B71847"/>
    <w:rsid w:val="00C33BD0"/>
    <w:rsid w:val="00C920A7"/>
    <w:rsid w:val="00CC1BBB"/>
    <w:rsid w:val="00DD5231"/>
    <w:rsid w:val="00E062B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FB06"/>
  <w15:chartTrackingRefBased/>
  <w15:docId w15:val="{3ADF4866-CA2A-DD4C-A3F1-429740835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3D32"/>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883D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3D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83D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883D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3D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3D32"/>
  </w:style>
  <w:style w:type="character" w:customStyle="1" w:styleId="Heading3Char">
    <w:name w:val="Heading 3 Char"/>
    <w:aliases w:val="Block Char"/>
    <w:basedOn w:val="DefaultParagraphFont"/>
    <w:link w:val="Heading3"/>
    <w:uiPriority w:val="9"/>
    <w:rsid w:val="00883D3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883D32"/>
    <w:rPr>
      <w:rFonts w:ascii="Calibri" w:eastAsiaTheme="majorEastAsia" w:hAnsi="Calibri" w:cstheme="majorBidi"/>
      <w:b/>
      <w:bCs/>
      <w:sz w:val="26"/>
      <w:szCs w:val="26"/>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83D32"/>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883D32"/>
    <w:rPr>
      <w:rFonts w:ascii="Calibri" w:hAnsi="Calibri" w:cs="Calibri"/>
      <w:b/>
      <w:i w:val="0"/>
      <w:iCs/>
      <w:sz w:val="22"/>
      <w:u w:val="single"/>
      <w:bdr w:val="none" w:sz="0" w:space="0" w:color="auto"/>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883D32"/>
    <w:rPr>
      <w:color w:val="auto"/>
      <w:u w:val="none"/>
    </w:rPr>
  </w:style>
  <w:style w:type="paragraph" w:customStyle="1" w:styleId="textbold">
    <w:name w:val="text bold"/>
    <w:basedOn w:val="Normal"/>
    <w:link w:val="Emphasis"/>
    <w:uiPriority w:val="20"/>
    <w:qFormat/>
    <w:rsid w:val="00725EC9"/>
    <w:pPr>
      <w:widowControl w:val="0"/>
      <w:ind w:left="720"/>
      <w:jc w:val="both"/>
    </w:pPr>
    <w:rPr>
      <w:rFonts w:eastAsiaTheme="minorHAnsi"/>
      <w:b/>
      <w:iCs/>
      <w:u w:val="single"/>
    </w:rPr>
  </w:style>
  <w:style w:type="character" w:customStyle="1" w:styleId="Heading1Char">
    <w:name w:val="Heading 1 Char"/>
    <w:aliases w:val="Pocket Char"/>
    <w:basedOn w:val="DefaultParagraphFont"/>
    <w:link w:val="Heading1"/>
    <w:uiPriority w:val="9"/>
    <w:rsid w:val="00883D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3D32"/>
    <w:rPr>
      <w:rFonts w:ascii="Calibri" w:eastAsiaTheme="majorEastAsia" w:hAnsi="Calibri" w:cstheme="majorBidi"/>
      <w:b/>
      <w:bCs/>
      <w:sz w:val="44"/>
      <w:szCs w:val="44"/>
      <w:u w:val="double"/>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83D32"/>
    <w:rPr>
      <w:b/>
      <w:sz w:val="26"/>
      <w:u w:val="none"/>
    </w:rPr>
  </w:style>
  <w:style w:type="character" w:styleId="FollowedHyperlink">
    <w:name w:val="FollowedHyperlink"/>
    <w:basedOn w:val="DefaultParagraphFont"/>
    <w:uiPriority w:val="99"/>
    <w:semiHidden/>
    <w:unhideWhenUsed/>
    <w:rsid w:val="00883D32"/>
    <w:rPr>
      <w:color w:val="auto"/>
      <w:u w:val="none"/>
    </w:rPr>
  </w:style>
  <w:style w:type="paragraph" w:styleId="DocumentMap">
    <w:name w:val="Document Map"/>
    <w:basedOn w:val="Normal"/>
    <w:link w:val="DocumentMapChar"/>
    <w:uiPriority w:val="99"/>
    <w:semiHidden/>
    <w:unhideWhenUsed/>
    <w:rsid w:val="00883D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3D32"/>
    <w:rPr>
      <w:rFonts w:ascii="Lucida Grande" w:eastAsiaTheme="minorEastAsia" w:hAnsi="Lucida Grande" w:cs="Lucida Grande"/>
    </w:rPr>
  </w:style>
  <w:style w:type="paragraph" w:customStyle="1" w:styleId="paragraph">
    <w:name w:val="paragraph"/>
    <w:basedOn w:val="Normal"/>
    <w:rsid w:val="005B6C8A"/>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B6C8A"/>
  </w:style>
  <w:style w:type="character" w:customStyle="1" w:styleId="eop">
    <w:name w:val="eop"/>
    <w:basedOn w:val="DefaultParagraphFont"/>
    <w:rsid w:val="005B6C8A"/>
  </w:style>
  <w:style w:type="character" w:customStyle="1" w:styleId="spellingerror">
    <w:name w:val="spellingerror"/>
    <w:basedOn w:val="DefaultParagraphFont"/>
    <w:rsid w:val="005B6C8A"/>
  </w:style>
  <w:style w:type="character" w:customStyle="1" w:styleId="contextualspellingandgrammarerror">
    <w:name w:val="contextualspellingandgrammarerror"/>
    <w:basedOn w:val="DefaultParagraphFont"/>
    <w:rsid w:val="005B6C8A"/>
  </w:style>
  <w:style w:type="paragraph" w:styleId="NormalWeb">
    <w:name w:val="Normal (Web)"/>
    <w:basedOn w:val="Normal"/>
    <w:uiPriority w:val="99"/>
    <w:unhideWhenUsed/>
    <w:rsid w:val="005B6C8A"/>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uiPriority w:val="1"/>
    <w:qFormat/>
    <w:rsid w:val="00260925"/>
    <w:rPr>
      <w:rFonts w:ascii="Calibri" w:eastAsiaTheme="minorEastAsia" w:hAnsi="Calibri"/>
      <w:sz w:val="22"/>
    </w:rPr>
  </w:style>
  <w:style w:type="paragraph" w:customStyle="1" w:styleId="Analytic">
    <w:name w:val="Analytic"/>
    <w:basedOn w:val="Heading4"/>
    <w:link w:val="AnalyticChar"/>
    <w:qFormat/>
    <w:rsid w:val="001C4ECE"/>
    <w:rPr>
      <w:color w:val="000000" w:themeColor="text1"/>
    </w:rPr>
  </w:style>
  <w:style w:type="character" w:customStyle="1" w:styleId="AnalyticChar">
    <w:name w:val="Analytic Char"/>
    <w:basedOn w:val="DefaultParagraphFont"/>
    <w:link w:val="Analytic"/>
    <w:rsid w:val="001C4ECE"/>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law.emory.edu/eilr/vol33/iss4/6" TargetMode="External"/><Relationship Id="rId3" Type="http://schemas.openxmlformats.org/officeDocument/2006/relationships/settings" Target="settings.xml"/><Relationship Id="rId7" Type="http://schemas.openxmlformats.org/officeDocument/2006/relationships/hyperlink" Target="https://scholarlycommons.law.emory.edu/eilr/vol33/iss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lycommons.law.emory.edu/eilr/vol33/iss4/6" TargetMode="External"/><Relationship Id="rId11" Type="http://schemas.openxmlformats.org/officeDocument/2006/relationships/theme" Target="theme/theme1.xml"/><Relationship Id="rId5" Type="http://schemas.openxmlformats.org/officeDocument/2006/relationships/hyperlink" Target="http://www.newyorker.com/magazine/2005/12/05/everybodys-an-exper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TotalTime>
  <Pages>11</Pages>
  <Words>3631</Words>
  <Characters>20700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7</cp:revision>
  <dcterms:created xsi:type="dcterms:W3CDTF">2022-01-28T23:18:00Z</dcterms:created>
  <dcterms:modified xsi:type="dcterms:W3CDTF">2022-01-29T00:34:00Z</dcterms:modified>
</cp:coreProperties>
</file>