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05729" w14:textId="77777777" w:rsidR="00AA7A2B" w:rsidRDefault="00AA7A2B" w:rsidP="00AA7A2B">
      <w:pPr>
        <w:pStyle w:val="Heading2"/>
      </w:pPr>
      <w:r>
        <w:t xml:space="preserve">Ethical Reciprocity AC </w:t>
      </w:r>
    </w:p>
    <w:p w14:paraId="4D7C8188" w14:textId="77777777" w:rsidR="00AA7A2B" w:rsidRPr="006A61A7" w:rsidRDefault="00AA7A2B" w:rsidP="00AA7A2B">
      <w:pPr>
        <w:pStyle w:val="Heading4"/>
      </w:pPr>
      <w:r>
        <w:t>The role of the ballot is to use the flow to vote for the debater who best decolonizes debates about medicinal patents.</w:t>
      </w:r>
      <w:r>
        <w:rPr>
          <w:rFonts w:cs="Calibri"/>
          <w:color w:val="000000"/>
        </w:rPr>
        <w:t xml:space="preserve"> </w:t>
      </w:r>
    </w:p>
    <w:p w14:paraId="3C821CBE" w14:textId="77777777" w:rsidR="00AA7A2B" w:rsidRDefault="00AA7A2B" w:rsidP="00AA7A2B">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w:t>
      </w:r>
      <w:proofErr w:type="gramStart"/>
      <w:r w:rsidRPr="002446CF">
        <w:rPr>
          <w:rStyle w:val="Style13ptBold"/>
        </w:rPr>
        <w:t xml:space="preserve"> 2017</w:t>
      </w:r>
      <w:proofErr w:type="gramEnd"/>
      <w:r>
        <w:t xml:space="preserve"> “Toward a decolonial global ethics” [https://www.tandfonline.com/doi/full/10.1080/17449626.2017.1373140] Accessed 10/1/20 SAO</w:t>
      </w:r>
    </w:p>
    <w:p w14:paraId="669572CC" w14:textId="77777777" w:rsidR="00AA7A2B" w:rsidRPr="00E332BD" w:rsidRDefault="00AA7A2B" w:rsidP="00AA7A2B">
      <w:pPr>
        <w:rPr>
          <w:sz w:val="10"/>
        </w:rPr>
      </w:pPr>
      <w:r w:rsidRPr="00E332BD">
        <w:rPr>
          <w:sz w:val="10"/>
        </w:rPr>
        <w:t xml:space="preserve">Decolonial ethics is not without its tensions, some of which I explore in this section. In principle, the above two aspects of </w:t>
      </w:r>
      <w:proofErr w:type="spellStart"/>
      <w:r w:rsidRPr="00E332BD">
        <w:rPr>
          <w:sz w:val="10"/>
        </w:rPr>
        <w:t>pluriversality</w:t>
      </w:r>
      <w:proofErr w:type="spellEnd"/>
      <w:r w:rsidRPr="00E332BD">
        <w:rPr>
          <w:sz w:val="10"/>
        </w:rPr>
        <w:t xml:space="preserve"> cut in different directions. The </w:t>
      </w:r>
      <w:proofErr w:type="spellStart"/>
      <w:r w:rsidRPr="00E332BD">
        <w:rPr>
          <w:sz w:val="10"/>
        </w:rPr>
        <w:t>pluriversal</w:t>
      </w:r>
      <w:proofErr w:type="spellEnd"/>
      <w:r w:rsidRPr="00E332BD">
        <w:rPr>
          <w:sz w:val="10"/>
        </w:rPr>
        <w:t xml:space="preserve"> as that which is formed through inter-cultural dialogue points in the direction of a dialogue in which positions are not excluded in advance (even if this dialogue may take place, initially at least, only amongst the oppressed), and in which no </w:t>
      </w:r>
      <w:proofErr w:type="gramStart"/>
      <w:r w:rsidRPr="00E332BD">
        <w:rPr>
          <w:sz w:val="10"/>
        </w:rPr>
        <w:t>particular standard</w:t>
      </w:r>
      <w:proofErr w:type="gramEnd"/>
      <w:r w:rsidRPr="00E332BD">
        <w:rPr>
          <w:sz w:val="10"/>
        </w:rPr>
        <w:t xml:space="preserve"> or value is valid in advance of dialogue.7 Taken alone, this form of </w:t>
      </w:r>
      <w:proofErr w:type="spellStart"/>
      <w:r w:rsidRPr="00E332BD">
        <w:rPr>
          <w:sz w:val="10"/>
        </w:rPr>
        <w:t>pluriversality</w:t>
      </w:r>
      <w:proofErr w:type="spellEnd"/>
      <w:r w:rsidRPr="00E332BD">
        <w:rPr>
          <w:sz w:val="10"/>
        </w:rPr>
        <w:t xml:space="preserve">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 xml:space="preserve">Are </w:t>
      </w:r>
      <w:proofErr w:type="gramStart"/>
      <w:r w:rsidRPr="007C6D8C">
        <w:rPr>
          <w:rStyle w:val="StyleUnderline"/>
        </w:rPr>
        <w:t>any and all</w:t>
      </w:r>
      <w:proofErr w:type="gramEnd"/>
      <w:r w:rsidRPr="007C6D8C">
        <w:rPr>
          <w:rStyle w:val="StyleUnderline"/>
        </w:rPr>
        <w:t xml:space="preserve">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w:t>
      </w:r>
      <w:proofErr w:type="spellStart"/>
      <w:r w:rsidRPr="00E332BD">
        <w:rPr>
          <w:sz w:val="10"/>
        </w:rPr>
        <w:t>pluriversality</w:t>
      </w:r>
      <w:proofErr w:type="spellEnd"/>
      <w:r w:rsidRPr="00E332BD">
        <w:rPr>
          <w:sz w:val="10"/>
        </w:rPr>
        <w:t xml:space="preserve"> cannot provide an account of whether there are views, practices and modes of engagement that should not be allowed in discussion. Nor can it rule out, as illegitimate, views, values, </w:t>
      </w:r>
      <w:proofErr w:type="gramStart"/>
      <w:r w:rsidRPr="00E332BD">
        <w:rPr>
          <w:sz w:val="10"/>
        </w:rPr>
        <w:t>practices</w:t>
      </w:r>
      <w:proofErr w:type="gramEnd"/>
      <w:r w:rsidRPr="00E332BD">
        <w:rPr>
          <w:sz w:val="10"/>
        </w:rPr>
        <w:t xml:space="preserve"> or policies that, despite emerging from discussion, may nonetheless go on to oppress others. It is here that </w:t>
      </w:r>
      <w:proofErr w:type="spellStart"/>
      <w:r w:rsidRPr="00E332BD">
        <w:rPr>
          <w:sz w:val="10"/>
        </w:rPr>
        <w:t>pluriversality</w:t>
      </w:r>
      <w:proofErr w:type="spellEnd"/>
      <w:r w:rsidRPr="00E332BD">
        <w:rPr>
          <w:sz w:val="10"/>
        </w:rPr>
        <w:t xml:space="preserve"> as a value enters</w:t>
      </w:r>
      <w:r w:rsidRPr="00195960">
        <w:rPr>
          <w:rStyle w:val="StyleUnderline"/>
          <w:bCs/>
          <w:highlight w:val="yellow"/>
        </w:rPr>
        <w:t xml:space="preserve">. </w:t>
      </w:r>
      <w:proofErr w:type="spellStart"/>
      <w:r w:rsidRPr="00195960">
        <w:rPr>
          <w:rStyle w:val="StyleUnderline"/>
          <w:bCs/>
          <w:highlight w:val="yellow"/>
        </w:rPr>
        <w:t>Pluriversality</w:t>
      </w:r>
      <w:proofErr w:type="spellEnd"/>
      <w:r w:rsidRPr="00195960">
        <w:rPr>
          <w:rStyle w:val="StyleUnderline"/>
          <w:bCs/>
          <w:highlight w:val="yellow"/>
        </w:rPr>
        <w:t xml:space="preserve"> </w:t>
      </w:r>
      <w:r w:rsidRPr="00E332BD">
        <w:rPr>
          <w:sz w:val="10"/>
        </w:rPr>
        <w:t xml:space="preserve">as a value suggests that practices, worldviews, </w:t>
      </w:r>
      <w:proofErr w:type="gramStart"/>
      <w:r w:rsidRPr="00E332BD">
        <w:rPr>
          <w:sz w:val="10"/>
        </w:rPr>
        <w:t>values</w:t>
      </w:r>
      <w:proofErr w:type="gramEnd"/>
      <w:r w:rsidRPr="00E332BD">
        <w:rPr>
          <w:sz w:val="10"/>
        </w:rPr>
        <w:t xml:space="preserve"> or policies are legitimate only if they remain compatible with the existence of other worlds. In this sense, </w:t>
      </w:r>
      <w:proofErr w:type="spellStart"/>
      <w:r w:rsidRPr="00E332BD">
        <w:rPr>
          <w:sz w:val="10"/>
        </w:rPr>
        <w:t>pluriversality</w:t>
      </w:r>
      <w:proofErr w:type="spellEnd"/>
      <w:r w:rsidRPr="00E332BD">
        <w:rPr>
          <w:rStyle w:val="StyleUnderline"/>
        </w:rPr>
        <w:t xml:space="preserve"> sets a standard of legitimacy that </w:t>
      </w:r>
      <w:r w:rsidRPr="00195960">
        <w:rPr>
          <w:rStyle w:val="StyleUnderline"/>
          <w:bCs/>
          <w:highlight w:val="yellow"/>
        </w:rPr>
        <w:t xml:space="preserve">would judge as morally wrong any </w:t>
      </w:r>
      <w:r w:rsidRPr="00E332BD">
        <w:rPr>
          <w:sz w:val="10"/>
        </w:rPr>
        <w:t>worldview, value or</w:t>
      </w:r>
      <w:r w:rsidRPr="00195960">
        <w:rPr>
          <w:rStyle w:val="StyleUnderline"/>
          <w:bCs/>
          <w:highlight w:val="yellow"/>
        </w:rPr>
        <w:t xml:space="preserve"> practice that </w:t>
      </w:r>
      <w:r w:rsidRPr="00E332BD">
        <w:rPr>
          <w:rStyle w:val="StyleUnderline"/>
        </w:rPr>
        <w:t>does not accept the existence of, or that</w:t>
      </w:r>
      <w:r w:rsidRPr="00E332BD">
        <w:rPr>
          <w:rStyle w:val="StyleUnderline"/>
          <w:bCs/>
        </w:rPr>
        <w:t xml:space="preserve"> </w:t>
      </w:r>
      <w:r w:rsidRPr="00195960">
        <w:rPr>
          <w:rStyle w:val="StyleUnderline"/>
          <w:bCs/>
          <w:highlight w:val="yellow"/>
        </w:rPr>
        <w:t>works to shut down, other worlds.</w:t>
      </w:r>
      <w:r w:rsidRPr="00195960">
        <w:rPr>
          <w:rStyle w:val="StyleUnderline"/>
          <w:bCs/>
        </w:rPr>
        <w:t xml:space="preserve"> </w:t>
      </w:r>
      <w:r w:rsidRPr="00E332BD">
        <w:rPr>
          <w:sz w:val="10"/>
        </w:rPr>
        <w:t xml:space="preserve">That is not necessarily to say, though, that those holding such views ought to be excluded from dialogue. There is a tension, then, between the two aspects of </w:t>
      </w:r>
      <w:proofErr w:type="spellStart"/>
      <w:r w:rsidRPr="00E332BD">
        <w:rPr>
          <w:sz w:val="10"/>
        </w:rPr>
        <w:t>pluriversality</w:t>
      </w:r>
      <w:proofErr w:type="spellEnd"/>
      <w:r w:rsidRPr="00E332BD">
        <w:rPr>
          <w:sz w:val="10"/>
        </w:rPr>
        <w:t xml:space="preserve">. Giving ultimate priority to one aspect cannot solve this tension. Without any reflection on its emergence from </w:t>
      </w:r>
      <w:proofErr w:type="spellStart"/>
      <w:r w:rsidRPr="00E332BD">
        <w:rPr>
          <w:sz w:val="10"/>
        </w:rPr>
        <w:t>pluriversal</w:t>
      </w:r>
      <w:proofErr w:type="spellEnd"/>
      <w:r w:rsidRPr="00E332BD">
        <w:rPr>
          <w:sz w:val="10"/>
        </w:rPr>
        <w:t xml:space="preserve"> dialogue, the substantive value of </w:t>
      </w:r>
      <w:proofErr w:type="spellStart"/>
      <w:r w:rsidRPr="00E332BD">
        <w:rPr>
          <w:sz w:val="10"/>
        </w:rPr>
        <w:t>pluriversality</w:t>
      </w:r>
      <w:proofErr w:type="spellEnd"/>
      <w:r w:rsidRPr="00E332BD">
        <w:rPr>
          <w:sz w:val="10"/>
        </w:rPr>
        <w:t xml:space="preserve"> would become a new abstract, already-universal design and would undermine all commitment to taking seriously as producers of knowledge those that are </w:t>
      </w:r>
      <w:proofErr w:type="spellStart"/>
      <w:r w:rsidRPr="00E332BD">
        <w:rPr>
          <w:sz w:val="10"/>
        </w:rPr>
        <w:t>marginalised</w:t>
      </w:r>
      <w:proofErr w:type="spellEnd"/>
      <w:r w:rsidRPr="00E332BD">
        <w:rPr>
          <w:sz w:val="10"/>
        </w:rPr>
        <w:t xml:space="preserve">.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 xml:space="preserve">identifying why a dialogue that takes seriously multiple </w:t>
      </w:r>
      <w:proofErr w:type="spellStart"/>
      <w:r w:rsidRPr="00E332BD">
        <w:rPr>
          <w:sz w:val="10"/>
        </w:rPr>
        <w:t>cosmovisions</w:t>
      </w:r>
      <w:proofErr w:type="spellEnd"/>
      <w:r w:rsidRPr="00E332BD">
        <w:rPr>
          <w:sz w:val="10"/>
        </w:rPr>
        <w:t xml:space="preserve">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w:t>
      </w:r>
      <w:proofErr w:type="spellStart"/>
      <w:r w:rsidRPr="00E332BD">
        <w:rPr>
          <w:sz w:val="10"/>
        </w:rPr>
        <w:t>pluriversality</w:t>
      </w:r>
      <w:proofErr w:type="spellEnd"/>
      <w:r w:rsidRPr="00E332BD">
        <w:rPr>
          <w:sz w:val="10"/>
        </w:rPr>
        <w:t xml:space="preserve"> must remain, and decolonial global ethics must find ways of navigating (if not resolving) any tension between them. It will be for </w:t>
      </w:r>
      <w:proofErr w:type="spellStart"/>
      <w:r w:rsidRPr="00E332BD">
        <w:rPr>
          <w:sz w:val="10"/>
        </w:rPr>
        <w:t>pluriversal</w:t>
      </w:r>
      <w:proofErr w:type="spellEnd"/>
      <w:r w:rsidRPr="00E332BD">
        <w:rPr>
          <w:sz w:val="10"/>
        </w:rPr>
        <w:t xml:space="preserve">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 xml:space="preserve">of </w:t>
      </w:r>
      <w:proofErr w:type="spellStart"/>
      <w:r w:rsidRPr="00E332BD">
        <w:rPr>
          <w:sz w:val="10"/>
        </w:rPr>
        <w:t>pluriversality</w:t>
      </w:r>
      <w:proofErr w:type="spellEnd"/>
      <w:r w:rsidRPr="00195960">
        <w:rPr>
          <w:rStyle w:val="StyleUnderline"/>
          <w:highlight w:val="yellow"/>
        </w:rPr>
        <w:t xml:space="preserve"> has emerged, in practice, through </w:t>
      </w:r>
      <w:proofErr w:type="spellStart"/>
      <w:r w:rsidRPr="00195960">
        <w:rPr>
          <w:rStyle w:val="StyleUnderline"/>
          <w:highlight w:val="yellow"/>
        </w:rPr>
        <w:t>pluriversal</w:t>
      </w:r>
      <w:proofErr w:type="spellEnd"/>
      <w:r w:rsidRPr="00195960">
        <w:rPr>
          <w:rStyle w:val="StyleUnderline"/>
          <w:highlight w:val="yellow"/>
        </w:rPr>
        <w:t xml:space="preserve">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w:t>
      </w:r>
      <w:proofErr w:type="spellStart"/>
      <w:r w:rsidRPr="00E332BD">
        <w:rPr>
          <w:sz w:val="10"/>
        </w:rPr>
        <w:t>Leinius</w:t>
      </w:r>
      <w:proofErr w:type="spellEnd"/>
      <w:r w:rsidRPr="00E332BD">
        <w:rPr>
          <w:sz w:val="10"/>
        </w:rPr>
        <w:t xml:space="preserve">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w:t>
      </w:r>
      <w:proofErr w:type="gramStart"/>
      <w:r w:rsidRPr="00E332BD">
        <w:rPr>
          <w:sz w:val="10"/>
        </w:rPr>
        <w:t>policies</w:t>
      </w:r>
      <w:proofErr w:type="gramEnd"/>
      <w:r w:rsidRPr="00E332BD">
        <w:rPr>
          <w:sz w:val="10"/>
        </w:rPr>
        <w:t xml:space="preserve"> and attitudes. Understanding what kind of practices, policies and modes of behaving and living enable other worlds to </w:t>
      </w:r>
      <w:proofErr w:type="gramStart"/>
      <w:r w:rsidRPr="00E332BD">
        <w:rPr>
          <w:sz w:val="10"/>
        </w:rPr>
        <w:t>exist, and</w:t>
      </w:r>
      <w:proofErr w:type="gramEnd"/>
      <w:r w:rsidRPr="00E332BD">
        <w:rPr>
          <w:sz w:val="10"/>
        </w:rPr>
        <w:t xml:space="preserve"> fostering the kind of respect for other worlds that such practices and ways of living may require, requires </w:t>
      </w:r>
      <w:proofErr w:type="spellStart"/>
      <w:r w:rsidRPr="00E332BD">
        <w:rPr>
          <w:sz w:val="10"/>
        </w:rPr>
        <w:t>pluriversal</w:t>
      </w:r>
      <w:proofErr w:type="spellEnd"/>
      <w:r w:rsidRPr="00E332BD">
        <w:rPr>
          <w:sz w:val="10"/>
        </w:rPr>
        <w:t xml:space="preserve"> dialogue, for it is through such exchanges that it will become apparent that certain demands and ways of living can and do result in the oppression of others. Both aspects of </w:t>
      </w:r>
      <w:proofErr w:type="spellStart"/>
      <w:r w:rsidRPr="00E332BD">
        <w:rPr>
          <w:sz w:val="10"/>
        </w:rPr>
        <w:t>pluriversality</w:t>
      </w:r>
      <w:proofErr w:type="spellEnd"/>
      <w:r w:rsidRPr="00E332BD">
        <w:rPr>
          <w:sz w:val="10"/>
        </w:rPr>
        <w:t xml:space="preserve"> can thus be mutually enriching in practice, despite the potential for tension between them. Whilst there is </w:t>
      </w:r>
      <w:proofErr w:type="spellStart"/>
      <w:r w:rsidRPr="00E332BD">
        <w:rPr>
          <w:sz w:val="10"/>
        </w:rPr>
        <w:t>not</w:t>
      </w:r>
      <w:proofErr w:type="spellEnd"/>
      <w:r w:rsidRPr="00E332BD">
        <w:rPr>
          <w:sz w:val="10"/>
        </w:rPr>
        <w:t xml:space="preserve">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Cs/>
          <w:highlight w:val="yellow"/>
        </w:rPr>
        <w:t>in</w:t>
      </w:r>
      <w:r w:rsidRPr="007C6D8C">
        <w:rPr>
          <w:rStyle w:val="StyleUnderline"/>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w:t>
      </w:r>
      <w:proofErr w:type="spellStart"/>
      <w:r w:rsidRPr="00E332BD">
        <w:rPr>
          <w:sz w:val="10"/>
        </w:rPr>
        <w:t>pluriversality</w:t>
      </w:r>
      <w:proofErr w:type="spellEnd"/>
      <w:r w:rsidRPr="00E332BD">
        <w:rPr>
          <w:sz w:val="10"/>
        </w:rPr>
        <w:t xml:space="preserve"> are tensions between decoloniality as an option and decoloniality as an imperative. For </w:t>
      </w:r>
      <w:proofErr w:type="spellStart"/>
      <w:r w:rsidRPr="00E332BD">
        <w:rPr>
          <w:sz w:val="10"/>
        </w:rPr>
        <w:t>Mignolo</w:t>
      </w:r>
      <w:proofErr w:type="spellEnd"/>
      <w:r w:rsidRPr="00E332BD">
        <w:rPr>
          <w:sz w:val="10"/>
        </w:rPr>
        <w:t xml:space="preserve">,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w:t>
      </w:r>
      <w:proofErr w:type="spellStart"/>
      <w:r w:rsidRPr="00E332BD">
        <w:rPr>
          <w:sz w:val="10"/>
        </w:rPr>
        <w:t>decolonisation</w:t>
      </w:r>
      <w:proofErr w:type="spellEnd"/>
      <w:r w:rsidRPr="00E332BD">
        <w:rPr>
          <w:sz w:val="10"/>
        </w:rPr>
        <w:t xml:space="preserve"> and in building communal futures. (2011, xxvii) This weaker version of decoloniality appears not to rule out, as incompatible with decolonial global ethics, other visions. ‘Western civilization’ would then, </w:t>
      </w:r>
      <w:proofErr w:type="spellStart"/>
      <w:r w:rsidRPr="00E332BD">
        <w:rPr>
          <w:sz w:val="10"/>
        </w:rPr>
        <w:t>Mignolo</w:t>
      </w:r>
      <w:proofErr w:type="spellEnd"/>
      <w:r w:rsidRPr="00E332BD">
        <w:rPr>
          <w:sz w:val="10"/>
        </w:rPr>
        <w:t xml:space="preserve"> (2011, 176) suggests, ‘merely be one among many options, and not the one guide to rule the many.’ The decolonial option serves to add another option to the table. It does not necessarily reject Western modernity, liberal </w:t>
      </w:r>
      <w:proofErr w:type="gramStart"/>
      <w:r w:rsidRPr="00E332BD">
        <w:rPr>
          <w:sz w:val="10"/>
        </w:rPr>
        <w:t>cosmopolitanism</w:t>
      </w:r>
      <w:proofErr w:type="gramEnd"/>
      <w:r w:rsidRPr="00E332BD">
        <w:rPr>
          <w:sz w:val="10"/>
        </w:rPr>
        <w:t xml:space="preserve"> or other positions, provided that they, too, present themselves only as an option. When understanding </w:t>
      </w:r>
      <w:proofErr w:type="spellStart"/>
      <w:r w:rsidRPr="00E332BD">
        <w:rPr>
          <w:sz w:val="10"/>
        </w:rPr>
        <w:t>pluriversality</w:t>
      </w:r>
      <w:proofErr w:type="spellEnd"/>
      <w:r w:rsidRPr="00E332BD">
        <w:rPr>
          <w:sz w:val="10"/>
        </w:rPr>
        <w:t xml:space="preserve">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w:t>
      </w:r>
      <w:proofErr w:type="spellStart"/>
      <w:r w:rsidRPr="00E332BD">
        <w:rPr>
          <w:sz w:val="10"/>
        </w:rPr>
        <w:t>Alcoff</w:t>
      </w:r>
      <w:proofErr w:type="spellEnd"/>
      <w:r w:rsidRPr="00E332BD">
        <w:rPr>
          <w:sz w:val="10"/>
        </w:rPr>
        <w:t xml:space="preserve"> 2012, 6) </w:t>
      </w:r>
      <w:r w:rsidRPr="007C6D8C">
        <w:rPr>
          <w:rStyle w:val="StyleUnderline"/>
        </w:rPr>
        <w:t>and becoming a relativism of anything goes</w:t>
      </w:r>
      <w:r w:rsidRPr="00E332BD">
        <w:rPr>
          <w:sz w:val="10"/>
        </w:rPr>
        <w:t xml:space="preserve">. For </w:t>
      </w:r>
      <w:proofErr w:type="spellStart"/>
      <w:r w:rsidRPr="00E332BD">
        <w:rPr>
          <w:sz w:val="10"/>
        </w:rPr>
        <w:t>Grosfoguel</w:t>
      </w:r>
      <w:proofErr w:type="spellEnd"/>
      <w:r w:rsidRPr="00E332BD">
        <w:rPr>
          <w:sz w:val="10"/>
        </w:rPr>
        <w:t xml:space="preserve"> (2012, 101), </w:t>
      </w:r>
      <w:r w:rsidRPr="007C6D8C">
        <w:rPr>
          <w:rStyle w:val="StyleUnderline"/>
          <w:bCs/>
        </w:rPr>
        <w:t xml:space="preserve">by contrast, </w:t>
      </w:r>
      <w:proofErr w:type="spellStart"/>
      <w:r w:rsidRPr="007C6D8C">
        <w:rPr>
          <w:rStyle w:val="StyleUnderline"/>
          <w:bCs/>
        </w:rPr>
        <w:t>pluriversality</w:t>
      </w:r>
      <w:proofErr w:type="spellEnd"/>
      <w:r w:rsidRPr="007C6D8C">
        <w:rPr>
          <w:rStyle w:val="StyleUnderline"/>
          <w:bCs/>
        </w:rPr>
        <w:t xml:space="preserve"> is not ‘a relativism of anything </w:t>
      </w:r>
      <w:proofErr w:type="gramStart"/>
      <w:r w:rsidRPr="007C6D8C">
        <w:rPr>
          <w:rStyle w:val="StyleUnderline"/>
          <w:bCs/>
        </w:rPr>
        <w:t>goes’</w:t>
      </w:r>
      <w:proofErr w:type="gramEnd"/>
      <w:r w:rsidRPr="007C6D8C">
        <w:rPr>
          <w:rStyle w:val="StyleUnderline"/>
          <w:bCs/>
        </w:rPr>
        <w:t xml:space="preserve">. </w:t>
      </w:r>
      <w:r w:rsidRPr="00E332BD">
        <w:rPr>
          <w:sz w:val="10"/>
        </w:rPr>
        <w:t xml:space="preserve">Similarly, for Dussel (2012, 19), a decolonial perspective does ‘not presuppose the illusion of a non-existent symmetry between </w:t>
      </w:r>
      <w:proofErr w:type="gramStart"/>
      <w:r w:rsidRPr="00E332BD">
        <w:rPr>
          <w:sz w:val="10"/>
        </w:rPr>
        <w:t>cultures’</w:t>
      </w:r>
      <w:proofErr w:type="gramEnd"/>
      <w:r w:rsidRPr="00E332BD">
        <w:rPr>
          <w:sz w:val="10"/>
        </w:rPr>
        <w:t xml:space="preserve">. Instead, </w:t>
      </w:r>
      <w:r w:rsidRPr="007C6D8C">
        <w:rPr>
          <w:rStyle w:val="StyleUnderline"/>
        </w:rPr>
        <w:t xml:space="preserve">it acknowledges that some cultures, </w:t>
      </w:r>
      <w:proofErr w:type="spellStart"/>
      <w:r w:rsidRPr="007C6D8C">
        <w:rPr>
          <w:rStyle w:val="StyleUnderline"/>
        </w:rPr>
        <w:t>cosmovisions</w:t>
      </w:r>
      <w:proofErr w:type="spellEnd"/>
      <w:r w:rsidRPr="007C6D8C">
        <w:rPr>
          <w:rStyle w:val="StyleUnderline"/>
        </w:rPr>
        <w:t xml:space="preserve"> and livelihoods are systematically threatened by others and cannot survive in the face of </w:t>
      </w:r>
      <w:proofErr w:type="spellStart"/>
      <w:r w:rsidRPr="007C6D8C">
        <w:rPr>
          <w:rStyle w:val="StyleUnderline"/>
        </w:rPr>
        <w:t>cosmovisions</w:t>
      </w:r>
      <w:proofErr w:type="spellEnd"/>
      <w:r w:rsidRPr="007C6D8C">
        <w:rPr>
          <w:rStyle w:val="StyleUnderline"/>
        </w:rPr>
        <w:t xml:space="preserve"> and lifestyles that are inextricably tied to the ceaseless extraction of resources, the dispossession of people and poor working conditions.</w:t>
      </w:r>
      <w:r w:rsidRPr="00E332BD">
        <w:rPr>
          <w:sz w:val="10"/>
        </w:rPr>
        <w:t xml:space="preserve"> These perspectives follow when the substantive value of </w:t>
      </w:r>
      <w:proofErr w:type="spellStart"/>
      <w:r w:rsidRPr="00E332BD">
        <w:rPr>
          <w:sz w:val="10"/>
        </w:rPr>
        <w:t>pluriversality</w:t>
      </w:r>
      <w:proofErr w:type="spellEnd"/>
      <w:r w:rsidRPr="00E332BD">
        <w:rPr>
          <w:sz w:val="10"/>
        </w:rPr>
        <w:t xml:space="preserve"> is invoked. </w:t>
      </w:r>
      <w:r w:rsidRPr="007C6D8C">
        <w:rPr>
          <w:rStyle w:val="StyleUnderline"/>
        </w:rPr>
        <w:t xml:space="preserve">If the practices, </w:t>
      </w:r>
      <w:proofErr w:type="gramStart"/>
      <w:r w:rsidRPr="007C6D8C">
        <w:rPr>
          <w:rStyle w:val="StyleUnderline"/>
        </w:rPr>
        <w:t>institutions</w:t>
      </w:r>
      <w:proofErr w:type="gramEnd"/>
      <w:r w:rsidRPr="007C6D8C">
        <w:rPr>
          <w:rStyle w:val="StyleUnderline"/>
        </w:rPr>
        <w:t xml:space="preserve"> and lifestyles that we associate with modernity continue to depend upon and be constituted by coloniality, then </w:t>
      </w:r>
      <w:r w:rsidRPr="007C6D8C">
        <w:rPr>
          <w:rStyle w:val="StyleUnderline"/>
        </w:rPr>
        <w:lastRenderedPageBreak/>
        <w:t>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w:t>
      </w:r>
      <w:proofErr w:type="spellStart"/>
      <w:r w:rsidRPr="00E332BD">
        <w:rPr>
          <w:sz w:val="10"/>
        </w:rPr>
        <w:t>Mignolo</w:t>
      </w:r>
      <w:proofErr w:type="spellEnd"/>
      <w:r w:rsidRPr="00E332BD">
        <w:rPr>
          <w:sz w:val="10"/>
        </w:rPr>
        <w:t xml:space="preserve"> primarily presents decoloniality as an option, at other times he suggests that ‘</w:t>
      </w:r>
      <w:proofErr w:type="spellStart"/>
      <w:r w:rsidRPr="00E332BD">
        <w:rPr>
          <w:sz w:val="10"/>
        </w:rPr>
        <w:t>pluriversal</w:t>
      </w:r>
      <w:proofErr w:type="spellEnd"/>
      <w:r w:rsidRPr="00E332BD">
        <w:rPr>
          <w:sz w:val="10"/>
        </w:rPr>
        <w:t xml:space="preserve"> futures … are only possible if the reign of economic capitalism ends’, on the basis that economic capitalism provides space only for practices that can be turned into, or do not obstruct, profits, and hence does not allow different worlds to exist on equal terms (</w:t>
      </w:r>
      <w:proofErr w:type="spellStart"/>
      <w:r w:rsidRPr="00E332BD">
        <w:rPr>
          <w:sz w:val="10"/>
        </w:rPr>
        <w:t>Mignolo</w:t>
      </w:r>
      <w:proofErr w:type="spellEnd"/>
      <w:r w:rsidRPr="00E332BD">
        <w:rPr>
          <w:sz w:val="10"/>
        </w:rPr>
        <w:t xml:space="preserve"> 2011, 292). This article is not the place to </w:t>
      </w:r>
      <w:proofErr w:type="spellStart"/>
      <w:r w:rsidRPr="00E332BD">
        <w:rPr>
          <w:sz w:val="10"/>
        </w:rPr>
        <w:t>analyse</w:t>
      </w:r>
      <w:proofErr w:type="spellEnd"/>
      <w:r w:rsidRPr="00E332BD">
        <w:rPr>
          <w:sz w:val="10"/>
        </w:rPr>
        <w:t xml:space="preserve"> the validity of </w:t>
      </w:r>
      <w:proofErr w:type="spellStart"/>
      <w:r w:rsidRPr="00E332BD">
        <w:rPr>
          <w:sz w:val="10"/>
        </w:rPr>
        <w:t>Mignolo</w:t>
      </w:r>
      <w:proofErr w:type="spellEnd"/>
      <w:r w:rsidRPr="00E332BD">
        <w:rPr>
          <w:sz w:val="10"/>
        </w:rPr>
        <w:t xml:space="preserve"> and Dussel’s accounts of capitalism. The point is to suggest that </w:t>
      </w:r>
      <w:r w:rsidRPr="00195960">
        <w:rPr>
          <w:rStyle w:val="StyleUnderline"/>
          <w:highlight w:val="yellow"/>
        </w:rPr>
        <w:t xml:space="preserve">decoloniality should be considered an </w:t>
      </w:r>
      <w:r w:rsidRPr="007C6D8C">
        <w:rPr>
          <w:rStyle w:val="StyleUnderline"/>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Cs/>
        </w:rPr>
        <w:t xml:space="preserve"> </w:t>
      </w:r>
      <w:r w:rsidRPr="00195960">
        <w:rPr>
          <w:rStyle w:val="StyleUnderline"/>
          <w:bCs/>
          <w:highlight w:val="yellow"/>
        </w:rPr>
        <w:t xml:space="preserve">goes beyond a relativism of anything goes. </w:t>
      </w:r>
      <w:r w:rsidRPr="00E761CA">
        <w:rPr>
          <w:rStyle w:val="StyleUnderline"/>
          <w:bCs/>
        </w:rPr>
        <w:t>Any option that inevitably depends upon the systematic destruction of other words would violate the principle of a world in which many worlds fit.</w:t>
      </w:r>
      <w:r w:rsidRPr="00E332BD">
        <w:rPr>
          <w:sz w:val="10"/>
        </w:rPr>
        <w:t xml:space="preserve"> Decoloniality, and its central value – </w:t>
      </w:r>
      <w:proofErr w:type="spellStart"/>
      <w:r w:rsidRPr="00E332BD">
        <w:rPr>
          <w:sz w:val="10"/>
        </w:rPr>
        <w:t>pluriversality</w:t>
      </w:r>
      <w:proofErr w:type="spellEnd"/>
      <w:r w:rsidRPr="00E332BD">
        <w:rPr>
          <w:sz w:val="10"/>
        </w:rPr>
        <w:t xml:space="preserve"> – invoke stringent demands that rule out </w:t>
      </w:r>
      <w:proofErr w:type="gramStart"/>
      <w:r w:rsidRPr="00E332BD">
        <w:rPr>
          <w:sz w:val="10"/>
        </w:rPr>
        <w:t>a number of</w:t>
      </w:r>
      <w:proofErr w:type="gramEnd"/>
      <w:r w:rsidRPr="00E332BD">
        <w:rPr>
          <w:sz w:val="10"/>
        </w:rPr>
        <w:t xml:space="preserve">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w:t>
      </w:r>
      <w:proofErr w:type="spellStart"/>
      <w:r w:rsidRPr="00E332BD">
        <w:rPr>
          <w:sz w:val="10"/>
        </w:rPr>
        <w:t>cosmovisions</w:t>
      </w:r>
      <w:proofErr w:type="spellEnd"/>
      <w:r w:rsidRPr="00E332BD">
        <w:rPr>
          <w:sz w:val="10"/>
        </w:rPr>
        <w:t xml:space="preserve"> of those who are dispossessed and displaced </w:t>
      </w:r>
      <w:proofErr w:type="gramStart"/>
      <w:r w:rsidRPr="00E332BD">
        <w:rPr>
          <w:sz w:val="10"/>
        </w:rPr>
        <w:t>as a result of</w:t>
      </w:r>
      <w:proofErr w:type="gramEnd"/>
      <w:r w:rsidRPr="00E332BD">
        <w:rPr>
          <w:sz w:val="10"/>
        </w:rPr>
        <w:t xml:space="preserve"> environmental change. </w:t>
      </w:r>
      <w:r w:rsidRPr="007C6D8C">
        <w:rPr>
          <w:rStyle w:val="StyleUnderline"/>
          <w:bCs/>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w:t>
      </w:r>
      <w:proofErr w:type="spellStart"/>
      <w:r w:rsidRPr="00E332BD">
        <w:rPr>
          <w:sz w:val="10"/>
        </w:rPr>
        <w:t>Mignolo</w:t>
      </w:r>
      <w:proofErr w:type="spellEnd"/>
      <w:r w:rsidRPr="00E332BD">
        <w:rPr>
          <w:sz w:val="10"/>
        </w:rPr>
        <w:t xml:space="preserve"> (2011, 23) in one of his stronger statements, as a project ‘which all contending options would have to accept’. </w:t>
      </w:r>
      <w:r w:rsidRPr="00E761CA">
        <w:rPr>
          <w:rStyle w:val="StyleUnderline"/>
          <w:bCs/>
        </w:rPr>
        <w:t xml:space="preserve">This does not mean that decoloniality and </w:t>
      </w:r>
      <w:proofErr w:type="spellStart"/>
      <w:r w:rsidRPr="00E761CA">
        <w:rPr>
          <w:rStyle w:val="StyleUnderline"/>
          <w:bCs/>
        </w:rPr>
        <w:t>pluriversality</w:t>
      </w:r>
      <w:proofErr w:type="spellEnd"/>
      <w:r w:rsidRPr="00E761CA">
        <w:rPr>
          <w:rStyle w:val="StyleUnderline"/>
          <w:bCs/>
        </w:rPr>
        <w:t xml:space="preserve"> offer a singular and rigid global design</w:t>
      </w:r>
      <w:r w:rsidRPr="00E332BD">
        <w:rPr>
          <w:sz w:val="10"/>
        </w:rPr>
        <w:t xml:space="preserve">. A </w:t>
      </w:r>
      <w:proofErr w:type="spellStart"/>
      <w:r w:rsidRPr="00E332BD">
        <w:rPr>
          <w:sz w:val="10"/>
        </w:rPr>
        <w:t>pluriversal</w:t>
      </w:r>
      <w:proofErr w:type="spellEnd"/>
      <w:r w:rsidRPr="00E332BD">
        <w:rPr>
          <w:sz w:val="10"/>
        </w:rPr>
        <w:t xml:space="preserve"> world is one in which multiple options are possible – a world in which many worlds can co-exist. Whilst other options would be circumscribed insofar as they would have to accept the decolonial imperative of working towards a </w:t>
      </w:r>
      <w:proofErr w:type="spellStart"/>
      <w:r w:rsidRPr="00E332BD">
        <w:rPr>
          <w:sz w:val="10"/>
        </w:rPr>
        <w:t>pluriversal</w:t>
      </w:r>
      <w:proofErr w:type="spellEnd"/>
      <w:r w:rsidRPr="00E332BD">
        <w:rPr>
          <w:sz w:val="10"/>
        </w:rPr>
        <w:t xml:space="preserve"> world, this still leaves room for many options, many possible lives, livelihoods and </w:t>
      </w:r>
      <w:proofErr w:type="spellStart"/>
      <w:r w:rsidRPr="00E332BD">
        <w:rPr>
          <w:sz w:val="10"/>
        </w:rPr>
        <w:t>cosmovisions</w:t>
      </w:r>
      <w:proofErr w:type="spellEnd"/>
      <w:r w:rsidRPr="00E332BD">
        <w:rPr>
          <w:sz w:val="10"/>
        </w:rPr>
        <w:t xml:space="preserve">. </w:t>
      </w:r>
      <w:r w:rsidRPr="00195960">
        <w:rPr>
          <w:rStyle w:val="StyleUnderline"/>
          <w:highlight w:val="yellow"/>
        </w:rPr>
        <w:t xml:space="preserve">Only those worlds that </w:t>
      </w:r>
      <w:r w:rsidRPr="00E761CA">
        <w:rPr>
          <w:rStyle w:val="StyleUnderline"/>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 xml:space="preserve">livelihoods, </w:t>
      </w:r>
      <w:proofErr w:type="gramStart"/>
      <w:r w:rsidRPr="00E332BD">
        <w:rPr>
          <w:sz w:val="10"/>
        </w:rPr>
        <w:t>lifestyles</w:t>
      </w:r>
      <w:proofErr w:type="gramEnd"/>
      <w:r w:rsidRPr="00E332BD">
        <w:rPr>
          <w:sz w:val="10"/>
        </w:rPr>
        <w:t xml:space="preserve">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w:t>
      </w:r>
      <w:proofErr w:type="spellStart"/>
      <w:r w:rsidRPr="00E332BD">
        <w:rPr>
          <w:sz w:val="10"/>
        </w:rPr>
        <w:t>Recognising</w:t>
      </w:r>
      <w:proofErr w:type="spellEnd"/>
      <w:r w:rsidRPr="00E332BD">
        <w:rPr>
          <w:sz w:val="10"/>
        </w:rPr>
        <w:t xml:space="preserve"> interconnectedness – and the long history of interconnectedness – only increases the importance of striving for a </w:t>
      </w:r>
      <w:proofErr w:type="spellStart"/>
      <w:r w:rsidRPr="00E332BD">
        <w:rPr>
          <w:sz w:val="10"/>
        </w:rPr>
        <w:t>pluriversal</w:t>
      </w:r>
      <w:proofErr w:type="spellEnd"/>
      <w:r w:rsidRPr="00E332BD">
        <w:rPr>
          <w:sz w:val="10"/>
        </w:rPr>
        <w:t xml:space="preserve"> world </w:t>
      </w:r>
      <w:proofErr w:type="gramStart"/>
      <w:r w:rsidRPr="00E332BD">
        <w:rPr>
          <w:sz w:val="10"/>
        </w:rPr>
        <w:t>in an attempt to</w:t>
      </w:r>
      <w:proofErr w:type="gramEnd"/>
      <w:r w:rsidRPr="00E332BD">
        <w:rPr>
          <w:sz w:val="10"/>
        </w:rPr>
        <w:t xml:space="preserve">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proofErr w:type="spellStart"/>
      <w:r w:rsidRPr="00E332BD">
        <w:rPr>
          <w:sz w:val="10"/>
        </w:rPr>
        <w:t>decolonise</w:t>
      </w:r>
      <w:proofErr w:type="spellEnd"/>
      <w:r w:rsidRPr="00E332BD">
        <w:rPr>
          <w:sz w:val="10"/>
        </w:rPr>
        <w:t xml:space="preserv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w:t>
      </w:r>
      <w:proofErr w:type="gramStart"/>
      <w:r w:rsidRPr="00E332BD">
        <w:rPr>
          <w:sz w:val="10"/>
        </w:rPr>
        <w:t>power, and</w:t>
      </w:r>
      <w:proofErr w:type="gramEnd"/>
      <w:r w:rsidRPr="00E332BD">
        <w:rPr>
          <w:sz w:val="10"/>
        </w:rPr>
        <w:t xml:space="preserve"> proposes inter-cultural dialogue across diverse </w:t>
      </w:r>
      <w:proofErr w:type="spellStart"/>
      <w:r w:rsidRPr="00E332BD">
        <w:rPr>
          <w:sz w:val="10"/>
        </w:rPr>
        <w:t>cosmovisions</w:t>
      </w:r>
      <w:proofErr w:type="spellEnd"/>
      <w:r w:rsidRPr="00E332BD">
        <w:rPr>
          <w:sz w:val="10"/>
        </w:rPr>
        <w:t xml:space="preserve">. In so doing, it refuses to specify, in advance, what is of fundamental moral significance. Finally, it embraces </w:t>
      </w:r>
      <w:proofErr w:type="spellStart"/>
      <w:r w:rsidRPr="00E332BD">
        <w:rPr>
          <w:sz w:val="10"/>
        </w:rPr>
        <w:t>pluriversality</w:t>
      </w:r>
      <w:proofErr w:type="spellEnd"/>
      <w:r w:rsidRPr="00E332BD">
        <w:rPr>
          <w:sz w:val="10"/>
        </w:rPr>
        <w:t xml:space="preserve">. </w:t>
      </w:r>
      <w:proofErr w:type="spellStart"/>
      <w:r w:rsidRPr="00E332BD">
        <w:rPr>
          <w:sz w:val="10"/>
        </w:rPr>
        <w:t>Plurversality</w:t>
      </w:r>
      <w:proofErr w:type="spellEnd"/>
      <w:r w:rsidRPr="00E332BD">
        <w:rPr>
          <w:sz w:val="10"/>
        </w:rPr>
        <w:t xml:space="preserve"> refers, on the one hand, to a way of constructing values. </w:t>
      </w:r>
      <w:r w:rsidRPr="00E332BD">
        <w:rPr>
          <w:rStyle w:val="StyleUnderline"/>
        </w:rPr>
        <w:t xml:space="preserve">A value is </w:t>
      </w:r>
      <w:proofErr w:type="spellStart"/>
      <w:r w:rsidRPr="00E332BD">
        <w:rPr>
          <w:rStyle w:val="StyleUnderline"/>
        </w:rPr>
        <w:t>pluriversal</w:t>
      </w:r>
      <w:proofErr w:type="spellEnd"/>
      <w:r w:rsidRPr="00E332BD">
        <w:rPr>
          <w:rStyle w:val="StyleUnderline"/>
        </w:rPr>
        <w:t xml:space="preserve"> if, rather than being set up as an abstract and already-universal value, it is constructed through dialogue across multiple </w:t>
      </w:r>
      <w:proofErr w:type="spellStart"/>
      <w:r w:rsidRPr="00E332BD">
        <w:rPr>
          <w:rStyle w:val="StyleUnderline"/>
        </w:rPr>
        <w:t>cosmovisions</w:t>
      </w:r>
      <w:proofErr w:type="spellEnd"/>
      <w:r w:rsidRPr="00E332BD">
        <w:rPr>
          <w:sz w:val="10"/>
        </w:rPr>
        <w:t xml:space="preserve">. </w:t>
      </w:r>
      <w:proofErr w:type="spellStart"/>
      <w:r w:rsidRPr="00E332BD">
        <w:rPr>
          <w:sz w:val="10"/>
        </w:rPr>
        <w:t>Pluriversality</w:t>
      </w:r>
      <w:proofErr w:type="spellEnd"/>
      <w:r w:rsidRPr="00E332BD">
        <w:rPr>
          <w:sz w:val="10"/>
        </w:rPr>
        <w:t xml:space="preserve"> also refers to a value of a world in which many words fit. </w:t>
      </w:r>
      <w:proofErr w:type="spellStart"/>
      <w:r w:rsidRPr="00E332BD">
        <w:rPr>
          <w:rStyle w:val="StyleUnderline"/>
        </w:rPr>
        <w:t>Pluriversality</w:t>
      </w:r>
      <w:proofErr w:type="spellEnd"/>
      <w:r w:rsidRPr="00E332BD">
        <w:rPr>
          <w:rStyle w:val="StyleUnderline"/>
        </w:rPr>
        <w:t xml:space="preserve">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w:t>
      </w:r>
      <w:proofErr w:type="gramStart"/>
      <w:r w:rsidRPr="00E332BD">
        <w:rPr>
          <w:rStyle w:val="StyleUnderline"/>
        </w:rPr>
        <w:t>particular practices</w:t>
      </w:r>
      <w:proofErr w:type="gramEnd"/>
      <w:r w:rsidRPr="00E332BD">
        <w:rPr>
          <w:rStyle w:val="StyleUnderline"/>
        </w:rPr>
        <w:t xml:space="preserve">, policies, processes or social structures. </w:t>
      </w:r>
      <w:proofErr w:type="spellStart"/>
      <w:r w:rsidRPr="00E332BD">
        <w:rPr>
          <w:sz w:val="10"/>
        </w:rPr>
        <w:t>Pluriversality</w:t>
      </w:r>
      <w:proofErr w:type="spellEnd"/>
      <w:r w:rsidRPr="00E332BD">
        <w:rPr>
          <w:sz w:val="10"/>
        </w:rPr>
        <w:t xml:space="preserve">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w:t>
      </w:r>
      <w:proofErr w:type="spellStart"/>
      <w:r w:rsidRPr="00E332BD">
        <w:rPr>
          <w:sz w:val="10"/>
        </w:rPr>
        <w:t>pluriversal</w:t>
      </w:r>
      <w:proofErr w:type="spellEnd"/>
      <w:r w:rsidRPr="00E332BD">
        <w:rPr>
          <w:sz w:val="10"/>
        </w:rPr>
        <w:t xml:space="preserve"> exchange. Decolonial theory has been constructed alongside and through social movement practice. The above presentation of the value of </w:t>
      </w:r>
      <w:proofErr w:type="spellStart"/>
      <w:r w:rsidRPr="00E332BD">
        <w:rPr>
          <w:sz w:val="10"/>
        </w:rPr>
        <w:t>pluriversality</w:t>
      </w:r>
      <w:proofErr w:type="spellEnd"/>
      <w:r w:rsidRPr="00E332BD">
        <w:rPr>
          <w:sz w:val="10"/>
        </w:rPr>
        <w:t xml:space="preserve">, and of the distinctive features of decolonial theory more broadly, has only been possible </w:t>
      </w:r>
      <w:proofErr w:type="gramStart"/>
      <w:r w:rsidRPr="00E332BD">
        <w:rPr>
          <w:sz w:val="10"/>
        </w:rPr>
        <w:t>in light of</w:t>
      </w:r>
      <w:proofErr w:type="gramEnd"/>
      <w:r w:rsidRPr="00E332BD">
        <w:rPr>
          <w:sz w:val="10"/>
        </w:rPr>
        <w:t xml:space="preserve"> the work of peasant, indigenous, feminist and World Social Forum activists contesting various aspects of the colonial matrix of power. Taking decolonial global ethics seriously opens avenues for further work judging whether, how, and why given practices, policies, </w:t>
      </w:r>
      <w:proofErr w:type="gramStart"/>
      <w:r w:rsidRPr="00E332BD">
        <w:rPr>
          <w:sz w:val="10"/>
        </w:rPr>
        <w:t>processes</w:t>
      </w:r>
      <w:proofErr w:type="gramEnd"/>
      <w:r w:rsidRPr="00E332BD">
        <w:rPr>
          <w:sz w:val="10"/>
        </w:rPr>
        <w:t xml:space="preserve"> and structures are compatible with </w:t>
      </w:r>
      <w:proofErr w:type="spellStart"/>
      <w:r w:rsidRPr="00E332BD">
        <w:rPr>
          <w:sz w:val="10"/>
        </w:rPr>
        <w:t>pluriversality</w:t>
      </w:r>
      <w:proofErr w:type="spellEnd"/>
      <w:r w:rsidRPr="00E332BD">
        <w:rPr>
          <w:sz w:val="10"/>
        </w:rPr>
        <w:t xml:space="preserve">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0E61EAC8" w14:textId="77777777" w:rsidR="00AA7A2B" w:rsidRDefault="00AA7A2B" w:rsidP="00AA7A2B">
      <w:pPr>
        <w:pStyle w:val="Heading4"/>
      </w:pPr>
      <w:r>
        <w:t>Prefer my Role of the ballot</w:t>
      </w:r>
    </w:p>
    <w:p w14:paraId="5D78B8FF" w14:textId="77777777" w:rsidR="00AA7A2B" w:rsidRPr="00C6676F" w:rsidRDefault="00AA7A2B" w:rsidP="00AA7A2B">
      <w:pPr>
        <w:pStyle w:val="Heading4"/>
      </w:pPr>
      <w:bookmarkStart w:id="0" w:name="_Hlk82591497"/>
      <w:r>
        <w:t xml:space="preserve">[1] Representations and form first a. Our approach to the world determines our material actions which means it controls the IL to policy change b. It ensures reflexivity </w:t>
      </w:r>
    </w:p>
    <w:p w14:paraId="7B5DED45" w14:textId="77777777" w:rsidR="00AA7A2B" w:rsidRDefault="00AA7A2B" w:rsidP="00AA7A2B">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5D6459B7" w14:textId="77777777" w:rsidR="00AA7A2B" w:rsidRPr="003E055D" w:rsidRDefault="00AA7A2B" w:rsidP="00AA7A2B">
      <w:pPr>
        <w:rPr>
          <w:sz w:val="10"/>
        </w:rPr>
      </w:pPr>
      <w:r w:rsidRPr="009D548A">
        <w:rPr>
          <w:rStyle w:val="StyleUnderline"/>
        </w:rPr>
        <w:lastRenderedPageBreak/>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w:t>
      </w:r>
      <w:proofErr w:type="gramStart"/>
      <w:r w:rsidRPr="003E055D">
        <w:rPr>
          <w:sz w:val="10"/>
        </w:rPr>
        <w:t>Said</w:t>
      </w:r>
      <w:proofErr w:type="gramEnd"/>
      <w:r w:rsidRPr="003E055D">
        <w:rPr>
          <w:sz w:val="10"/>
        </w:rPr>
        <w:t xml:space="preserve">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w:t>
      </w:r>
      <w:proofErr w:type="gramStart"/>
      <w:r w:rsidRPr="009D548A">
        <w:rPr>
          <w:sz w:val="10"/>
        </w:rPr>
        <w:t>Thus</w:t>
      </w:r>
      <w:proofErr w:type="gramEnd"/>
      <w:r w:rsidRPr="009D548A">
        <w:rPr>
          <w:sz w:val="10"/>
        </w:rPr>
        <w:t xml:space="preserve">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bCs/>
          <w:highlight w:val="yellow"/>
        </w:rPr>
        <w:t xml:space="preserve">is supported by institutions, vocabulary, scholarship, </w:t>
      </w:r>
      <w:proofErr w:type="gramStart"/>
      <w:r w:rsidRPr="00645893">
        <w:rPr>
          <w:rStyle w:val="StyleUnderline"/>
          <w:bCs/>
          <w:highlight w:val="yellow"/>
        </w:rPr>
        <w:t>imagery</w:t>
      </w:r>
      <w:proofErr w:type="gramEnd"/>
      <w:r w:rsidRPr="00645893">
        <w:rPr>
          <w:rStyle w:val="StyleUnderline"/>
          <w:bCs/>
          <w:highlight w:val="yellow"/>
        </w:rPr>
        <w:t xml:space="preserve">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xml:space="preserve">. Taking up this issue in her seminal paper, “Can the Subaltern Speak?” Spivak (2010) met her question with the answer of a resounding no: a response that exemplifies the lack of ability one </w:t>
      </w:r>
      <w:proofErr w:type="gramStart"/>
      <w:r w:rsidRPr="009D548A">
        <w:rPr>
          <w:sz w:val="10"/>
        </w:rPr>
        <w:t>has to</w:t>
      </w:r>
      <w:proofErr w:type="gramEnd"/>
      <w:r w:rsidRPr="009D548A">
        <w:rPr>
          <w:sz w:val="10"/>
        </w:rPr>
        <w:t xml:space="preserve">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bCs/>
        </w:rPr>
        <w:t>it is imperative that whilst</w:t>
      </w:r>
      <w:r w:rsidRPr="009D548A">
        <w:rPr>
          <w:sz w:val="10"/>
        </w:rPr>
        <w:t xml:space="preserve"> conducting research and </w:t>
      </w:r>
      <w:r w:rsidRPr="009D548A">
        <w:rPr>
          <w:rStyle w:val="StyleUnderline"/>
          <w:bCs/>
        </w:rPr>
        <w:t>theorizing one is attentive to</w:t>
      </w:r>
      <w:r w:rsidRPr="00645893">
        <w:rPr>
          <w:rStyle w:val="StyleUnderline"/>
          <w:bCs/>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 xml:space="preserve">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w:t>
      </w:r>
      <w:proofErr w:type="gramStart"/>
      <w:r w:rsidRPr="003E055D">
        <w:rPr>
          <w:sz w:val="10"/>
        </w:rPr>
        <w:t>discussion</w:t>
      </w:r>
      <w:proofErr w:type="gramEnd"/>
      <w:r w:rsidRPr="003E055D">
        <w:rPr>
          <w:sz w:val="10"/>
        </w:rPr>
        <w:t xml:space="preserve"> I will attend to the Global North’s </w:t>
      </w:r>
      <w:proofErr w:type="spellStart"/>
      <w:r w:rsidRPr="003E055D">
        <w:rPr>
          <w:sz w:val="10"/>
        </w:rPr>
        <w:t>behaviour</w:t>
      </w:r>
      <w:proofErr w:type="spellEnd"/>
      <w:r w:rsidRPr="003E055D">
        <w:rPr>
          <w:sz w:val="10"/>
        </w:rPr>
        <w:t xml:space="preserve">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w:t>
      </w:r>
      <w:proofErr w:type="spellStart"/>
      <w:r w:rsidRPr="003E055D">
        <w:rPr>
          <w:sz w:val="10"/>
        </w:rPr>
        <w:t>carer</w:t>
      </w:r>
      <w:proofErr w:type="spellEnd"/>
      <w:r w:rsidRPr="003E055D">
        <w:rPr>
          <w:sz w:val="10"/>
        </w:rPr>
        <w:t xml:space="preserve">.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w:t>
      </w:r>
      <w:proofErr w:type="gramStart"/>
      <w:r w:rsidRPr="003E055D">
        <w:rPr>
          <w:sz w:val="10"/>
        </w:rPr>
        <w:t>creativity</w:t>
      </w:r>
      <w:proofErr w:type="gramEnd"/>
      <w:r w:rsidRPr="003E055D">
        <w:rPr>
          <w:sz w:val="10"/>
        </w:rPr>
        <w:t xml:space="preserve">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w:t>
      </w:r>
      <w:proofErr w:type="spellStart"/>
      <w:r w:rsidRPr="003E055D">
        <w:rPr>
          <w:sz w:val="10"/>
        </w:rPr>
        <w:t>selfdetermination</w:t>
      </w:r>
      <w:proofErr w:type="spellEnd"/>
      <w:r w:rsidRPr="003E055D">
        <w:rPr>
          <w:sz w:val="10"/>
        </w:rPr>
        <w:t xml:space="preserve">.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w:t>
      </w:r>
      <w:proofErr w:type="gramStart"/>
      <w:r w:rsidRPr="003E055D">
        <w:rPr>
          <w:sz w:val="10"/>
        </w:rPr>
        <w:t>religion</w:t>
      </w:r>
      <w:proofErr w:type="gramEnd"/>
      <w:r w:rsidRPr="003E055D">
        <w:rPr>
          <w:sz w:val="10"/>
        </w:rPr>
        <w:t xml:space="preserve"> and class (</w:t>
      </w:r>
      <w:proofErr w:type="spellStart"/>
      <w:r w:rsidRPr="003E055D">
        <w:rPr>
          <w:sz w:val="10"/>
        </w:rPr>
        <w:t>Shome</w:t>
      </w:r>
      <w:proofErr w:type="spellEnd"/>
      <w:r w:rsidRPr="003E055D">
        <w:rPr>
          <w:sz w:val="10"/>
        </w:rPr>
        <w:t>, 2012: 200). The idea is not to reverse the nature/culture binary or create an indigenous-centrism as opposed to a Global North-centrism but instead move beyond these dominating dualistic ways of perceiving the world (200).</w:t>
      </w:r>
    </w:p>
    <w:bookmarkEnd w:id="0"/>
    <w:p w14:paraId="734F8B42" w14:textId="12ABD7A7" w:rsidR="00AA7A2B" w:rsidRPr="000B0D69" w:rsidRDefault="00AA7A2B" w:rsidP="00AA7A2B">
      <w:pPr>
        <w:pStyle w:val="Heading4"/>
      </w:pPr>
      <w:r>
        <w:t>[</w:t>
      </w:r>
      <w:r>
        <w:t>2</w:t>
      </w:r>
      <w:r>
        <w:t>] Subversion: We manipulate the</w:t>
      </w:r>
      <w:r w:rsidRPr="000B0D69">
        <w:t xml:space="preserve"> academy</w:t>
      </w:r>
      <w:r>
        <w:t xml:space="preserve"> into</w:t>
      </w:r>
      <w:r w:rsidRPr="000B0D69">
        <w:t xml:space="preserve"> making space for </w:t>
      </w:r>
      <w:r>
        <w:t>minoritarian</w:t>
      </w:r>
      <w:r w:rsidRPr="000B0D69">
        <w:t xml:space="preserve"> thought</w:t>
      </w:r>
    </w:p>
    <w:p w14:paraId="4D9E4655" w14:textId="77777777" w:rsidR="00AA7A2B" w:rsidRPr="00831A64" w:rsidRDefault="00AA7A2B" w:rsidP="00AA7A2B">
      <w:pPr>
        <w:rPr>
          <w:sz w:val="16"/>
        </w:rPr>
      </w:pPr>
      <w:proofErr w:type="spellStart"/>
      <w:r w:rsidRPr="00831A64">
        <w:rPr>
          <w:rStyle w:val="Style13ptBold"/>
          <w:highlight w:val="yellow"/>
        </w:rPr>
        <w:t>Paperson</w:t>
      </w:r>
      <w:proofErr w:type="spellEnd"/>
      <w:r w:rsidRPr="00831A64">
        <w:rPr>
          <w:rStyle w:val="Style13ptBold"/>
          <w:highlight w:val="yellow"/>
        </w:rPr>
        <w:t xml:space="preserve"> 17</w:t>
      </w:r>
      <w:r w:rsidRPr="00831A64">
        <w:rPr>
          <w:rStyle w:val="Style13ptBold"/>
        </w:rPr>
        <w:t xml:space="preserve"> - la </w:t>
      </w:r>
      <w:proofErr w:type="spellStart"/>
      <w:r w:rsidRPr="00831A64">
        <w:rPr>
          <w:rStyle w:val="Style13ptBold"/>
        </w:rPr>
        <w:t>paperson</w:t>
      </w:r>
      <w:proofErr w:type="spellEnd"/>
      <w:r w:rsidRPr="00831A64">
        <w:rPr>
          <w:rStyle w:val="Style13ptBold"/>
        </w:rPr>
        <w:t xml:space="preserve">, June 1, </w:t>
      </w:r>
      <w:proofErr w:type="gramStart"/>
      <w:r w:rsidRPr="00831A64">
        <w:rPr>
          <w:rStyle w:val="Style13ptBold"/>
        </w:rPr>
        <w:t>2017</w:t>
      </w:r>
      <w:proofErr w:type="gramEnd"/>
      <w:r w:rsidRPr="00831A64">
        <w:rPr>
          <w:rStyle w:val="Style13ptBold"/>
        </w:rPr>
        <w:t xml:space="preserve">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4BFCFF53" w14:textId="77777777" w:rsidR="00AA7A2B" w:rsidRDefault="00AA7A2B" w:rsidP="00AA7A2B">
      <w:pPr>
        <w:rPr>
          <w:rStyle w:val="StyleUnderline"/>
        </w:rPr>
      </w:pPr>
      <w:r w:rsidRPr="009705E6">
        <w:rPr>
          <w:sz w:val="8"/>
        </w:rPr>
        <w:t xml:space="preserve">It is in Ferguson’s frame of queer desiring machines that I consider the </w:t>
      </w:r>
      <w:proofErr w:type="spellStart"/>
      <w:r w:rsidRPr="009705E6">
        <w:rPr>
          <w:sz w:val="8"/>
        </w:rPr>
        <w:t>scyborg</w:t>
      </w:r>
      <w:proofErr w:type="spellEnd"/>
      <w:r w:rsidRPr="009705E6">
        <w:rPr>
          <w:sz w:val="8"/>
        </w:rPr>
        <w:t xml:space="preserve">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Cs/>
          <w:highlight w:val="yellow"/>
        </w:rPr>
        <w:t>disloyal</w:t>
      </w:r>
      <w:r w:rsidRPr="00831A64">
        <w:rPr>
          <w:rStyle w:val="StyleUnderline"/>
          <w:highlight w:val="yellow"/>
        </w:rPr>
        <w:t>.</w:t>
      </w:r>
      <w:r w:rsidRPr="009705E6">
        <w:rPr>
          <w:sz w:val="8"/>
          <w:highlight w:val="yellow"/>
        </w:rPr>
        <w:t xml:space="preserve"> </w:t>
      </w:r>
      <w:r w:rsidRPr="009705E6">
        <w:rPr>
          <w:sz w:val="8"/>
        </w:rPr>
        <w:t xml:space="preserve">They break down and produce and travel in unexpected lines of flight—flights that are at once enabled by the university yet irreverent of that mothership of a machine. This same disloyalty applies to the machined people, you. And </w:t>
      </w:r>
      <w:proofErr w:type="gramStart"/>
      <w:r w:rsidRPr="009705E6">
        <w:rPr>
          <w:sz w:val="8"/>
        </w:rPr>
        <w:t>thus</w:t>
      </w:r>
      <w:proofErr w:type="gramEnd"/>
      <w:r w:rsidRPr="009705E6">
        <w:rPr>
          <w:sz w:val="8"/>
        </w:rPr>
        <w:t xml:space="preserve"> there’s some hope, the hope of the </w:t>
      </w:r>
      <w:proofErr w:type="spellStart"/>
      <w:r w:rsidRPr="009705E6">
        <w:rPr>
          <w:sz w:val="8"/>
        </w:rPr>
        <w:t>scyborg</w:t>
      </w:r>
      <w:proofErr w:type="spellEnd"/>
      <w:r w:rsidRPr="009705E6">
        <w:rPr>
          <w:sz w:val="8"/>
        </w:rPr>
        <w:t xml:space="preserve">. Organisms in the machinery are </w:t>
      </w:r>
      <w:proofErr w:type="spellStart"/>
      <w:r w:rsidRPr="009705E6">
        <w:rPr>
          <w:sz w:val="8"/>
        </w:rPr>
        <w:t>scyborgian</w:t>
      </w:r>
      <w:proofErr w:type="spellEnd"/>
      <w:r w:rsidRPr="009705E6">
        <w:rPr>
          <w:sz w:val="8"/>
        </w:rPr>
        <w:t>: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 xml:space="preserve">the </w:t>
      </w:r>
      <w:proofErr w:type="spellStart"/>
      <w:r w:rsidRPr="009705E6">
        <w:rPr>
          <w:rStyle w:val="StyleUnderline"/>
        </w:rPr>
        <w:t>scyborg</w:t>
      </w:r>
      <w:proofErr w:type="spellEnd"/>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xml:space="preserve">. It’s that elliptical gear that makes the machine work (for freedom sometimes) by helping the machine (of unfreedom) break down. The lopsided bot, the </w:t>
      </w:r>
      <w:proofErr w:type="spellStart"/>
      <w:r w:rsidRPr="009705E6">
        <w:rPr>
          <w:sz w:val="8"/>
        </w:rPr>
        <w:t>scyborg</w:t>
      </w:r>
      <w:proofErr w:type="spellEnd"/>
      <w:r w:rsidRPr="009705E6">
        <w:rPr>
          <w:sz w:val="8"/>
        </w:rPr>
        <w:t xml:space="preserve">, the queer gear with a g-limp—if there is anything to fear and to hope for in the university, it could be you, and it could be me. </w:t>
      </w:r>
      <w:proofErr w:type="spellStart"/>
      <w:r w:rsidRPr="009705E6">
        <w:rPr>
          <w:sz w:val="8"/>
        </w:rPr>
        <w:t>Scyborgs</w:t>
      </w:r>
      <w:proofErr w:type="spellEnd"/>
      <w:r w:rsidRPr="009705E6">
        <w:rPr>
          <w:sz w:val="8"/>
        </w:rPr>
        <w:t xml:space="preserve"> have made a third university. The </w:t>
      </w:r>
      <w:proofErr w:type="spellStart"/>
      <w:r w:rsidRPr="009705E6">
        <w:rPr>
          <w:sz w:val="8"/>
        </w:rPr>
        <w:t>scyborg</w:t>
      </w:r>
      <w:proofErr w:type="spellEnd"/>
      <w:r w:rsidRPr="009705E6">
        <w:rPr>
          <w:sz w:val="8"/>
        </w:rPr>
        <w:t xml:space="preserve"> is essential in producing the third world university. The </w:t>
      </w:r>
      <w:proofErr w:type="spellStart"/>
      <w:r w:rsidRPr="009705E6">
        <w:rPr>
          <w:sz w:val="8"/>
        </w:rPr>
        <w:t>scyborg</w:t>
      </w:r>
      <w:proofErr w:type="spellEnd"/>
      <w:r w:rsidRPr="009705E6">
        <w:rPr>
          <w:sz w:val="8"/>
        </w:rPr>
        <w:t xml:space="preserve"> is machined person, technologically enhanced by legitimated knowledge and stamped with the university’s brand. S-he is the perfect masculine expression of education: an autonomous individual who will reproduce the logics of the university without being told. The </w:t>
      </w:r>
      <w:proofErr w:type="spellStart"/>
      <w:r w:rsidRPr="009705E6">
        <w:rPr>
          <w:sz w:val="8"/>
        </w:rPr>
        <w:t>scyborg</w:t>
      </w:r>
      <w:proofErr w:type="spellEnd"/>
      <w:r w:rsidRPr="009705E6">
        <w:rPr>
          <w:sz w:val="8"/>
        </w:rPr>
        <w:t xml:space="preserve"> is the university’s colonial hope. Albert Memmi describes being a Tunisian Jew at the Sorbonne in the 1950s, wondering whether he would be allowed to take his exams. “It is not a right,” said the president of the exams jury. “It is a hope</w:t>
      </w:r>
      <w:proofErr w:type="gramStart"/>
      <w:r w:rsidRPr="009705E6">
        <w:rPr>
          <w:sz w:val="8"/>
        </w:rPr>
        <w:t>. . . .</w:t>
      </w:r>
      <w:proofErr w:type="gramEnd"/>
      <w:r w:rsidRPr="009705E6">
        <w:rPr>
          <w:sz w:val="8"/>
        </w:rPr>
        <w:t xml:space="preserve"> Let us say that it is a colonial hope</w:t>
      </w:r>
      <w:proofErr w:type="gramStart"/>
      <w:r w:rsidRPr="009705E6">
        <w:rPr>
          <w:sz w:val="8"/>
        </w:rPr>
        <w:t>.”[</w:t>
      </w:r>
      <w:proofErr w:type="gramEnd"/>
      <w:r w:rsidRPr="009705E6">
        <w:rPr>
          <w:sz w:val="8"/>
        </w:rPr>
        <w:t xml:space="preserve">2] </w:t>
      </w:r>
      <w:proofErr w:type="spellStart"/>
      <w:r w:rsidRPr="009705E6">
        <w:rPr>
          <w:sz w:val="8"/>
        </w:rPr>
        <w:t>Scyborgs</w:t>
      </w:r>
      <w:proofErr w:type="spellEnd"/>
      <w:r w:rsidRPr="009705E6">
        <w:rPr>
          <w:sz w:val="8"/>
        </w:rPr>
        <w:t xml:space="preserve"> are creatures of colonial desire: please be successful, be pretty, be human. The </w:t>
      </w:r>
      <w:proofErr w:type="spellStart"/>
      <w:r w:rsidRPr="009705E6">
        <w:rPr>
          <w:sz w:val="8"/>
        </w:rPr>
        <w:t>scyborg’s</w:t>
      </w:r>
      <w:proofErr w:type="spellEnd"/>
      <w:r w:rsidRPr="009705E6">
        <w:rPr>
          <w:sz w:val="8"/>
        </w:rPr>
        <w:t xml:space="preserve"> privilege is a manifestation of the first world university’s noblesse oblige. </w:t>
      </w:r>
      <w:proofErr w:type="gramStart"/>
      <w:r w:rsidRPr="009705E6">
        <w:rPr>
          <w:sz w:val="8"/>
        </w:rPr>
        <w:t>Thus</w:t>
      </w:r>
      <w:proofErr w:type="gramEnd"/>
      <w:r w:rsidRPr="009705E6">
        <w:rPr>
          <w:sz w:val="8"/>
        </w:rPr>
        <w:t xml:space="preserve"> a successful </w:t>
      </w:r>
      <w:proofErr w:type="spellStart"/>
      <w:r w:rsidRPr="009705E6">
        <w:rPr>
          <w:sz w:val="8"/>
        </w:rPr>
        <w:t>scyborg</w:t>
      </w:r>
      <w:proofErr w:type="spellEnd"/>
      <w:r w:rsidRPr="009705E6">
        <w:rPr>
          <w:sz w:val="8"/>
        </w:rPr>
        <w:t xml:space="preserve"> proves that the university is ethical. However, on the flip side, the </w:t>
      </w:r>
      <w:proofErr w:type="spellStart"/>
      <w:r w:rsidRPr="009705E6">
        <w:rPr>
          <w:sz w:val="8"/>
        </w:rPr>
        <w:t>scyborg</w:t>
      </w:r>
      <w:proofErr w:type="spellEnd"/>
      <w:r w:rsidRPr="009705E6">
        <w:rPr>
          <w:sz w:val="8"/>
        </w:rPr>
        <w:t xml:space="preserve"> is a source of colonial anxiety: please do not fail us, reject us, betray us. The </w:t>
      </w:r>
      <w:proofErr w:type="spellStart"/>
      <w:r w:rsidRPr="009705E6">
        <w:rPr>
          <w:sz w:val="8"/>
        </w:rPr>
        <w:t>scyborg</w:t>
      </w:r>
      <w:proofErr w:type="spellEnd"/>
      <w:r w:rsidRPr="009705E6">
        <w:rPr>
          <w:sz w:val="8"/>
        </w:rPr>
        <w:t xml:space="preserve"> has </w:t>
      </w:r>
      <w:proofErr w:type="spellStart"/>
      <w:r w:rsidRPr="009705E6">
        <w:rPr>
          <w:sz w:val="8"/>
        </w:rPr>
        <w:t>hir</w:t>
      </w:r>
      <w:proofErr w:type="spellEnd"/>
      <w:r w:rsidRPr="009705E6">
        <w:rPr>
          <w:sz w:val="8"/>
        </w:rPr>
        <w:t xml:space="preserve"> desires too. </w:t>
      </w:r>
      <w:proofErr w:type="spellStart"/>
      <w:r w:rsidRPr="009705E6">
        <w:rPr>
          <w:sz w:val="8"/>
        </w:rPr>
        <w:t>Hirs</w:t>
      </w:r>
      <w:proofErr w:type="spellEnd"/>
      <w:r w:rsidRPr="009705E6">
        <w:rPr>
          <w:sz w:val="8"/>
        </w:rPr>
        <w:t xml:space="preserve"> is a decolonial hope. S-he is never a completely loyal colonialist and can often be caught in the basement library, building the third world university. To recognize the </w:t>
      </w:r>
      <w:proofErr w:type="spellStart"/>
      <w:r w:rsidRPr="009705E6">
        <w:rPr>
          <w:sz w:val="8"/>
        </w:rPr>
        <w:t>scyborg</w:t>
      </w:r>
      <w:proofErr w:type="spellEnd"/>
      <w:r w:rsidRPr="009705E6">
        <w:rPr>
          <w:sz w:val="8"/>
        </w:rPr>
        <w:t xml:space="preserve">, I return to the three examples of colonial schools in Kenya, North America, and the </w:t>
      </w:r>
      <w:r w:rsidRPr="009705E6">
        <w:rPr>
          <w:sz w:val="8"/>
        </w:rPr>
        <w:lastRenderedPageBreak/>
        <w:t xml:space="preserve">Philippines. I do so to ask that we recognize the nineteenth- and </w:t>
      </w:r>
      <w:proofErr w:type="gramStart"/>
      <w:r w:rsidRPr="009705E6">
        <w:rPr>
          <w:sz w:val="8"/>
        </w:rPr>
        <w:t>twentieth-century</w:t>
      </w:r>
      <w:proofErr w:type="gramEnd"/>
      <w:r w:rsidRPr="009705E6">
        <w:rPr>
          <w:sz w:val="8"/>
        </w:rPr>
        <w:t xml:space="preserve"> </w:t>
      </w:r>
      <w:proofErr w:type="spellStart"/>
      <w:r w:rsidRPr="009705E6">
        <w:rPr>
          <w:sz w:val="8"/>
        </w:rPr>
        <w:t>scyborgs</w:t>
      </w:r>
      <w:proofErr w:type="spellEnd"/>
      <w:r w:rsidRPr="009705E6">
        <w:rPr>
          <w:sz w:val="8"/>
        </w:rPr>
        <w:t xml:space="preserve"> that Christian missions, the U.S. Army, and other colonial machines might have created by accident. I opened this book with Ngũgĩ </w:t>
      </w:r>
      <w:proofErr w:type="spellStart"/>
      <w:r w:rsidRPr="009705E6">
        <w:rPr>
          <w:sz w:val="8"/>
        </w:rPr>
        <w:t>wa</w:t>
      </w:r>
      <w:proofErr w:type="spellEnd"/>
      <w:r w:rsidRPr="009705E6">
        <w:rPr>
          <w:sz w:val="8"/>
        </w:rPr>
        <w:t xml:space="preserve"> </w:t>
      </w:r>
      <w:proofErr w:type="spellStart"/>
      <w:r w:rsidRPr="009705E6">
        <w:rPr>
          <w:sz w:val="8"/>
        </w:rPr>
        <w:t>Thiong’o’s</w:t>
      </w:r>
      <w:proofErr w:type="spellEnd"/>
      <w:r w:rsidRPr="009705E6">
        <w:rPr>
          <w:sz w:val="8"/>
        </w:rPr>
        <w:t xml:space="preserve">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w:t>
      </w:r>
      <w:proofErr w:type="spellStart"/>
      <w:r w:rsidRPr="009705E6">
        <w:rPr>
          <w:sz w:val="8"/>
        </w:rPr>
        <w:t>Ngaahika</w:t>
      </w:r>
      <w:proofErr w:type="spellEnd"/>
      <w:r w:rsidRPr="009705E6">
        <w:rPr>
          <w:sz w:val="8"/>
        </w:rPr>
        <w:t xml:space="preserve"> </w:t>
      </w:r>
      <w:proofErr w:type="spellStart"/>
      <w:r w:rsidRPr="009705E6">
        <w:rPr>
          <w:sz w:val="8"/>
        </w:rPr>
        <w:t>Ndeenda</w:t>
      </w:r>
      <w:proofErr w:type="spellEnd"/>
      <w:r w:rsidRPr="009705E6">
        <w:rPr>
          <w:sz w:val="8"/>
        </w:rPr>
        <w:t xml:space="preserve"> (I will marry when I want), which was shut down by the Kenyatta regime.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imprisoned for a year in the </w:t>
      </w:r>
      <w:proofErr w:type="spellStart"/>
      <w:r w:rsidRPr="009705E6">
        <w:rPr>
          <w:sz w:val="8"/>
        </w:rPr>
        <w:t>Kamiti</w:t>
      </w:r>
      <w:proofErr w:type="spellEnd"/>
      <w:r w:rsidRPr="009705E6">
        <w:rPr>
          <w:sz w:val="8"/>
        </w:rPr>
        <w:t xml:space="preserve"> Maximum Security Prison. There he wrote the first modern novel in the </w:t>
      </w:r>
      <w:proofErr w:type="spellStart"/>
      <w:r w:rsidRPr="009705E6">
        <w:rPr>
          <w:sz w:val="8"/>
        </w:rPr>
        <w:t>Gĩkũyũ</w:t>
      </w:r>
      <w:proofErr w:type="spellEnd"/>
      <w:r w:rsidRPr="009705E6">
        <w:rPr>
          <w:sz w:val="8"/>
        </w:rPr>
        <w:t xml:space="preserve"> language, </w:t>
      </w:r>
      <w:proofErr w:type="spellStart"/>
      <w:r w:rsidRPr="009705E6">
        <w:rPr>
          <w:sz w:val="8"/>
        </w:rPr>
        <w:t>Caitaani</w:t>
      </w:r>
      <w:proofErr w:type="spellEnd"/>
      <w:r w:rsidRPr="009705E6">
        <w:rPr>
          <w:sz w:val="8"/>
        </w:rPr>
        <w:t xml:space="preserve"> </w:t>
      </w:r>
      <w:proofErr w:type="spellStart"/>
      <w:r w:rsidRPr="009705E6">
        <w:rPr>
          <w:sz w:val="8"/>
        </w:rPr>
        <w:t>mũtharaba-Inĩ</w:t>
      </w:r>
      <w:proofErr w:type="spellEnd"/>
      <w:r w:rsidRPr="009705E6">
        <w:rPr>
          <w:sz w:val="8"/>
        </w:rPr>
        <w:t xml:space="preserve">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w:t>
      </w:r>
      <w:proofErr w:type="spellStart"/>
      <w:r w:rsidRPr="009705E6">
        <w:rPr>
          <w:sz w:val="8"/>
        </w:rPr>
        <w:t>Vizenor</w:t>
      </w:r>
      <w:proofErr w:type="spellEnd"/>
      <w:r w:rsidRPr="009705E6">
        <w:rPr>
          <w:sz w:val="8"/>
        </w:rPr>
        <w:t>, writes that Standing Bear’s thoughts and deeds suggest a “shadow curriculum” of a deep sovereignty beyond their immediate referents in the (English) world. “Shadows are possibilities, neither empty nor over-determined by words or referents but instances of possibilities</w:t>
      </w:r>
      <w:proofErr w:type="gramStart"/>
      <w:r w:rsidRPr="009705E6">
        <w:rPr>
          <w:sz w:val="8"/>
        </w:rPr>
        <w:t>.”[</w:t>
      </w:r>
      <w:proofErr w:type="gramEnd"/>
      <w:r w:rsidRPr="009705E6">
        <w:rPr>
          <w:sz w:val="8"/>
        </w:rPr>
        <w:t xml:space="preserve">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w:t>
      </w:r>
      <w:proofErr w:type="gramStart"/>
      <w:r w:rsidRPr="009705E6">
        <w:rPr>
          <w:sz w:val="8"/>
        </w:rPr>
        <w:t>.”[</w:t>
      </w:r>
      <w:proofErr w:type="gramEnd"/>
      <w:r w:rsidRPr="009705E6">
        <w:rPr>
          <w:sz w:val="8"/>
        </w:rPr>
        <w:t xml:space="preserve">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w:t>
      </w:r>
      <w:proofErr w:type="spellStart"/>
      <w:r w:rsidRPr="009705E6">
        <w:rPr>
          <w:sz w:val="8"/>
        </w:rPr>
        <w:t>Veta</w:t>
      </w:r>
      <w:proofErr w:type="spellEnd"/>
      <w:r w:rsidRPr="009705E6">
        <w:rPr>
          <w:sz w:val="8"/>
        </w:rPr>
        <w:t xml:space="preserve"> </w:t>
      </w:r>
      <w:proofErr w:type="spellStart"/>
      <w:r w:rsidRPr="009705E6">
        <w:rPr>
          <w:sz w:val="8"/>
        </w:rPr>
        <w:t>Schlimgen</w:t>
      </w:r>
      <w:proofErr w:type="spellEnd"/>
      <w:r w:rsidRPr="009705E6">
        <w:rPr>
          <w:sz w:val="8"/>
        </w:rPr>
        <w:t xml:space="preserve"> explains, the desires and ambitions cultivated in the “culture of education” created a new—and unanticipated—(</w:t>
      </w:r>
      <w:proofErr w:type="spellStart"/>
      <w:r w:rsidRPr="009705E6">
        <w:rPr>
          <w:sz w:val="8"/>
        </w:rPr>
        <w:t>im</w:t>
      </w:r>
      <w:proofErr w:type="spellEnd"/>
      <w:r w:rsidRPr="009705E6">
        <w:rPr>
          <w:sz w:val="8"/>
        </w:rPr>
        <w:t xml:space="preserve">)migration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Cs/>
          <w:highlight w:val="yellow"/>
        </w:rPr>
        <w:t>brown labor unionists in West Coast farms</w:t>
      </w:r>
      <w:r w:rsidRPr="001C1C65">
        <w:rPr>
          <w:rStyle w:val="StyleUnderline"/>
        </w:rPr>
        <w:t xml:space="preserve"> </w:t>
      </w:r>
      <w:r w:rsidRPr="009705E6">
        <w:rPr>
          <w:sz w:val="8"/>
        </w:rPr>
        <w:t xml:space="preserve">and canneries. Notable organizers within the Cannery Workers’ and Farm Laborers’ Union were first accomplished students. </w:t>
      </w:r>
      <w:proofErr w:type="spellStart"/>
      <w:r w:rsidRPr="009705E6">
        <w:rPr>
          <w:sz w:val="8"/>
        </w:rPr>
        <w:t>Victorio</w:t>
      </w:r>
      <w:proofErr w:type="spellEnd"/>
      <w:r w:rsidRPr="009705E6">
        <w:rPr>
          <w:sz w:val="8"/>
        </w:rPr>
        <w:t xml:space="preserve"> Velasco, after earning a degree in journalism, was shunted into cannery work and farm labor in Seattle. He went on to edit Filipino community newspapers that were critical to creating a collective Filipino workers’ political voice. Chris </w:t>
      </w:r>
      <w:proofErr w:type="spellStart"/>
      <w:r w:rsidRPr="009705E6">
        <w:rPr>
          <w:sz w:val="8"/>
        </w:rPr>
        <w:t>Mensalvas</w:t>
      </w:r>
      <w:proofErr w:type="spellEnd"/>
      <w:r w:rsidRPr="009705E6">
        <w:rPr>
          <w:sz w:val="8"/>
        </w:rPr>
        <w:t xml:space="preserve"> quit law school because, as a U.S. “noncitizen national” from the Philippines, he was prohibited from practicing law. “I spent three years in college and then I went to organize our people on the farms</w:t>
      </w:r>
      <w:proofErr w:type="gramStart"/>
      <w:r w:rsidRPr="009705E6">
        <w:rPr>
          <w:sz w:val="8"/>
        </w:rPr>
        <w:t>.”[</w:t>
      </w:r>
      <w:proofErr w:type="gramEnd"/>
      <w:r w:rsidRPr="009705E6">
        <w:rPr>
          <w:sz w:val="8"/>
        </w:rPr>
        <w:t xml:space="preserve">7] Trinidad </w:t>
      </w:r>
      <w:proofErr w:type="spellStart"/>
      <w:r w:rsidRPr="009705E6">
        <w:rPr>
          <w:sz w:val="8"/>
        </w:rPr>
        <w:t>Rojo</w:t>
      </w:r>
      <w:proofErr w:type="spellEnd"/>
      <w:r w:rsidRPr="009705E6">
        <w:rPr>
          <w:sz w:val="8"/>
        </w:rPr>
        <w:t xml:space="preserve">,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w:t>
      </w:r>
      <w:proofErr w:type="spellStart"/>
      <w:r w:rsidRPr="009705E6">
        <w:rPr>
          <w:sz w:val="8"/>
        </w:rPr>
        <w:t>Rojo</w:t>
      </w:r>
      <w:proofErr w:type="spellEnd"/>
      <w:r w:rsidRPr="009705E6">
        <w:rPr>
          <w:sz w:val="8"/>
        </w:rPr>
        <w:t xml:space="preserve">, </w:t>
      </w:r>
      <w:proofErr w:type="spellStart"/>
      <w:r w:rsidRPr="009705E6">
        <w:rPr>
          <w:sz w:val="8"/>
        </w:rPr>
        <w:t>Mensalves</w:t>
      </w:r>
      <w:proofErr w:type="spellEnd"/>
      <w:r w:rsidRPr="009705E6">
        <w:rPr>
          <w:sz w:val="8"/>
        </w:rPr>
        <w:t xml:space="preserve">, Standing Bear, and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are </w:t>
      </w:r>
      <w:proofErr w:type="spellStart"/>
      <w:r w:rsidRPr="009705E6">
        <w:rPr>
          <w:sz w:val="8"/>
        </w:rPr>
        <w:t>scyborg</w:t>
      </w:r>
      <w:proofErr w:type="spellEnd"/>
      <w:r w:rsidRPr="009705E6">
        <w:rPr>
          <w:sz w:val="8"/>
        </w:rPr>
        <w:t>,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w:t>
      </w:r>
      <w:proofErr w:type="spellStart"/>
      <w:r w:rsidRPr="009705E6">
        <w:rPr>
          <w:sz w:val="8"/>
        </w:rPr>
        <w:t>Scyborgs</w:t>
      </w:r>
      <w:proofErr w:type="spellEnd"/>
      <w:r w:rsidRPr="009705E6">
        <w:rPr>
          <w:sz w:val="8"/>
        </w:rPr>
        <w:t xml:space="preserve"> are possible “men” fit for assimilation—the colonial hope is that the whiteness of the normative human can be extended to the very people who were premised as non-human, gender-deviant savages. </w:t>
      </w:r>
      <w:proofErr w:type="gramStart"/>
      <w:r w:rsidRPr="009705E6">
        <w:rPr>
          <w:sz w:val="8"/>
        </w:rPr>
        <w:t>Thus</w:t>
      </w:r>
      <w:proofErr w:type="gramEnd"/>
      <w:r w:rsidRPr="009705E6">
        <w:rPr>
          <w:sz w:val="8"/>
        </w:rPr>
        <w:t xml:space="preserve">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w:t>
      </w:r>
      <w:proofErr w:type="spellStart"/>
      <w:r w:rsidRPr="009705E6">
        <w:rPr>
          <w:sz w:val="8"/>
        </w:rPr>
        <w:t>scyborg</w:t>
      </w:r>
      <w:proofErr w:type="spellEnd"/>
      <w:r w:rsidRPr="009705E6">
        <w:rPr>
          <w:sz w:val="8"/>
        </w:rPr>
        <w:t xml:space="preserve">,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43DBE1D4" w14:textId="04C4132E" w:rsidR="00AA7A2B" w:rsidRDefault="00AA7A2B" w:rsidP="00AA7A2B">
      <w:pPr>
        <w:pStyle w:val="Heading4"/>
      </w:pPr>
      <w:r>
        <w:t>[</w:t>
      </w:r>
      <w:r>
        <w:t>3</w:t>
      </w:r>
      <w:r>
        <w:t xml:space="preserve">] Solidarity: Our advocacy solves battle fatigue </w:t>
      </w:r>
    </w:p>
    <w:p w14:paraId="65735136" w14:textId="77777777" w:rsidR="00AA7A2B" w:rsidRPr="006778FA" w:rsidRDefault="00AA7A2B" w:rsidP="00AA7A2B">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13FF8499" w14:textId="77777777" w:rsidR="00AA7A2B" w:rsidRPr="002B77F2" w:rsidRDefault="00AA7A2B" w:rsidP="00AA7A2B">
      <w:pPr>
        <w:rPr>
          <w:rStyle w:val="StyleUnderline"/>
          <w:sz w:val="12"/>
          <w:u w:val="none"/>
        </w:rPr>
      </w:pPr>
      <w:r w:rsidRPr="00657E95">
        <w:rPr>
          <w:sz w:val="12"/>
        </w:rPr>
        <w:t xml:space="preserve">Knowledge systems and ways of knowing are rooted in people’s social </w:t>
      </w:r>
      <w:proofErr w:type="spellStart"/>
      <w:r w:rsidRPr="00657E95">
        <w:rPr>
          <w:sz w:val="12"/>
        </w:rPr>
        <w:t>locatedness</w:t>
      </w:r>
      <w:proofErr w:type="spellEnd"/>
      <w:r w:rsidRPr="00657E95">
        <w:rPr>
          <w:sz w:val="12"/>
        </w:rPr>
        <w:t xml:space="preserve"> and help them to understand certain phenomena. </w:t>
      </w:r>
      <w:proofErr w:type="spellStart"/>
      <w:r w:rsidRPr="00657E95">
        <w:rPr>
          <w:sz w:val="12"/>
        </w:rPr>
        <w:t>Alcoff</w:t>
      </w:r>
      <w:proofErr w:type="spellEnd"/>
      <w:r w:rsidRPr="00657E95">
        <w:rPr>
          <w:sz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Cs/>
          <w:highlight w:val="yellow"/>
        </w:rPr>
        <w:t xml:space="preserve">their knowledge is still Othered </w:t>
      </w:r>
      <w:r w:rsidRPr="006A3226">
        <w:rPr>
          <w:rStyle w:val="StyleUnderline"/>
          <w:bCs/>
        </w:rPr>
        <w:t>and compartmentalized</w:t>
      </w:r>
      <w:r w:rsidRPr="006A3226">
        <w:rPr>
          <w:rStyle w:val="StyleUnderline"/>
        </w:rPr>
        <w:t xml:space="preserve"> </w:t>
      </w:r>
      <w:r w:rsidRPr="006A3226">
        <w:rPr>
          <w:sz w:val="12"/>
        </w:rPr>
        <w:t xml:space="preserve">into </w:t>
      </w:r>
      <w:proofErr w:type="gramStart"/>
      <w:r w:rsidRPr="006A3226">
        <w:rPr>
          <w:sz w:val="12"/>
        </w:rPr>
        <w:t>particular</w:t>
      </w:r>
      <w:r w:rsidRPr="00657E95">
        <w:rPr>
          <w:sz w:val="12"/>
        </w:rPr>
        <w:t xml:space="preserve"> moments</w:t>
      </w:r>
      <w:proofErr w:type="gramEnd"/>
      <w:r w:rsidRPr="00657E95">
        <w:rPr>
          <w:sz w:val="12"/>
        </w:rPr>
        <w:t xml:space="preserve">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w:t>
      </w:r>
      <w:proofErr w:type="gramStart"/>
      <w:r w:rsidRPr="00657E95">
        <w:rPr>
          <w:sz w:val="12"/>
        </w:rPr>
        <w:t>particular moment</w:t>
      </w:r>
      <w:proofErr w:type="gramEnd"/>
      <w:r w:rsidRPr="00657E9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57E95">
        <w:rPr>
          <w:sz w:val="12"/>
        </w:rPr>
        <w:t>Thobani</w:t>
      </w:r>
      <w:proofErr w:type="spellEnd"/>
      <w:r w:rsidRPr="00657E95">
        <w:rPr>
          <w:sz w:val="12"/>
        </w:rPr>
        <w:t>, 2007) or why and how Indigenous residential schooling, forced assimilation, the building of pipelines and the like continue to affect Indigenous communities to this very day (</w:t>
      </w:r>
      <w:proofErr w:type="spellStart"/>
      <w:r w:rsidRPr="00657E95">
        <w:rPr>
          <w:sz w:val="12"/>
        </w:rPr>
        <w:t>Coulthard</w:t>
      </w:r>
      <w:proofErr w:type="spellEnd"/>
      <w:r w:rsidRPr="00657E95">
        <w:rPr>
          <w:sz w:val="12"/>
        </w:rPr>
        <w:t xml:space="preserve">,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w:t>
      </w:r>
      <w:proofErr w:type="spellStart"/>
      <w:r w:rsidRPr="005D0042">
        <w:rPr>
          <w:rStyle w:val="StyleUnderline"/>
          <w:highlight w:val="yellow"/>
        </w:rPr>
        <w:t>colour</w:t>
      </w:r>
      <w:proofErr w:type="spellEnd"/>
      <w:r w:rsidRPr="005D0042">
        <w:rPr>
          <w:rStyle w:val="StyleUnderline"/>
          <w:highlight w:val="yellow"/>
        </w:rPr>
        <w:t xml:space="preserve">]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w:t>
      </w:r>
      <w:r w:rsidRPr="00645405">
        <w:rPr>
          <w:sz w:val="12"/>
        </w:rPr>
        <w:lastRenderedPageBreak/>
        <w:t xml:space="preserve">deems it appropriate to do so. </w:t>
      </w:r>
      <w:r w:rsidRPr="00645405">
        <w:rPr>
          <w:rStyle w:val="StyleUnderline"/>
        </w:rPr>
        <w:t xml:space="preserve">The </w:t>
      </w:r>
      <w:r w:rsidRPr="00645405">
        <w:rPr>
          <w:rStyle w:val="StyleUnderline"/>
          <w:bCs/>
        </w:rPr>
        <w:t>oppressed become the bearers of the oppressor’s ignorance</w:t>
      </w:r>
      <w:r w:rsidRPr="00645405">
        <w:rPr>
          <w:rStyle w:val="StyleUnderline"/>
        </w:rPr>
        <w:t xml:space="preserve"> while also living through their own oppression. It is important to be critical of such dynamics so that people of </w:t>
      </w:r>
      <w:proofErr w:type="spellStart"/>
      <w:r w:rsidRPr="00645405">
        <w:rPr>
          <w:rStyle w:val="StyleUnderline"/>
        </w:rPr>
        <w:t>colour</w:t>
      </w:r>
      <w:proofErr w:type="spellEnd"/>
      <w:r w:rsidRPr="00645405">
        <w:rPr>
          <w:rStyle w:val="StyleUnderline"/>
        </w:rPr>
        <w:t xml:space="preserve"> do not bear </w:t>
      </w:r>
      <w:proofErr w:type="gramStart"/>
      <w:r w:rsidRPr="00645405">
        <w:rPr>
          <w:rStyle w:val="StyleUnderline"/>
        </w:rPr>
        <w:t>all of</w:t>
      </w:r>
      <w:proofErr w:type="gramEnd"/>
      <w:r w:rsidRPr="00645405">
        <w:rPr>
          <w:rStyle w:val="StyleUnderline"/>
        </w:rPr>
        <w:t xml:space="preserve"> the responsibility for the privileged to learn and unlearn about their privilege.</w:t>
      </w:r>
      <w:r w:rsidRPr="00657E95">
        <w:rPr>
          <w:sz w:val="12"/>
        </w:rPr>
        <w:t xml:space="preserve"> </w:t>
      </w:r>
    </w:p>
    <w:p w14:paraId="4C8E9E59" w14:textId="089950A5" w:rsidR="00AA7A2B" w:rsidRDefault="00AA7A2B" w:rsidP="00AA7A2B">
      <w:pPr>
        <w:pStyle w:val="Heading4"/>
      </w:pPr>
      <w:r w:rsidRPr="00B30272">
        <w:t>[</w:t>
      </w:r>
      <w:r>
        <w:t>4</w:t>
      </w:r>
      <w:r w:rsidRPr="00B30272">
        <w:t>] Performativity</w:t>
      </w:r>
      <w:r>
        <w:t>: T</w:t>
      </w:r>
      <w:r w:rsidRPr="00B30272">
        <w:t xml:space="preserve">hey presuppose that their epistemology will be valued which </w:t>
      </w:r>
      <w:r>
        <w:t xml:space="preserve">means contestation proves our role of the ballot is a prerequisite to all evaluation </w:t>
      </w:r>
    </w:p>
    <w:p w14:paraId="165DA216" w14:textId="27393933" w:rsidR="00AA7A2B" w:rsidRPr="008E229E" w:rsidRDefault="00AA7A2B" w:rsidP="00AA7A2B">
      <w:pPr>
        <w:pStyle w:val="Heading4"/>
        <w:rPr>
          <w:u w:val="single"/>
        </w:rPr>
      </w:pPr>
      <w:r>
        <w:t>[</w:t>
      </w:r>
      <w:r>
        <w:t>5</w:t>
      </w:r>
      <w:r>
        <w:t>] Epistemology: Our role of the ballot answers a metaethical question that precedes normative framing. R</w:t>
      </w:r>
      <w:r w:rsidRPr="00EB4164">
        <w:t>efus</w:t>
      </w:r>
      <w:r>
        <w:t>ing</w:t>
      </w:r>
      <w:r w:rsidRPr="00EB4164">
        <w:t xml:space="preserve"> all epistemic </w:t>
      </w:r>
      <w:r w:rsidRPr="003D3188">
        <w:t>hegemony is a prerequisite to cognitive deliberation and a lack of hierarchies across normative structures means I get permutations.</w:t>
      </w:r>
      <w:r>
        <w:t xml:space="preserve">    </w:t>
      </w:r>
    </w:p>
    <w:p w14:paraId="211FF318" w14:textId="77777777" w:rsidR="00AA7A2B" w:rsidRPr="00F3557B" w:rsidRDefault="00AA7A2B" w:rsidP="00AA7A2B">
      <w:proofErr w:type="spellStart"/>
      <w:r w:rsidRPr="00F3557B">
        <w:rPr>
          <w:rStyle w:val="Style13ptBold"/>
        </w:rPr>
        <w:t>Poppe</w:t>
      </w:r>
      <w:proofErr w:type="spellEnd"/>
      <w:r w:rsidRPr="00F3557B">
        <w:rPr>
          <w:rStyle w:val="Style13ptBold"/>
        </w:rPr>
        <w:t xml:space="preserve"> 16 - R.C </w:t>
      </w:r>
      <w:proofErr w:type="spellStart"/>
      <w:r w:rsidRPr="00F3557B">
        <w:rPr>
          <w:rStyle w:val="Style13ptBold"/>
        </w:rPr>
        <w:t>Poppe</w:t>
      </w:r>
      <w:proofErr w:type="spellEnd"/>
      <w:r w:rsidRPr="00F3557B">
        <w:rPr>
          <w:rStyle w:val="Style13ptBold"/>
        </w:rPr>
        <w:t xml:space="preserve">, Utrecht University Repository, 2016 </w:t>
      </w:r>
      <w:r w:rsidRPr="00F3557B">
        <w:t>“APPLYING DECOLONIAL PERSPECTIVES TO CLIMATE ETHICS” [https://dspace.library.uu.nl/handle/1874/334548] Accessed 10/9/19 SAO</w:t>
      </w:r>
    </w:p>
    <w:p w14:paraId="61BDB609" w14:textId="77777777" w:rsidR="00AA7A2B" w:rsidRDefault="00AA7A2B" w:rsidP="00AA7A2B">
      <w:pPr>
        <w:rPr>
          <w:rStyle w:val="StyleUnderline"/>
        </w:rPr>
      </w:pPr>
      <w:r w:rsidRPr="003F1660">
        <w:rPr>
          <w:sz w:val="10"/>
        </w:rPr>
        <w:t xml:space="preserve">Relation and contribution to climate ethics </w:t>
      </w:r>
      <w:proofErr w:type="gramStart"/>
      <w:r w:rsidRPr="003F1660">
        <w:rPr>
          <w:sz w:val="10"/>
        </w:rPr>
        <w:t>As</w:t>
      </w:r>
      <w:proofErr w:type="gramEnd"/>
      <w:r w:rsidRPr="003F1660">
        <w:rPr>
          <w:sz w:val="10"/>
        </w:rPr>
        <w:t xml:space="preserve"> stated in the beginning of the previous chapter</w:t>
      </w:r>
      <w:r w:rsidRPr="00F3557B">
        <w:rPr>
          <w:rStyle w:val="StyleUnderline"/>
        </w:rPr>
        <w:t>, moral epistemology is a branch of metaethics that concerns itself with the justification for moral statements. Moral epistemology, however, must also be a branch of epistemology, because if justification</w:t>
      </w:r>
      <w:r w:rsidRPr="00F3557B">
        <w:rPr>
          <w:rStyle w:val="StyleUnderline"/>
          <w:bCs/>
        </w:rPr>
        <w:t xml:space="preserve"> </w:t>
      </w:r>
      <w:r w:rsidRPr="00F3557B">
        <w:rPr>
          <w:rStyle w:val="StyleUnderline"/>
          <w:bCs/>
          <w:highlight w:val="yellow"/>
        </w:rPr>
        <w:t>for moral statements</w:t>
      </w:r>
      <w:r w:rsidRPr="003F1660">
        <w:rPr>
          <w:sz w:val="10"/>
        </w:rPr>
        <w:t xml:space="preserve"> is</w:t>
      </w:r>
      <w:r w:rsidRPr="00F3557B">
        <w:rPr>
          <w:rStyle w:val="StyleUnderline"/>
          <w:bCs/>
          <w:highlight w:val="yellow"/>
        </w:rPr>
        <w:t xml:space="preserve"> to be evaluated, there needs to be a justification for </w:t>
      </w:r>
      <w:r w:rsidRPr="003F1660">
        <w:rPr>
          <w:sz w:val="10"/>
        </w:rPr>
        <w:t>the (type of)</w:t>
      </w:r>
      <w:r w:rsidRPr="00F3557B">
        <w:rPr>
          <w:rStyle w:val="StyleUnderline"/>
          <w:bCs/>
        </w:rPr>
        <w:t xml:space="preserve"> </w:t>
      </w:r>
      <w:r w:rsidRPr="00F3557B">
        <w:rPr>
          <w:rStyle w:val="StyleUnderline"/>
          <w:bCs/>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xml:space="preserve">, if one were to engage in an inquiry to normative (applied) ethics, at least some attention has </w:t>
      </w:r>
      <w:proofErr w:type="gramStart"/>
      <w:r w:rsidRPr="00F3557B">
        <w:rPr>
          <w:rStyle w:val="StyleUnderline"/>
        </w:rPr>
        <w:t>be</w:t>
      </w:r>
      <w:proofErr w:type="gramEnd"/>
      <w:r w:rsidRPr="00F3557B">
        <w:rPr>
          <w:rStyle w:val="StyleUnderline"/>
        </w:rPr>
        <w:t xml:space="preserv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bCs/>
        </w:rPr>
        <w:t xml:space="preserve"> ethical</w:t>
      </w:r>
      <w:r w:rsidRPr="003F1660">
        <w:rPr>
          <w:rStyle w:val="StyleUnderline"/>
          <w:bCs/>
        </w:rPr>
        <w:t xml:space="preserve"> </w:t>
      </w:r>
      <w:r w:rsidRPr="003F1660">
        <w:rPr>
          <w:sz w:val="10"/>
        </w:rPr>
        <w:t xml:space="preserve">form of mitigation </w:t>
      </w:r>
      <w:r w:rsidRPr="003F1660">
        <w:rPr>
          <w:rStyle w:val="StyleUnderline"/>
          <w:bCs/>
        </w:rPr>
        <w:t>policy cannot be achieved if the epistemology</w:t>
      </w:r>
      <w:r w:rsidRPr="003F1660">
        <w:rPr>
          <w:sz w:val="10"/>
        </w:rPr>
        <w:t>(-</w:t>
      </w:r>
      <w:proofErr w:type="spellStart"/>
      <w:r w:rsidRPr="003F1660">
        <w:rPr>
          <w:sz w:val="10"/>
        </w:rPr>
        <w:t>ies</w:t>
      </w:r>
      <w:proofErr w:type="spellEnd"/>
      <w:r w:rsidRPr="003F1660">
        <w:rPr>
          <w:sz w:val="10"/>
        </w:rPr>
        <w:t>)</w:t>
      </w:r>
      <w:r w:rsidRPr="003F1660">
        <w:rPr>
          <w:b/>
          <w:bCs/>
          <w:sz w:val="10"/>
        </w:rPr>
        <w:t xml:space="preserve"> </w:t>
      </w:r>
      <w:r w:rsidRPr="003F1660">
        <w:rPr>
          <w:rStyle w:val="StyleUnderline"/>
          <w:bCs/>
        </w:rPr>
        <w:t xml:space="preserve">employed to justify the evaluation of justification of moral statements </w:t>
      </w:r>
      <w:r w:rsidRPr="003F1660">
        <w:rPr>
          <w:sz w:val="10"/>
        </w:rPr>
        <w:t>(moral epistemology</w:t>
      </w:r>
      <w:r w:rsidRPr="003F1660">
        <w:rPr>
          <w:rStyle w:val="StyleUnderline"/>
        </w:rPr>
        <w:t>)</w:t>
      </w:r>
      <w:r w:rsidRPr="003F1660">
        <w:rPr>
          <w:rStyle w:val="StyleUnderline"/>
          <w:bCs/>
        </w:rPr>
        <w:t xml:space="preserve"> </w:t>
      </w:r>
      <w:proofErr w:type="gramStart"/>
      <w:r w:rsidRPr="003F1660">
        <w:rPr>
          <w:rStyle w:val="StyleUnderline"/>
          <w:bCs/>
        </w:rPr>
        <w:t>is in conflict with</w:t>
      </w:r>
      <w:proofErr w:type="gramEnd"/>
      <w:r w:rsidRPr="003F1660">
        <w:rPr>
          <w:rStyle w:val="StyleUnderline"/>
          <w:bCs/>
        </w:rPr>
        <w:t xml:space="preserve"> epistemologies </w:t>
      </w:r>
      <w:r w:rsidRPr="003F1660">
        <w:rPr>
          <w:sz w:val="10"/>
        </w:rPr>
        <w:t>and relations to nature</w:t>
      </w:r>
      <w:r w:rsidRPr="003F1660">
        <w:rPr>
          <w:rStyle w:val="StyleUnderline"/>
          <w:bCs/>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w:t>
      </w:r>
      <w:proofErr w:type="spellStart"/>
      <w:r w:rsidRPr="003F1660">
        <w:rPr>
          <w:sz w:val="10"/>
        </w:rPr>
        <w:t>kincentric</w:t>
      </w:r>
      <w:proofErr w:type="spellEnd"/>
      <w:r w:rsidRPr="003F1660">
        <w:rPr>
          <w:sz w:val="10"/>
        </w:rPr>
        <w:t xml:space="preserve"> ecology (Salmon, p. 1328). This means that indigenous people regard themselves and nature as part of the same family. Salmon argues that the best way to understand such a relation to nature is through the </w:t>
      </w:r>
      <w:proofErr w:type="spellStart"/>
      <w:r w:rsidRPr="003F1660">
        <w:rPr>
          <w:sz w:val="10"/>
        </w:rPr>
        <w:t>Rarámuri</w:t>
      </w:r>
      <w:proofErr w:type="spellEnd"/>
      <w:r w:rsidRPr="003F1660">
        <w:rPr>
          <w:sz w:val="10"/>
        </w:rPr>
        <w:t xml:space="preserve"> (an indigenous community in eastern Mexico; the </w:t>
      </w:r>
      <w:proofErr w:type="spellStart"/>
      <w:r w:rsidRPr="003F1660">
        <w:rPr>
          <w:sz w:val="10"/>
        </w:rPr>
        <w:t>Sieraa</w:t>
      </w:r>
      <w:proofErr w:type="spellEnd"/>
      <w:r w:rsidRPr="003F1660">
        <w:rPr>
          <w:sz w:val="10"/>
        </w:rPr>
        <w:t xml:space="preserve"> Madres) concept of </w:t>
      </w:r>
      <w:proofErr w:type="spellStart"/>
      <w:r w:rsidRPr="003F1660">
        <w:rPr>
          <w:sz w:val="10"/>
        </w:rPr>
        <w:t>iwígara</w:t>
      </w:r>
      <w:proofErr w:type="spellEnd"/>
      <w:r w:rsidRPr="003F1660">
        <w:rPr>
          <w:sz w:val="10"/>
        </w:rPr>
        <w:t xml:space="preserve">, which he explains as the following: </w:t>
      </w:r>
      <w:proofErr w:type="spellStart"/>
      <w:r w:rsidRPr="003F1660">
        <w:rPr>
          <w:sz w:val="10"/>
        </w:rPr>
        <w:t>Poppe</w:t>
      </w:r>
      <w:proofErr w:type="spellEnd"/>
      <w:r w:rsidRPr="003F1660">
        <w:rPr>
          <w:sz w:val="10"/>
        </w:rPr>
        <w:t xml:space="preserve"> 35 “</w:t>
      </w:r>
      <w:proofErr w:type="spellStart"/>
      <w:r w:rsidRPr="003F1660">
        <w:rPr>
          <w:sz w:val="10"/>
        </w:rPr>
        <w:t>Iwígara</w:t>
      </w:r>
      <w:proofErr w:type="spellEnd"/>
      <w:r w:rsidRPr="003F1660">
        <w:rPr>
          <w:sz w:val="10"/>
        </w:rPr>
        <w:t xml:space="preserve"> is the total interconnectedness and integration of all life in the Sierra Madres, physical and </w:t>
      </w:r>
      <w:proofErr w:type="gramStart"/>
      <w:r w:rsidRPr="003F1660">
        <w:rPr>
          <w:sz w:val="10"/>
        </w:rPr>
        <w:t>spiritual”…</w:t>
      </w:r>
      <w:proofErr w:type="gramEnd"/>
      <w:r w:rsidRPr="003F1660">
        <w:rPr>
          <w:sz w:val="10"/>
        </w:rPr>
        <w:t>”</w:t>
      </w:r>
      <w:proofErr w:type="spellStart"/>
      <w:r w:rsidRPr="003F1660">
        <w:rPr>
          <w:sz w:val="10"/>
        </w:rPr>
        <w:t>Iwí</w:t>
      </w:r>
      <w:proofErr w:type="spellEnd"/>
      <w:r w:rsidRPr="003F1660">
        <w:rPr>
          <w:sz w:val="10"/>
        </w:rPr>
        <w:t xml:space="preserve"> also makes reference to the </w:t>
      </w:r>
      <w:proofErr w:type="spellStart"/>
      <w:r w:rsidRPr="003F1660">
        <w:rPr>
          <w:sz w:val="10"/>
        </w:rPr>
        <w:t>Rarámuri</w:t>
      </w:r>
      <w:proofErr w:type="spellEnd"/>
      <w:r w:rsidRPr="003F1660">
        <w:rPr>
          <w:sz w:val="10"/>
        </w:rPr>
        <w:t xml:space="preserve"> concept of soul. It is understood that the soul, or </w:t>
      </w:r>
      <w:proofErr w:type="spellStart"/>
      <w:r w:rsidRPr="003F1660">
        <w:rPr>
          <w:sz w:val="10"/>
        </w:rPr>
        <w:t>iwí</w:t>
      </w:r>
      <w:proofErr w:type="spellEnd"/>
      <w:r w:rsidRPr="003F1660">
        <w:rPr>
          <w:sz w:val="10"/>
        </w:rPr>
        <w:t xml:space="preserve">, sustains the body with the breath of life. Everything that breaths </w:t>
      </w:r>
      <w:proofErr w:type="gramStart"/>
      <w:r w:rsidRPr="003F1660">
        <w:rPr>
          <w:sz w:val="10"/>
        </w:rPr>
        <w:t>has</w:t>
      </w:r>
      <w:proofErr w:type="gramEnd"/>
      <w:r w:rsidRPr="003F1660">
        <w:rPr>
          <w:sz w:val="10"/>
        </w:rPr>
        <w:t xml:space="preserve"> a soul. Plants, animals, humans, stones, the land, all share the same breath. When humans and animals die, their souls become butterflies that visit the living. The butterflies also travel to the Milky Way, where past souls of the ancestors reside. </w:t>
      </w:r>
      <w:proofErr w:type="spellStart"/>
      <w:r w:rsidRPr="003F1660">
        <w:rPr>
          <w:sz w:val="10"/>
        </w:rPr>
        <w:t>Iwí</w:t>
      </w:r>
      <w:proofErr w:type="spellEnd"/>
      <w:r w:rsidRPr="003F1660">
        <w:rPr>
          <w:sz w:val="10"/>
        </w:rPr>
        <w:t xml:space="preserve"> is also the word used to identify a caterpillar that weaves its cocoons on the madrone tree (Arbutus sp.). The implication is that there is a whole morphophysiological process of change, death, birth, and rebirth associated with the concept of </w:t>
      </w:r>
      <w:proofErr w:type="spellStart"/>
      <w:r w:rsidRPr="003F1660">
        <w:rPr>
          <w:sz w:val="10"/>
        </w:rPr>
        <w:t>iwí</w:t>
      </w:r>
      <w:proofErr w:type="spellEnd"/>
      <w:r w:rsidRPr="003F1660">
        <w:rPr>
          <w:sz w:val="10"/>
        </w:rPr>
        <w:t xml:space="preserve">. </w:t>
      </w:r>
      <w:proofErr w:type="spellStart"/>
      <w:r w:rsidRPr="003F1660">
        <w:rPr>
          <w:sz w:val="10"/>
        </w:rPr>
        <w:t>Iwí</w:t>
      </w:r>
      <w:proofErr w:type="spellEnd"/>
      <w:r w:rsidRPr="003F1660">
        <w:rPr>
          <w:sz w:val="10"/>
        </w:rPr>
        <w:t xml:space="preserve"> is the soul or essence of life everywhere. </w:t>
      </w:r>
      <w:proofErr w:type="spellStart"/>
      <w:r w:rsidRPr="003F1660">
        <w:rPr>
          <w:sz w:val="10"/>
        </w:rPr>
        <w:t>Iwígara</w:t>
      </w:r>
      <w:proofErr w:type="spellEnd"/>
      <w:r w:rsidRPr="003F1660">
        <w:rPr>
          <w:sz w:val="10"/>
        </w:rPr>
        <w:t xml:space="preserve"> then channels the idea that all life, spiritual and physical, is interconnected in a continual cycle. </w:t>
      </w:r>
      <w:proofErr w:type="spellStart"/>
      <w:r w:rsidRPr="003F1660">
        <w:rPr>
          <w:sz w:val="10"/>
        </w:rPr>
        <w:t>Iwí</w:t>
      </w:r>
      <w:proofErr w:type="spellEnd"/>
      <w:r w:rsidRPr="003F1660">
        <w:rPr>
          <w:sz w:val="10"/>
        </w:rPr>
        <w:t xml:space="preserve"> is the prefix to </w:t>
      </w:r>
      <w:proofErr w:type="spellStart"/>
      <w:r w:rsidRPr="003F1660">
        <w:rPr>
          <w:sz w:val="10"/>
        </w:rPr>
        <w:t>iwígara</w:t>
      </w:r>
      <w:proofErr w:type="spellEnd"/>
      <w:r w:rsidRPr="003F1660">
        <w:rPr>
          <w:sz w:val="10"/>
        </w:rPr>
        <w:t xml:space="preserve">. </w:t>
      </w:r>
      <w:proofErr w:type="spellStart"/>
      <w:r w:rsidRPr="003F1660">
        <w:rPr>
          <w:sz w:val="10"/>
        </w:rPr>
        <w:t>Iwígara</w:t>
      </w:r>
      <w:proofErr w:type="spellEnd"/>
      <w:r w:rsidRPr="003F1660">
        <w:rPr>
          <w:sz w:val="10"/>
        </w:rPr>
        <w:t xml:space="preserve"> expresses the belief that all life shares the same breath. We are all related to, and play a role in, the complexity of life. </w:t>
      </w:r>
      <w:proofErr w:type="spellStart"/>
      <w:r w:rsidRPr="003F1660">
        <w:rPr>
          <w:sz w:val="10"/>
        </w:rPr>
        <w:t>Iwígara</w:t>
      </w:r>
      <w:proofErr w:type="spellEnd"/>
      <w:r w:rsidRPr="003F1660">
        <w:rPr>
          <w:sz w:val="10"/>
        </w:rPr>
        <w:t xml:space="preserve"> most closely resembles the concept of </w:t>
      </w:r>
      <w:proofErr w:type="spellStart"/>
      <w:r w:rsidRPr="003F1660">
        <w:rPr>
          <w:sz w:val="10"/>
        </w:rPr>
        <w:t>kincentric</w:t>
      </w:r>
      <w:proofErr w:type="spellEnd"/>
      <w:r w:rsidRPr="003F1660">
        <w:rPr>
          <w:sz w:val="10"/>
        </w:rPr>
        <w:t xml:space="preserve"> ecology.” (Salmon, p. 1328) The concept of </w:t>
      </w:r>
      <w:proofErr w:type="spellStart"/>
      <w:r w:rsidRPr="003F1660">
        <w:rPr>
          <w:sz w:val="10"/>
        </w:rPr>
        <w:t>kincentric</w:t>
      </w:r>
      <w:proofErr w:type="spellEnd"/>
      <w:r w:rsidRPr="003F1660">
        <w:rPr>
          <w:sz w:val="10"/>
        </w:rPr>
        <w:t xml:space="preserve"> ecology, </w:t>
      </w:r>
      <w:proofErr w:type="spellStart"/>
      <w:r w:rsidRPr="003F1660">
        <w:rPr>
          <w:sz w:val="10"/>
        </w:rPr>
        <w:t>iwígara</w:t>
      </w:r>
      <w:proofErr w:type="spellEnd"/>
      <w:r w:rsidRPr="003F1660">
        <w:rPr>
          <w:sz w:val="10"/>
        </w:rPr>
        <w:t xml:space="preserve">, is at the heart of the </w:t>
      </w:r>
      <w:proofErr w:type="spellStart"/>
      <w:r w:rsidRPr="003F1660">
        <w:rPr>
          <w:sz w:val="10"/>
        </w:rPr>
        <w:t>Rarámuri</w:t>
      </w:r>
      <w:proofErr w:type="spellEnd"/>
      <w:r w:rsidRPr="003F1660">
        <w:rPr>
          <w:sz w:val="10"/>
        </w:rPr>
        <w:t xml:space="preserve"> land management philosophy (Salmon, p. 1329). It is a reciprocal relationship in which the </w:t>
      </w:r>
      <w:proofErr w:type="spellStart"/>
      <w:r w:rsidRPr="003F1660">
        <w:rPr>
          <w:sz w:val="10"/>
        </w:rPr>
        <w:t>Rarámuri</w:t>
      </w:r>
      <w:proofErr w:type="spellEnd"/>
      <w:r w:rsidRPr="003F1660">
        <w:rPr>
          <w:sz w:val="10"/>
        </w:rPr>
        <w:t xml:space="preserve"> are one of the relatives of the family of the land, of which they regard themselves as guardians (Salmon, p. 1329). The </w:t>
      </w:r>
      <w:proofErr w:type="spellStart"/>
      <w:r w:rsidRPr="003F1660">
        <w:rPr>
          <w:sz w:val="10"/>
        </w:rPr>
        <w:t>Rarámuri</w:t>
      </w:r>
      <w:proofErr w:type="spellEnd"/>
      <w:r w:rsidRPr="003F1660">
        <w:rPr>
          <w:sz w:val="10"/>
        </w:rPr>
        <w:t xml:space="preserve">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w:t>
      </w:r>
      <w:proofErr w:type="spellStart"/>
      <w:r w:rsidRPr="003F1660">
        <w:rPr>
          <w:sz w:val="10"/>
        </w:rPr>
        <w:t>Poppe</w:t>
      </w:r>
      <w:proofErr w:type="spellEnd"/>
      <w:r w:rsidRPr="003F1660">
        <w:rPr>
          <w:sz w:val="10"/>
        </w:rPr>
        <w:t xml:space="preserv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w:t>
      </w:r>
      <w:proofErr w:type="gramStart"/>
      <w:r w:rsidRPr="003F1660">
        <w:rPr>
          <w:sz w:val="10"/>
        </w:rPr>
        <w:t>Referring back</w:t>
      </w:r>
      <w:proofErr w:type="gramEnd"/>
      <w:r w:rsidRPr="003F1660">
        <w:rPr>
          <w:sz w:val="10"/>
        </w:rPr>
        <w:t xml:space="preserve">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w:t>
      </w:r>
      <w:proofErr w:type="spellStart"/>
      <w:proofErr w:type="gramStart"/>
      <w:r w:rsidRPr="003F1660">
        <w:rPr>
          <w:sz w:val="10"/>
        </w:rPr>
        <w:t>ie</w:t>
      </w:r>
      <w:proofErr w:type="spellEnd"/>
      <w:proofErr w:type="gramEnd"/>
      <w:r w:rsidRPr="003F1660">
        <w:rPr>
          <w:sz w:val="10"/>
        </w:rPr>
        <w:t xml:space="preserv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w:t>
      </w:r>
      <w:proofErr w:type="spellStart"/>
      <w:r w:rsidRPr="003F1660">
        <w:rPr>
          <w:sz w:val="10"/>
        </w:rPr>
        <w:t>labour</w:t>
      </w:r>
      <w:proofErr w:type="spellEnd"/>
      <w:r w:rsidRPr="003F1660">
        <w:rPr>
          <w:sz w:val="10"/>
        </w:rPr>
        <w:t xml:space="preserve"> or raw material. The discourse of biodiversity </w:t>
      </w:r>
      <w:proofErr w:type="gramStart"/>
      <w:r w:rsidRPr="003F1660">
        <w:rPr>
          <w:sz w:val="10"/>
        </w:rPr>
        <w:t>in particular achieves</w:t>
      </w:r>
      <w:proofErr w:type="gramEnd"/>
      <w:r w:rsidRPr="003F1660">
        <w:rPr>
          <w:sz w:val="10"/>
        </w:rPr>
        <w:t xml:space="preserve">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w:t>
      </w:r>
      <w:proofErr w:type="spellStart"/>
      <w:r w:rsidRPr="003F1660">
        <w:rPr>
          <w:sz w:val="10"/>
        </w:rPr>
        <w:t>Poppe</w:t>
      </w:r>
      <w:proofErr w:type="spellEnd"/>
      <w:r w:rsidRPr="003F1660">
        <w:rPr>
          <w:sz w:val="10"/>
        </w:rPr>
        <w:t xml:space="preserv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w:t>
      </w:r>
      <w:proofErr w:type="gramStart"/>
      <w:r w:rsidRPr="003F1660">
        <w:rPr>
          <w:sz w:val="10"/>
        </w:rPr>
        <w:t>else”…</w:t>
      </w:r>
      <w:proofErr w:type="gramEnd"/>
      <w:r w:rsidRPr="003F1660">
        <w:rPr>
          <w:sz w:val="10"/>
        </w:rPr>
        <w:t xml:space="preserv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w:t>
      </w:r>
      <w:proofErr w:type="gramStart"/>
      <w:r w:rsidRPr="003F1660">
        <w:rPr>
          <w:sz w:val="10"/>
        </w:rPr>
        <w:t>have to</w:t>
      </w:r>
      <w:proofErr w:type="gramEnd"/>
      <w:r w:rsidRPr="003F1660">
        <w:rPr>
          <w:sz w:val="10"/>
        </w:rPr>
        <w:t xml:space="preserve">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w:t>
      </w:r>
      <w:proofErr w:type="gramStart"/>
      <w:r w:rsidRPr="003F1660">
        <w:rPr>
          <w:sz w:val="10"/>
        </w:rPr>
        <w:t>have to</w:t>
      </w:r>
      <w:proofErr w:type="gramEnd"/>
      <w:r w:rsidRPr="003F1660">
        <w:rPr>
          <w:sz w:val="10"/>
        </w:rPr>
        <w:t xml:space="preserve">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w:t>
      </w:r>
      <w:r w:rsidRPr="003F1660">
        <w:rPr>
          <w:sz w:val="10"/>
        </w:rPr>
        <w:lastRenderedPageBreak/>
        <w:t xml:space="preserve">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bCs/>
          <w:highlight w:val="yellow"/>
        </w:rPr>
        <w:t xml:space="preserve">no a priori supremacy should be granted to any </w:t>
      </w:r>
      <w:r w:rsidRPr="003F1660">
        <w:rPr>
          <w:sz w:val="10"/>
        </w:rPr>
        <w:t xml:space="preserve">kind of </w:t>
      </w:r>
      <w:r w:rsidRPr="00F3557B">
        <w:rPr>
          <w:rStyle w:val="StyleUnderline"/>
          <w:bCs/>
          <w:highlight w:val="yellow"/>
        </w:rPr>
        <w:t>knowledge</w:t>
      </w:r>
      <w:r w:rsidRPr="003F1660">
        <w:rPr>
          <w:sz w:val="10"/>
        </w:rPr>
        <w:t xml:space="preserve"> (Santos 2008, p. 258). </w:t>
      </w:r>
      <w:proofErr w:type="spellStart"/>
      <w:r w:rsidRPr="003F1660">
        <w:rPr>
          <w:sz w:val="10"/>
        </w:rPr>
        <w:t>Poppe</w:t>
      </w:r>
      <w:proofErr w:type="spellEnd"/>
      <w:r w:rsidRPr="003F1660">
        <w:rPr>
          <w:sz w:val="10"/>
        </w:rPr>
        <w:t xml:space="preserve"> 38 Justice is </w:t>
      </w:r>
      <w:proofErr w:type="gramStart"/>
      <w:r w:rsidRPr="003F1660">
        <w:rPr>
          <w:sz w:val="10"/>
        </w:rPr>
        <w:t>in itself a</w:t>
      </w:r>
      <w:proofErr w:type="gramEnd"/>
      <w:r w:rsidRPr="003F1660">
        <w:rPr>
          <w:sz w:val="10"/>
        </w:rPr>
        <w:t xml:space="preserve"> challenging philosophical concept. </w:t>
      </w:r>
      <w:proofErr w:type="gramStart"/>
      <w:r w:rsidRPr="003F1660">
        <w:rPr>
          <w:sz w:val="10"/>
        </w:rPr>
        <w:t>Referring back</w:t>
      </w:r>
      <w:proofErr w:type="gramEnd"/>
      <w:r w:rsidRPr="003F1660">
        <w:rPr>
          <w:sz w:val="10"/>
        </w:rPr>
        <w:t xml:space="preserve">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w:t>
      </w:r>
      <w:proofErr w:type="gramStart"/>
      <w:r w:rsidRPr="003F1660">
        <w:rPr>
          <w:sz w:val="10"/>
        </w:rPr>
        <w:t>in order to</w:t>
      </w:r>
      <w:proofErr w:type="gramEnd"/>
      <w:r w:rsidRPr="003F1660">
        <w:rPr>
          <w:sz w:val="10"/>
        </w:rPr>
        <w:t xml:space="preserve">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w:t>
      </w:r>
      <w:proofErr w:type="gramStart"/>
      <w:r w:rsidRPr="003F1660">
        <w:rPr>
          <w:sz w:val="10"/>
        </w:rPr>
        <w:t>justice</w:t>
      </w:r>
      <w:proofErr w:type="gramEnd"/>
      <w:r w:rsidRPr="003F1660">
        <w:rPr>
          <w:sz w:val="10"/>
        </w:rPr>
        <w:t xml:space="preserve"> and peace in the world” (UDHR, preamble). In the making of the social and cognitive justice argument, I will draw upon Article 18 of the Declaration: Article 18: “</w:t>
      </w:r>
      <w:r w:rsidRPr="00F3557B">
        <w:rPr>
          <w:rStyle w:val="StyleUnderline"/>
          <w:bCs/>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w:t>
      </w:r>
      <w:proofErr w:type="gramStart"/>
      <w:r w:rsidRPr="003F1660">
        <w:rPr>
          <w:sz w:val="10"/>
        </w:rPr>
        <w:t>So</w:t>
      </w:r>
      <w:proofErr w:type="gramEnd"/>
      <w:r w:rsidRPr="003F1660">
        <w:rPr>
          <w:sz w:val="10"/>
        </w:rPr>
        <w:t xml:space="preserve">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w:t>
      </w:r>
      <w:proofErr w:type="spellStart"/>
      <w:r w:rsidRPr="003F1660">
        <w:rPr>
          <w:sz w:val="10"/>
        </w:rPr>
        <w:t>Rarámuri</w:t>
      </w:r>
      <w:proofErr w:type="spellEnd"/>
      <w:r w:rsidRPr="003F1660">
        <w:rPr>
          <w:sz w:val="10"/>
        </w:rPr>
        <w:t xml:space="preserve">,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xml:space="preserve">. Their philosophy of land management is directly related to their spirituality. Their use of land, such as a periodical use, is not arbitrary or random, but it is a manifestation of their spiritual beliefs. The </w:t>
      </w:r>
      <w:proofErr w:type="spellStart"/>
      <w:r w:rsidRPr="003F1660">
        <w:rPr>
          <w:sz w:val="10"/>
        </w:rPr>
        <w:t>Rarámuri</w:t>
      </w:r>
      <w:proofErr w:type="spellEnd"/>
      <w:r w:rsidRPr="003F1660">
        <w:rPr>
          <w:sz w:val="10"/>
        </w:rPr>
        <w:t xml:space="preserve">, for example, only harvest plans in areas where their </w:t>
      </w:r>
      <w:proofErr w:type="spellStart"/>
      <w:r w:rsidRPr="003F1660">
        <w:rPr>
          <w:sz w:val="10"/>
        </w:rPr>
        <w:t>Iwígara</w:t>
      </w:r>
      <w:proofErr w:type="spellEnd"/>
      <w:r w:rsidRPr="003F1660">
        <w:rPr>
          <w:sz w:val="10"/>
        </w:rPr>
        <w:t xml:space="preserve"> (their life breath) is strong, so that the plants with a weak </w:t>
      </w:r>
      <w:proofErr w:type="spellStart"/>
      <w:r w:rsidRPr="003F1660">
        <w:rPr>
          <w:sz w:val="10"/>
        </w:rPr>
        <w:t>Iwígara</w:t>
      </w:r>
      <w:proofErr w:type="spellEnd"/>
      <w:r w:rsidRPr="003F1660">
        <w:rPr>
          <w:sz w:val="10"/>
        </w:rPr>
        <w:t xml:space="preserve">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w:t>
      </w:r>
      <w:proofErr w:type="spellStart"/>
      <w:r w:rsidRPr="003F1660">
        <w:rPr>
          <w:sz w:val="10"/>
        </w:rPr>
        <w:t>Poppe</w:t>
      </w:r>
      <w:proofErr w:type="spellEnd"/>
      <w:r w:rsidRPr="003F1660">
        <w:rPr>
          <w:sz w:val="10"/>
        </w:rPr>
        <w:t xml:space="preserv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w:t>
      </w:r>
      <w:proofErr w:type="gramStart"/>
      <w:r w:rsidRPr="003F1660">
        <w:rPr>
          <w:sz w:val="10"/>
        </w:rPr>
        <w:t>need</w:t>
      </w:r>
      <w:proofErr w:type="gramEnd"/>
      <w:r w:rsidRPr="003F1660">
        <w:rPr>
          <w:sz w:val="10"/>
        </w:rPr>
        <w:t xml:space="preserve">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w:t>
      </w:r>
      <w:proofErr w:type="gramStart"/>
      <w:r w:rsidRPr="003F1660">
        <w:rPr>
          <w:sz w:val="10"/>
        </w:rPr>
        <w:t>peoples</w:t>
      </w:r>
      <w:proofErr w:type="gramEnd"/>
      <w:r w:rsidRPr="003F1660">
        <w:rPr>
          <w:sz w:val="10"/>
        </w:rPr>
        <w:t xml:space="preserve"> way of living. It seems, then, that the construction of policy is paternalist in nature; indigenous peoples have no say in the construction of policy, even though they are affected by it. This implies that the </w:t>
      </w:r>
      <w:proofErr w:type="gramStart"/>
      <w:r w:rsidRPr="003F1660">
        <w:rPr>
          <w:sz w:val="10"/>
        </w:rPr>
        <w:t>policy-makers</w:t>
      </w:r>
      <w:proofErr w:type="gramEnd"/>
      <w:r w:rsidRPr="003F1660">
        <w:rPr>
          <w:sz w:val="10"/>
        </w:rPr>
        <w:t xml:space="preserve"> know better what is best for indigenous peoples than themselves. Consequently, this can be interpreted as a rearticulation of coloniality through the rhetoric of development: the Western </w:t>
      </w:r>
      <w:proofErr w:type="gramStart"/>
      <w:r w:rsidRPr="003F1660">
        <w:rPr>
          <w:sz w:val="10"/>
        </w:rPr>
        <w:t>policy-makers</w:t>
      </w:r>
      <w:proofErr w:type="gramEnd"/>
      <w:r w:rsidRPr="003F1660">
        <w:rPr>
          <w:sz w:val="10"/>
        </w:rPr>
        <w:t xml:space="preserve"> being the developed and the indigenous peoples the undeveloped. According to Giovanna Di Chiro, this is exactly the claim of the People of Color Environmental Leadership Summit. They claim that conventional environmental organizations and </w:t>
      </w:r>
      <w:proofErr w:type="gramStart"/>
      <w:r w:rsidRPr="003F1660">
        <w:rPr>
          <w:sz w:val="10"/>
        </w:rPr>
        <w:t>policy-makers</w:t>
      </w:r>
      <w:proofErr w:type="gramEnd"/>
      <w:r w:rsidRPr="003F1660">
        <w:rPr>
          <w:sz w:val="10"/>
        </w:rPr>
        <w:t xml:space="preserve">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bCs/>
        </w:rPr>
        <w:t xml:space="preserve"> reject the epistemic hegemony</w:t>
      </w:r>
      <w:r w:rsidRPr="003F1660">
        <w:rPr>
          <w:rStyle w:val="StyleUnderline"/>
        </w:rPr>
        <w:t xml:space="preserve"> </w:t>
      </w:r>
      <w:r w:rsidRPr="003F1660">
        <w:rPr>
          <w:sz w:val="10"/>
        </w:rPr>
        <w:t xml:space="preserve">of rational and scientific thought. Consequently, following decolonial </w:t>
      </w:r>
      <w:proofErr w:type="spellStart"/>
      <w:r w:rsidRPr="003F1660">
        <w:rPr>
          <w:sz w:val="10"/>
        </w:rPr>
        <w:t>Poppe</w:t>
      </w:r>
      <w:proofErr w:type="spellEnd"/>
      <w:r w:rsidRPr="003F1660">
        <w:rPr>
          <w:sz w:val="10"/>
        </w:rPr>
        <w:t xml:space="preserv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w:t>
      </w:r>
      <w:proofErr w:type="gramStart"/>
      <w:r w:rsidRPr="003F1660">
        <w:rPr>
          <w:sz w:val="10"/>
        </w:rPr>
        <w:t>countries, because</w:t>
      </w:r>
      <w:proofErr w:type="gramEnd"/>
      <w:r w:rsidRPr="003F1660">
        <w:rPr>
          <w:sz w:val="10"/>
        </w:rPr>
        <w:t xml:space="preserv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w:t>
      </w:r>
      <w:proofErr w:type="gramStart"/>
      <w:r w:rsidRPr="003F1660">
        <w:rPr>
          <w:sz w:val="10"/>
        </w:rPr>
        <w:t>policy-makers</w:t>
      </w:r>
      <w:proofErr w:type="gramEnd"/>
      <w:r w:rsidRPr="003F1660">
        <w:rPr>
          <w:sz w:val="10"/>
        </w:rPr>
        <w:t xml:space="preserve"> would consider Western knowledge to be more sophisticated and thus believe the employment of such knowledge to be capable of benefitting everyone, including indigenous peoples, more than other knowledges. Management approaches in policy show the same paternalistic </w:t>
      </w:r>
      <w:proofErr w:type="gramStart"/>
      <w:r w:rsidRPr="003F1660">
        <w:rPr>
          <w:sz w:val="10"/>
        </w:rPr>
        <w:t>tendency, because</w:t>
      </w:r>
      <w:proofErr w:type="gramEnd"/>
      <w:r w:rsidRPr="003F1660">
        <w:rPr>
          <w:sz w:val="10"/>
        </w:rPr>
        <w:t xml:space="preserv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w:t>
      </w:r>
      <w:proofErr w:type="gramStart"/>
      <w:r w:rsidRPr="003F1660">
        <w:rPr>
          <w:sz w:val="10"/>
        </w:rPr>
        <w:t>policy-making</w:t>
      </w:r>
      <w:proofErr w:type="gramEnd"/>
      <w:r w:rsidRPr="003F1660">
        <w:rPr>
          <w:sz w:val="10"/>
        </w:rPr>
        <w:t xml:space="preserve"> implies the epistemic hegemony of one knowledge over others (a lack of cognitive justice). Therefore</w:t>
      </w:r>
      <w:r w:rsidRPr="00D403E0">
        <w:rPr>
          <w:rStyle w:val="StyleUnderline"/>
        </w:rPr>
        <w:t>, cognitive justice is a prerequisite of social justice.</w:t>
      </w:r>
    </w:p>
    <w:p w14:paraId="45FD5AB3" w14:textId="0ACE16A8" w:rsidR="00AA7A2B" w:rsidRPr="00471684" w:rsidRDefault="00AA7A2B" w:rsidP="00AA7A2B">
      <w:pPr>
        <w:pStyle w:val="Heading4"/>
        <w:rPr>
          <w:sz w:val="8"/>
        </w:rPr>
      </w:pPr>
      <w:r>
        <w:t>[</w:t>
      </w:r>
      <w:r>
        <w:t>6</w:t>
      </w:r>
      <w:r>
        <w:t xml:space="preserve">] Magnitude: Extractive colonial relations cause extinction  </w:t>
      </w:r>
    </w:p>
    <w:p w14:paraId="238D604B" w14:textId="77777777" w:rsidR="00AA7A2B" w:rsidRPr="006778FA" w:rsidRDefault="00AA7A2B" w:rsidP="00AA7A2B">
      <w:proofErr w:type="spellStart"/>
      <w:r w:rsidRPr="0003110B">
        <w:rPr>
          <w:rStyle w:val="Style13ptBold"/>
        </w:rPr>
        <w:t>Helland</w:t>
      </w:r>
      <w:proofErr w:type="spellEnd"/>
      <w:r w:rsidRPr="0003110B">
        <w:rPr>
          <w:rStyle w:val="Style13ptBold"/>
        </w:rPr>
        <w:t xml:space="preserve"> and Lindgren 16</w:t>
      </w:r>
      <w:r>
        <w:rPr>
          <w:rStyle w:val="Style13ptBold"/>
        </w:rPr>
        <w:t xml:space="preserve"> - </w:t>
      </w:r>
      <w:r w:rsidRPr="006778FA">
        <w:rPr>
          <w:rStyle w:val="Style13ptBold"/>
        </w:rPr>
        <w:t xml:space="preserve">Leonardo E. Figueroa </w:t>
      </w:r>
      <w:proofErr w:type="spellStart"/>
      <w:r w:rsidRPr="006778FA">
        <w:rPr>
          <w:rStyle w:val="Style13ptBold"/>
        </w:rPr>
        <w:t>Helland</w:t>
      </w:r>
      <w:proofErr w:type="spellEnd"/>
      <w:r w:rsidRPr="006778FA">
        <w:rPr>
          <w:rStyle w:val="Style13ptBold"/>
        </w:rPr>
        <w:t xml:space="preserve"> and Tim Lindgren Westminster College in the JOURNAL OF WORLD-SYSTEMS RESEARCH, 2016</w:t>
      </w:r>
      <w:r>
        <w:t xml:space="preserve"> “What Goes Around Comes Around: From </w:t>
      </w:r>
      <w:proofErr w:type="gramStart"/>
      <w:r>
        <w:t>The</w:t>
      </w:r>
      <w:proofErr w:type="gramEnd"/>
      <w:r>
        <w:t xml:space="preserve"> Coloniality of Power to the Crisis of Civilization” </w:t>
      </w:r>
      <w:r w:rsidRPr="006778FA">
        <w:t>[http://jwsr.pitt.edu/ojs/index.php/jwsr/article/view/631/831] Accessed 8/28/19 SAO</w:t>
      </w:r>
    </w:p>
    <w:p w14:paraId="239D2DFC" w14:textId="2A123518" w:rsidR="00AA7A2B" w:rsidRDefault="00AA7A2B" w:rsidP="00AA7A2B">
      <w:pPr>
        <w:rPr>
          <w:sz w:val="8"/>
        </w:rPr>
      </w:pPr>
      <w:r w:rsidRPr="00380F21">
        <w:rPr>
          <w:rStyle w:val="StyleUnderline"/>
          <w:highlight w:val="yellow"/>
        </w:rPr>
        <w:t xml:space="preserve">Today we face a </w:t>
      </w:r>
      <w:r w:rsidRPr="00A6374E">
        <w:rPr>
          <w:rStyle w:val="StyleUnderline"/>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 xml:space="preserve">system (Ahmed 2010; McMichael 2011; Chase-Dunn 2013; </w:t>
      </w:r>
      <w:proofErr w:type="spellStart"/>
      <w:r w:rsidRPr="002C6EE9">
        <w:rPr>
          <w:sz w:val="8"/>
        </w:rPr>
        <w:t>Houtart</w:t>
      </w:r>
      <w:proofErr w:type="spellEnd"/>
      <w:r w:rsidRPr="002C6EE9">
        <w:rPr>
          <w:sz w:val="8"/>
        </w:rPr>
        <w:t xml:space="preserve"> 2010; </w:t>
      </w:r>
      <w:proofErr w:type="spellStart"/>
      <w:r w:rsidRPr="002C6EE9">
        <w:rPr>
          <w:sz w:val="8"/>
        </w:rPr>
        <w:t>Kallis</w:t>
      </w:r>
      <w:proofErr w:type="spellEnd"/>
      <w:r w:rsidRPr="002C6EE9">
        <w:rPr>
          <w:sz w:val="8"/>
        </w:rPr>
        <w:t>, Martinez</w:t>
      </w:r>
      <w:r w:rsidRPr="00C55D0E">
        <w:rPr>
          <w:sz w:val="8"/>
        </w:rPr>
        <w:t>-</w:t>
      </w:r>
      <w:proofErr w:type="spellStart"/>
      <w:r w:rsidRPr="00C55D0E">
        <w:rPr>
          <w:sz w:val="8"/>
        </w:rPr>
        <w:t>Alier</w:t>
      </w:r>
      <w:proofErr w:type="spellEnd"/>
      <w:r w:rsidRPr="00C55D0E">
        <w:rPr>
          <w:sz w:val="8"/>
        </w:rPr>
        <w:t xml:space="preserve"> and Norgaard 2009; Foster, Clark, York 2010; Goodman and Salleh 2015; Peterson 2010; </w:t>
      </w:r>
      <w:proofErr w:type="spellStart"/>
      <w:r w:rsidRPr="00C55D0E">
        <w:rPr>
          <w:sz w:val="8"/>
        </w:rPr>
        <w:t>Rockstrom</w:t>
      </w:r>
      <w:proofErr w:type="spellEnd"/>
      <w:r w:rsidRPr="00C55D0E">
        <w:rPr>
          <w:sz w:val="8"/>
        </w:rPr>
        <w:t xml:space="preserve">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w:t>
      </w:r>
      <w:proofErr w:type="gramStart"/>
      <w:r w:rsidRPr="00C55D0E">
        <w:rPr>
          <w:sz w:val="8"/>
        </w:rPr>
        <w:t>colonial</w:t>
      </w:r>
      <w:proofErr w:type="gramEnd"/>
      <w:r w:rsidRPr="00C55D0E">
        <w:rPr>
          <w:sz w:val="8"/>
        </w:rPr>
        <w:t xml:space="preserve">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 </w:t>
      </w:r>
      <w:proofErr w:type="spellStart"/>
      <w:r w:rsidRPr="00C55D0E">
        <w:rPr>
          <w:sz w:val="8"/>
        </w:rPr>
        <w:t>Lugones</w:t>
      </w:r>
      <w:proofErr w:type="spellEnd"/>
      <w:r w:rsidRPr="00C55D0E">
        <w:rPr>
          <w:sz w:val="8"/>
        </w:rPr>
        <w:t xml:space="preserve"> 2007; </w:t>
      </w:r>
      <w:proofErr w:type="spellStart"/>
      <w:r w:rsidRPr="00C55D0E">
        <w:rPr>
          <w:sz w:val="8"/>
        </w:rPr>
        <w:t>Maese</w:t>
      </w:r>
      <w:proofErr w:type="spellEnd"/>
      <w:r w:rsidRPr="00C55D0E">
        <w:rPr>
          <w:sz w:val="8"/>
        </w:rPr>
        <w:t xml:space="preserve">-Cohen 2010;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w:t>
      </w:r>
      <w:r w:rsidRPr="00380F21">
        <w:rPr>
          <w:rStyle w:val="StyleUnderline"/>
          <w:highlight w:val="yellow"/>
        </w:rPr>
        <w:t xml:space="preserve">has worked to globalize a civilization that </w:t>
      </w:r>
      <w:r w:rsidRPr="00A6374E">
        <w:rPr>
          <w:rStyle w:val="StyleUnderline"/>
          <w:bCs/>
          <w:highlight w:val="yellow"/>
        </w:rPr>
        <w:t>exhausts the planet</w:t>
      </w:r>
      <w:r w:rsidRPr="00380F21">
        <w:rPr>
          <w:rStyle w:val="StyleUnderline"/>
          <w:highlight w:val="yellow"/>
        </w:rPr>
        <w:t xml:space="preserve"> and exploits most of its people</w:t>
      </w:r>
      <w:r w:rsidRPr="00C55D0E">
        <w:rPr>
          <w:sz w:val="8"/>
        </w:rPr>
        <w:t xml:space="preserve">,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w:t>
      </w:r>
      <w:proofErr w:type="spellStart"/>
      <w:r w:rsidRPr="00C55D0E">
        <w:rPr>
          <w:sz w:val="8"/>
        </w:rPr>
        <w:t>heteropatriarchalism</w:t>
      </w:r>
      <w:proofErr w:type="spellEnd"/>
      <w:r w:rsidRPr="00C55D0E">
        <w:rPr>
          <w:sz w:val="8"/>
        </w:rPr>
        <w:t>,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Cs/>
          <w:highlight w:val="yellow"/>
        </w:rPr>
        <w:t>slavery, resource extraction and Western dominance</w:t>
      </w:r>
      <w:r w:rsidRPr="00C55D0E">
        <w:rPr>
          <w:sz w:val="8"/>
        </w:rPr>
        <w:t xml:space="preserve">—the rise, hegemony, and globalization of a world-system dominated by modern civilization. This civilization has sought to globalize a political-economic model bent on endless accumulation, </w:t>
      </w:r>
      <w:proofErr w:type="gramStart"/>
      <w:r w:rsidRPr="00C55D0E">
        <w:rPr>
          <w:sz w:val="8"/>
        </w:rPr>
        <w:t>consumption</w:t>
      </w:r>
      <w:proofErr w:type="gramEnd"/>
      <w:r w:rsidRPr="00C55D0E">
        <w:rPr>
          <w:sz w:val="8"/>
        </w:rPr>
        <w:t xml:space="preserve"> and growth on a finite planet (Ahmed 2010; Foster, Clark, York 2010; Goodman and Salleh 2013; McMichael 2011; Steffen et.al. 2007; WPCCC 2010). Now in its “neoliberal” stage, this model reinforces a </w:t>
      </w:r>
      <w:proofErr w:type="gramStart"/>
      <w:r w:rsidRPr="00C55D0E">
        <w:rPr>
          <w:sz w:val="8"/>
        </w:rPr>
        <w:t>historically-ongoing</w:t>
      </w:r>
      <w:proofErr w:type="gramEnd"/>
      <w:r w:rsidRPr="00C55D0E">
        <w:rPr>
          <w:sz w:val="8"/>
        </w:rPr>
        <w:t xml:space="preserve">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w:t>
      </w:r>
      <w:proofErr w:type="spellStart"/>
      <w:r w:rsidRPr="00C55D0E">
        <w:rPr>
          <w:sz w:val="8"/>
        </w:rPr>
        <w:t>Plumwood</w:t>
      </w:r>
      <w:proofErr w:type="spellEnd"/>
      <w:r w:rsidRPr="00C55D0E">
        <w:rPr>
          <w:sz w:val="8"/>
        </w:rPr>
        <w:t xml:space="preserve"> 2002; Adelman 2015) and geared towards the aggressive pursuit of “high modernism” 3 (Scott 1998)—and its “late modern(</w:t>
      </w:r>
      <w:proofErr w:type="spellStart"/>
      <w:r w:rsidRPr="00C55D0E">
        <w:rPr>
          <w:sz w:val="8"/>
        </w:rPr>
        <w:t>ist</w:t>
      </w:r>
      <w:proofErr w:type="spellEnd"/>
      <w:r w:rsidRPr="00C55D0E">
        <w:rPr>
          <w:sz w:val="8"/>
        </w:rPr>
        <w:t xml:space="preserve">)” continuation. While settler-colonial elites have been instrumental to the expansion of hegemonic civilization, the colonial </w:t>
      </w:r>
      <w:proofErr w:type="spellStart"/>
      <w:r w:rsidRPr="00C55D0E">
        <w:rPr>
          <w:sz w:val="8"/>
        </w:rPr>
        <w:t>deindigenization</w:t>
      </w:r>
      <w:proofErr w:type="spellEnd"/>
      <w:r w:rsidRPr="00C55D0E">
        <w:rPr>
          <w:sz w:val="8"/>
        </w:rPr>
        <w:t xml:space="preserve"> and cultural assimilation of Southern elites through centuries of Western domination has increasingly entrenched dominant worldviews and practices throughout the globe. Gonzalez </w:t>
      </w:r>
      <w:proofErr w:type="gramStart"/>
      <w:r w:rsidRPr="00C55D0E">
        <w:rPr>
          <w:sz w:val="8"/>
        </w:rPr>
        <w:t>notes;</w:t>
      </w:r>
      <w:proofErr w:type="gramEnd"/>
      <w:r w:rsidRPr="00C55D0E">
        <w:rPr>
          <w:sz w:val="8"/>
        </w:rPr>
        <w:t xml:space="preserve"> “[</w:t>
      </w:r>
      <w:proofErr w:type="spellStart"/>
      <w:r w:rsidRPr="00C55D0E">
        <w:rPr>
          <w:sz w:val="8"/>
        </w:rPr>
        <w:t>i</w:t>
      </w:r>
      <w:proofErr w:type="spellEnd"/>
      <w:r w:rsidRPr="00C55D0E">
        <w:rPr>
          <w:sz w:val="8"/>
        </w:rPr>
        <w:t>]n the post-colonial period, Southern elites, deeply influenced by Eurocentric ideologies, subjugated their own indigenous and minority populations in order to “modernize” and “develop” them” (2015: 13). Most “postcolonial” elites haven’t broken with this coloniality of power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instead, they often reproduce governmentalities aimed at “catching-up” with, emulating, imitating, “cloning” or conforming to hegemonic models enacted in the North’s metropolitan cores (Sheppard et.al. 2009; </w:t>
      </w:r>
      <w:r w:rsidRPr="00C55D0E">
        <w:rPr>
          <w:sz w:val="8"/>
        </w:rPr>
        <w:lastRenderedPageBreak/>
        <w:t xml:space="preserve">McMichael 2011;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w:t>
      </w:r>
      <w:proofErr w:type="spellStart"/>
      <w:r w:rsidRPr="00380F21">
        <w:rPr>
          <w:rStyle w:val="StyleUnderline"/>
          <w:highlight w:val="yellow"/>
        </w:rPr>
        <w:t>ecodestructive</w:t>
      </w:r>
      <w:proofErr w:type="spellEnd"/>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—like the transformation of nature (including humans) into exploitable “resources” (</w:t>
      </w:r>
      <w:proofErr w:type="spellStart"/>
      <w:r w:rsidRPr="00C55D0E">
        <w:rPr>
          <w:sz w:val="8"/>
        </w:rPr>
        <w:t>Apffel-Marglin</w:t>
      </w:r>
      <w:proofErr w:type="spellEnd"/>
      <w:r w:rsidRPr="00C55D0E">
        <w:rPr>
          <w:sz w:val="8"/>
        </w:rPr>
        <w:t xml:space="preserve">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resort to internal colonialism</w:t>
      </w:r>
      <w:r w:rsidRPr="002C6EE9">
        <w:rPr>
          <w:sz w:val="8"/>
        </w:rPr>
        <w:t xml:space="preserve"> and “</w:t>
      </w:r>
      <w:proofErr w:type="spellStart"/>
      <w:r w:rsidRPr="002C6EE9">
        <w:rPr>
          <w:sz w:val="8"/>
        </w:rPr>
        <w:t>subimperialism</w:t>
      </w:r>
      <w:proofErr w:type="spellEnd"/>
      <w:r w:rsidRPr="002C6EE9">
        <w:rPr>
          <w:sz w:val="8"/>
        </w:rPr>
        <w:t xml:space="preserve">” or “second degree imperialism” (Bond 2014) </w:t>
      </w:r>
      <w:proofErr w:type="gramStart"/>
      <w:r w:rsidRPr="002C6EE9">
        <w:rPr>
          <w:sz w:val="8"/>
        </w:rPr>
        <w:t>so as to</w:t>
      </w:r>
      <w:proofErr w:type="gramEnd"/>
      <w:r w:rsidRPr="002C6EE9">
        <w:rPr>
          <w:sz w:val="8"/>
        </w:rPr>
        <w:t xml:space="preserve">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w:t>
      </w:r>
      <w:proofErr w:type="spellStart"/>
      <w:r w:rsidRPr="002C6EE9">
        <w:rPr>
          <w:sz w:val="8"/>
        </w:rPr>
        <w:t>Rockström</w:t>
      </w:r>
      <w:proofErr w:type="spellEnd"/>
      <w:r w:rsidRPr="002C6EE9">
        <w:rPr>
          <w:sz w:val="8"/>
        </w:rPr>
        <w:t xml:space="preserve">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w:t>
      </w:r>
      <w:proofErr w:type="spellStart"/>
      <w:r w:rsidRPr="002C6EE9">
        <w:rPr>
          <w:sz w:val="8"/>
        </w:rPr>
        <w:t>eopolitical</w:t>
      </w:r>
      <w:proofErr w:type="spellEnd"/>
      <w:r w:rsidRPr="002C6EE9">
        <w:rPr>
          <w:sz w:val="8"/>
        </w:rPr>
        <w:t xml:space="preserve">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accumulation and the planetary boundaries. Geopolitical/</w:t>
      </w:r>
      <w:proofErr w:type="spellStart"/>
      <w:r w:rsidRPr="002C6EE9">
        <w:rPr>
          <w:sz w:val="8"/>
        </w:rPr>
        <w:t>geoeconomic</w:t>
      </w:r>
      <w:proofErr w:type="spellEnd"/>
      <w:r w:rsidRPr="002C6EE9">
        <w:rPr>
          <w:sz w:val="8"/>
        </w:rPr>
        <w:t xml:space="preserve"> </w:t>
      </w:r>
      <w:proofErr w:type="gramStart"/>
      <w:r w:rsidRPr="002C6EE9">
        <w:rPr>
          <w:sz w:val="8"/>
        </w:rPr>
        <w:t>conflicts, and</w:t>
      </w:r>
      <w:proofErr w:type="gramEnd"/>
      <w:r w:rsidRPr="002C6EE9">
        <w:rPr>
          <w:sz w:val="8"/>
        </w:rPr>
        <w:t xml:space="preserve"> grabs and scrambles over “resources” strategic for “development(</w:t>
      </w:r>
      <w:proofErr w:type="spellStart"/>
      <w:r w:rsidRPr="002C6EE9">
        <w:rPr>
          <w:sz w:val="8"/>
        </w:rPr>
        <w:t>alism</w:t>
      </w:r>
      <w:proofErr w:type="spellEnd"/>
      <w:r w:rsidRPr="002C6EE9">
        <w:rPr>
          <w:sz w:val="8"/>
        </w:rPr>
        <w:t xml:space="preserve">),” </w:t>
      </w:r>
      <w:r w:rsidRPr="002C6EE9">
        <w:rPr>
          <w:rStyle w:val="StyleUnderline"/>
        </w:rPr>
        <w:t>are proliferating globally</w:t>
      </w:r>
      <w:r w:rsidRPr="002C6EE9">
        <w:rPr>
          <w:sz w:val="8"/>
        </w:rPr>
        <w:t xml:space="preserve">. Such complications can often be traced to the </w:t>
      </w:r>
      <w:proofErr w:type="spellStart"/>
      <w:r w:rsidRPr="002C6EE9">
        <w:rPr>
          <w:sz w:val="8"/>
        </w:rPr>
        <w:t>hegemonization</w:t>
      </w:r>
      <w:proofErr w:type="spellEnd"/>
      <w:r w:rsidRPr="002C6EE9">
        <w:rPr>
          <w:sz w:val="8"/>
        </w:rPr>
        <w:t xml:space="preserve"> of an ecologically unsustainable</w:t>
      </w:r>
      <w:r w:rsidRPr="00C55D0E">
        <w:rPr>
          <w:sz w:val="8"/>
        </w:rPr>
        <w:t xml:space="preserve">, socially stratifying and politically volatile model of civilization bent on endless accumulation, </w:t>
      </w:r>
      <w:proofErr w:type="gramStart"/>
      <w:r w:rsidRPr="00C55D0E">
        <w:rPr>
          <w:sz w:val="8"/>
        </w:rPr>
        <w:t>consumption</w:t>
      </w:r>
      <w:proofErr w:type="gramEnd"/>
      <w:r w:rsidRPr="00C55D0E">
        <w:rPr>
          <w:sz w:val="8"/>
        </w:rPr>
        <w:t xml:space="preserve"> and growth on a finite planet. Ironically, the very success in globalizing this civilizational model through the coloniality of power may lead to its </w:t>
      </w:r>
      <w:proofErr w:type="spellStart"/>
      <w:r w:rsidRPr="00C55D0E">
        <w:rPr>
          <w:sz w:val="8"/>
        </w:rPr>
        <w:t>autophagous</w:t>
      </w:r>
      <w:proofErr w:type="spellEnd"/>
      <w:r w:rsidRPr="00C55D0E">
        <w:rPr>
          <w:sz w:val="8"/>
        </w:rPr>
        <w:t xml:space="preserve">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18361BD2" w14:textId="75837597" w:rsidR="00D6153F" w:rsidRDefault="00D6153F" w:rsidP="00D6153F">
      <w:pPr>
        <w:pStyle w:val="Heading4"/>
      </w:pPr>
      <w:r>
        <w:t>[</w:t>
      </w:r>
      <w:r>
        <w:t>7</w:t>
      </w:r>
      <w:r>
        <w:t>] Different epistemologies are intrinsically valuable – no single epistemology is better than another meaning its sufficient to act under one. Saying our isn’t sufficient links them to the impact of all our framing cards</w:t>
      </w:r>
    </w:p>
    <w:p w14:paraId="2EE3950D" w14:textId="722CD3F2" w:rsidR="00D6153F" w:rsidRDefault="00D6153F" w:rsidP="00D6153F">
      <w:pPr>
        <w:pStyle w:val="Heading4"/>
      </w:pPr>
      <w:r>
        <w:t xml:space="preserve">[8] </w:t>
      </w:r>
      <w:r>
        <w:t xml:space="preserve">Flexibility – </w:t>
      </w:r>
      <w:r w:rsidRPr="000A4A3A">
        <w:t xml:space="preserve">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3ECC0B50" w14:textId="77777777" w:rsidR="00D6153F" w:rsidRPr="00D6153F" w:rsidRDefault="00D6153F" w:rsidP="00D6153F"/>
    <w:p w14:paraId="178BA9BF" w14:textId="6BD9ECD0" w:rsidR="00D6153F" w:rsidRDefault="00D6153F" w:rsidP="00D6153F">
      <w:pPr>
        <w:pStyle w:val="Heading4"/>
      </w:pPr>
    </w:p>
    <w:p w14:paraId="6BB9CB19" w14:textId="77777777" w:rsidR="00AA7A2B" w:rsidRPr="00813F65" w:rsidRDefault="00AA7A2B" w:rsidP="00AA7A2B">
      <w:pPr>
        <w:pStyle w:val="Heading4"/>
      </w:pPr>
      <w:r w:rsidRPr="00813F65">
        <w:t>And</w:t>
      </w:r>
      <w:r>
        <w:t xml:space="preserve">: ROB comes first. </w:t>
      </w:r>
      <w:r w:rsidRPr="00813F65">
        <w:rPr>
          <w:u w:val="single"/>
        </w:rPr>
        <w:t>Theory is violent and should be rejected</w:t>
      </w:r>
      <w:r>
        <w:t>.</w:t>
      </w:r>
    </w:p>
    <w:p w14:paraId="51B179CA" w14:textId="77777777" w:rsidR="00AA7A2B" w:rsidRPr="006778FA" w:rsidRDefault="00AA7A2B" w:rsidP="00AA7A2B">
      <w:pPr>
        <w:pStyle w:val="Heading4"/>
      </w:pPr>
      <w:r>
        <w:t xml:space="preserve">[1] Appeals to a neutral educational meritocracy buy into a universalist fiction that sanctions racialized violence </w:t>
      </w:r>
    </w:p>
    <w:p w14:paraId="209A26F5" w14:textId="77777777" w:rsidR="00AA7A2B" w:rsidRDefault="00AA7A2B" w:rsidP="00AA7A2B">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54D5400C" w14:textId="77777777" w:rsidR="00AA7A2B" w:rsidRPr="00645405" w:rsidRDefault="00AA7A2B" w:rsidP="00AA7A2B">
      <w:pPr>
        <w:rPr>
          <w:sz w:val="12"/>
        </w:rPr>
      </w:pPr>
      <w:r w:rsidRPr="00645405">
        <w:rPr>
          <w:sz w:val="12"/>
        </w:rPr>
        <w:t xml:space="preserve">On the matter of objectivity, Code (as cited in </w:t>
      </w:r>
      <w:proofErr w:type="spellStart"/>
      <w:r w:rsidRPr="00645405">
        <w:rPr>
          <w:sz w:val="12"/>
        </w:rPr>
        <w:t>Alcoff</w:t>
      </w:r>
      <w:proofErr w:type="spellEnd"/>
      <w:r w:rsidRPr="00645405">
        <w:rPr>
          <w:sz w:val="12"/>
        </w:rPr>
        <w:t xml:space="preserve">,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bCs/>
          <w:highlight w:val="yellow"/>
        </w:rPr>
        <w:t xml:space="preserve">a scientific model </w:t>
      </w:r>
      <w:proofErr w:type="gramStart"/>
      <w:r w:rsidRPr="007A4269">
        <w:rPr>
          <w:rStyle w:val="StyleUnderline"/>
          <w:bCs/>
          <w:highlight w:val="yellow"/>
        </w:rPr>
        <w:t>in order to</w:t>
      </w:r>
      <w:proofErr w:type="gramEnd"/>
      <w:r w:rsidRPr="007A4269">
        <w:rPr>
          <w:rStyle w:val="StyleUnderline"/>
          <w:bCs/>
          <w:highlight w:val="yellow"/>
        </w:rPr>
        <w:t xml:space="preserve"> seek a supposed truth</w:t>
      </w:r>
      <w:r w:rsidRPr="000F01B2">
        <w:rPr>
          <w:rStyle w:val="StyleUnderline"/>
          <w:highlight w:val="yellow"/>
        </w:rPr>
        <w:t xml:space="preserve">, but this misses the significant situatedness of knowers, </w:t>
      </w:r>
      <w:r w:rsidRPr="00645405">
        <w:rPr>
          <w:sz w:val="12"/>
        </w:rPr>
        <w:t>group identities, and an analysis of systemic foundations of oppression (</w:t>
      </w:r>
      <w:proofErr w:type="spellStart"/>
      <w:r w:rsidRPr="00645405">
        <w:rPr>
          <w:sz w:val="12"/>
        </w:rPr>
        <w:t>Alcoff</w:t>
      </w:r>
      <w:proofErr w:type="spellEnd"/>
      <w:r w:rsidRPr="00645405">
        <w:rPr>
          <w:sz w:val="12"/>
        </w:rPr>
        <w:t xml:space="preserve">,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w:t>
      </w:r>
      <w:r w:rsidRPr="00645405">
        <w:rPr>
          <w:sz w:val="12"/>
        </w:rPr>
        <w:lastRenderedPageBreak/>
        <w:t>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bCs/>
          <w:highlight w:val="yellow"/>
        </w:rPr>
        <w:t>, objectivity is presented as the ultimate truth</w:t>
      </w:r>
      <w:r w:rsidRPr="00645405">
        <w:rPr>
          <w:sz w:val="12"/>
        </w:rPr>
        <w:t xml:space="preserve">.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w:t>
      </w:r>
      <w:proofErr w:type="gramStart"/>
      <w:r w:rsidRPr="00645405">
        <w:rPr>
          <w:sz w:val="12"/>
        </w:rPr>
        <w:t>are white men</w:t>
      </w:r>
      <w:proofErr w:type="gramEnd"/>
      <w:r w:rsidRPr="00645405">
        <w:rPr>
          <w:sz w:val="12"/>
        </w:rPr>
        <w:t xml:space="preserve">.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w:t>
      </w:r>
      <w:proofErr w:type="gramStart"/>
      <w:r w:rsidRPr="00645405">
        <w:rPr>
          <w:sz w:val="12"/>
        </w:rPr>
        <w:t>Others</w:t>
      </w:r>
      <w:proofErr w:type="gramEnd"/>
      <w:r w:rsidRPr="00645405">
        <w:rPr>
          <w:sz w:val="12"/>
        </w:rPr>
        <w:t xml:space="preserve"> and are only provided in juxtaposition to or as additives on the normative base</w:t>
      </w:r>
      <w:r w:rsidRPr="00B331C5">
        <w:rPr>
          <w:rStyle w:val="StyleUnderline"/>
        </w:rPr>
        <w:t xml:space="preserve">. </w:t>
      </w:r>
      <w:proofErr w:type="gramStart"/>
      <w:r w:rsidRPr="00FC21C7">
        <w:rPr>
          <w:rStyle w:val="StyleUnderline"/>
          <w:highlight w:val="yellow"/>
        </w:rPr>
        <w:t>In an effort to</w:t>
      </w:r>
      <w:proofErr w:type="gramEnd"/>
      <w:r w:rsidRPr="00FC21C7">
        <w:rPr>
          <w:rStyle w:val="StyleUnderline"/>
          <w:highlight w:val="yellow"/>
        </w:rPr>
        <w:t xml:space="preserve"> achieve objectivity in education, the focus on </w:t>
      </w:r>
      <w:r w:rsidRPr="00FC21C7">
        <w:rPr>
          <w:rStyle w:val="StyleUnderline"/>
          <w:bCs/>
          <w:highlight w:val="yellow"/>
        </w:rPr>
        <w:t>essentializing difference</w:t>
      </w:r>
      <w:r w:rsidRPr="00FC21C7">
        <w:rPr>
          <w:rStyle w:val="StyleUnderline"/>
          <w:highlight w:val="yellow"/>
        </w:rPr>
        <w:t xml:space="preserve"> through</w:t>
      </w:r>
      <w:r w:rsidRPr="00645405">
        <w:rPr>
          <w:sz w:val="12"/>
        </w:rPr>
        <w:t xml:space="preserve"> liberal democratic </w:t>
      </w:r>
      <w:r w:rsidRPr="000F01B2">
        <w:rPr>
          <w:rStyle w:val="StyleUnderline"/>
          <w:bCs/>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bCs/>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w:t>
      </w:r>
      <w:proofErr w:type="spellStart"/>
      <w:r w:rsidRPr="00645405">
        <w:rPr>
          <w:sz w:val="12"/>
        </w:rPr>
        <w:t>Alcoff’s</w:t>
      </w:r>
      <w:proofErr w:type="spellEnd"/>
      <w:r w:rsidRPr="00645405">
        <w:rPr>
          <w:sz w:val="12"/>
        </w:rPr>
        <w:t xml:space="preserve">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w:t>
      </w:r>
      <w:proofErr w:type="spellStart"/>
      <w:r w:rsidRPr="00645405">
        <w:rPr>
          <w:sz w:val="12"/>
        </w:rPr>
        <w:t>Alcoff’s</w:t>
      </w:r>
      <w:proofErr w:type="spellEnd"/>
      <w:r w:rsidRPr="00645405">
        <w:rPr>
          <w:sz w:val="12"/>
        </w:rPr>
        <w:t xml:space="preserve"> discussion of the third epistemology of ignorance, which highlights the epistemic advantages and disadvantages to knowledge and ways of knowing. Knowledge systems and ways of knowing are rooted in people’s social </w:t>
      </w:r>
      <w:proofErr w:type="spellStart"/>
      <w:r w:rsidRPr="00645405">
        <w:rPr>
          <w:sz w:val="12"/>
        </w:rPr>
        <w:t>locatedness</w:t>
      </w:r>
      <w:proofErr w:type="spellEnd"/>
      <w:r w:rsidRPr="00645405">
        <w:rPr>
          <w:sz w:val="12"/>
        </w:rPr>
        <w:t xml:space="preserve"> and help them to understand certain phenomena. </w:t>
      </w:r>
      <w:proofErr w:type="spellStart"/>
      <w:r w:rsidRPr="00645405">
        <w:rPr>
          <w:sz w:val="12"/>
        </w:rPr>
        <w:t>Alcoff</w:t>
      </w:r>
      <w:proofErr w:type="spellEnd"/>
      <w:r w:rsidRPr="00645405">
        <w:rPr>
          <w:sz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w:t>
      </w:r>
      <w:proofErr w:type="gramStart"/>
      <w:r w:rsidRPr="00645405">
        <w:rPr>
          <w:sz w:val="12"/>
        </w:rPr>
        <w:t>particular moments</w:t>
      </w:r>
      <w:proofErr w:type="gramEnd"/>
      <w:r w:rsidRPr="00645405">
        <w:rPr>
          <w:sz w:val="12"/>
        </w:rPr>
        <w:t xml:space="preserve">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w:t>
      </w:r>
      <w:proofErr w:type="gramStart"/>
      <w:r w:rsidRPr="00645405">
        <w:rPr>
          <w:sz w:val="12"/>
        </w:rPr>
        <w:t>particular moment</w:t>
      </w:r>
      <w:proofErr w:type="gramEnd"/>
      <w:r w:rsidRPr="0064540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45405">
        <w:rPr>
          <w:sz w:val="12"/>
        </w:rPr>
        <w:t>Thobani</w:t>
      </w:r>
      <w:proofErr w:type="spellEnd"/>
      <w:r w:rsidRPr="00645405">
        <w:rPr>
          <w:sz w:val="12"/>
        </w:rPr>
        <w:t>, 2007) or why and how Indigenous residential schooling, forced assimilation, the building of pipelines and the like continue to affect Indigenous communities to this very day (</w:t>
      </w:r>
      <w:proofErr w:type="spellStart"/>
      <w:r w:rsidRPr="00645405">
        <w:rPr>
          <w:sz w:val="12"/>
        </w:rPr>
        <w:t>Coulthard</w:t>
      </w:r>
      <w:proofErr w:type="spellEnd"/>
      <w:r w:rsidRPr="00645405">
        <w:rPr>
          <w:sz w:val="12"/>
        </w:rPr>
        <w:t xml:space="preserve">, 2014). The contextual experts carry the burden for the ignorant who dominate, thus reinforcing the idea of “sharing their subjective experiences.” As Lorde (1984) stated, People [of </w:t>
      </w:r>
      <w:proofErr w:type="spellStart"/>
      <w:r w:rsidRPr="00645405">
        <w:rPr>
          <w:sz w:val="12"/>
        </w:rPr>
        <w:t>colour</w:t>
      </w:r>
      <w:proofErr w:type="spellEnd"/>
      <w:r w:rsidRPr="00645405">
        <w:rPr>
          <w:sz w:val="12"/>
        </w:rPr>
        <w:t xml:space="preserve">]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w:t>
      </w:r>
      <w:proofErr w:type="spellStart"/>
      <w:r w:rsidRPr="00645405">
        <w:rPr>
          <w:sz w:val="12"/>
        </w:rPr>
        <w:t>colour</w:t>
      </w:r>
      <w:proofErr w:type="spellEnd"/>
      <w:r w:rsidRPr="00645405">
        <w:rPr>
          <w:sz w:val="12"/>
        </w:rPr>
        <w:t xml:space="preserve"> do not bear </w:t>
      </w:r>
      <w:proofErr w:type="gramStart"/>
      <w:r w:rsidRPr="00645405">
        <w:rPr>
          <w:sz w:val="12"/>
        </w:rPr>
        <w:t>all of</w:t>
      </w:r>
      <w:proofErr w:type="gramEnd"/>
      <w:r w:rsidRPr="00645405">
        <w:rPr>
          <w:sz w:val="12"/>
        </w:rPr>
        <w:t xml:space="preserve">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w:t>
      </w:r>
      <w:proofErr w:type="spellStart"/>
      <w:r w:rsidRPr="00645405">
        <w:rPr>
          <w:sz w:val="12"/>
        </w:rPr>
        <w:t>moderncolonial</w:t>
      </w:r>
      <w:proofErr w:type="spellEnd"/>
      <w:r w:rsidRPr="00645405">
        <w:rPr>
          <w:sz w:val="12"/>
        </w:rPr>
        <w:t xml:space="preserve">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w:t>
      </w:r>
      <w:proofErr w:type="gramStart"/>
      <w:r w:rsidRPr="00645405">
        <w:rPr>
          <w:sz w:val="12"/>
        </w:rPr>
        <w:t>is in contrast to</w:t>
      </w:r>
      <w:proofErr w:type="gramEnd"/>
      <w:r w:rsidRPr="00645405">
        <w:rPr>
          <w:sz w:val="12"/>
        </w:rPr>
        <w:t xml:space="preserve">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for</w:t>
      </w:r>
      <w:r w:rsidRPr="00796211">
        <w:rPr>
          <w:rStyle w:val="StyleUnderline"/>
          <w:bCs/>
          <w:highlight w:val="yellow"/>
        </w:rPr>
        <w:t xml:space="preserve"> knowledge, meritocracy, and </w:t>
      </w:r>
      <w:r w:rsidRPr="00FC21C7">
        <w:rPr>
          <w:rStyle w:val="StyleUnderline"/>
          <w:bCs/>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w:t>
      </w:r>
      <w:r w:rsidRPr="00796211">
        <w:rPr>
          <w:rStyle w:val="StyleUnderline"/>
          <w:bCs/>
        </w:rPr>
        <w:t xml:space="preserve">forced to attempt scholarly excellence </w:t>
      </w:r>
      <w:r w:rsidRPr="00796211">
        <w:rPr>
          <w:sz w:val="12"/>
        </w:rPr>
        <w:t>in institutions</w:t>
      </w:r>
      <w:r w:rsidRPr="00796211">
        <w:rPr>
          <w:rStyle w:val="StyleUnderline"/>
          <w:bCs/>
        </w:rPr>
        <w:t xml:space="preserve"> based on individualism</w:t>
      </w:r>
      <w:r w:rsidRPr="00796211">
        <w:rPr>
          <w:rStyle w:val="StyleUnderline"/>
        </w:rPr>
        <w:t xml:space="preserve">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bCs/>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bCs/>
          <w:highlight w:val="yellow"/>
        </w:rPr>
        <w:t>built on an epistemology of ignorance, that all lives are subjected to the same trials</w:t>
      </w:r>
      <w:r w:rsidRPr="00645405">
        <w:rPr>
          <w:sz w:val="12"/>
        </w:rPr>
        <w:t xml:space="preserve">. This perpetuates ignorance and objective knowledge systems, while negating and furthering the expendable nature of Blackness, Indigenousness, and Black and Brown bodies. Hence, scholars have explored the dangerous nature of claiming that “All lives matter” (Adjei, 2016; Carney, 2016; </w:t>
      </w:r>
      <w:proofErr w:type="spellStart"/>
      <w:r w:rsidRPr="00645405">
        <w:rPr>
          <w:sz w:val="12"/>
        </w:rPr>
        <w:t>Orbe</w:t>
      </w:r>
      <w:proofErr w:type="spellEnd"/>
      <w:r w:rsidRPr="00645405">
        <w:rPr>
          <w:sz w:val="12"/>
        </w:rPr>
        <w:t>,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bCs/>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bCs/>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bCs/>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1406EB4C" w14:textId="77777777" w:rsidR="00AA7A2B" w:rsidRPr="006872C1" w:rsidRDefault="00AA7A2B" w:rsidP="00AA7A2B">
      <w:pPr>
        <w:pStyle w:val="Heading4"/>
      </w:pPr>
      <w:r>
        <w:t xml:space="preserve">[2] Notions of fairness in agonistic games are hopelessly vague and ideologically reinforce conquest  </w:t>
      </w:r>
    </w:p>
    <w:p w14:paraId="687D7B67" w14:textId="77777777" w:rsidR="00AA7A2B" w:rsidRPr="001B7729" w:rsidRDefault="00AA7A2B" w:rsidP="00AA7A2B">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30F4127C" w14:textId="77777777" w:rsidR="00AA7A2B" w:rsidRPr="00FB1114" w:rsidRDefault="00AA7A2B" w:rsidP="00AA7A2B">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w:t>
      </w:r>
      <w:r w:rsidRPr="00FB1114">
        <w:rPr>
          <w:sz w:val="10"/>
        </w:rPr>
        <w:lastRenderedPageBreak/>
        <w:t xml:space="preserve">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Cs/>
          <w:highlight w:val="yellow"/>
        </w:rPr>
        <w:t>contestation’</w:t>
      </w:r>
      <w:r w:rsidRPr="00FB1114">
        <w:rPr>
          <w:b/>
          <w:bCs/>
          <w:sz w:val="10"/>
        </w:rPr>
        <w:t xml:space="preserve">) </w:t>
      </w:r>
      <w:r w:rsidRPr="00B86ACD">
        <w:rPr>
          <w:rStyle w:val="StyleUnderline"/>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Cs/>
          <w:highlight w:val="yellow"/>
        </w:rPr>
        <w:t xml:space="preserve">may reinforce the deep cultural assumption that contestation is a </w:t>
      </w:r>
      <w:r w:rsidRPr="00FB1114">
        <w:rPr>
          <w:sz w:val="10"/>
        </w:rPr>
        <w:t>practical and</w:t>
      </w:r>
      <w:r w:rsidRPr="00B86ACD">
        <w:rPr>
          <w:rStyle w:val="StyleUnderline"/>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w:t>
      </w:r>
      <w:proofErr w:type="gramStart"/>
      <w:r w:rsidRPr="00FB1114">
        <w:rPr>
          <w:sz w:val="10"/>
        </w:rPr>
        <w:t>.”[</w:t>
      </w:r>
      <w:proofErr w:type="gramEnd"/>
      <w:r w:rsidRPr="00FB1114">
        <w:rPr>
          <w:sz w:val="10"/>
        </w:rPr>
        <w:t>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w:t>
      </w:r>
      <w:proofErr w:type="gramStart"/>
      <w:r w:rsidRPr="00FB1114">
        <w:rPr>
          <w:sz w:val="10"/>
        </w:rPr>
        <w:t>capital[</w:t>
      </w:r>
      <w:proofErr w:type="spellStart"/>
      <w:proofErr w:type="gramEnd"/>
      <w:r w:rsidRPr="00FB1114">
        <w:rPr>
          <w:sz w:val="10"/>
        </w:rPr>
        <w:t>refMarx</w:t>
      </w:r>
      <w:proofErr w:type="spellEnd"/>
      <w:r w:rsidRPr="00FB1114">
        <w:rPr>
          <w:sz w:val="10"/>
        </w:rPr>
        <w:t xml:space="preserve">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w:t>
      </w:r>
      <w:proofErr w:type="gramStart"/>
      <w:r w:rsidRPr="00FB1114">
        <w:rPr>
          <w:sz w:val="10"/>
        </w:rPr>
        <w:t>207.[</w:t>
      </w:r>
      <w:proofErr w:type="gramEnd"/>
      <w:r w:rsidRPr="00FB1114">
        <w:rPr>
          <w:sz w:val="10"/>
        </w:rPr>
        <w:t xml:space="preserve">/ref]])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w:t>
      </w:r>
      <w:r w:rsidRPr="00FB1114">
        <w:rPr>
          <w:sz w:val="10"/>
        </w:rPr>
        <w:lastRenderedPageBreak/>
        <w:t xml:space="preserve">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Cs/>
          <w:highlight w:val="yellow"/>
        </w:rPr>
        <w:t xml:space="preserve"> being able to focus exclusively on strategy and winning is itself </w:t>
      </w:r>
      <w:r w:rsidRPr="00FB1114">
        <w:rPr>
          <w:sz w:val="10"/>
        </w:rPr>
        <w:t>a form of</w:t>
      </w:r>
      <w:r w:rsidRPr="00E8038B">
        <w:rPr>
          <w:rStyle w:val="StyleUnderline"/>
          <w:bCs/>
          <w:highlight w:val="yellow"/>
        </w:rPr>
        <w:t xml:space="preserve"> privilege</w:t>
      </w:r>
      <w:r w:rsidRPr="00FB1114">
        <w:rPr>
          <w:sz w:val="10"/>
        </w:rPr>
        <w:t>.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Cs/>
        </w:rPr>
        <w:t xml:space="preserve"> playing to win may require performing actions that are </w:t>
      </w:r>
      <w:r w:rsidRPr="00FB1114">
        <w:rPr>
          <w:sz w:val="10"/>
        </w:rPr>
        <w:t>thematically represented as</w:t>
      </w:r>
      <w:r w:rsidRPr="00993083">
        <w:rPr>
          <w:rStyle w:val="StyleUnderline"/>
          <w:bCs/>
        </w:rPr>
        <w:t xml:space="preserve"> 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Cs/>
          <w:highlight w:val="yellow"/>
        </w:rPr>
        <w:t xml:space="preserve">they </w:t>
      </w:r>
      <w:r w:rsidRPr="00FB1114">
        <w:rPr>
          <w:sz w:val="10"/>
        </w:rPr>
        <w:t>nonetheless</w:t>
      </w:r>
      <w:r w:rsidRPr="00E8038B">
        <w:rPr>
          <w:rStyle w:val="StyleUnderline"/>
          <w:bCs/>
          <w:highlight w:val="yellow"/>
        </w:rPr>
        <w:t xml:space="preserve"> represent an active choice </w:t>
      </w:r>
      <w:r w:rsidRPr="00FB1114">
        <w:rPr>
          <w:sz w:val="10"/>
        </w:rPr>
        <w:t xml:space="preserve">on the part of the player </w:t>
      </w:r>
      <w:r w:rsidRPr="00E8038B">
        <w:rPr>
          <w:rStyle w:val="StyleUnderline"/>
          <w:bCs/>
          <w:highlight w:val="yellow"/>
        </w:rPr>
        <w:t xml:space="preserve">rather than some </w:t>
      </w:r>
      <w:r w:rsidRPr="00FB1114">
        <w:rPr>
          <w:sz w:val="10"/>
        </w:rPr>
        <w:t>‘objective’ or</w:t>
      </w:r>
      <w:r w:rsidRPr="00E8038B">
        <w:rPr>
          <w:rStyle w:val="StyleUnderline"/>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1E75E063" w14:textId="77777777" w:rsidR="00AA7A2B" w:rsidRPr="00336DB5" w:rsidRDefault="00AA7A2B" w:rsidP="00AA7A2B">
      <w:pPr>
        <w:pStyle w:val="Heading4"/>
      </w:pPr>
      <w:r w:rsidRPr="00336DB5">
        <w:lastRenderedPageBreak/>
        <w:t>[</w:t>
      </w:r>
      <w:r>
        <w:t>3</w:t>
      </w:r>
      <w:r w:rsidRPr="00336DB5">
        <w:t xml:space="preserve">] We can cross apply the </w:t>
      </w:r>
      <w:proofErr w:type="spellStart"/>
      <w:r w:rsidRPr="00336DB5">
        <w:t>aff</w:t>
      </w:r>
      <w:proofErr w:type="spellEnd"/>
      <w:r w:rsidRPr="00336DB5">
        <w:t xml:space="preserve"> to theory. Solves ideological dogmatism and content exploration</w:t>
      </w:r>
      <w:r>
        <w:t xml:space="preserve"> and turns every standard </w:t>
      </w:r>
      <w:r w:rsidRPr="00336DB5">
        <w:t xml:space="preserve"> </w:t>
      </w:r>
    </w:p>
    <w:p w14:paraId="2B2DF86E" w14:textId="77777777" w:rsidR="00AA7A2B" w:rsidRPr="00336DB5" w:rsidRDefault="00AA7A2B" w:rsidP="00AA7A2B">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1DA04BDC" w14:textId="77777777" w:rsidR="00AA7A2B" w:rsidRPr="001974A8" w:rsidRDefault="00AA7A2B" w:rsidP="00AA7A2B">
      <w:pPr>
        <w:rPr>
          <w:rStyle w:val="StyleUnderline"/>
        </w:rPr>
      </w:pPr>
      <w:r w:rsidRPr="00645405">
        <w:rPr>
          <w:sz w:val="10"/>
        </w:rPr>
        <w:t xml:space="preserve">First: </w:t>
      </w:r>
      <w:r w:rsidRPr="00AA78AB">
        <w:rPr>
          <w:rStyle w:val="StyleUnderline"/>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Cs/>
          <w:highlight w:val="yellow"/>
        </w:rPr>
        <w:t>utilitarian</w:t>
      </w:r>
      <w:r w:rsidRPr="00336DB5">
        <w:rPr>
          <w:rStyle w:val="StyleUnderline"/>
          <w:highlight w:val="yellow"/>
        </w:rPr>
        <w:t xml:space="preserve"> </w:t>
      </w:r>
      <w:r w:rsidRPr="00D44F85">
        <w:rPr>
          <w:rStyle w:val="StyleUnderline"/>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w:t>
      </w:r>
      <w:r w:rsidRPr="00D6153F">
        <w:rPr>
          <w:sz w:val="10"/>
        </w:rPr>
        <w:t xml:space="preserve">the violation 3) </w:t>
      </w:r>
      <w:r w:rsidRPr="00D6153F">
        <w:rPr>
          <w:rStyle w:val="StyleUnderline"/>
        </w:rPr>
        <w:t>A polls framework would outline</w:t>
      </w:r>
      <w:r w:rsidRPr="00D6153F">
        <w:rPr>
          <w:sz w:val="10"/>
        </w:rPr>
        <w:t xml:space="preserve"> why </w:t>
      </w:r>
      <w:r w:rsidRPr="00D6153F">
        <w:rPr>
          <w:rStyle w:val="StyleUnderline"/>
        </w:rPr>
        <w:t>community</w:t>
      </w:r>
      <w:r w:rsidRPr="00D6153F">
        <w:rPr>
          <w:sz w:val="10"/>
        </w:rPr>
        <w:t xml:space="preserve"> </w:t>
      </w:r>
      <w:r w:rsidRPr="00D6153F">
        <w:rPr>
          <w:rStyle w:val="StyleUnderline"/>
        </w:rPr>
        <w:t>consensus</w:t>
      </w:r>
      <w:r w:rsidRPr="00D6153F">
        <w:rPr>
          <w:sz w:val="10"/>
        </w:rPr>
        <w:t xml:space="preserve"> is most ethically relevant. If a</w:t>
      </w:r>
      <w:r w:rsidRPr="00645405">
        <w:rPr>
          <w:sz w:val="10"/>
        </w:rPr>
        <w:t xml:space="preserve">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proofErr w:type="spellStart"/>
      <w:r w:rsidRPr="00336DB5">
        <w:rPr>
          <w:rStyle w:val="StyleUnderline"/>
          <w:bCs/>
        </w:rPr>
        <w:t>blippy</w:t>
      </w:r>
      <w:proofErr w:type="spellEnd"/>
      <w:r w:rsidRPr="00336DB5">
        <w:rPr>
          <w:rStyle w:val="StyleUnderline"/>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Cs/>
          <w:highlight w:val="yellow"/>
        </w:rPr>
        <w:t xml:space="preserve">To take a firm stance on basic assumptions is to deny the role of philosophical questioning </w:t>
      </w:r>
      <w:r w:rsidRPr="00D44F85">
        <w:rPr>
          <w:rStyle w:val="StyleUnderline"/>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Cs/>
          <w:highlight w:val="yellow"/>
        </w:rPr>
        <w:t xml:space="preserve">worse people, </w:t>
      </w:r>
      <w:r w:rsidRPr="001974A8">
        <w:rPr>
          <w:rStyle w:val="StyleUnderline"/>
        </w:rPr>
        <w:t>and ultimately a worse world.”</w:t>
      </w:r>
    </w:p>
    <w:p w14:paraId="298AFDBB" w14:textId="77777777" w:rsidR="00AA7A2B" w:rsidRDefault="00AA7A2B" w:rsidP="00AA7A2B">
      <w:pPr>
        <w:pStyle w:val="Heading3"/>
      </w:pPr>
      <w:r>
        <w:lastRenderedPageBreak/>
        <w:t>Offense</w:t>
      </w:r>
    </w:p>
    <w:p w14:paraId="5434BB5C" w14:textId="77777777" w:rsidR="00AA7A2B" w:rsidRDefault="00AA7A2B" w:rsidP="00AA7A2B">
      <w:pPr>
        <w:pStyle w:val="Heading4"/>
      </w:pPr>
      <w:r w:rsidRPr="00FC59D3">
        <w:t xml:space="preserve">Advocacy text: </w:t>
      </w:r>
      <w:r>
        <w:t>Ill defend that t</w:t>
      </w:r>
      <w:r w:rsidRPr="00FC59D3">
        <w:t>he member nations of the World Trade Organization ought to reduce intellectual property protections for medicines</w:t>
      </w:r>
      <w:r>
        <w:t xml:space="preserve">. I am not role playing the state, just stating the current </w:t>
      </w:r>
      <w:proofErr w:type="gramStart"/>
      <w:r>
        <w:t>state of affairs</w:t>
      </w:r>
      <w:proofErr w:type="gramEnd"/>
      <w:r>
        <w:t xml:space="preserve"> is unethical.   </w:t>
      </w:r>
    </w:p>
    <w:p w14:paraId="06049CC1" w14:textId="6CA6C725" w:rsidR="00AA7A2B" w:rsidRPr="001449F3" w:rsidRDefault="00AA7A2B" w:rsidP="00AA7A2B">
      <w:pPr>
        <w:pStyle w:val="Heading4"/>
      </w:pPr>
      <w:r>
        <w:t>Now affirm</w:t>
      </w:r>
    </w:p>
    <w:p w14:paraId="79FE53E7" w14:textId="77777777" w:rsidR="00AA7A2B" w:rsidRPr="004F20F0" w:rsidRDefault="00AA7A2B" w:rsidP="00AA7A2B">
      <w:pPr>
        <w:pStyle w:val="Heading4"/>
      </w:pPr>
      <w:r>
        <w:t xml:space="preserve">[1] Patents on medicine create a hierarchy of cultural practices </w:t>
      </w:r>
    </w:p>
    <w:p w14:paraId="2CE5C32C" w14:textId="77777777" w:rsidR="00AA7A2B" w:rsidRDefault="00AA7A2B" w:rsidP="00AA7A2B">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057D4B60" w14:textId="6F0EF2D9" w:rsidR="00AA7A2B" w:rsidRDefault="00AA7A2B" w:rsidP="00AA7A2B">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w:t>
      </w:r>
      <w:proofErr w:type="gramStart"/>
      <w:r w:rsidRPr="003C4685">
        <w:rPr>
          <w:sz w:val="12"/>
        </w:rPr>
        <w:t>so</w:t>
      </w:r>
      <w:proofErr w:type="gramEnd"/>
      <w:r w:rsidRPr="003C4685">
        <w:rPr>
          <w:sz w:val="12"/>
        </w:rPr>
        <w:t xml:space="preserve">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w:t>
      </w:r>
      <w:proofErr w:type="gramStart"/>
      <w:r w:rsidRPr="003C4685">
        <w:rPr>
          <w:sz w:val="12"/>
        </w:rPr>
        <w:t>embodied</w:t>
      </w:r>
      <w:proofErr w:type="gramEnd"/>
      <w:r w:rsidRPr="003C4685">
        <w:rPr>
          <w:sz w:val="12"/>
        </w:rPr>
        <w:t xml:space="preserve">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w:t>
      </w:r>
      <w:proofErr w:type="gramStart"/>
      <w:r w:rsidRPr="003C4685">
        <w:rPr>
          <w:sz w:val="12"/>
        </w:rPr>
        <w:t>and also</w:t>
      </w:r>
      <w:proofErr w:type="gramEnd"/>
      <w:r w:rsidRPr="003C4685">
        <w:rPr>
          <w:sz w:val="12"/>
        </w:rPr>
        <w:t xml:space="preserve">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w:t>
      </w:r>
      <w:proofErr w:type="spellStart"/>
      <w:r w:rsidRPr="003C4685">
        <w:rPr>
          <w:sz w:val="12"/>
        </w:rPr>
        <w:t>Subjectivites</w:t>
      </w:r>
      <w:proofErr w:type="spellEnd"/>
      <w:r w:rsidRPr="003C4685">
        <w:rPr>
          <w:sz w:val="12"/>
        </w:rPr>
        <w:t xml:space="preserve"> through constructing, </w:t>
      </w:r>
      <w:proofErr w:type="gramStart"/>
      <w:r w:rsidRPr="003C4685">
        <w:rPr>
          <w:sz w:val="12"/>
        </w:rPr>
        <w:t>re-presenting</w:t>
      </w:r>
      <w:proofErr w:type="gramEnd"/>
      <w:r w:rsidRPr="003C4685">
        <w:rPr>
          <w:sz w:val="12"/>
        </w:rPr>
        <w:t xml:space="preserve"> and positioning as less capable due to these categorizations. An intersectional (Crenshaw, 1989) indigenous identity, whereby an indigenous person suffers oppression along multiple lines; gender, race, </w:t>
      </w:r>
      <w:proofErr w:type="gramStart"/>
      <w:r w:rsidRPr="003C4685">
        <w:rPr>
          <w:sz w:val="12"/>
        </w:rPr>
        <w:t>ethnicity</w:t>
      </w:r>
      <w:proofErr w:type="gramEnd"/>
      <w:r w:rsidRPr="003C4685">
        <w:rPr>
          <w:sz w:val="12"/>
        </w:rPr>
        <w:t xml:space="preserve">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w:t>
      </w:r>
      <w:proofErr w:type="spellStart"/>
      <w:r w:rsidRPr="003C4685">
        <w:rPr>
          <w:sz w:val="12"/>
        </w:rPr>
        <w:t>scientificity</w:t>
      </w:r>
      <w:proofErr w:type="spellEnd"/>
      <w:r w:rsidRPr="003C4685">
        <w:rPr>
          <w:sz w:val="12"/>
        </w:rPr>
        <w:t xml:space="preserve">”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w:t>
      </w:r>
      <w:proofErr w:type="gramStart"/>
      <w:r w:rsidRPr="003C4685">
        <w:rPr>
          <w:sz w:val="12"/>
        </w:rPr>
        <w:t>regulation</w:t>
      </w:r>
      <w:proofErr w:type="gramEnd"/>
      <w:r w:rsidRPr="003C4685">
        <w:rPr>
          <w:sz w:val="12"/>
        </w:rPr>
        <w:t xml:space="preserve">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w:t>
      </w:r>
      <w:proofErr w:type="spellStart"/>
      <w:r w:rsidRPr="003C4685">
        <w:rPr>
          <w:sz w:val="12"/>
        </w:rPr>
        <w:t>Balik</w:t>
      </w:r>
      <w:proofErr w:type="spellEnd"/>
      <w:r w:rsidRPr="003C4685">
        <w:rPr>
          <w:sz w:val="12"/>
        </w:rPr>
        <w:t xml:space="preserve">, 2001).15 This type of </w:t>
      </w:r>
      <w:proofErr w:type="spellStart"/>
      <w:r w:rsidRPr="009A717D">
        <w:rPr>
          <w:rStyle w:val="StyleUnderline"/>
        </w:rPr>
        <w:t>ecoethno</w:t>
      </w:r>
      <w:proofErr w:type="spellEnd"/>
      <w:r w:rsidRPr="009A717D">
        <w:rPr>
          <w:rStyle w:val="StyleUnderline"/>
        </w:rPr>
        <w:t xml:space="preserve">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w:t>
      </w:r>
      <w:proofErr w:type="spellStart"/>
      <w:r w:rsidRPr="003C4685">
        <w:rPr>
          <w:sz w:val="12"/>
        </w:rPr>
        <w:t>Plumwood</w:t>
      </w:r>
      <w:proofErr w:type="spellEnd"/>
      <w:r w:rsidRPr="003C4685">
        <w:rPr>
          <w:sz w:val="12"/>
        </w:rPr>
        <w:t xml:space="preserve">,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w:t>
      </w:r>
      <w:r w:rsidRPr="003C4685">
        <w:rPr>
          <w:sz w:val="12"/>
        </w:rPr>
        <w:lastRenderedPageBreak/>
        <w:t xml:space="preserve">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knowledge </w:t>
      </w:r>
      <w:r w:rsidRPr="003C4685">
        <w:rPr>
          <w:rStyle w:val="StyleUnderline"/>
        </w:rPr>
        <w:t xml:space="preserve">of the Third World and the knowledge </w:t>
      </w:r>
      <w:r w:rsidRPr="004B0CE4">
        <w:rPr>
          <w:rStyle w:val="StyleUnderline"/>
          <w:highlight w:val="yellow"/>
        </w:rPr>
        <w:t xml:space="preserve">of people of </w:t>
      </w:r>
      <w:proofErr w:type="spellStart"/>
      <w:r w:rsidRPr="004B0CE4">
        <w:rPr>
          <w:rStyle w:val="StyleUnderline"/>
          <w:highlight w:val="yellow"/>
        </w:rPr>
        <w:t>colour</w:t>
      </w:r>
      <w:proofErr w:type="spellEnd"/>
      <w:r w:rsidRPr="004B0CE4">
        <w:rPr>
          <w:rStyle w:val="StyleUnderline"/>
          <w:highlight w:val="yellow"/>
        </w:rPr>
        <w:t xml:space="preserve"> is not knowledge</w:t>
      </w:r>
      <w:r w:rsidRPr="003C4685">
        <w:rPr>
          <w:sz w:val="12"/>
        </w:rPr>
        <w:t xml:space="preserve">. When that knowledge is taken by white men who have capital, suddenly creativity begins… </w:t>
      </w:r>
      <w:r w:rsidRPr="009A717D">
        <w:rPr>
          <w:rStyle w:val="StyleUnderline"/>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proofErr w:type="gramStart"/>
      <w:r w:rsidRPr="004B0CE4">
        <w:rPr>
          <w:rStyle w:val="StyleUnderline"/>
          <w:highlight w:val="yellow"/>
        </w:rPr>
        <w:t>Those</w:t>
      </w:r>
      <w:proofErr w:type="gramEnd"/>
      <w:r w:rsidRPr="004B0CE4">
        <w:rPr>
          <w:rStyle w:val="StyleUnderline"/>
          <w:highlight w:val="yellow"/>
        </w:rPr>
        <w:t xml:space="preserv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bCs/>
          <w:highlight w:val="yellow"/>
        </w:rPr>
        <w:t>This act is authorized by</w:t>
      </w:r>
      <w:r w:rsidRPr="003C4685">
        <w:rPr>
          <w:sz w:val="12"/>
        </w:rPr>
        <w:t xml:space="preserve"> the subtle nuances of </w:t>
      </w:r>
      <w:r w:rsidRPr="003C4685">
        <w:rPr>
          <w:rStyle w:val="StyleUnderline"/>
          <w:bCs/>
          <w:highlight w:val="yellow"/>
        </w:rPr>
        <w:t>international</w:t>
      </w:r>
      <w:r w:rsidRPr="003C4685">
        <w:rPr>
          <w:b/>
          <w:bCs/>
          <w:sz w:val="12"/>
        </w:rPr>
        <w:t xml:space="preserve"> </w:t>
      </w:r>
      <w:r w:rsidRPr="003C4685">
        <w:rPr>
          <w:rStyle w:val="StyleUnderline"/>
          <w:bCs/>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w:t>
      </w:r>
      <w:proofErr w:type="spellStart"/>
      <w:r w:rsidRPr="003C4685">
        <w:rPr>
          <w:sz w:val="12"/>
        </w:rPr>
        <w:t>analysed</w:t>
      </w:r>
      <w:proofErr w:type="spellEnd"/>
      <w:r w:rsidRPr="003C4685">
        <w:rPr>
          <w:sz w:val="12"/>
        </w:rPr>
        <w:t xml:space="preserve">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xml:space="preserve">. In the following chapter the postcolonial ecofeminist perspective used to frame this exploration will be detailed, accompanied by the critical discourse methodology that will be used to </w:t>
      </w:r>
      <w:proofErr w:type="spellStart"/>
      <w:r w:rsidRPr="003C4685">
        <w:rPr>
          <w:sz w:val="12"/>
        </w:rPr>
        <w:t>analyse</w:t>
      </w:r>
      <w:proofErr w:type="spellEnd"/>
      <w:r w:rsidRPr="003C4685">
        <w:rPr>
          <w:sz w:val="12"/>
        </w:rPr>
        <w:t xml:space="preserve"> the international legislation.</w:t>
      </w:r>
    </w:p>
    <w:p w14:paraId="036B58A9" w14:textId="4E6B7933" w:rsidR="00AA7A2B" w:rsidRPr="00433392" w:rsidRDefault="00AA7A2B" w:rsidP="00AA7A2B">
      <w:pPr>
        <w:pStyle w:val="Heading4"/>
      </w:pPr>
      <w:r>
        <w:t xml:space="preserve">[2] </w:t>
      </w:r>
      <w:r w:rsidRPr="00433392">
        <w:t>Center</w:t>
      </w:r>
      <w:r>
        <w:t>ing</w:t>
      </w:r>
      <w:r w:rsidRPr="00433392">
        <w:t xml:space="preserve"> indigenous scholarship </w:t>
      </w:r>
      <w:r>
        <w:t xml:space="preserve">is </w:t>
      </w:r>
      <w:r w:rsidRPr="00433392">
        <w:t>an irreducible survival strategy</w:t>
      </w:r>
    </w:p>
    <w:p w14:paraId="48350A56" w14:textId="77777777" w:rsidR="00AA7A2B" w:rsidRDefault="00AA7A2B" w:rsidP="00AA7A2B">
      <w:r w:rsidRPr="00CB364B">
        <w:rPr>
          <w:rStyle w:val="Style13ptBold"/>
        </w:rPr>
        <w:t xml:space="preserve">Reddy 18 - </w:t>
      </w:r>
      <w:proofErr w:type="spellStart"/>
      <w:r w:rsidRPr="00CB364B">
        <w:rPr>
          <w:rStyle w:val="Style13ptBold"/>
        </w:rPr>
        <w:t>Sujani</w:t>
      </w:r>
      <w:proofErr w:type="spellEnd"/>
      <w:r w:rsidRPr="00CB364B">
        <w:rPr>
          <w:rStyle w:val="Style13ptBold"/>
        </w:rPr>
        <w:t xml:space="preserve"> K. Reddy, Abolition: A Journal of Insurgent Politics (</w:t>
      </w:r>
      <w:proofErr w:type="gramStart"/>
      <w:r w:rsidRPr="00CB364B">
        <w:rPr>
          <w:rStyle w:val="Style13ptBold"/>
        </w:rPr>
        <w:t>2018)</w:t>
      </w:r>
      <w:r w:rsidRPr="00CB364B">
        <w:t>“</w:t>
      </w:r>
      <w:proofErr w:type="gramEnd"/>
      <w:r w:rsidRPr="00CB364B">
        <w:t xml:space="preserve">We Don’t Need No Education: </w:t>
      </w:r>
      <w:proofErr w:type="spellStart"/>
      <w:r w:rsidRPr="00CB364B">
        <w:t>Deschooling</w:t>
      </w:r>
      <w:proofErr w:type="spellEnd"/>
      <w:r w:rsidRPr="00CB364B">
        <w:t xml:space="preserve"> as an Abolitionist Practice” [ISSN 2642-9268 (Online) | ISSN 2642-925X (Print)] Accessed 8/17/19 SAO</w:t>
      </w:r>
    </w:p>
    <w:p w14:paraId="2B875F9A" w14:textId="7556F3A7" w:rsidR="00AA7A2B" w:rsidRDefault="00AA7A2B" w:rsidP="00AA7A2B">
      <w:pPr>
        <w:rPr>
          <w:rStyle w:val="StyleUnderline"/>
        </w:rPr>
      </w:pPr>
      <w:r w:rsidRPr="0014470B">
        <w:rPr>
          <w:sz w:val="10"/>
        </w:rPr>
        <w:t xml:space="preserve">My essay has, in some sense, now reached a point of no return. </w:t>
      </w:r>
      <w:r w:rsidRPr="00CB364B">
        <w:rPr>
          <w:rStyle w:val="StyleUnderline"/>
          <w:bCs/>
          <w:highlight w:val="yellow"/>
        </w:rPr>
        <w:t>Centering indigenous sovereignty undoes the project of capitalist imperialism</w:t>
      </w:r>
      <w:r w:rsidRPr="001D08A0">
        <w:rPr>
          <w:rStyle w:val="StyleUnderline"/>
          <w:highlight w:val="yellow"/>
        </w:rPr>
        <w:t xml:space="preserve"> </w:t>
      </w:r>
      <w:r w:rsidRPr="0014470B">
        <w:rPr>
          <w:sz w:val="10"/>
        </w:rPr>
        <w:t xml:space="preserve">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w:t>
      </w:r>
      <w:proofErr w:type="gramStart"/>
      <w:r w:rsidRPr="0014470B">
        <w:rPr>
          <w:sz w:val="10"/>
        </w:rPr>
        <w:t>inasmuch as</w:t>
      </w:r>
      <w:proofErr w:type="gramEnd"/>
      <w:r w:rsidRPr="0014470B">
        <w:rPr>
          <w:sz w:val="10"/>
        </w:rPr>
        <w:t xml:space="preserve">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in the ongoing struggle to maintain indigenous epistemologies and cosmologies;</w:t>
      </w:r>
      <w:r w:rsidRPr="00EA38F2">
        <w:rPr>
          <w:rStyle w:val="StyleUnderline"/>
          <w:highlight w:val="yellow"/>
        </w:rPr>
        <w:t xml:space="preserve"> it is with the enslaved who taught themselves to read against the master’s will; </w:t>
      </w:r>
      <w:r w:rsidRPr="00CB364B">
        <w:rPr>
          <w:rStyle w:val="StyleUnderline"/>
        </w:rPr>
        <w:t>it is with the immigrants who were excluded and detained and who carved their voices into the walls of their holding cells; it is with the imprisoned whose quest for knowledge is self-led and oriented toward collective li</w:t>
      </w:r>
      <w:r w:rsidRPr="00541FC6">
        <w:rPr>
          <w:rStyle w:val="StyleUnderline"/>
        </w:rPr>
        <w:t>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w:t>
      </w:r>
      <w:proofErr w:type="spellStart"/>
      <w:r w:rsidRPr="0014470B">
        <w:rPr>
          <w:sz w:val="10"/>
        </w:rPr>
        <w:t>Betasamosake</w:t>
      </w:r>
      <w:proofErr w:type="spellEnd"/>
      <w:r w:rsidRPr="0014470B">
        <w:rPr>
          <w:sz w:val="10"/>
        </w:rPr>
        <w:t xml:space="preserve"> Simpson, while </w:t>
      </w:r>
      <w:proofErr w:type="spellStart"/>
      <w:r w:rsidRPr="0014470B">
        <w:rPr>
          <w:sz w:val="10"/>
        </w:rPr>
        <w:t>specifc</w:t>
      </w:r>
      <w:proofErr w:type="spellEnd"/>
      <w:r w:rsidRPr="0014470B">
        <w:rPr>
          <w:sz w:val="10"/>
        </w:rPr>
        <w:t xml:space="preserve"> to the context of </w:t>
      </w:r>
      <w:proofErr w:type="spellStart"/>
      <w:r w:rsidRPr="0014470B">
        <w:rPr>
          <w:sz w:val="10"/>
        </w:rPr>
        <w:t>Nishnaabeg</w:t>
      </w:r>
      <w:proofErr w:type="spellEnd"/>
      <w:r w:rsidRPr="0014470B">
        <w:rPr>
          <w:sz w:val="10"/>
        </w:rPr>
        <w:t xml:space="preserve">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w:t>
      </w:r>
      <w:proofErr w:type="gramStart"/>
      <w:r w:rsidRPr="0014470B">
        <w:rPr>
          <w:sz w:val="10"/>
        </w:rPr>
        <w:t>particular moniker</w:t>
      </w:r>
      <w:proofErr w:type="gramEnd"/>
      <w:r w:rsidRPr="0014470B">
        <w:rPr>
          <w:sz w:val="10"/>
        </w:rPr>
        <w:t xml:space="preserve">,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w:t>
      </w:r>
      <w:proofErr w:type="spellStart"/>
      <w:r w:rsidRPr="003839C8">
        <w:rPr>
          <w:rStyle w:val="StyleUnderline"/>
          <w:highlight w:val="yellow"/>
        </w:rPr>
        <w:t>marronage</w:t>
      </w:r>
      <w:proofErr w:type="spellEnd"/>
      <w:r w:rsidRPr="003839C8">
        <w:rPr>
          <w:rStyle w:val="StyleUnderline"/>
          <w:highlight w:val="yellow"/>
        </w:rPr>
        <w:t>.</w:t>
      </w:r>
      <w:r w:rsidRPr="0014470B">
        <w:rPr>
          <w:sz w:val="10"/>
          <w:highlight w:val="yellow"/>
        </w:rPr>
        <w:t xml:space="preserve"> </w:t>
      </w:r>
      <w:r w:rsidRPr="0014470B">
        <w:rPr>
          <w:sz w:val="10"/>
        </w:rPr>
        <w:t xml:space="preserve">In keeping with the </w:t>
      </w:r>
      <w:proofErr w:type="gramStart"/>
      <w:r w:rsidRPr="0014470B">
        <w:rPr>
          <w:sz w:val="10"/>
        </w:rPr>
        <w:t>proposition</w:t>
      </w:r>
      <w:proofErr w:type="gramEnd"/>
      <w:r w:rsidRPr="0014470B">
        <w:rPr>
          <w:sz w:val="10"/>
        </w:rPr>
        <w:t xml:space="preserve"> itself, I will proceed by being more suggestive than comprehensive or proscriptive as I </w:t>
      </w:r>
      <w:proofErr w:type="spellStart"/>
      <w:r w:rsidRPr="0014470B">
        <w:rPr>
          <w:sz w:val="10"/>
        </w:rPr>
        <w:t>refect</w:t>
      </w:r>
      <w:proofErr w:type="spellEnd"/>
      <w:r w:rsidRPr="0014470B">
        <w:rPr>
          <w:sz w:val="10"/>
        </w:rPr>
        <w:t xml:space="preserve"> on how the practice of Ethnic Studies evolved for me and a small group of students at my last job. These were young people whom I had worked with over multiple semesters and years, both inside the classroom and outside as an advisor and fellow activist in local struggles around migrant justice and against mass criminalization.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14470B">
        <w:rPr>
          <w:rStyle w:val="StyleUnderline"/>
        </w:rPr>
        <w:t xml:space="preserve">the most meaningful forms of action </w:t>
      </w:r>
      <w:r w:rsidRPr="0014470B">
        <w:rPr>
          <w:sz w:val="10"/>
        </w:rPr>
        <w:t xml:space="preserve">for us came to be the ones that went under the radar—the ones that were sideways and slanted and drew upon the </w:t>
      </w:r>
      <w:proofErr w:type="spellStart"/>
      <w:r w:rsidRPr="0014470B">
        <w:rPr>
          <w:sz w:val="10"/>
        </w:rPr>
        <w:t>undercommons</w:t>
      </w:r>
      <w:proofErr w:type="spellEnd"/>
      <w:r w:rsidRPr="0014470B">
        <w:rPr>
          <w:sz w:val="10"/>
        </w:rPr>
        <w:t xml:space="preserve"> as so powerfully articulated by Harney and Moten. We found ways to be in the institution but not of it, to not subordinate ourselves to its forms of recognition but instead </w:t>
      </w:r>
      <w:r w:rsidRPr="0014470B">
        <w:rPr>
          <w:rStyle w:val="StyleUnderline"/>
          <w:bCs/>
          <w:highlight w:val="yellow"/>
        </w:rPr>
        <w:t>to em</w:t>
      </w:r>
      <w:r w:rsidRPr="00CB364B">
        <w:rPr>
          <w:rStyle w:val="StyleUnderline"/>
          <w:bCs/>
          <w:highlight w:val="yellow"/>
        </w:rPr>
        <w:t xml:space="preserve">ploy its resources in ways that were not legible or reducible </w:t>
      </w:r>
      <w:r w:rsidRPr="0014470B">
        <w:rPr>
          <w:rStyle w:val="StyleUnderline"/>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t>
      </w:r>
      <w:proofErr w:type="gramStart"/>
      <w:r w:rsidRPr="0014470B">
        <w:rPr>
          <w:sz w:val="10"/>
        </w:rPr>
        <w:t>whether or not</w:t>
      </w:r>
      <w:proofErr w:type="gramEnd"/>
      <w:r w:rsidRPr="0014470B">
        <w:rPr>
          <w:sz w:val="10"/>
        </w:rPr>
        <w:t xml:space="preserve"> we de-schooled Ethnic Studies is open. </w:t>
      </w:r>
      <w:r w:rsidRPr="0014470B">
        <w:rPr>
          <w:sz w:val="10"/>
        </w:rPr>
        <w:lastRenderedPageBreak/>
        <w:t xml:space="preserve">So too is the question of how the </w:t>
      </w:r>
      <w:proofErr w:type="spellStart"/>
      <w:r w:rsidRPr="0014470B">
        <w:rPr>
          <w:sz w:val="10"/>
        </w:rPr>
        <w:t>undercommons</w:t>
      </w:r>
      <w:proofErr w:type="spellEnd"/>
      <w:r w:rsidRPr="0014470B">
        <w:rPr>
          <w:sz w:val="10"/>
        </w:rPr>
        <w:t xml:space="preserve"> relates to visions of abolition. What I want to leave you with, at </w:t>
      </w:r>
      <w:r w:rsidRPr="00541FC6">
        <w:rPr>
          <w:rStyle w:val="StyleUnderline"/>
        </w:rPr>
        <w:t>this</w:t>
      </w:r>
      <w:r w:rsidRPr="0014470B">
        <w:rPr>
          <w:sz w:val="10"/>
        </w:rPr>
        <w:t xml:space="preserve"> juncture, is simply a practice of diversity that </w:t>
      </w:r>
      <w:r w:rsidRPr="00541FC6">
        <w:rPr>
          <w:rStyle w:val="StyleUnderline"/>
        </w:rPr>
        <w:t>is not a demand for inclusion so much as it is a call to diversity our tactics—</w:t>
      </w:r>
      <w:r w:rsidRPr="003839C8">
        <w:rPr>
          <w:rStyle w:val="StyleUnderline"/>
          <w:highlight w:val="yellow"/>
        </w:rPr>
        <w:t>as a strategy for survival.</w:t>
      </w:r>
    </w:p>
    <w:p w14:paraId="3A778DD0" w14:textId="7D700B39" w:rsidR="00AA7A2B" w:rsidRPr="00E855E5" w:rsidRDefault="00AA7A2B" w:rsidP="00AA7A2B">
      <w:pPr>
        <w:pStyle w:val="Heading4"/>
      </w:pPr>
      <w:r>
        <w:t>[3] Discursive practices</w:t>
      </w:r>
      <w:r w:rsidRPr="00E855E5">
        <w:t xml:space="preserve"> </w:t>
      </w:r>
      <w:r>
        <w:t xml:space="preserve">shapes political action. We change power dynamics which is the first step to </w:t>
      </w:r>
      <w:proofErr w:type="spellStart"/>
      <w:r>
        <w:t>decol</w:t>
      </w:r>
      <w:proofErr w:type="spellEnd"/>
      <w:r>
        <w:t xml:space="preserve">. </w:t>
      </w:r>
    </w:p>
    <w:p w14:paraId="1788442C" w14:textId="77777777" w:rsidR="00AA7A2B" w:rsidRPr="003B1E13" w:rsidRDefault="00AA7A2B" w:rsidP="00AA7A2B">
      <w:pPr>
        <w:rPr>
          <w:b/>
          <w:bCs/>
          <w:sz w:val="26"/>
          <w:u w:val="single"/>
        </w:rPr>
      </w:pPr>
      <w:r>
        <w:rPr>
          <w:rStyle w:val="Style13ptBold"/>
        </w:rPr>
        <w:t xml:space="preserve">Sunderland 3 - </w:t>
      </w:r>
      <w:r w:rsidRPr="00E855E5">
        <w:rPr>
          <w:rStyle w:val="Style13ptBold"/>
        </w:rPr>
        <w:t xml:space="preserve">Naomi Sunderland, </w:t>
      </w:r>
      <w:r>
        <w:rPr>
          <w:rStyle w:val="Style13ptBold"/>
        </w:rPr>
        <w:t xml:space="preserve">Centre for Social Change Research, </w:t>
      </w:r>
      <w:r w:rsidRPr="00E855E5">
        <w:rPr>
          <w:rStyle w:val="Style13ptBold"/>
        </w:rPr>
        <w:t xml:space="preserve">Queensland University of Technology, </w:t>
      </w:r>
      <w:r>
        <w:rPr>
          <w:rStyle w:val="Style13ptBold"/>
        </w:rPr>
        <w:t xml:space="preserve">July </w:t>
      </w:r>
      <w:r w:rsidRPr="00E855E5">
        <w:rPr>
          <w:rStyle w:val="Style13ptBold"/>
        </w:rPr>
        <w:t>2003</w:t>
      </w:r>
      <w:r>
        <w:t xml:space="preserve"> </w:t>
      </w:r>
      <w:r w:rsidRPr="001B369E">
        <w:t xml:space="preserve">“BIOTECHNOLOGY AS MEDIA: A CRITICAL STUDY OF THE MOVEMENT OF MEANINGS ASSOCIATED WITH CONTEMPORARY BIOTECHNOLOGY” </w:t>
      </w:r>
      <w:r>
        <w:t>[</w:t>
      </w:r>
      <w:r w:rsidRPr="003B1E13">
        <w:t xml:space="preserve">https://eprints.qut.edu.au/16705/1/Naomi_Sunderland_Thesis.pdf] </w:t>
      </w:r>
      <w:proofErr w:type="spellStart"/>
      <w:r w:rsidRPr="003B1E13">
        <w:t>cdm</w:t>
      </w:r>
      <w:proofErr w:type="spellEnd"/>
      <w:r w:rsidRPr="003B1E13">
        <w:t>/SAO</w:t>
      </w:r>
      <w:r>
        <w:t xml:space="preserve"> Accessed 9/21/21</w:t>
      </w:r>
    </w:p>
    <w:p w14:paraId="23CE3FF0" w14:textId="22E67054" w:rsidR="00AA7A2B" w:rsidRPr="00AA7A2B" w:rsidRDefault="00AA7A2B" w:rsidP="00AA7A2B">
      <w:pPr>
        <w:rPr>
          <w:sz w:val="12"/>
        </w:rPr>
      </w:pPr>
      <w:r w:rsidRPr="003B1E13">
        <w:rPr>
          <w:sz w:val="12"/>
        </w:rPr>
        <w:t xml:space="preserve">Fairclough (1992) states that </w:t>
      </w:r>
      <w:r w:rsidRPr="001B369E">
        <w:rPr>
          <w:rStyle w:val="StyleUnderline"/>
          <w:highlight w:val="yellow"/>
        </w:rPr>
        <w:t xml:space="preserve">discursive </w:t>
      </w:r>
      <w:r w:rsidRPr="00C111BB">
        <w:rPr>
          <w:rStyle w:val="StyleUnderline"/>
          <w:highlight w:val="yellow"/>
        </w:rPr>
        <w:t>practice is ‘constitutive</w:t>
      </w:r>
      <w:r w:rsidRPr="00F70C2F">
        <w:rPr>
          <w:rStyle w:val="StyleUnderline"/>
        </w:rPr>
        <w:t xml:space="preserve"> </w:t>
      </w:r>
      <w:r w:rsidRPr="003B1E13">
        <w:rPr>
          <w:sz w:val="12"/>
        </w:rPr>
        <w:t>in both conventional and creative ways: it contributes</w:t>
      </w:r>
      <w:r w:rsidRPr="008421B7">
        <w:rPr>
          <w:rStyle w:val="StyleUnderline"/>
        </w:rPr>
        <w:t xml:space="preserve"> </w:t>
      </w:r>
      <w:r w:rsidRPr="008421B7">
        <w:rPr>
          <w:rStyle w:val="StyleUnderline"/>
          <w:highlight w:val="yellow"/>
        </w:rPr>
        <w:t>to</w:t>
      </w:r>
      <w:r w:rsidRPr="003B1E13">
        <w:rPr>
          <w:sz w:val="12"/>
        </w:rPr>
        <w:t xml:space="preserve"> reproducing society…as it is, yet also contributes to </w:t>
      </w:r>
      <w:r w:rsidRPr="008421B7">
        <w:rPr>
          <w:rStyle w:val="StyleUnderline"/>
          <w:highlight w:val="yellow"/>
        </w:rPr>
        <w:t>transforming society’</w:t>
      </w:r>
      <w:r w:rsidRPr="003B1E13">
        <w:rPr>
          <w:sz w:val="12"/>
        </w:rPr>
        <w:t xml:space="preserve">. He makes an example of education practice: ‘For example, the identities of </w:t>
      </w:r>
      <w:r w:rsidRPr="001B369E">
        <w:rPr>
          <w:rStyle w:val="StyleUnderline"/>
          <w:highlight w:val="yellow"/>
        </w:rPr>
        <w:t>teachers and pupils and the relationships between</w:t>
      </w:r>
      <w:r w:rsidRPr="003B1E13">
        <w:rPr>
          <w:sz w:val="12"/>
        </w:rPr>
        <w:t xml:space="preserve"> </w:t>
      </w:r>
      <w:r w:rsidRPr="001B369E">
        <w:rPr>
          <w:rStyle w:val="StyleUnderline"/>
          <w:highlight w:val="yellow"/>
        </w:rPr>
        <w:t>them</w:t>
      </w:r>
      <w:r w:rsidRPr="003B1E13">
        <w:rPr>
          <w:sz w:val="12"/>
        </w:rPr>
        <w:t xml:space="preserve"> which are at the heart of a system of education </w:t>
      </w:r>
      <w:r w:rsidRPr="008421B7">
        <w:rPr>
          <w:rStyle w:val="StyleUnderline"/>
          <w:highlight w:val="yellow"/>
        </w:rPr>
        <w:t>depend upon</w:t>
      </w:r>
      <w:r w:rsidRPr="003B1E13">
        <w:rPr>
          <w:sz w:val="12"/>
          <w:highlight w:val="yellow"/>
        </w:rPr>
        <w:t xml:space="preserve"> </w:t>
      </w:r>
      <w:r w:rsidRPr="003B1E13">
        <w:rPr>
          <w:sz w:val="12"/>
        </w:rPr>
        <w:t xml:space="preserve">a consistency and durability of patterns of </w:t>
      </w:r>
      <w:r w:rsidRPr="008421B7">
        <w:rPr>
          <w:rStyle w:val="StyleUnderline"/>
          <w:highlight w:val="yellow"/>
        </w:rPr>
        <w:t>speech</w:t>
      </w:r>
      <w:r w:rsidRPr="003B1E13">
        <w:rPr>
          <w:sz w:val="12"/>
          <w:highlight w:val="yellow"/>
        </w:rPr>
        <w:t xml:space="preserve"> </w:t>
      </w:r>
      <w:r w:rsidRPr="003B1E13">
        <w:rPr>
          <w:sz w:val="12"/>
        </w:rPr>
        <w:t xml:space="preserve">within and around those relationships for their reproduction. Yet they </w:t>
      </w:r>
      <w:r w:rsidRPr="008421B7">
        <w:rPr>
          <w:rStyle w:val="StyleUnderline"/>
        </w:rPr>
        <w:t>are open to transformations</w:t>
      </w:r>
      <w:r w:rsidRPr="003B1E13">
        <w:rPr>
          <w:sz w:val="12"/>
        </w:rPr>
        <w:t xml:space="preserve"> which may partly originate in discourse: </w:t>
      </w:r>
      <w:r w:rsidRPr="001B369E">
        <w:rPr>
          <w:rStyle w:val="StyleUnderline"/>
          <w:highlight w:val="yellow"/>
        </w:rPr>
        <w:t>in</w:t>
      </w:r>
      <w:r w:rsidRPr="003B1E13">
        <w:rPr>
          <w:sz w:val="12"/>
        </w:rPr>
        <w:t xml:space="preserve"> the speech of the classroom, the playground, the staffroom, </w:t>
      </w:r>
      <w:r w:rsidRPr="008421B7">
        <w:rPr>
          <w:rStyle w:val="StyleUnderline"/>
          <w:highlight w:val="yellow"/>
        </w:rPr>
        <w:t>educational debate</w:t>
      </w:r>
      <w:r w:rsidRPr="003B1E13">
        <w:rPr>
          <w:sz w:val="12"/>
        </w:rPr>
        <w:t xml:space="preserve">, and so forth’ (p. 65). Most importantly, Fairclough’s example reinforces that the relationship between students and their teachers in this example is influenced by the way in which they are described. In a similar manner, </w:t>
      </w:r>
      <w:r w:rsidRPr="001B369E">
        <w:rPr>
          <w:rStyle w:val="StyleUnderline"/>
          <w:highlight w:val="yellow"/>
        </w:rPr>
        <w:t>critical awareness of the language of biotechnology</w:t>
      </w:r>
      <w:r w:rsidRPr="003B1E13">
        <w:rPr>
          <w:sz w:val="12"/>
        </w:rPr>
        <w:t xml:space="preserve"> research and </w:t>
      </w:r>
      <w:proofErr w:type="spellStart"/>
      <w:r w:rsidRPr="003B1E13">
        <w:rPr>
          <w:sz w:val="12"/>
        </w:rPr>
        <w:t>commercialisation</w:t>
      </w:r>
      <w:proofErr w:type="spellEnd"/>
      <w:r w:rsidRPr="003B1E13">
        <w:rPr>
          <w:sz w:val="12"/>
        </w:rPr>
        <w:t xml:space="preserve"> </w:t>
      </w:r>
      <w:r w:rsidRPr="001B369E">
        <w:rPr>
          <w:rStyle w:val="StyleUnderline"/>
          <w:highlight w:val="yellow"/>
        </w:rPr>
        <w:t>is</w:t>
      </w:r>
      <w:r w:rsidRPr="003B1E13">
        <w:rPr>
          <w:sz w:val="12"/>
        </w:rPr>
        <w:t xml:space="preserve"> urgently </w:t>
      </w:r>
      <w:r w:rsidRPr="001B369E">
        <w:rPr>
          <w:rStyle w:val="StyleUnderline"/>
          <w:highlight w:val="yellow"/>
        </w:rPr>
        <w:t>required</w:t>
      </w:r>
      <w:r w:rsidRPr="003B1E13">
        <w:rPr>
          <w:sz w:val="12"/>
        </w:rPr>
        <w:t xml:space="preserve"> </w:t>
      </w:r>
      <w:proofErr w:type="gramStart"/>
      <w:r w:rsidRPr="003B1E13">
        <w:rPr>
          <w:sz w:val="12"/>
        </w:rPr>
        <w:t xml:space="preserve">in order </w:t>
      </w:r>
      <w:r w:rsidRPr="001B369E">
        <w:rPr>
          <w:rStyle w:val="StyleUnderline"/>
          <w:highlight w:val="yellow"/>
        </w:rPr>
        <w:t>to</w:t>
      </w:r>
      <w:proofErr w:type="gramEnd"/>
      <w:r w:rsidRPr="001B369E">
        <w:rPr>
          <w:rStyle w:val="StyleUnderline"/>
          <w:highlight w:val="yellow"/>
        </w:rPr>
        <w:t xml:space="preserve"> challenge the linearity of </w:t>
      </w:r>
      <w:r w:rsidRPr="003B1E13">
        <w:rPr>
          <w:rStyle w:val="StyleUnderline"/>
        </w:rPr>
        <w:t xml:space="preserve">biotechnology mediation processes toward </w:t>
      </w:r>
      <w:r w:rsidRPr="003B1E13">
        <w:rPr>
          <w:rStyle w:val="StyleUnderline"/>
          <w:highlight w:val="yellow"/>
        </w:rPr>
        <w:t>absorption</w:t>
      </w:r>
      <w:r w:rsidRPr="003B1E13">
        <w:rPr>
          <w:sz w:val="12"/>
        </w:rPr>
        <w:t xml:space="preserve">. Transformation in biotechnology and its related practices will require critical language awareness </w:t>
      </w:r>
      <w:proofErr w:type="gramStart"/>
      <w:r w:rsidRPr="003B1E13">
        <w:rPr>
          <w:sz w:val="12"/>
        </w:rPr>
        <w:t>in order to</w:t>
      </w:r>
      <w:proofErr w:type="gramEnd"/>
      <w:r w:rsidRPr="003B1E13">
        <w:rPr>
          <w:sz w:val="12"/>
        </w:rPr>
        <w:t xml:space="preserve"> render visible the assumptions and values that underlay, produce and reproduce the practice (Gee and </w:t>
      </w:r>
      <w:proofErr w:type="spellStart"/>
      <w:r w:rsidRPr="003B1E13">
        <w:rPr>
          <w:sz w:val="12"/>
        </w:rPr>
        <w:t>Lankshear</w:t>
      </w:r>
      <w:proofErr w:type="spellEnd"/>
      <w:r w:rsidRPr="003B1E13">
        <w:rPr>
          <w:sz w:val="12"/>
        </w:rPr>
        <w:t xml:space="preserve">, 1995). </w:t>
      </w:r>
      <w:r w:rsidRPr="005A15E0">
        <w:rPr>
          <w:rStyle w:val="StyleUnderline"/>
        </w:rPr>
        <w:t>Critical</w:t>
      </w:r>
      <w:r w:rsidRPr="003B1E13">
        <w:rPr>
          <w:sz w:val="12"/>
        </w:rPr>
        <w:t xml:space="preserve"> language </w:t>
      </w:r>
      <w:r w:rsidRPr="005A15E0">
        <w:rPr>
          <w:rStyle w:val="StyleUnderline"/>
        </w:rPr>
        <w:t>awareness requires</w:t>
      </w:r>
      <w:r w:rsidRPr="003B1E13">
        <w:rPr>
          <w:sz w:val="12"/>
        </w:rPr>
        <w:t>: ‘</w:t>
      </w:r>
      <w:r w:rsidRPr="005A15E0">
        <w:rPr>
          <w:rStyle w:val="StyleUnderline"/>
        </w:rPr>
        <w:t>teasing out</w:t>
      </w:r>
      <w:r w:rsidRPr="003B1E13">
        <w:rPr>
          <w:sz w:val="12"/>
        </w:rPr>
        <w:t xml:space="preserve"> the possible meanings of </w:t>
      </w:r>
      <w:r w:rsidRPr="005A15E0">
        <w:rPr>
          <w:rStyle w:val="StyleUnderline"/>
        </w:rPr>
        <w:t>socially contested terms</w:t>
      </w:r>
      <w:r w:rsidRPr="003B1E13">
        <w:rPr>
          <w:sz w:val="12"/>
        </w:rPr>
        <w:t xml:space="preserve"> can give rise to sets of questions and issues </w:t>
      </w:r>
      <w:r w:rsidRPr="001B369E">
        <w:rPr>
          <w:rStyle w:val="StyleUnderline"/>
          <w:highlight w:val="yellow"/>
        </w:rPr>
        <w:t>for debate</w:t>
      </w:r>
      <w:r w:rsidRPr="003B1E13">
        <w:rPr>
          <w:sz w:val="12"/>
        </w:rPr>
        <w:t xml:space="preserve"> and dialogue among Discourses, as well as deeper understanding of the values and ideological loadings that are at stake’ (Gee and </w:t>
      </w:r>
      <w:proofErr w:type="spellStart"/>
      <w:r w:rsidRPr="003B1E13">
        <w:rPr>
          <w:sz w:val="12"/>
        </w:rPr>
        <w:t>Lankshear</w:t>
      </w:r>
      <w:proofErr w:type="spellEnd"/>
      <w:r w:rsidRPr="003B1E13">
        <w:rPr>
          <w:sz w:val="12"/>
        </w:rPr>
        <w:t xml:space="preserve">, 1995, p. 12). Consonant with Gee and </w:t>
      </w:r>
      <w:proofErr w:type="spellStart"/>
      <w:r w:rsidRPr="003B1E13">
        <w:rPr>
          <w:sz w:val="12"/>
        </w:rPr>
        <w:t>Lankshear’s</w:t>
      </w:r>
      <w:proofErr w:type="spellEnd"/>
      <w:r w:rsidRPr="003B1E13">
        <w:rPr>
          <w:sz w:val="12"/>
        </w:rPr>
        <w:t xml:space="preserve"> notion of critical language awareness, Isaacs (1996, p. 39) and Gilbert (1987, p. 52) advocate the need for critical practice. </w:t>
      </w:r>
      <w:r w:rsidRPr="001B369E">
        <w:rPr>
          <w:rStyle w:val="StyleUnderline"/>
          <w:highlight w:val="yellow"/>
        </w:rPr>
        <w:t>Critical practice requires</w:t>
      </w:r>
      <w:r w:rsidRPr="003B1E13">
        <w:rPr>
          <w:sz w:val="12"/>
        </w:rPr>
        <w:t xml:space="preserve"> a condition of </w:t>
      </w:r>
      <w:r w:rsidRPr="001B369E">
        <w:rPr>
          <w:rStyle w:val="StyleUnderline"/>
          <w:highlight w:val="yellow"/>
        </w:rPr>
        <w:t>anti-hegemonic</w:t>
      </w:r>
      <w:r w:rsidRPr="003B1E13">
        <w:rPr>
          <w:sz w:val="12"/>
        </w:rPr>
        <w:t xml:space="preserve"> formal and informal </w:t>
      </w:r>
      <w:r w:rsidRPr="001B369E">
        <w:rPr>
          <w:rStyle w:val="StyleUnderline"/>
          <w:highlight w:val="yellow"/>
        </w:rPr>
        <w:t>practice</w:t>
      </w:r>
      <w:r w:rsidRPr="003B1E13">
        <w:rPr>
          <w:sz w:val="12"/>
        </w:rPr>
        <w:t xml:space="preserve"> ‘</w:t>
      </w:r>
      <w:r w:rsidRPr="001B369E">
        <w:rPr>
          <w:rStyle w:val="StyleUnderline"/>
          <w:highlight w:val="yellow"/>
        </w:rPr>
        <w:t xml:space="preserve">if it is to produce </w:t>
      </w:r>
      <w:r w:rsidRPr="00CD61E7">
        <w:rPr>
          <w:rStyle w:val="StyleUnderline"/>
        </w:rPr>
        <w:t xml:space="preserve">policies and </w:t>
      </w:r>
      <w:r w:rsidRPr="001B369E">
        <w:rPr>
          <w:rStyle w:val="StyleUnderline"/>
          <w:highlight w:val="yellow"/>
        </w:rPr>
        <w:t>political action’</w:t>
      </w:r>
      <w:r w:rsidRPr="003B1E13">
        <w:rPr>
          <w:sz w:val="12"/>
        </w:rPr>
        <w:t xml:space="preserve"> (Gilbert, 1987, p. 52). Essentially, </w:t>
      </w:r>
      <w:r w:rsidRPr="005A15E0">
        <w:rPr>
          <w:rStyle w:val="StyleUnderline"/>
        </w:rPr>
        <w:t>anti-hegemonic practice requires</w:t>
      </w:r>
      <w:r w:rsidRPr="003B1E13">
        <w:rPr>
          <w:sz w:val="12"/>
        </w:rPr>
        <w:t xml:space="preserve"> that </w:t>
      </w:r>
      <w:r w:rsidRPr="005A15E0">
        <w:rPr>
          <w:rStyle w:val="StyleUnderline"/>
        </w:rPr>
        <w:t>alternatives</w:t>
      </w:r>
      <w:r w:rsidRPr="003B1E13">
        <w:rPr>
          <w:sz w:val="12"/>
        </w:rPr>
        <w:t xml:space="preserve"> </w:t>
      </w:r>
      <w:r w:rsidRPr="005A15E0">
        <w:rPr>
          <w:rStyle w:val="StyleUnderline"/>
        </w:rPr>
        <w:t>to</w:t>
      </w:r>
      <w:r w:rsidRPr="003B1E13">
        <w:rPr>
          <w:sz w:val="12"/>
        </w:rPr>
        <w:t xml:space="preserve"> the current conception of the purpose, means and culture of the </w:t>
      </w:r>
      <w:r w:rsidRPr="005A15E0">
        <w:rPr>
          <w:rStyle w:val="StyleUnderline"/>
        </w:rPr>
        <w:t>dominant</w:t>
      </w:r>
      <w:r w:rsidRPr="003B1E13">
        <w:rPr>
          <w:sz w:val="12"/>
        </w:rPr>
        <w:t xml:space="preserve"> </w:t>
      </w:r>
      <w:r w:rsidRPr="005A15E0">
        <w:rPr>
          <w:rStyle w:val="StyleUnderline"/>
        </w:rPr>
        <w:t>discourses</w:t>
      </w:r>
      <w:r w:rsidRPr="003B1E13">
        <w:rPr>
          <w:sz w:val="12"/>
        </w:rPr>
        <w:t xml:space="preserve"> are made available through the everyday lived experiences on offer. Critical discourse awareness, as opposed to critical language awareness, incorporates a more overt focus on the relationships between ways of using language, ways of seeing, being, valuing, and acting. </w:t>
      </w:r>
      <w:r w:rsidRPr="005A15E0">
        <w:rPr>
          <w:rStyle w:val="StyleUnderline"/>
        </w:rPr>
        <w:t>As members of an engaged community</w:t>
      </w:r>
      <w:r w:rsidRPr="003B1E13">
        <w:rPr>
          <w:sz w:val="12"/>
        </w:rPr>
        <w:t xml:space="preserve"> of scholars, researchers, and activists </w:t>
      </w:r>
      <w:r w:rsidRPr="005A15E0">
        <w:rPr>
          <w:rStyle w:val="StyleUnderline"/>
        </w:rPr>
        <w:t>that seeks to</w:t>
      </w:r>
      <w:r w:rsidRPr="003B1E13">
        <w:rPr>
          <w:sz w:val="12"/>
        </w:rPr>
        <w:t xml:space="preserve"> practice and </w:t>
      </w:r>
      <w:r w:rsidRPr="005A15E0">
        <w:rPr>
          <w:rStyle w:val="StyleUnderline"/>
        </w:rPr>
        <w:t>facilitate</w:t>
      </w:r>
      <w:r w:rsidRPr="003B1E13">
        <w:rPr>
          <w:sz w:val="12"/>
        </w:rPr>
        <w:t xml:space="preserve"> open and authentic </w:t>
      </w:r>
      <w:r w:rsidRPr="005A15E0">
        <w:rPr>
          <w:rStyle w:val="StyleUnderline"/>
        </w:rPr>
        <w:t>discussion surrounding biotechnology</w:t>
      </w:r>
      <w:r w:rsidRPr="003B1E13">
        <w:rPr>
          <w:sz w:val="12"/>
        </w:rPr>
        <w:t xml:space="preserve"> developments, </w:t>
      </w:r>
      <w:r w:rsidRPr="005A15E0">
        <w:rPr>
          <w:rStyle w:val="StyleUnderline"/>
        </w:rPr>
        <w:t>it is important</w:t>
      </w:r>
      <w:r w:rsidRPr="003B1E13">
        <w:rPr>
          <w:sz w:val="12"/>
        </w:rPr>
        <w:t xml:space="preserve"> that </w:t>
      </w:r>
      <w:r w:rsidRPr="005A15E0">
        <w:rPr>
          <w:rStyle w:val="StyleUnderline"/>
        </w:rPr>
        <w:t>we</w:t>
      </w:r>
      <w:r w:rsidRPr="003B1E13">
        <w:rPr>
          <w:sz w:val="12"/>
        </w:rPr>
        <w:t xml:space="preserve"> name, discuss, </w:t>
      </w:r>
      <w:r w:rsidRPr="005A15E0">
        <w:rPr>
          <w:rStyle w:val="StyleUnderline"/>
        </w:rPr>
        <w:t>critique, and seek to transform the technologies of silence</w:t>
      </w:r>
      <w:r w:rsidRPr="003B1E13">
        <w:rPr>
          <w:sz w:val="12"/>
        </w:rPr>
        <w:t xml:space="preserve"> at work in biotechnology related debates </w:t>
      </w:r>
      <w:r w:rsidRPr="00D42B6A">
        <w:rPr>
          <w:rStyle w:val="StyleUnderline"/>
          <w:highlight w:val="yellow"/>
        </w:rPr>
        <w:t>and</w:t>
      </w:r>
      <w:r w:rsidRPr="00D42B6A">
        <w:rPr>
          <w:sz w:val="12"/>
          <w:highlight w:val="yellow"/>
        </w:rPr>
        <w:t xml:space="preserve"> </w:t>
      </w:r>
      <w:r w:rsidRPr="00D42B6A">
        <w:rPr>
          <w:rStyle w:val="StyleUnderline"/>
          <w:highlight w:val="yellow"/>
        </w:rPr>
        <w:t>other</w:t>
      </w:r>
      <w:r w:rsidRPr="003B1E13">
        <w:rPr>
          <w:sz w:val="12"/>
        </w:rPr>
        <w:t xml:space="preserve"> areas of </w:t>
      </w:r>
      <w:r w:rsidRPr="00D42B6A">
        <w:rPr>
          <w:rStyle w:val="StyleUnderline"/>
          <w:highlight w:val="yellow"/>
        </w:rPr>
        <w:t>social contestation</w:t>
      </w:r>
      <w:r w:rsidRPr="003B1E13">
        <w:rPr>
          <w:sz w:val="12"/>
        </w:rPr>
        <w:t>. In many ways this is a personal challenge as much as it is a social or an institutional one: we ourselves may need to overcome any number of personal and institutional limitations that would in many other circumstances, and for many quite legitimate reasons, function to silence or intimidate us. I do not want to pretend that this is an easy task</w:t>
      </w:r>
    </w:p>
    <w:p w14:paraId="32C153EE" w14:textId="1736AE29" w:rsidR="00AA7A2B" w:rsidRPr="00184178" w:rsidRDefault="00AA7A2B" w:rsidP="00AA7A2B">
      <w:pPr>
        <w:pStyle w:val="Heading4"/>
      </w:pPr>
      <w:r>
        <w:t>[</w:t>
      </w:r>
      <w:r>
        <w:t>4</w:t>
      </w:r>
      <w:r>
        <w:t xml:space="preserve">] </w:t>
      </w:r>
      <w:r w:rsidRPr="00184178">
        <w:t xml:space="preserve">Patents on </w:t>
      </w:r>
      <w:r>
        <w:t xml:space="preserve">medicine </w:t>
      </w:r>
      <w:r w:rsidRPr="00184178">
        <w:t>are a part of a reductionist epistemology that treats life-forms as commodities and machines</w:t>
      </w:r>
    </w:p>
    <w:p w14:paraId="3DBD91D3" w14:textId="77777777" w:rsidR="00AA7A2B" w:rsidRPr="003C7BF4" w:rsidRDefault="00AA7A2B" w:rsidP="00AA7A2B">
      <w:r>
        <w:rPr>
          <w:rStyle w:val="Style13ptBold"/>
        </w:rPr>
        <w:t xml:space="preserve">Shiva 14 - </w:t>
      </w:r>
      <w:r w:rsidRPr="00921164">
        <w:rPr>
          <w:rStyle w:val="Style13ptBold"/>
        </w:rPr>
        <w:t xml:space="preserve">Vandana Shiva, in her book the Vandana Shiva Reader, published by The University Press of Kentucky Scholarly publisher for the Commonwealth in 2014 </w:t>
      </w:r>
      <w:r w:rsidRPr="00921164">
        <w:t>“</w:t>
      </w:r>
      <w:r>
        <w:t>ISBN 978-0-8131-4560-0” [</w:t>
      </w:r>
      <w:proofErr w:type="spellStart"/>
      <w:r>
        <w:t>Pgs</w:t>
      </w:r>
      <w:proofErr w:type="spellEnd"/>
      <w:r>
        <w:t xml:space="preserve"> 193-200] Accessed 8/13/21 SAO</w:t>
      </w:r>
    </w:p>
    <w:p w14:paraId="2C90269E" w14:textId="77777777" w:rsidR="00AA7A2B" w:rsidRDefault="00AA7A2B" w:rsidP="00AA7A2B">
      <w:pPr>
        <w:rPr>
          <w:rStyle w:val="StyleUnderline"/>
        </w:rPr>
      </w:pPr>
      <w:r w:rsidRPr="003C4685">
        <w:rPr>
          <w:rStyle w:val="StyleUnderline"/>
        </w:rPr>
        <w:t>Patenting living organisms encourages two forms of violence. First, life-forms are treated as if they are mere machines, thus denying their self-organizing capacity.</w:t>
      </w:r>
      <w:r w:rsidRPr="009E4DA2">
        <w:rPr>
          <w:sz w:val="10"/>
        </w:rPr>
        <w:t xml:space="preserve"> </w:t>
      </w:r>
      <w:r w:rsidRPr="003C4685">
        <w:rPr>
          <w:rStyle w:val="StyleUnderline"/>
        </w:rPr>
        <w:t>Second</w:t>
      </w:r>
      <w:r w:rsidRPr="00E20EF3">
        <w:rPr>
          <w:rStyle w:val="StyleUnderline"/>
        </w:rPr>
        <w:t xml:space="preserve">, </w:t>
      </w:r>
      <w:r w:rsidRPr="003C4685">
        <w:rPr>
          <w:rStyle w:val="StyleUnderline"/>
          <w:highlight w:val="yellow"/>
        </w:rPr>
        <w:t>by allowing the patenting of future generations of plants and animals, the self-reproducing capacity of living organisms is denied</w:t>
      </w:r>
      <w:r w:rsidRPr="00E20EF3">
        <w:rPr>
          <w:rStyle w:val="StyleUnderline"/>
        </w:rPr>
        <w:t>.</w:t>
      </w:r>
      <w:r w:rsidRPr="009E4DA2">
        <w:rPr>
          <w:sz w:val="10"/>
        </w:rPr>
        <w:t xml:space="preserve"> </w:t>
      </w:r>
      <w:r w:rsidRPr="00E20EF3">
        <w:rPr>
          <w:rStyle w:val="StyleUnderline"/>
        </w:rPr>
        <w:t xml:space="preserve">Living organisms, unlike machines, organize themselves. Because of this capacity, </w:t>
      </w:r>
      <w:r w:rsidRPr="003C4685">
        <w:rPr>
          <w:rStyle w:val="StyleUnderline"/>
          <w:highlight w:val="yellow"/>
        </w:rPr>
        <w:t>they cannot be treated as</w:t>
      </w:r>
      <w:r w:rsidRPr="00E20EF3">
        <w:rPr>
          <w:rStyle w:val="StyleUnderline"/>
        </w:rPr>
        <w:t xml:space="preserve"> simply "biotechnological inventions," "gene constructs," or </w:t>
      </w:r>
      <w:r w:rsidRPr="003C4685">
        <w:rPr>
          <w:rStyle w:val="StyleUnderline"/>
          <w:highlight w:val="yellow"/>
        </w:rPr>
        <w:t>"products of the mind</w:t>
      </w:r>
      <w:r w:rsidRPr="00E20EF3">
        <w:rPr>
          <w:rStyle w:val="StyleUnderline"/>
        </w:rPr>
        <w:t>"</w:t>
      </w:r>
      <w:r w:rsidRPr="009E4DA2">
        <w:rPr>
          <w:sz w:val="10"/>
        </w:rPr>
        <w:t xml:space="preserve"> that need to be protected as "intellectual property." The engineering paradigm of biotechnology </w:t>
      </w:r>
      <w:proofErr w:type="gramStart"/>
      <w:r w:rsidRPr="009E4DA2">
        <w:rPr>
          <w:sz w:val="10"/>
        </w:rPr>
        <w:t>is based on the assumption</w:t>
      </w:r>
      <w:proofErr w:type="gramEnd"/>
      <w:r w:rsidRPr="009E4DA2">
        <w:rPr>
          <w:sz w:val="10"/>
        </w:rPr>
        <w:t xml:space="preserve"> that life can be made. Patents on life are based on the assumption that life can be owned because it can </w:t>
      </w:r>
      <w:proofErr w:type="gramStart"/>
      <w:r w:rsidRPr="009E4DA2">
        <w:rPr>
          <w:sz w:val="10"/>
        </w:rPr>
        <w:t>been</w:t>
      </w:r>
      <w:proofErr w:type="gramEnd"/>
      <w:r w:rsidRPr="009E4DA2">
        <w:rPr>
          <w:sz w:val="10"/>
        </w:rPr>
        <w:t xml:space="preserve"> constructed. Genetic engineering and </w:t>
      </w:r>
      <w:r w:rsidRPr="00E20EF3">
        <w:rPr>
          <w:rStyle w:val="StyleUnderline"/>
        </w:rPr>
        <w:t xml:space="preserve">patents on life are the ultimate expression </w:t>
      </w:r>
      <w:r w:rsidRPr="00E20EF3">
        <w:rPr>
          <w:rStyle w:val="StyleUnderline"/>
        </w:rPr>
        <w:lastRenderedPageBreak/>
        <w:t>of the commercialization of science and the commodification of nature</w:t>
      </w:r>
      <w:r w:rsidRPr="009E4DA2">
        <w:rPr>
          <w:sz w:val="10"/>
        </w:rPr>
        <w:t xml:space="preserve"> that began the scientific and industrial revolutions. As Carolyn Merchant has analyzed in The Death of Nature, the rise </w:t>
      </w:r>
      <w:r w:rsidRPr="009E4DA2">
        <w:rPr>
          <w:sz w:val="10"/>
          <w:highlight w:val="yellow"/>
        </w:rPr>
        <w:t xml:space="preserve">of </w:t>
      </w:r>
      <w:r w:rsidRPr="003C4685">
        <w:rPr>
          <w:rStyle w:val="StyleUnderline"/>
          <w:highlight w:val="yellow"/>
        </w:rPr>
        <w:t>reductionist science allowed nature to be declared dead, inert, and valueless</w:t>
      </w:r>
      <w:r w:rsidRPr="009E4DA2">
        <w:rPr>
          <w:sz w:val="10"/>
        </w:rPr>
        <w:t xml:space="preserve">. Hence, it allowed for the exploitation and domination of nature, in total dis- regard of the social and ecological consequences.' The rise of reductionism science was linked with the commercialization of </w:t>
      </w:r>
      <w:proofErr w:type="gramStart"/>
      <w:r w:rsidRPr="009E4DA2">
        <w:rPr>
          <w:sz w:val="10"/>
        </w:rPr>
        <w:t>science, and</w:t>
      </w:r>
      <w:proofErr w:type="gramEnd"/>
      <w:r w:rsidRPr="009E4DA2">
        <w:rPr>
          <w:sz w:val="10"/>
        </w:rPr>
        <w:t xml:space="preserve"> resulted in the domination of women and non-Western peoples. Their diverse knowledge systems were not treated as legitimate ways of knowing, with commercialization as the objective, reductionism became the criterion of scientific validity. </w:t>
      </w:r>
      <w:proofErr w:type="spellStart"/>
      <w:r w:rsidRPr="009E4DA2">
        <w:rPr>
          <w:sz w:val="10"/>
        </w:rPr>
        <w:t>Nonreductionist</w:t>
      </w:r>
      <w:proofErr w:type="spellEnd"/>
      <w:r w:rsidRPr="009E4DA2">
        <w:rPr>
          <w:sz w:val="10"/>
        </w:rPr>
        <w:t xml:space="preserve"> and ecological ways of knowing, and </w:t>
      </w:r>
      <w:proofErr w:type="spellStart"/>
      <w:r w:rsidRPr="009E4DA2">
        <w:rPr>
          <w:sz w:val="10"/>
        </w:rPr>
        <w:t>nonreductionist</w:t>
      </w:r>
      <w:proofErr w:type="spellEnd"/>
      <w:r w:rsidRPr="009E4DA2">
        <w:rPr>
          <w:sz w:val="10"/>
        </w:rPr>
        <w:t xml:space="preserve"> and ecological systems of knowledge, were pushed out and marginalized. The genetic engineering paradigm is now pushing out the last remains of ecological paradigms by redefining living organisms and biodiversity as "man-made" phenomena. The rise of the reductionist paradigm of biology to serve the commercial interests of the genetic engineering, biotechnology industry was itself engineered. This was done through funding as well as rewards and recognition. Reductionism in biology is multifaceted. At the species level, this </w:t>
      </w:r>
      <w:r w:rsidRPr="003C4685">
        <w:rPr>
          <w:rStyle w:val="StyleUnderline"/>
          <w:highlight w:val="yellow"/>
        </w:rPr>
        <w:t>reductionism puts value on only one species humans-and generates an instrumental value for all others</w:t>
      </w:r>
      <w:r w:rsidRPr="00E20EF3">
        <w:rPr>
          <w:rStyle w:val="StyleUnderline"/>
        </w:rPr>
        <w:t xml:space="preserve">. It </w:t>
      </w:r>
      <w:r w:rsidRPr="00B1598C">
        <w:rPr>
          <w:rStyle w:val="StyleUnderline"/>
        </w:rPr>
        <w:t>therefore displaces and pushes to extinction all species that have no or low instrumental value to humans.</w:t>
      </w:r>
      <w:r w:rsidRPr="00B1598C">
        <w:rPr>
          <w:sz w:val="10"/>
        </w:rPr>
        <w:t xml:space="preserve"> </w:t>
      </w:r>
      <w:r w:rsidRPr="00B1598C">
        <w:rPr>
          <w:rStyle w:val="StyleUnderline"/>
        </w:rPr>
        <w:t>Monocultures of species and biodiversity erosion are the inevitable consequences of reductionist thought</w:t>
      </w:r>
      <w:r w:rsidRPr="00B1598C">
        <w:rPr>
          <w:sz w:val="10"/>
        </w:rPr>
        <w:t xml:space="preserve"> in biology, especially when applied to forestry, agriculture, and fisheries. We call this first- order reductionism. Reductionist biology is increasingly characterized by a second- order reductionism-genetic reductionism-the reduction of all behavior of biological organisms, including humans, to genes. Second-order reductionism amplifies the ecological risks </w:t>
      </w:r>
      <w:proofErr w:type="spellStart"/>
      <w:r w:rsidRPr="00B1598C">
        <w:rPr>
          <w:sz w:val="10"/>
        </w:rPr>
        <w:t>offirst</w:t>
      </w:r>
      <w:proofErr w:type="spellEnd"/>
      <w:r w:rsidRPr="00B1598C">
        <w:rPr>
          <w:sz w:val="10"/>
        </w:rPr>
        <w:t xml:space="preserve">-order reductionism, while introducing new issues, like the patenting of life-forms. </w:t>
      </w:r>
      <w:r w:rsidRPr="00B1598C">
        <w:rPr>
          <w:rStyle w:val="StyleUnderline"/>
        </w:rPr>
        <w:t xml:space="preserve">Reductionist biology is also an expression of cultural </w:t>
      </w:r>
      <w:proofErr w:type="gramStart"/>
      <w:r w:rsidRPr="00B1598C">
        <w:rPr>
          <w:rStyle w:val="StyleUnderline"/>
        </w:rPr>
        <w:t>reductionism, since</w:t>
      </w:r>
      <w:proofErr w:type="gramEnd"/>
      <w:r w:rsidRPr="00B1598C">
        <w:rPr>
          <w:rStyle w:val="StyleUnderline"/>
        </w:rPr>
        <w:t xml:space="preserve"> it devalues many forms of knowledge and ethical systems.</w:t>
      </w:r>
      <w:r w:rsidRPr="00B1598C">
        <w:rPr>
          <w:sz w:val="10"/>
        </w:rPr>
        <w:t xml:space="preserve"> </w:t>
      </w:r>
      <w:r w:rsidRPr="00B1598C">
        <w:rPr>
          <w:rStyle w:val="StyleUnderline"/>
        </w:rPr>
        <w:t xml:space="preserve">This includes all non-Western systems of agriculture and medicine as well as all disciplines in Western biology that do not lend themselves to genetic and molecular </w:t>
      </w:r>
      <w:proofErr w:type="gramStart"/>
      <w:r w:rsidRPr="00B1598C">
        <w:rPr>
          <w:rStyle w:val="StyleUnderline"/>
        </w:rPr>
        <w:t>reductionism, but</w:t>
      </w:r>
      <w:proofErr w:type="gramEnd"/>
      <w:r w:rsidRPr="00B1598C">
        <w:rPr>
          <w:rStyle w:val="StyleUnderline"/>
        </w:rPr>
        <w:t xml:space="preserve"> are necessary for dealing sustainably with the living world</w:t>
      </w:r>
      <w:r w:rsidRPr="00B1598C">
        <w:rPr>
          <w:sz w:val="10"/>
        </w:rPr>
        <w:t xml:space="preserve">. Reductionism was promoted strongly by August </w:t>
      </w:r>
      <w:proofErr w:type="spellStart"/>
      <w:r w:rsidRPr="00B1598C">
        <w:rPr>
          <w:sz w:val="10"/>
        </w:rPr>
        <w:t>Weisinann</w:t>
      </w:r>
      <w:proofErr w:type="spellEnd"/>
      <w:r w:rsidRPr="00B1598C">
        <w:rPr>
          <w:sz w:val="10"/>
        </w:rPr>
        <w:t>, who nearly a century ago postulated the complete separation of the reproductive cells-the germ line-from</w:t>
      </w:r>
      <w:r w:rsidRPr="009E4DA2">
        <w:rPr>
          <w:sz w:val="10"/>
        </w:rPr>
        <w:t xml:space="preserve"> the functional body, or soma. According to Weismann, reproductive cells are already set apart in the early embryo and continue their segregated existence into maturity, when they contribute to the formation of the next generation. This sup- ported the idea that acquired traits with no direct feedback from the environment were noninheritable. The mostly nonexistent "Weismann barrier" is still the paradigm used to discuss biodiversity conservation as "germ plasm" conservation. The germ plasm, Weismann had earlier contended, was divorced from the outside world. Evolutionary changes toward greater fitness-meaning greater capacity to reproduce-were the result of fortuitous mistakes that happened to prosper in the com- petition of life." Weismann's classic experiment a century ago was taken as proof of the </w:t>
      </w:r>
      <w:proofErr w:type="spellStart"/>
      <w:r w:rsidRPr="009E4DA2">
        <w:rPr>
          <w:sz w:val="10"/>
        </w:rPr>
        <w:t>noninheritability</w:t>
      </w:r>
      <w:proofErr w:type="spellEnd"/>
      <w:r w:rsidRPr="009E4DA2">
        <w:rPr>
          <w:sz w:val="10"/>
        </w:rPr>
        <w:t xml:space="preserve"> of acquired characteristics. He cut the tails off twenty-two generations of mice and found that the next generation was still born with normal tails. The sacrifice of hundreds of mouse tails only proved that this type of mutilation was not inherited." The proposition that information only goes from genes to the body was reinforced by molecular biology and the discovery in the l950s of the role of nucleic acid, placing Mendelian genetics on a solid material basis. Molecular biology showed a means of transferal of information from genes to </w:t>
      </w:r>
      <w:proofErr w:type="gramStart"/>
      <w:r w:rsidRPr="009E4DA2">
        <w:rPr>
          <w:sz w:val="10"/>
        </w:rPr>
        <w:t>proteins, but</w:t>
      </w:r>
      <w:proofErr w:type="gramEnd"/>
      <w:r w:rsidRPr="009E4DA2">
        <w:rPr>
          <w:sz w:val="10"/>
        </w:rPr>
        <w:t xml:space="preserve"> gave no indication-until recently-of any transfer in the opposite direction. The inference that there could be none became what Francis Crick called the central dogma of molecular biology: "Once 'information' has passed into proteins, it cannot get out again." Isolating the gene as a "master molecule" is part of biological determinism. The "central dogma" </w:t>
      </w:r>
      <w:proofErr w:type="gramStart"/>
      <w:r w:rsidRPr="009E4DA2">
        <w:rPr>
          <w:sz w:val="10"/>
        </w:rPr>
        <w:t>that genes</w:t>
      </w:r>
      <w:proofErr w:type="gramEnd"/>
      <w:r w:rsidRPr="009E4DA2">
        <w:rPr>
          <w:sz w:val="10"/>
        </w:rPr>
        <w:t xml:space="preserve"> as DNA make proteins is another aspect of this determinism. This dogma is preserved even though it is known that genes "make" nothing. As Richard </w:t>
      </w:r>
      <w:proofErr w:type="spellStart"/>
      <w:r w:rsidRPr="009E4DA2">
        <w:rPr>
          <w:sz w:val="10"/>
        </w:rPr>
        <w:t>Lewontin</w:t>
      </w:r>
      <w:proofErr w:type="spellEnd"/>
      <w:r w:rsidRPr="009E4DA2">
        <w:rPr>
          <w:sz w:val="10"/>
        </w:rPr>
        <w:t xml:space="preserve"> states in 71w Doctrine of DNA: DNA is a dead molecule, among the most non-reactive, chemically inert molecules in the world. It has no power to reproduce itself. Rather, it is produced out of elementary materials by a complex cellular machinery of proteins. While it is often said that DNA produces proteins, in fact proteins (enzymes) produce DNA. When we refer to genes as self-replicating, we endow them with a mysterious autonomous power that seems to place them above the more ordinary materials of the body. Yet if anything in the world can be said to be self-replicating, it is not the gene, but the entire organism as a complex system." Genetic engineering is taking us into a second-order reduction- ism not only because organisms are perceived in isolation of their environment, but because genes are perceived in isolation of the </w:t>
      </w:r>
      <w:proofErr w:type="gramStart"/>
      <w:r w:rsidRPr="009E4DA2">
        <w:rPr>
          <w:sz w:val="10"/>
        </w:rPr>
        <w:t>organism as a whole</w:t>
      </w:r>
      <w:proofErr w:type="gramEnd"/>
      <w:r w:rsidRPr="009E4DA2">
        <w:rPr>
          <w:sz w:val="10"/>
        </w:rPr>
        <w:t>. The doctrine of molecular biology is modeled on classical mechanics. The central dogma is the ultimate in reductionist thought. At the very same time that Max Planck, Niels Bohr, Albert Ein- stein, Erwin Schrodinger, and their brilliant colleagues were revising the Newtonian view of the physical universe, biology was becoming more reductionist." Reductionism in biology was not an accident but a carefully planned paradigm. As Lily E. Kay records in The Molecular Vision of Life, the Rockefeller Foundation served as a principal patron of molecular biology from the 19305 to the |950s. The term molecular biology was coined in 1938 by Warren Weaver, the director of the Rockefeller Foundation's Natural Science Division. The term was intended to capture the essence of the foundation's program-its emphasis on the ultimate minuteness of biological entities. The cognitive and structural reconfigurations of biology into a reductionist paradigm were greatly facilitated through the economically powerful Rockefeller Foundation. During the years 1932-1959, the foundation poured about $25 million into molecular biology programs in the United States, more than one- fourth of the foundation's total spending for the biological sciences out- side of medicine (including, from the early 1940s on, enormous sums for agriculture</w:t>
      </w:r>
      <w:proofErr w:type="gramStart"/>
      <w:r w:rsidRPr="009E4DA2">
        <w:rPr>
          <w:sz w:val="10"/>
        </w:rPr>
        <w:t>)!-</w:t>
      </w:r>
      <w:proofErr w:type="gramEnd"/>
      <w:r w:rsidRPr="009E4DA2">
        <w:rPr>
          <w:sz w:val="10"/>
        </w:rPr>
        <w:t>' The force of the foundation's funding set the trends in molecular biology. During the dozen years following 1953 (the elucidation of the structure of DNA). Nobel Prizes were awarded to scholars for research into the molecular biology of the gene, and all but one had been either fully or partially sponsored by the Rockefeller Foundation under Weaver's guidance." The motivation behind the enormous investment in the new agenda was to develop the human sciences as a comprehensive explanatory and applied framework of social control grounded in the natural, medical, and social sciences. (</w:t>
      </w:r>
      <w:proofErr w:type="spellStart"/>
      <w:r w:rsidRPr="009E4DA2">
        <w:rPr>
          <w:sz w:val="10"/>
        </w:rPr>
        <w:t>Zonceived</w:t>
      </w:r>
      <w:proofErr w:type="spellEnd"/>
      <w:r w:rsidRPr="009E4DA2">
        <w:rPr>
          <w:sz w:val="10"/>
        </w:rPr>
        <w:t xml:space="preserve"> during the late 1920s, the new agenda was articulated in terms of the contemporary technocratic discourse of human engineering, aiming toward restructuring human relations in congruence with the social framework of industrial capitalism. Within that agenda, the new biology (originally named "psycl1obiology") was erected on 'the bedrock of the physical sciences </w:t>
      </w:r>
      <w:proofErr w:type="gramStart"/>
      <w:r w:rsidRPr="009E4DA2">
        <w:rPr>
          <w:sz w:val="10"/>
        </w:rPr>
        <w:t>in order to</w:t>
      </w:r>
      <w:proofErr w:type="gramEnd"/>
      <w:r w:rsidRPr="009E4DA2">
        <w:rPr>
          <w:sz w:val="10"/>
        </w:rPr>
        <w:t xml:space="preserve"> rigorously explain and eventually control the fundamental mechanisms governing human behavior, placing a particularly strong emphasis on heredity. Hierarchy and inequality were thus "naturalized." As </w:t>
      </w:r>
      <w:proofErr w:type="spellStart"/>
      <w:r w:rsidRPr="009E4DA2">
        <w:rPr>
          <w:sz w:val="10"/>
        </w:rPr>
        <w:t>Lewontin</w:t>
      </w:r>
      <w:proofErr w:type="spellEnd"/>
      <w:r w:rsidRPr="009E4DA2">
        <w:rPr>
          <w:sz w:val="10"/>
        </w:rPr>
        <w:t xml:space="preserve"> states in TI-it-2 Doctrine of DNA: "The naturalistic explanation is to say that not only do we differ in our innate capacities but that these innate capacities are themselves transmitted from generation to generation biologically. </w:t>
      </w:r>
      <w:proofErr w:type="gramStart"/>
      <w:r w:rsidRPr="009E4DA2">
        <w:rPr>
          <w:sz w:val="10"/>
        </w:rPr>
        <w:t>That is to say they</w:t>
      </w:r>
      <w:proofErr w:type="gramEnd"/>
      <w:r w:rsidRPr="009E4DA2">
        <w:rPr>
          <w:sz w:val="10"/>
        </w:rPr>
        <w:t xml:space="preserve"> are in our genes. The original social and economic notion of inheritance has been turned into biological inheritance.""' The conjunction of cognitive and social goals in reductionist biology had a strong historical connection to eugenics. As of 1930, the Rockefeller Foundation had supported </w:t>
      </w:r>
      <w:proofErr w:type="gramStart"/>
      <w:r w:rsidRPr="009E4DA2">
        <w:rPr>
          <w:sz w:val="10"/>
        </w:rPr>
        <w:t>a number of</w:t>
      </w:r>
      <w:proofErr w:type="gramEnd"/>
      <w:r w:rsidRPr="009E4DA2">
        <w:rPr>
          <w:sz w:val="10"/>
        </w:rPr>
        <w:t xml:space="preserve"> eugenically directed projects. By the time the "new science of man" was inaugurated, how- ever, the goal of social control through selective breeding was no longer socially legitimate. Precisely because the old eugenics had lost its scientific validity, a space was created for a new program that promised to place the study of human heredity and behavior on vigorous grounds. A concerted physicochemical attack on the gene was initiated </w:t>
      </w:r>
      <w:proofErr w:type="gramStart"/>
      <w:r w:rsidRPr="009E4DA2">
        <w:rPr>
          <w:sz w:val="10"/>
        </w:rPr>
        <w:t>at the moment</w:t>
      </w:r>
      <w:proofErr w:type="gramEnd"/>
      <w:r w:rsidRPr="009E4DA2">
        <w:rPr>
          <w:sz w:val="10"/>
        </w:rPr>
        <w:t xml:space="preserve"> in his- tory when it became unacceptable to advocate social control based on crude eugenic principles and outmoded racial theories. The molecular biology program, through the study of simple biological systems and the analyses of protein structure, promised a surer, albeit much slower, way toward social planning based on sounder principles of eugenic selection."' Reductionism was chosen as the preferred paradigm for economic and political control of diversity in nature and society. Genetic determinism and genetic reductionism go hand in hand. But to say that genes are primary is more ideology than science. Genes are not independent entities but dependent parts of an entirety that gives them effect. All parts of the cell interact, and the combinations of genes are at least as important as their individual effects in the making of an organism. More broadly, an organism cannot be treated simply as the product of </w:t>
      </w:r>
      <w:proofErr w:type="gramStart"/>
      <w:r w:rsidRPr="009E4DA2">
        <w:rPr>
          <w:sz w:val="10"/>
        </w:rPr>
        <w:t>a number of</w:t>
      </w:r>
      <w:proofErr w:type="gramEnd"/>
      <w:r w:rsidRPr="009E4DA2">
        <w:rPr>
          <w:sz w:val="10"/>
        </w:rPr>
        <w:t xml:space="preserve"> proteins, each produced by the corresponding gene. Genes have multiple effects, and most traits depend on multiple genes. Yet the linear and reductionist causality of genetic determinism is held on to, even though the very processes that make genetic engineering possible run counter to the concepts of "master molecules" and the "central dogma." As Roger Lewin has stressed: "Restriction sites, promoters, operators, operons, and enhancers play their part. Not only does DNA make RNA, but RNA, aided by an enzyme suitably called reverse transcriptase, makes DNA."" The weakness of the explanatory and theoretical power of reductionism is made up for by its ideological power as well as its economic and political backing. Some biologists have gone far in exalting the gene over the organism and demoting the organism itself to a mere machine. The sole purpose of this machine is its own survival and reproduction or, perhaps more accurately put, the survival and reproduction of the DNA that is said both to program and to "dictate" its operation, in Richard Dawkins's terms, an organism is a "survival machine"-a "lumbering robot" constructed to house its genes, those "engines of self-preservation" that have as their primary property inherent "selfishness." They are sealed off from the outside world, communicating with it by tortuously indirect routes, manipulating it by remote control. They are in you and in me; they created us, </w:t>
      </w:r>
      <w:proofErr w:type="gramStart"/>
      <w:r w:rsidRPr="009E4DA2">
        <w:rPr>
          <w:sz w:val="10"/>
        </w:rPr>
        <w:t>body</w:t>
      </w:r>
      <w:proofErr w:type="gramEnd"/>
      <w:r w:rsidRPr="009E4DA2">
        <w:rPr>
          <w:sz w:val="10"/>
        </w:rPr>
        <w:t xml:space="preserve"> and mind. And their preservation is the ultimate rationale for our existence." This reductionism has epistemological, ethical, ecological, and socioeconomic implications. </w:t>
      </w:r>
      <w:r w:rsidRPr="00E20EF3">
        <w:rPr>
          <w:rStyle w:val="StyleUnderline"/>
        </w:rPr>
        <w:t xml:space="preserve">Epistemologically, it leads to a machine view of the </w:t>
      </w:r>
      <w:r w:rsidRPr="00B1598C">
        <w:rPr>
          <w:rStyle w:val="StyleUnderline"/>
        </w:rPr>
        <w:t>world and its rich diversity of life-forms. It makes us forget that living organisms organize themselves. It robs us of our capacity for the reverence for life-and without that capacity, protection of the diverse species on this planet is impossible.</w:t>
      </w:r>
      <w:r w:rsidRPr="00763A87">
        <w:rPr>
          <w:rStyle w:val="StyleUnderline"/>
        </w:rPr>
        <w:t xml:space="preserve"> </w:t>
      </w:r>
    </w:p>
    <w:p w14:paraId="14FFCB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7A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7B"/>
    <w:rsid w:val="000D26A6"/>
    <w:rsid w:val="000D2B90"/>
    <w:rsid w:val="000D6ED8"/>
    <w:rsid w:val="000D717B"/>
    <w:rsid w:val="00100B28"/>
    <w:rsid w:val="00117316"/>
    <w:rsid w:val="001209B4"/>
    <w:rsid w:val="001761FC"/>
    <w:rsid w:val="00182655"/>
    <w:rsid w:val="001840F2"/>
    <w:rsid w:val="00185134"/>
    <w:rsid w:val="001856C6"/>
    <w:rsid w:val="00185B3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52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4D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435"/>
    <w:rsid w:val="007227D9"/>
    <w:rsid w:val="0072491F"/>
    <w:rsid w:val="00725598"/>
    <w:rsid w:val="007374A1"/>
    <w:rsid w:val="00752712"/>
    <w:rsid w:val="00753A84"/>
    <w:rsid w:val="007611F5"/>
    <w:rsid w:val="007619E4"/>
    <w:rsid w:val="00761E75"/>
    <w:rsid w:val="0076495E"/>
    <w:rsid w:val="00765FC8"/>
    <w:rsid w:val="007737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A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A2B"/>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98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5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E1D6F"/>
  <w14:defaultImageDpi w14:val="300"/>
  <w15:docId w15:val="{CE3CA821-A0AF-224F-BE23-6CFCC79A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7A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7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7A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Char Char,n"/>
    <w:basedOn w:val="Normal"/>
    <w:next w:val="Normal"/>
    <w:link w:val="Heading3Char"/>
    <w:uiPriority w:val="9"/>
    <w:unhideWhenUsed/>
    <w:qFormat/>
    <w:rsid w:val="00AA7A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9"/>
    <w:unhideWhenUsed/>
    <w:qFormat/>
    <w:rsid w:val="00AA7A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7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A2B"/>
  </w:style>
  <w:style w:type="character" w:customStyle="1" w:styleId="Heading1Char">
    <w:name w:val="Heading 1 Char"/>
    <w:aliases w:val="Pocket Char"/>
    <w:basedOn w:val="DefaultParagraphFont"/>
    <w:link w:val="Heading1"/>
    <w:uiPriority w:val="9"/>
    <w:rsid w:val="00AA7A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7A2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1,Tags v 2 Char,3: Cite Char,Char1 Char,Underlines Char,Heading 3 Char3 Char,Tag Char Char Char,Bold Cite Char,Cite 1 Char"/>
    <w:basedOn w:val="DefaultParagraphFont"/>
    <w:link w:val="Heading3"/>
    <w:uiPriority w:val="9"/>
    <w:rsid w:val="00AA7A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 Char"/>
    <w:basedOn w:val="DefaultParagraphFont"/>
    <w:link w:val="Heading4"/>
    <w:uiPriority w:val="9"/>
    <w:rsid w:val="00AA7A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A7A2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1"/>
    <w:qFormat/>
    <w:rsid w:val="00AA7A2B"/>
    <w:rPr>
      <w:b w:val="0"/>
      <w:sz w:val="22"/>
      <w:u w:val="single"/>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20"/>
    <w:qFormat/>
    <w:rsid w:val="00AA7A2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A7A2B"/>
    <w:rPr>
      <w:color w:val="auto"/>
      <w:u w:val="none"/>
    </w:rPr>
  </w:style>
  <w:style w:type="character" w:styleId="Hyperlink">
    <w:name w:val="Hyperlink"/>
    <w:basedOn w:val="DefaultParagraphFont"/>
    <w:uiPriority w:val="99"/>
    <w:semiHidden/>
    <w:unhideWhenUsed/>
    <w:rsid w:val="00AA7A2B"/>
    <w:rPr>
      <w:color w:val="auto"/>
      <w:u w:val="none"/>
    </w:rPr>
  </w:style>
  <w:style w:type="paragraph" w:styleId="DocumentMap">
    <w:name w:val="Document Map"/>
    <w:basedOn w:val="Normal"/>
    <w:link w:val="DocumentMapChar"/>
    <w:uiPriority w:val="99"/>
    <w:semiHidden/>
    <w:unhideWhenUsed/>
    <w:rsid w:val="00AA7A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A2B"/>
    <w:rPr>
      <w:rFonts w:ascii="Lucida Grande" w:hAnsi="Lucida Grande" w:cs="Lucida Grande"/>
    </w:rPr>
  </w:style>
  <w:style w:type="paragraph" w:customStyle="1" w:styleId="textbold">
    <w:name w:val="text bold"/>
    <w:basedOn w:val="Normal"/>
    <w:link w:val="Emphasis"/>
    <w:uiPriority w:val="20"/>
    <w:qFormat/>
    <w:rsid w:val="00AA7A2B"/>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tee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9868CD-DF7F-2B41-B6D1-A4BF93B9225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20864</Words>
  <Characters>118927</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2021-09-25T23:24:00Z</dcterms:created>
  <dcterms:modified xsi:type="dcterms:W3CDTF">2021-09-26T00:51:00Z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