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20A59" w14:textId="2710C81C" w:rsidR="00A95652" w:rsidRDefault="003949A4" w:rsidP="003949A4">
      <w:pPr>
        <w:pStyle w:val="Heading2"/>
      </w:pPr>
      <w:r>
        <w:t>1</w:t>
      </w:r>
    </w:p>
    <w:p w14:paraId="3715D391" w14:textId="20ABAB55" w:rsidR="003949A4" w:rsidRDefault="003949A4" w:rsidP="003949A4">
      <w:pPr>
        <w:pStyle w:val="Heading4"/>
      </w:pPr>
      <w:r>
        <w:t xml:space="preserve">The Role of the ballot is to the test </w:t>
      </w:r>
      <w:r>
        <w:t>the truth or falsity of the resolution.</w:t>
      </w:r>
    </w:p>
    <w:p w14:paraId="5B622017" w14:textId="77777777" w:rsidR="003949A4" w:rsidRDefault="003949A4" w:rsidP="003949A4">
      <w:pPr>
        <w:pStyle w:val="Heading4"/>
        <w:rPr>
          <w:rFonts w:eastAsia="Calibri"/>
        </w:rPr>
      </w:pPr>
      <w:r>
        <w:rPr>
          <w:rFonts w:eastAsia="Calibri"/>
        </w:rPr>
        <w:t xml:space="preserve">1] </w:t>
      </w:r>
      <w:r w:rsidRPr="005A49FB">
        <w:t xml:space="preserve">Constitutivism: The ballot asks you to either vote aff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resolutional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49D9A314" w14:textId="37D6D328" w:rsidR="003949A4" w:rsidRDefault="003949A4" w:rsidP="003949A4">
      <w:pPr>
        <w:pStyle w:val="Heading4"/>
        <w:rPr>
          <w:rFonts w:eastAsia="Calibri"/>
        </w:rPr>
      </w:pPr>
      <w:r>
        <w:rPr>
          <w:rFonts w:eastAsia="Calibri"/>
        </w:rPr>
        <w:t>2]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p>
    <w:p w14:paraId="23591468" w14:textId="74D8A874" w:rsidR="003949A4" w:rsidRDefault="003949A4" w:rsidP="003949A4">
      <w:pPr>
        <w:pStyle w:val="Heading2"/>
      </w:pPr>
      <w:r>
        <w:t>2</w:t>
      </w:r>
    </w:p>
    <w:p w14:paraId="444EED13" w14:textId="77777777" w:rsidR="003949A4" w:rsidRDefault="003949A4" w:rsidP="003949A4">
      <w:pPr>
        <w:pStyle w:val="Heading4"/>
      </w:pPr>
      <w:r>
        <w:t xml:space="preserve">I negate: </w:t>
      </w:r>
      <w:r w:rsidRPr="00477325">
        <w:t>A just government ought to recognize an unconditional right of workers to strike.</w:t>
      </w:r>
    </w:p>
    <w:p w14:paraId="22E9C034" w14:textId="77777777" w:rsidR="003949A4" w:rsidRDefault="003949A4" w:rsidP="003949A4">
      <w:pPr>
        <w:pStyle w:val="Heading4"/>
      </w:pPr>
      <w:r>
        <w:t>The resolution specifies that the right to strike must be unconditional—this means it cannot be contingent on any authority or have any exceptions.</w:t>
      </w:r>
    </w:p>
    <w:p w14:paraId="7C7F5D9C" w14:textId="77777777" w:rsidR="003949A4" w:rsidRPr="00786A32" w:rsidRDefault="003949A4" w:rsidP="003949A4">
      <w:pPr>
        <w:rPr>
          <w:sz w:val="14"/>
        </w:rPr>
      </w:pPr>
      <w:r w:rsidRPr="00786A32">
        <w:rPr>
          <w:sz w:val="14"/>
        </w:rPr>
        <w:t xml:space="preserve">Thomas </w:t>
      </w:r>
      <w:r w:rsidRPr="00786A32">
        <w:rPr>
          <w:rStyle w:val="StyleUnderline"/>
        </w:rPr>
        <w:t>Magnell</w:t>
      </w:r>
      <w:r w:rsidRPr="00786A32">
        <w:rPr>
          <w:sz w:val="14"/>
        </w:rPr>
        <w:t>, Philosopher, The Correlativity of Rights and Duties, J Value Inquiry (</w:t>
      </w:r>
      <w:r w:rsidRPr="00786A32">
        <w:rPr>
          <w:rStyle w:val="StyleUnderline"/>
        </w:rPr>
        <w:t>2011</w:t>
      </w:r>
      <w:r w:rsidRPr="00786A32">
        <w:rPr>
          <w:sz w:val="14"/>
        </w:rPr>
        <w:t>) 45:1–12//BA PB</w:t>
      </w:r>
    </w:p>
    <w:p w14:paraId="3D3717E4" w14:textId="77777777" w:rsidR="003949A4" w:rsidRPr="00786A32" w:rsidRDefault="003949A4" w:rsidP="003949A4">
      <w:pPr>
        <w:rPr>
          <w:sz w:val="14"/>
        </w:rPr>
      </w:pPr>
      <w:r w:rsidRPr="00786A32">
        <w:rPr>
          <w:sz w:val="14"/>
        </w:rPr>
        <w:t xml:space="preserve">Unconditional rights may be either absolutely unconditional or relatively unconditional. </w:t>
      </w:r>
      <w:r w:rsidRPr="00786A32">
        <w:rPr>
          <w:rStyle w:val="StyleUnderline"/>
          <w:highlight w:val="yellow"/>
        </w:rPr>
        <w:t>An</w:t>
      </w:r>
      <w:r w:rsidRPr="00786A32">
        <w:rPr>
          <w:sz w:val="14"/>
        </w:rPr>
        <w:t xml:space="preserve"> absolutely </w:t>
      </w:r>
      <w:r w:rsidRPr="00786A32">
        <w:rPr>
          <w:rStyle w:val="StyleUnderline"/>
          <w:highlight w:val="yellow"/>
        </w:rPr>
        <w:t>unconditional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fairly recent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right-holders.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promisee. </w:t>
      </w:r>
      <w:r w:rsidRPr="00786A32">
        <w:rPr>
          <w:rStyle w:val="StyleUnderline"/>
        </w:rPr>
        <w:t>Someone has a right to receive charity only if he meets the qualification of being in need</w:t>
      </w:r>
      <w:r w:rsidRPr="00786A32">
        <w:rPr>
          <w:sz w:val="14"/>
        </w:rPr>
        <w:t>. From this it should be evident that conditional rights may be either conditioned-rights or unconditionedrights. What makes a right conditioned is a condition of the right itself, that of the correlative duty, an imperfect duty, not being conferred on other qualified rightholders. What makes a right conditional is a condition for acquiring the right in the first place.</w:t>
      </w:r>
    </w:p>
    <w:p w14:paraId="059C672A" w14:textId="77777777" w:rsidR="003949A4" w:rsidRDefault="003949A4" w:rsidP="003949A4">
      <w:pPr>
        <w:pStyle w:val="Heading4"/>
      </w:pPr>
      <w:r>
        <w:t xml:space="preserve">The right to strike is an conditional right, so viewing it as unconditional is impossible. Fiat doesn’t solve because its intrinsic to the nature of the principle and the aff is a binding policy, not just view X as Y. </w:t>
      </w:r>
    </w:p>
    <w:p w14:paraId="5C2E67DC" w14:textId="77777777" w:rsidR="003949A4" w:rsidRDefault="003949A4" w:rsidP="003949A4">
      <w:pPr>
        <w:pStyle w:val="Heading4"/>
      </w:pPr>
      <w:r>
        <w:t>[1] The right to strike is conditional on the government existing and enforcing it: A] The Sqou proves that without the state, the right doesn’t exist, which means turning the NC non-uniques the aff B] State of nature would just mean people could take the action, not that they have a guaranteed right to do so.</w:t>
      </w:r>
    </w:p>
    <w:p w14:paraId="36C35C68" w14:textId="6FDBDCFF" w:rsidR="003949A4" w:rsidRDefault="003949A4" w:rsidP="003949A4">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p>
    <w:p w14:paraId="60BA0551" w14:textId="79A3F847" w:rsidR="00BD72F3" w:rsidRPr="00BD72F3" w:rsidRDefault="00BD72F3" w:rsidP="00BD72F3">
      <w:pPr>
        <w:pStyle w:val="Heading4"/>
      </w:pPr>
      <w:r>
        <w:t xml:space="preserve">[3] </w:t>
      </w:r>
      <w:r>
        <w:t>Plan affs prove that its conditional. The right to strike as a whole isn’t good but is only good in certain instances.</w:t>
      </w:r>
    </w:p>
    <w:p w14:paraId="31A92C2F" w14:textId="51C55F64" w:rsidR="003949A4" w:rsidRDefault="003949A4" w:rsidP="003949A4">
      <w:pPr>
        <w:pStyle w:val="Heading2"/>
      </w:pPr>
      <w:r>
        <w:t>3</w:t>
      </w:r>
    </w:p>
    <w:p w14:paraId="0BF646D9" w14:textId="77777777" w:rsidR="003949A4" w:rsidRPr="006449F3" w:rsidRDefault="003949A4" w:rsidP="003949A4">
      <w:pPr>
        <w:pStyle w:val="Heading4"/>
      </w:pPr>
      <w:r>
        <w:t>Morality is impossible</w:t>
      </w:r>
    </w:p>
    <w:p w14:paraId="0208AA5C" w14:textId="77777777" w:rsidR="003949A4" w:rsidRDefault="003949A4" w:rsidP="003949A4">
      <w:pPr>
        <w:pStyle w:val="Heading4"/>
      </w:pPr>
      <w:r>
        <w:t>1] Human moral evaluations are contaminated by personal affective states, making them arbitrary and unfair.</w:t>
      </w:r>
    </w:p>
    <w:p w14:paraId="217C2F64" w14:textId="77777777" w:rsidR="003949A4" w:rsidRPr="00771C9D" w:rsidRDefault="003949A4" w:rsidP="003949A4">
      <w:pPr>
        <w:rPr>
          <w:sz w:val="14"/>
        </w:rPr>
      </w:pPr>
      <w:r w:rsidRPr="00771C9D">
        <w:rPr>
          <w:sz w:val="14"/>
        </w:rPr>
        <w:t xml:space="preserve">Scott </w:t>
      </w:r>
      <w:r w:rsidRPr="00771C9D">
        <w:rPr>
          <w:rStyle w:val="Style13ptBold"/>
        </w:rPr>
        <w:t>Jenkins</w:t>
      </w:r>
      <w:r w:rsidRPr="00771C9D">
        <w:rPr>
          <w:sz w:val="14"/>
        </w:rPr>
        <w:t xml:space="preserve">, Professor of Philosophy at University of Kansas, Nietzsche's Transformation of the Problem of Pessimism in Human, All Too Human, The Journal of Nietzsche Studies, Volume 50, Issue 2, Autumn </w:t>
      </w:r>
      <w:r w:rsidRPr="00771C9D">
        <w:rPr>
          <w:rStyle w:val="Style13ptBold"/>
        </w:rPr>
        <w:t>2019</w:t>
      </w:r>
      <w:r w:rsidRPr="00771C9D">
        <w:rPr>
          <w:sz w:val="14"/>
        </w:rPr>
        <w:t>, pp. 272-291 (Article), ///AHS PB</w:t>
      </w:r>
    </w:p>
    <w:p w14:paraId="3432CA00" w14:textId="77777777" w:rsidR="003949A4" w:rsidRDefault="003949A4" w:rsidP="003949A4">
      <w:pPr>
        <w:rPr>
          <w:sz w:val="14"/>
        </w:rPr>
      </w:pPr>
      <w:r w:rsidRPr="00D6620D">
        <w:rPr>
          <w:sz w:val="14"/>
        </w:rPr>
        <w:t>In his summary of Dühring’s introduction to The Value of Life, Nietzsche recognizes the importance of this claim about content and states that for Dühring, “</w:t>
      </w:r>
      <w:r w:rsidRPr="00D6620D">
        <w:rPr>
          <w:rStyle w:val="Style13ptBold"/>
          <w:highlight w:val="yellow"/>
        </w:rPr>
        <w:t>no estimation of value</w:t>
      </w:r>
      <w:r w:rsidRPr="00D6620D">
        <w:rPr>
          <w:rStyle w:val="Style13ptBold"/>
        </w:rPr>
        <w:t xml:space="preserve"> [Werthschätzung] </w:t>
      </w:r>
      <w:r w:rsidRPr="00D6620D">
        <w:rPr>
          <w:rStyle w:val="Style13ptBold"/>
          <w:highlight w:val="yellow"/>
        </w:rPr>
        <w:t>is pure knowledge</w:t>
      </w:r>
      <w:r w:rsidRPr="00D6620D">
        <w:rPr>
          <w:rStyle w:val="Style13ptBold"/>
        </w:rPr>
        <w:t>, all are affections of the mind</w:t>
      </w:r>
      <w:r w:rsidRPr="00D6620D">
        <w:rPr>
          <w:sz w:val="14"/>
        </w:rPr>
        <w:t xml:space="preserve"> [Gemüths-Affektionen]” (KSA 8:9[1], p. 135). He continues, “A judgment of the value of life can never be pure knowledge. But I wish to add that it would be more correct to call all such judgments impure knowledge [unreine Erkenntnisse]”—and the rest of a draft of HH 32 follows. For my purposes, two aspects of this impurity are worth emphasizing (in addition to the original claim concerning drive-based content). First, Nietzsche notes that </w:t>
      </w:r>
      <w:r w:rsidRPr="00D6620D">
        <w:rPr>
          <w:rStyle w:val="Style13ptBold"/>
          <w:highlight w:val="yellow"/>
        </w:rPr>
        <w:t>since we are “subject to moods and fluctuations”</w:t>
      </w:r>
      <w:r w:rsidRPr="00D6620D">
        <w:rPr>
          <w:rStyle w:val="Style13ptBold"/>
        </w:rPr>
        <w:t xml:space="preserve"> our drives are themselves in flux</w:t>
      </w:r>
      <w:r w:rsidRPr="00D6620D">
        <w:rPr>
          <w:sz w:val="14"/>
        </w:rPr>
        <w:t xml:space="preserve"> (HH 32). And second, </w:t>
      </w:r>
      <w:r w:rsidRPr="00D6620D">
        <w:rPr>
          <w:rStyle w:val="Style13ptBold"/>
        </w:rPr>
        <w:t xml:space="preserve">our knowledge of the object evaluated in a judgment of value “can never be complete” (HH 32). Thus </w:t>
      </w:r>
      <w:r w:rsidRPr="00D6620D">
        <w:rPr>
          <w:rStyle w:val="Style13ptBold"/>
          <w:highlight w:val="yellow"/>
        </w:rPr>
        <w:t>judgments of value express</w:t>
      </w:r>
      <w:r w:rsidRPr="00D6620D">
        <w:rPr>
          <w:rStyle w:val="Style13ptBold"/>
        </w:rPr>
        <w:t xml:space="preserve"> the relation between </w:t>
      </w:r>
      <w:r w:rsidRPr="00D6620D">
        <w:rPr>
          <w:rStyle w:val="Style13ptBold"/>
          <w:highlight w:val="yellow"/>
        </w:rPr>
        <w:t>our</w:t>
      </w:r>
      <w:r w:rsidRPr="00D6620D">
        <w:rPr>
          <w:rStyle w:val="Style13ptBold"/>
        </w:rPr>
        <w:t xml:space="preserve"> fluctuating conative-</w:t>
      </w:r>
      <w:r w:rsidRPr="00D6620D">
        <w:rPr>
          <w:rStyle w:val="Style13ptBold"/>
          <w:highlight w:val="yellow"/>
        </w:rPr>
        <w:t>affective states</w:t>
      </w:r>
      <w:r w:rsidRPr="00D6620D">
        <w:rPr>
          <w:rStyle w:val="Style13ptBold"/>
        </w:rPr>
        <w:t xml:space="preserve"> and our idiosyncratic representations </w:t>
      </w:r>
      <w:r w:rsidRPr="00D6620D">
        <w:rPr>
          <w:rStyle w:val="Style13ptBold"/>
          <w:highlight w:val="yellow"/>
        </w:rPr>
        <w:t>of a given object</w:t>
      </w:r>
      <w:r w:rsidRPr="00D6620D">
        <w:rPr>
          <w:rStyle w:val="Style13ptBold"/>
        </w:rPr>
        <w:t xml:space="preserve">. This is why Nietzsche, contra Dühring, regards judgments of value as impure. </w:t>
      </w:r>
      <w:r w:rsidRPr="00D6620D">
        <w:rPr>
          <w:sz w:val="14"/>
        </w:rPr>
        <w:t xml:space="preserve">While they may seem to be as authoritative as </w:t>
      </w:r>
      <w:r w:rsidRPr="00D6620D">
        <w:rPr>
          <w:rStyle w:val="Style13ptBold"/>
        </w:rPr>
        <w:t>theoretical judgments</w:t>
      </w:r>
      <w:r w:rsidRPr="00D6620D">
        <w:rPr>
          <w:sz w:val="14"/>
        </w:rPr>
        <w:t xml:space="preserve"> that arguably have some </w:t>
      </w:r>
      <w:r w:rsidRPr="00D6620D">
        <w:rPr>
          <w:rStyle w:val="Style13ptBold"/>
        </w:rPr>
        <w:t>claim</w:t>
      </w:r>
      <w:r w:rsidRPr="00D6620D">
        <w:rPr>
          <w:sz w:val="14"/>
        </w:rPr>
        <w:t xml:space="preserve"> to </w:t>
      </w:r>
      <w:r w:rsidRPr="00D6620D">
        <w:rPr>
          <w:rStyle w:val="Style13ptBold"/>
        </w:rPr>
        <w:t>objective</w:t>
      </w:r>
      <w:r w:rsidRPr="00D6620D">
        <w:rPr>
          <w:sz w:val="14"/>
        </w:rPr>
        <w:t xml:space="preserve"> (and thus intersubjective) </w:t>
      </w:r>
      <w:r w:rsidRPr="00D6620D">
        <w:rPr>
          <w:rStyle w:val="Style13ptBold"/>
        </w:rPr>
        <w:t>validity, they actually express nothing more than an individual’s shifting practical orientation and idiosyncratic theoretical point of view</w:t>
      </w:r>
      <w:r w:rsidRPr="00D6620D">
        <w:rPr>
          <w:sz w:val="14"/>
        </w:rPr>
        <w:t xml:space="preserve">. From the impurity of evaluative judgments, Nietzsche draws the further conclusion that such judgments are unjust (HH 32). By this he means that </w:t>
      </w:r>
      <w:r w:rsidRPr="00D6620D">
        <w:rPr>
          <w:rStyle w:val="Style13ptBold"/>
          <w:highlight w:val="yellow"/>
        </w:rPr>
        <w:t>in making such judgments, we</w:t>
      </w:r>
      <w:r w:rsidRPr="00D6620D">
        <w:rPr>
          <w:rStyle w:val="Style13ptBold"/>
        </w:rPr>
        <w:t xml:space="preserve"> illegitimately </w:t>
      </w:r>
      <w:r w:rsidRPr="00D6620D">
        <w:rPr>
          <w:rStyle w:val="Style13ptBold"/>
          <w:highlight w:val="yellow"/>
        </w:rPr>
        <w:t>privilege our own drives and affective orientations in relation to others’</w:t>
      </w:r>
      <w:r w:rsidRPr="00D6620D">
        <w:rPr>
          <w:sz w:val="14"/>
        </w:rPr>
        <w:t>. He arrives at this conclusion by noting that we cannot refrain from making impure judgments of value: “</w:t>
      </w:r>
      <w:r w:rsidRPr="00D6620D">
        <w:rPr>
          <w:rStyle w:val="Style13ptBold"/>
        </w:rPr>
        <w:t xml:space="preserve">Perhaps </w:t>
      </w:r>
      <w:r w:rsidRPr="00FD4C8B">
        <w:rPr>
          <w:rStyle w:val="Style13ptBold"/>
          <w:highlight w:val="yellow"/>
        </w:rPr>
        <w:t>it would follow</w:t>
      </w:r>
      <w:r w:rsidRPr="00D6620D">
        <w:rPr>
          <w:rStyle w:val="Style13ptBold"/>
        </w:rPr>
        <w:t xml:space="preserve"> from all this that </w:t>
      </w:r>
      <w:r w:rsidRPr="00FD4C8B">
        <w:rPr>
          <w:rStyle w:val="Style13ptBold"/>
          <w:highlight w:val="yellow"/>
        </w:rPr>
        <w:t>one ought not to judge at all</w:t>
      </w:r>
      <w:r w:rsidRPr="00FD4C8B">
        <w:rPr>
          <w:sz w:val="14"/>
        </w:rPr>
        <w:t>;</w:t>
      </w:r>
      <w:r w:rsidRPr="00D6620D">
        <w:rPr>
          <w:sz w:val="14"/>
        </w:rPr>
        <w:t xml:space="preserve"> if only it were possible to live without evaluating, without having aversions [Abneigung] and partialities [Zuneigung]!—for all aversion is connected with [hängt zusammen mit] an evaluation, likewise all partiality” (HH 32).16 As living beings, </w:t>
      </w:r>
      <w:r w:rsidRPr="00D6620D">
        <w:rPr>
          <w:rStyle w:val="Style13ptBold"/>
        </w:rPr>
        <w:t xml:space="preserve">we evaluate entities in accordance with our drives.17 </w:t>
      </w:r>
      <w:r w:rsidRPr="00FD4C8B">
        <w:rPr>
          <w:rStyle w:val="Style13ptBold"/>
          <w:highlight w:val="yellow"/>
        </w:rPr>
        <w:t>And</w:t>
      </w:r>
      <w:r w:rsidRPr="00D6620D">
        <w:rPr>
          <w:sz w:val="14"/>
        </w:rPr>
        <w:t xml:space="preserve"> as human beings, </w:t>
      </w:r>
      <w:r w:rsidRPr="00D6620D">
        <w:rPr>
          <w:rStyle w:val="Style13ptBold"/>
        </w:rPr>
        <w:t xml:space="preserve">we express such implicit evaluations in judgments of value: </w:t>
      </w:r>
      <w:r w:rsidRPr="00D6620D">
        <w:rPr>
          <w:sz w:val="14"/>
        </w:rPr>
        <w:t xml:space="preserve">“A drive to something or away from something divorced from a feeling one is desiring the beneficial or avoiding the harmful, a drive without some kind of knowing evaluation of the worth of its objective, does not exist in humanity” (HH 32). Nietzsche’s idea here must be that </w:t>
      </w:r>
      <w:r w:rsidRPr="00D6620D">
        <w:rPr>
          <w:rStyle w:val="Style13ptBold"/>
        </w:rPr>
        <w:t xml:space="preserve">we typically take such judgments to express something about the object itself. We </w:t>
      </w:r>
      <w:r w:rsidRPr="00FD4C8B">
        <w:rPr>
          <w:rStyle w:val="Style13ptBold"/>
          <w:highlight w:val="yellow"/>
        </w:rPr>
        <w:t>are</w:t>
      </w:r>
      <w:r w:rsidRPr="00D6620D">
        <w:rPr>
          <w:rStyle w:val="Style13ptBold"/>
        </w:rPr>
        <w:t xml:space="preserve"> thus </w:t>
      </w:r>
      <w:r w:rsidRPr="00FD4C8B">
        <w:rPr>
          <w:rStyle w:val="Style13ptBold"/>
          <w:highlight w:val="yellow"/>
        </w:rPr>
        <w:t>guilty of injustice</w:t>
      </w:r>
      <w:r w:rsidRPr="00D6620D">
        <w:rPr>
          <w:rStyle w:val="Style13ptBold"/>
        </w:rPr>
        <w:t xml:space="preserve"> insofar </w:t>
      </w:r>
      <w:r w:rsidRPr="00FD4C8B">
        <w:rPr>
          <w:rStyle w:val="Style13ptBold"/>
          <w:highlight w:val="yellow"/>
        </w:rPr>
        <w:t>as we</w:t>
      </w:r>
      <w:r w:rsidRPr="00D6620D">
        <w:rPr>
          <w:rStyle w:val="Style13ptBold"/>
        </w:rPr>
        <w:t xml:space="preserve"> unwittingly </w:t>
      </w:r>
      <w:r w:rsidRPr="00FD4C8B">
        <w:rPr>
          <w:rStyle w:val="Style13ptBold"/>
          <w:highlight w:val="yellow"/>
        </w:rPr>
        <w:t>take our own subjective orientation to objects</w:t>
      </w:r>
      <w:r w:rsidRPr="00D6620D">
        <w:rPr>
          <w:rStyle w:val="Style13ptBold"/>
        </w:rPr>
        <w:t xml:space="preserve">, and not those of other actual or possible valuers, </w:t>
      </w:r>
      <w:r w:rsidRPr="00FD4C8B">
        <w:rPr>
          <w:rStyle w:val="Style13ptBold"/>
          <w:highlight w:val="yellow"/>
        </w:rPr>
        <w:t>to have the authority to determine objects as</w:t>
      </w:r>
      <w:r w:rsidRPr="00D6620D">
        <w:rPr>
          <w:rStyle w:val="Style13ptBold"/>
        </w:rPr>
        <w:t xml:space="preserve">, say, beneficial or </w:t>
      </w:r>
      <w:r w:rsidRPr="00FD4C8B">
        <w:rPr>
          <w:rStyle w:val="Style13ptBold"/>
          <w:highlight w:val="yellow"/>
        </w:rPr>
        <w:t>harmful</w:t>
      </w:r>
      <w:r w:rsidRPr="00D6620D">
        <w:rPr>
          <w:sz w:val="14"/>
        </w:rPr>
        <w:t>.18 And while we can recognize, on reflection, that judgments of value express only a subjective point of view, we typically think and act as if they do not. Our default state is injustice grounded in what Nietzsche terms our “illogical original relationship [Grundstellung] with all things” (HH 31).</w:t>
      </w:r>
    </w:p>
    <w:p w14:paraId="1B7C3519" w14:textId="77777777" w:rsidR="003949A4" w:rsidRDefault="003949A4" w:rsidP="003949A4">
      <w:pPr>
        <w:pStyle w:val="Heading4"/>
        <w:rPr>
          <w:rFonts w:asciiTheme="minorHAnsi" w:hAnsiTheme="minorHAnsi" w:cstheme="minorHAnsi"/>
        </w:rPr>
      </w:pPr>
      <w:r>
        <w:rPr>
          <w:rFonts w:asciiTheme="minorHAnsi" w:hAnsiTheme="minorHAnsi" w:cstheme="minorHAnsi"/>
        </w:rPr>
        <w:t>2] There is no moral truth for everyone.</w:t>
      </w:r>
    </w:p>
    <w:p w14:paraId="070DC46C" w14:textId="77777777" w:rsidR="003949A4" w:rsidRDefault="003949A4" w:rsidP="003949A4">
      <w:pPr>
        <w:rPr>
          <w:rFonts w:asciiTheme="minorHAnsi" w:hAnsiTheme="minorHAnsi" w:cstheme="minorHAnsi"/>
          <w:sz w:val="14"/>
        </w:rPr>
      </w:pPr>
      <w:r>
        <w:rPr>
          <w:rFonts w:asciiTheme="minorHAnsi" w:hAnsiTheme="minorHAnsi" w:cstheme="minorHAnsi"/>
          <w:sz w:val="14"/>
        </w:rPr>
        <w:t xml:space="preserve">J.L </w:t>
      </w:r>
      <w:r>
        <w:rPr>
          <w:rStyle w:val="Style13ptBold"/>
          <w:rFonts w:asciiTheme="minorHAnsi" w:hAnsiTheme="minorHAnsi" w:cstheme="minorHAnsi"/>
        </w:rPr>
        <w:t>Mackie</w:t>
      </w:r>
      <w:r>
        <w:rPr>
          <w:rFonts w:asciiTheme="minorHAnsi" w:hAnsiTheme="minorHAnsi" w:cstheme="minorHAnsi"/>
          <w:sz w:val="14"/>
        </w:rPr>
        <w:t xml:space="preserve">, Australian Philosopher, The subjectivity of values, </w:t>
      </w:r>
      <w:r>
        <w:rPr>
          <w:rStyle w:val="Style13ptBold"/>
          <w:rFonts w:asciiTheme="minorHAnsi" w:hAnsiTheme="minorHAnsi" w:cstheme="minorHAnsi"/>
        </w:rPr>
        <w:t>1977</w:t>
      </w:r>
      <w:r>
        <w:rPr>
          <w:rFonts w:asciiTheme="minorHAnsi" w:hAnsiTheme="minorHAnsi" w:cstheme="minorHAnsi"/>
          <w:sz w:val="14"/>
        </w:rPr>
        <w:t>, ///AHS PB</w:t>
      </w:r>
    </w:p>
    <w:p w14:paraId="36350986" w14:textId="77777777" w:rsidR="003949A4" w:rsidRDefault="003949A4" w:rsidP="003949A4">
      <w:pPr>
        <w:rPr>
          <w:rFonts w:asciiTheme="minorHAnsi" w:hAnsiTheme="minorHAnsi" w:cstheme="minorHAnsi"/>
          <w:sz w:val="14"/>
        </w:rPr>
      </w:pPr>
      <w:r>
        <w:rPr>
          <w:rStyle w:val="Style13ptBold"/>
          <w:rFonts w:asciiTheme="minorHAnsi" w:hAnsiTheme="minorHAnsi" w:cstheme="minorHAnsi"/>
          <w:highlight w:val="yellow"/>
        </w:rPr>
        <w:t>[First</w:t>
      </w:r>
      <w:r>
        <w:rPr>
          <w:rStyle w:val="Style13ptBold"/>
          <w:rFonts w:asciiTheme="minorHAnsi" w:hAnsiTheme="minorHAnsi" w:cstheme="minorHAnsi"/>
        </w:rPr>
        <w:t>] The Argument from Relativity</w:t>
      </w:r>
      <w:r>
        <w:rPr>
          <w:rFonts w:asciiTheme="minorHAnsi" w:hAnsiTheme="minorHAnsi" w:cstheme="minorHAnsi"/>
          <w:sz w:val="14"/>
        </w:rPr>
        <w:t xml:space="preserve"> The argument from relativity has as its premiss </w:t>
      </w:r>
      <w:r>
        <w:rPr>
          <w:rStyle w:val="Style13ptBold"/>
          <w:rFonts w:asciiTheme="minorHAnsi" w:hAnsiTheme="minorHAnsi" w:cstheme="minorHAnsi"/>
        </w:rPr>
        <w:t>the wellknown variation in moral codes</w:t>
      </w:r>
      <w:r>
        <w:rPr>
          <w:rFonts w:asciiTheme="minorHAnsi" w:hAnsiTheme="minorHAnsi" w:cstheme="minorHAnsi"/>
          <w:sz w:val="14"/>
        </w:rPr>
        <w:t xml:space="preserve"> from one society to another and from one period to another, and also the differences in moral beliefs between different groups and classes within a complex community. Such variation </w:t>
      </w:r>
      <w:r>
        <w:rPr>
          <w:rStyle w:val="Style13ptBold"/>
          <w:rFonts w:asciiTheme="minorHAnsi" w:hAnsiTheme="minorHAnsi" w:cstheme="minorHAnsi"/>
        </w:rPr>
        <w:t>is in itself merely a truth of descriptive morality</w:t>
      </w:r>
      <w:r>
        <w:rPr>
          <w:rFonts w:asciiTheme="minorHAnsi" w:hAnsiTheme="minorHAnsi" w:cstheme="minorHAnsi"/>
          <w:sz w:val="14"/>
        </w:rPr>
        <w:t xml:space="preserve">, a fact of anthropology which entails neither first order nor second order ethical views. Yet it may indirectly support second order subjectivism: </w:t>
      </w:r>
      <w:r>
        <w:rPr>
          <w:rStyle w:val="Style13ptBold"/>
          <w:rFonts w:asciiTheme="minorHAnsi" w:hAnsiTheme="minorHAnsi" w:cstheme="minorHAnsi"/>
          <w:highlight w:val="yellow"/>
        </w:rPr>
        <w:t>radical differences between</w:t>
      </w:r>
      <w:r>
        <w:rPr>
          <w:rStyle w:val="Style13ptBold"/>
          <w:rFonts w:asciiTheme="minorHAnsi" w:hAnsiTheme="minorHAnsi" w:cstheme="minorHAnsi"/>
        </w:rPr>
        <w:t xml:space="preserve"> first order </w:t>
      </w:r>
      <w:r>
        <w:rPr>
          <w:rStyle w:val="Style13ptBold"/>
          <w:rFonts w:asciiTheme="minorHAnsi" w:hAnsiTheme="minorHAnsi" w:cstheme="minorHAnsi"/>
          <w:highlight w:val="yellow"/>
        </w:rPr>
        <w:t>moral judgements make it difficult to treat</w:t>
      </w:r>
      <w:r>
        <w:rPr>
          <w:rStyle w:val="Style13ptBold"/>
          <w:rFonts w:asciiTheme="minorHAnsi" w:hAnsiTheme="minorHAnsi" w:cstheme="minorHAnsi"/>
        </w:rPr>
        <w:t xml:space="preserve"> those judgements </w:t>
      </w:r>
      <w:r>
        <w:rPr>
          <w:rStyle w:val="Style13ptBold"/>
          <w:rFonts w:asciiTheme="minorHAnsi" w:hAnsiTheme="minorHAnsi" w:cstheme="minorHAnsi"/>
          <w:highlight w:val="yellow"/>
        </w:rPr>
        <w:t>as</w:t>
      </w:r>
      <w:r>
        <w:rPr>
          <w:rStyle w:val="Style13ptBold"/>
          <w:rFonts w:asciiTheme="minorHAnsi" w:hAnsiTheme="minorHAnsi" w:cstheme="minorHAnsi"/>
        </w:rPr>
        <w:t xml:space="preserve"> apprehensions of </w:t>
      </w:r>
      <w:r>
        <w:rPr>
          <w:rStyle w:val="Style13ptBold"/>
          <w:rFonts w:asciiTheme="minorHAnsi" w:hAnsiTheme="minorHAnsi" w:cstheme="minorHAnsi"/>
          <w:highlight w:val="yellow"/>
        </w:rPr>
        <w:t>objective truths</w:t>
      </w:r>
      <w:r>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Pr>
          <w:rStyle w:val="Style13ptBold"/>
          <w:rFonts w:asciiTheme="minorHAnsi" w:hAnsiTheme="minorHAnsi" w:cstheme="minorHAnsi"/>
        </w:rPr>
        <w:t>Disagreement about moral codes seems to reflect people ’ s adherence to and participation in different ways of life</w:t>
      </w:r>
      <w:r>
        <w:rPr>
          <w:rFonts w:asciiTheme="minorHAnsi" w:hAnsiTheme="minorHAnsi" w:cstheme="minorHAnsi"/>
          <w:sz w:val="14"/>
        </w:rPr>
        <w:t xml:space="preserve">. The causal connection seems to be mainly that way round: it is that </w:t>
      </w:r>
      <w:r>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Of course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Pr>
          <w:rStyle w:val="Style13ptBold"/>
          <w:rFonts w:asciiTheme="minorHAnsi" w:hAnsiTheme="minorHAnsi" w:cstheme="minorHAnsi"/>
          <w:highlight w:val="yellow"/>
        </w:rPr>
        <w:t>variations in</w:t>
      </w:r>
      <w:r>
        <w:rPr>
          <w:rStyle w:val="Style13ptBold"/>
          <w:rFonts w:asciiTheme="minorHAnsi" w:hAnsiTheme="minorHAnsi" w:cstheme="minorHAnsi"/>
        </w:rPr>
        <w:t xml:space="preserve"> the </w:t>
      </w:r>
      <w:r>
        <w:rPr>
          <w:rStyle w:val="Style13ptBold"/>
          <w:rFonts w:asciiTheme="minorHAnsi" w:hAnsiTheme="minorHAnsi" w:cstheme="minorHAnsi"/>
          <w:highlight w:val="yellow"/>
        </w:rPr>
        <w:t>moral codes are more readily explained by</w:t>
      </w:r>
      <w:r>
        <w:rPr>
          <w:rStyle w:val="Style13ptBold"/>
          <w:rFonts w:asciiTheme="minorHAnsi" w:hAnsiTheme="minorHAnsi" w:cstheme="minorHAnsi"/>
        </w:rPr>
        <w:t xml:space="preserve"> the hypothesis </w:t>
      </w:r>
      <w:r>
        <w:rPr>
          <w:rStyle w:val="Style13ptBold"/>
          <w:rFonts w:asciiTheme="minorHAnsi" w:hAnsiTheme="minorHAnsi" w:cstheme="minorHAnsi"/>
          <w:highlight w:val="yellow"/>
        </w:rPr>
        <w:t>that they reflect ways of life than by</w:t>
      </w:r>
      <w:r>
        <w:rPr>
          <w:rStyle w:val="Style13ptBold"/>
          <w:rFonts w:asciiTheme="minorHAnsi" w:hAnsiTheme="minorHAnsi" w:cstheme="minorHAnsi"/>
        </w:rPr>
        <w:t xml:space="preserve"> the hypothesis that </w:t>
      </w:r>
      <w:r>
        <w:rPr>
          <w:rStyle w:val="Style13ptBold"/>
          <w:rFonts w:asciiTheme="minorHAnsi" w:hAnsiTheme="minorHAnsi" w:cstheme="minorHAnsi"/>
          <w:highlight w:val="yellow"/>
        </w:rPr>
        <w:t>they</w:t>
      </w:r>
      <w:r>
        <w:rPr>
          <w:rStyle w:val="Style13ptBold"/>
          <w:rFonts w:asciiTheme="minorHAnsi" w:hAnsiTheme="minorHAnsi" w:cstheme="minorHAnsi"/>
        </w:rPr>
        <w:t xml:space="preserve"> express </w:t>
      </w:r>
      <w:r>
        <w:rPr>
          <w:rStyle w:val="Style13ptBold"/>
          <w:rFonts w:asciiTheme="minorHAnsi" w:hAnsiTheme="minorHAnsi" w:cstheme="minorHAnsi"/>
          <w:highlight w:val="yellow"/>
        </w:rPr>
        <w:t>perceptions, most of them</w:t>
      </w:r>
      <w:r>
        <w:rPr>
          <w:rStyle w:val="Style13ptBold"/>
          <w:rFonts w:asciiTheme="minorHAnsi" w:hAnsiTheme="minorHAnsi" w:cstheme="minorHAnsi"/>
        </w:rPr>
        <w:t xml:space="preserve"> seriously inadequate and </w:t>
      </w:r>
      <w:r>
        <w:rPr>
          <w:rStyle w:val="Style13ptBold"/>
          <w:rFonts w:asciiTheme="minorHAnsi" w:hAnsiTheme="minorHAnsi" w:cstheme="minorHAnsi"/>
          <w:highlight w:val="yellow"/>
        </w:rPr>
        <w:t>badly distorted, of objective values</w:t>
      </w:r>
      <w:r>
        <w:rPr>
          <w:rFonts w:asciiTheme="minorHAnsi" w:hAnsiTheme="minorHAnsi" w:cstheme="minorHAnsi"/>
          <w:sz w:val="14"/>
        </w:rPr>
        <w:t xml:space="preserve">. But there is </w:t>
      </w:r>
      <w:r>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patterns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Pr>
          <w:rStyle w:val="Style13ptBold"/>
          <w:rFonts w:asciiTheme="minorHAnsi" w:hAnsiTheme="minorHAnsi" w:cstheme="minorHAnsi"/>
        </w:rPr>
        <w:t>To take this line the moral objectivist has to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actually affirmed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irresolvably different responses in others. ‘Moral sense’ or ‘intuition’ is an initially more plausible description of what supplies many of our basic moral judgements than ‘reason’. With regard to all these starting points of moral thinking the argument from relativity remains in full force. </w:t>
      </w:r>
      <w:r>
        <w:rPr>
          <w:rStyle w:val="Style13ptBold"/>
          <w:rFonts w:asciiTheme="minorHAnsi" w:hAnsiTheme="minorHAnsi" w:cstheme="minorHAnsi"/>
          <w:highlight w:val="yellow"/>
        </w:rPr>
        <w:t xml:space="preserve">[Second] </w:t>
      </w:r>
      <w:r>
        <w:rPr>
          <w:rStyle w:val="Style13ptBold"/>
          <w:rFonts w:asciiTheme="minorHAnsi" w:hAnsiTheme="minorHAnsi" w:cstheme="minorHAnsi"/>
        </w:rPr>
        <w:t>The Argument from Queerness</w:t>
      </w:r>
      <w:r>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Pr>
          <w:rStyle w:val="Style13ptBold"/>
          <w:rFonts w:asciiTheme="minorHAnsi" w:hAnsiTheme="minorHAnsi" w:cstheme="minorHAnsi"/>
          <w:highlight w:val="yellow"/>
        </w:rPr>
        <w:t>If there were objective values</w:t>
      </w:r>
      <w:r>
        <w:rPr>
          <w:rStyle w:val="Style13ptBold"/>
          <w:rFonts w:asciiTheme="minorHAnsi" w:hAnsiTheme="minorHAnsi" w:cstheme="minorHAnsi"/>
        </w:rPr>
        <w:t xml:space="preserve">, then </w:t>
      </w:r>
      <w:r>
        <w:rPr>
          <w:rStyle w:val="Style13ptBold"/>
          <w:rFonts w:asciiTheme="minorHAnsi" w:hAnsiTheme="minorHAnsi" w:cstheme="minorHAnsi"/>
          <w:highlight w:val="yellow"/>
        </w:rPr>
        <w:t>they would be</w:t>
      </w:r>
      <w:r>
        <w:rPr>
          <w:rStyle w:val="Style13ptBold"/>
          <w:rFonts w:asciiTheme="minorHAnsi" w:hAnsiTheme="minorHAnsi" w:cstheme="minorHAnsi"/>
        </w:rPr>
        <w:t xml:space="preserve"> entities or qualities or relations of a very strange sort, </w:t>
      </w:r>
      <w:r>
        <w:rPr>
          <w:rStyle w:val="Style13ptBold"/>
          <w:rFonts w:asciiTheme="minorHAnsi" w:hAnsiTheme="minorHAnsi" w:cstheme="minorHAnsi"/>
          <w:highlight w:val="yellow"/>
        </w:rPr>
        <w:t>utterly different from anything else in the universe</w:t>
      </w:r>
      <w:r>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Pr>
          <w:rFonts w:asciiTheme="minorHAnsi" w:hAnsiTheme="minorHAnsi" w:cstheme="minorHAnsi"/>
          <w:sz w:val="14"/>
        </w:rPr>
        <w:t xml:space="preserve">. These points were recognized by Moore when he spoke of nonnatural qualities, and by the intuitionists in their talk about a ‘faculty of moral intuition’. Intuitionism has long been out of favour, and it is indeed easy to point out its implausibilities. What is not so often stressed, but is more important, is that the central thesis of intuitionism is one to which any objectivist view of values is in the end committed: intuitionism merely makes unpalatably plain what other forms of objectivism wrap up. Of course the suggestion that moral judgements are made or moral problems solved by just sitting down and having an ethical intuition is a travesty of actual moral thinking. But, however complex the real process, it will require (if it is to yield authoritatively prescriptive conclusions) some input of this distinctive sort, either premisses or forms of argument or both. When we ask the awkward question, </w:t>
      </w:r>
      <w:r>
        <w:rPr>
          <w:rStyle w:val="Style13ptBold"/>
          <w:rFonts w:asciiTheme="minorHAnsi" w:hAnsiTheme="minorHAnsi" w:cstheme="minorHAnsi"/>
        </w:rPr>
        <w:t>how we can be aware of this authoritative prescriptivity, of the truth of these distinctively ethical premisses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necessity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Pr>
          <w:rStyle w:val="Style13ptBold"/>
          <w:rFonts w:asciiTheme="minorHAnsi" w:hAnsiTheme="minorHAnsi" w:cstheme="minorHAnsi"/>
        </w:rPr>
        <w:t>This queerness does not consist simply in the fact that ethical statements are ‘unverifiable’</w:t>
      </w:r>
      <w:r>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Pr>
          <w:rFonts w:asciiTheme="minorHAnsi" w:hAnsiTheme="minorHAnsi" w:cstheme="minorHAnsi"/>
          <w:sz w:val="14"/>
        </w:rPr>
        <w:t xml:space="preserve">. Plato ’ s Forms give a dramatic picture of what objective values would have to be. The Form of the Good is such that knowledge of it provides the knower with both a direction and an overriding motive; something ’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to-be-pursuedness somehow built into it. </w:t>
      </w:r>
      <w:r>
        <w:rPr>
          <w:rStyle w:val="Style13ptBold"/>
          <w:rFonts w:asciiTheme="minorHAnsi" w:hAnsiTheme="minorHAnsi" w:cstheme="minorHAnsi"/>
        </w:rPr>
        <w:t>Similarly, if there were objective principles of right and wrong, any wrong (possible) course of action would have not-to-be-doneness somehow built into it</w:t>
      </w:r>
      <w:r>
        <w:rPr>
          <w:rFonts w:asciiTheme="minorHAnsi" w:hAnsiTheme="minorHAnsi" w:cstheme="minorHAnsi"/>
          <w:sz w:val="14"/>
        </w:rPr>
        <w:t xml:space="preserve">. Or we should have something like Clarke ’ s necessary relations of fitness between situations and actions, so that a situation would have a demand for such- andsuch an action somehow built into it. The need for an argument of this sort can be brought out by reflection on Hume ’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reasoning, and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Pr>
          <w:rStyle w:val="Style13ptBold"/>
          <w:rFonts w:asciiTheme="minorHAnsi" w:hAnsiTheme="minorHAnsi" w:cstheme="minorHAnsi"/>
          <w:highlight w:val="yellow"/>
        </w:rPr>
        <w:t xml:space="preserve">What is the connection between </w:t>
      </w:r>
      <w:r>
        <w:rPr>
          <w:rStyle w:val="Style13ptBold"/>
          <w:rFonts w:asciiTheme="minorHAnsi" w:hAnsiTheme="minorHAnsi" w:cstheme="minorHAnsi"/>
        </w:rPr>
        <w:t xml:space="preserve">the natural fact that </w:t>
      </w:r>
      <w:r>
        <w:rPr>
          <w:rStyle w:val="Style13ptBold"/>
          <w:rFonts w:asciiTheme="minorHAnsi" w:hAnsiTheme="minorHAnsi" w:cstheme="minorHAnsi"/>
          <w:highlight w:val="yellow"/>
        </w:rPr>
        <w:t xml:space="preserve">an action </w:t>
      </w:r>
      <w:r>
        <w:rPr>
          <w:rStyle w:val="Style13ptBold"/>
          <w:rFonts w:asciiTheme="minorHAnsi" w:hAnsiTheme="minorHAnsi" w:cstheme="minorHAnsi"/>
        </w:rPr>
        <w:t xml:space="preserve">is a piece of deliberate cruelty – say, causing pain just for fun – </w:t>
      </w:r>
      <w:r>
        <w:rPr>
          <w:rStyle w:val="Style13ptBold"/>
          <w:rFonts w:asciiTheme="minorHAnsi" w:hAnsiTheme="minorHAnsi" w:cstheme="minorHAnsi"/>
          <w:highlight w:val="yellow"/>
        </w:rPr>
        <w:t>and the moral fact that it is wrong?</w:t>
      </w:r>
      <w:r>
        <w:rPr>
          <w:rStyle w:val="Style13ptBold"/>
          <w:rFonts w:asciiTheme="minorHAnsi" w:hAnsiTheme="minorHAnsi" w:cstheme="minorHAnsi"/>
        </w:rPr>
        <w:t xml:space="preserve"> It cannot be an entailment, a logical or semantic necessity</w:t>
      </w:r>
      <w:r>
        <w:rPr>
          <w:rFonts w:asciiTheme="minorHAnsi" w:hAnsiTheme="minorHAnsi" w:cstheme="minorHAnsi"/>
          <w:sz w:val="14"/>
        </w:rPr>
        <w:t xml:space="preserve">. Yet it is not merely that the two features occur together. </w:t>
      </w:r>
      <w:r>
        <w:rPr>
          <w:rStyle w:val="Style13ptBold"/>
          <w:rFonts w:asciiTheme="minorHAnsi" w:hAnsiTheme="minorHAnsi" w:cstheme="minorHAnsi"/>
          <w:highlight w:val="yellow"/>
        </w:rPr>
        <w:t>The wrongness must</w:t>
      </w:r>
      <w:r>
        <w:rPr>
          <w:rStyle w:val="Style13ptBold"/>
          <w:rFonts w:asciiTheme="minorHAnsi" w:hAnsiTheme="minorHAnsi" w:cstheme="minorHAnsi"/>
        </w:rPr>
        <w:t xml:space="preserve"> somehow </w:t>
      </w:r>
      <w:r>
        <w:rPr>
          <w:rStyle w:val="Style13ptBold"/>
          <w:rFonts w:asciiTheme="minorHAnsi" w:hAnsiTheme="minorHAnsi" w:cstheme="minorHAnsi"/>
          <w:highlight w:val="yellow"/>
        </w:rPr>
        <w:t>be ‘consequential’</w:t>
      </w:r>
      <w:r>
        <w:rPr>
          <w:rStyle w:val="Style13ptBold"/>
          <w:rFonts w:asciiTheme="minorHAnsi" w:hAnsiTheme="minorHAnsi" w:cstheme="minorHAnsi"/>
        </w:rPr>
        <w:t xml:space="preserve"> or ‘supervenient’; it is wrong because it is a piece of deliberate cruelty. </w:t>
      </w:r>
      <w:r>
        <w:rPr>
          <w:rStyle w:val="Style13ptBold"/>
          <w:rFonts w:asciiTheme="minorHAnsi" w:hAnsiTheme="minorHAnsi" w:cstheme="minorHAnsi"/>
          <w:highlight w:val="yellow"/>
        </w:rPr>
        <w:t>But</w:t>
      </w:r>
      <w:r>
        <w:rPr>
          <w:rStyle w:val="Style13ptBold"/>
          <w:rFonts w:asciiTheme="minorHAnsi" w:hAnsiTheme="minorHAnsi" w:cstheme="minorHAnsi"/>
        </w:rPr>
        <w:t xml:space="preserve"> just what in the world is signified by this ‘because’? And </w:t>
      </w:r>
      <w:r>
        <w:rPr>
          <w:rStyle w:val="Style13ptBold"/>
          <w:rFonts w:asciiTheme="minorHAnsi" w:hAnsiTheme="minorHAnsi" w:cstheme="minorHAnsi"/>
          <w:highlight w:val="yellow"/>
        </w:rPr>
        <w:t>how do we know</w:t>
      </w:r>
      <w:r>
        <w:rPr>
          <w:rStyle w:val="Style13ptBold"/>
          <w:rFonts w:asciiTheme="minorHAnsi" w:hAnsiTheme="minorHAnsi" w:cstheme="minorHAnsi"/>
        </w:rPr>
        <w:t xml:space="preserve"> the relation that it signifies</w:t>
      </w:r>
      <w:r>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2BBB2C8D" w14:textId="77777777" w:rsidR="003949A4" w:rsidRPr="006036A3" w:rsidRDefault="003949A4" w:rsidP="003949A4">
      <w:pPr>
        <w:pStyle w:val="Heading4"/>
      </w:pPr>
      <w:r>
        <w:t>3]</w:t>
      </w:r>
      <w:r w:rsidRPr="005848F5">
        <w:t xml:space="preserve"> </w:t>
      </w:r>
      <w:r w:rsidRPr="006036A3">
        <w:t>a just government is impossible.</w:t>
      </w:r>
    </w:p>
    <w:p w14:paraId="46A8F304" w14:textId="77777777" w:rsidR="003949A4" w:rsidRDefault="003949A4" w:rsidP="003949A4">
      <w:pPr>
        <w:rPr>
          <w:rFonts w:eastAsia="Cambria"/>
          <w:b/>
          <w:sz w:val="26"/>
          <w:szCs w:val="26"/>
          <w:u w:val="single"/>
        </w:rPr>
      </w:pPr>
      <w:r w:rsidRPr="006036A3">
        <w:rPr>
          <w:rFonts w:eastAsia="Cambria"/>
          <w:b/>
          <w:sz w:val="26"/>
          <w:szCs w:val="26"/>
        </w:rPr>
        <w:t>Derrida,</w:t>
      </w:r>
      <w:r w:rsidRPr="006036A3">
        <w:rPr>
          <w:rFonts w:eastAsia="Cambria"/>
          <w:b/>
          <w:sz w:val="12"/>
          <w:szCs w:val="26"/>
        </w:rPr>
        <w:t xml:space="preserve"> </w:t>
      </w:r>
      <w:r w:rsidRPr="006036A3">
        <w:rPr>
          <w:rFonts w:eastAsia="Cambria"/>
          <w:sz w:val="12"/>
          <w:szCs w:val="12"/>
        </w:rPr>
        <w:t xml:space="preserve">Jacques Derrida, “Force of Law: The Mystical Foundation of Authority” </w:t>
      </w:r>
      <w:r w:rsidRPr="006036A3">
        <w:rPr>
          <w:rFonts w:eastAsia="Cambria"/>
          <w:sz w:val="12"/>
          <w:szCs w:val="26"/>
        </w:rPr>
        <w:t xml:space="preserve">But </w:t>
      </w:r>
      <w:r w:rsidRPr="006036A3">
        <w:rPr>
          <w:rFonts w:eastAsia="Cambria"/>
          <w:b/>
          <w:sz w:val="26"/>
          <w:szCs w:val="26"/>
          <w:highlight w:val="cyan"/>
          <w:u w:val="single"/>
        </w:rPr>
        <w:t>justice</w:t>
      </w:r>
      <w:r w:rsidRPr="006036A3">
        <w:rPr>
          <w:rFonts w:eastAsia="Cambria"/>
          <w:b/>
          <w:sz w:val="12"/>
          <w:szCs w:val="26"/>
        </w:rPr>
        <w:t xml:space="preserve">, </w:t>
      </w:r>
      <w:r w:rsidRPr="006036A3">
        <w:rPr>
          <w:rFonts w:eastAsia="Cambria"/>
          <w:sz w:val="12"/>
          <w:szCs w:val="26"/>
        </w:rPr>
        <w:t xml:space="preserve">however unpresentable it may be, doesn't wait.· It </w:t>
      </w:r>
      <w:r w:rsidRPr="006036A3">
        <w:rPr>
          <w:rFonts w:eastAsia="Cambria"/>
          <w:b/>
          <w:sz w:val="26"/>
          <w:szCs w:val="26"/>
          <w:u w:val="single"/>
        </w:rPr>
        <w:t xml:space="preserve">is that which </w:t>
      </w:r>
      <w:r w:rsidRPr="006036A3">
        <w:rPr>
          <w:rFonts w:eastAsia="Cambria"/>
          <w:b/>
          <w:sz w:val="26"/>
          <w:szCs w:val="26"/>
          <w:highlight w:val="cyan"/>
          <w:u w:val="single"/>
        </w:rPr>
        <w:t>must not wait</w:t>
      </w:r>
      <w:r w:rsidRPr="006036A3">
        <w:rPr>
          <w:rFonts w:eastAsia="Cambria"/>
          <w:b/>
          <w:sz w:val="26"/>
          <w:szCs w:val="26"/>
          <w:u w:val="single"/>
        </w:rPr>
        <w:t>.</w:t>
      </w:r>
      <w:r w:rsidRPr="006036A3">
        <w:rPr>
          <w:rFonts w:eastAsia="Cambria"/>
          <w:b/>
          <w:sz w:val="12"/>
          <w:szCs w:val="26"/>
        </w:rPr>
        <w:t xml:space="preserve"> </w:t>
      </w:r>
      <w:r w:rsidRPr="006036A3">
        <w:rPr>
          <w:rFonts w:eastAsia="Cambria"/>
          <w:sz w:val="12"/>
          <w:szCs w:val="26"/>
        </w:rPr>
        <w:t xml:space="preserve">To be direct, simple and brief, let us say this: </w:t>
      </w:r>
      <w:r w:rsidRPr="006036A3">
        <w:rPr>
          <w:rFonts w:eastAsia="Cambria"/>
          <w:b/>
          <w:sz w:val="26"/>
          <w:szCs w:val="26"/>
          <w:highlight w:val="cyan"/>
          <w:u w:val="single"/>
        </w:rPr>
        <w:t>a</w:t>
      </w:r>
      <w:r w:rsidRPr="006036A3">
        <w:rPr>
          <w:rFonts w:eastAsia="Cambria"/>
          <w:b/>
          <w:sz w:val="26"/>
          <w:szCs w:val="26"/>
          <w:u w:val="single"/>
        </w:rPr>
        <w:t xml:space="preserve"> just </w:t>
      </w:r>
      <w:r w:rsidRPr="006036A3">
        <w:rPr>
          <w:rFonts w:eastAsia="Cambria"/>
          <w:b/>
          <w:sz w:val="26"/>
          <w:szCs w:val="26"/>
          <w:highlight w:val="cyan"/>
          <w:u w:val="single"/>
        </w:rPr>
        <w:t>decision is</w:t>
      </w:r>
      <w:r w:rsidRPr="006036A3">
        <w:rPr>
          <w:rFonts w:eastAsia="Cambria"/>
          <w:b/>
          <w:sz w:val="26"/>
          <w:szCs w:val="26"/>
          <w:u w:val="single"/>
        </w:rPr>
        <w:t xml:space="preserve"> always </w:t>
      </w:r>
      <w:r w:rsidRPr="006036A3">
        <w:rPr>
          <w:rFonts w:eastAsia="Cambria"/>
          <w:b/>
          <w:sz w:val="26"/>
          <w:szCs w:val="26"/>
          <w:highlight w:val="cyan"/>
          <w:u w:val="single"/>
        </w:rPr>
        <w:t>required immediately</w:t>
      </w:r>
      <w:r w:rsidRPr="006036A3">
        <w:rPr>
          <w:rFonts w:eastAsia="Cambria"/>
          <w:b/>
          <w:sz w:val="12"/>
          <w:szCs w:val="26"/>
        </w:rPr>
        <w:t xml:space="preserve">, "right away." </w:t>
      </w:r>
      <w:r w:rsidRPr="006036A3">
        <w:rPr>
          <w:rFonts w:eastAsia="Cambria"/>
          <w:b/>
          <w:sz w:val="26"/>
          <w:szCs w:val="26"/>
          <w:highlight w:val="cyan"/>
          <w:u w:val="single"/>
        </w:rPr>
        <w:t>It cannot furnish itself with</w:t>
      </w:r>
      <w:r w:rsidRPr="006036A3">
        <w:rPr>
          <w:rFonts w:eastAsia="Cambria"/>
          <w:b/>
          <w:sz w:val="26"/>
          <w:szCs w:val="26"/>
          <w:u w:val="single"/>
        </w:rPr>
        <w:t xml:space="preserve"> </w:t>
      </w:r>
      <w:r w:rsidRPr="006036A3">
        <w:rPr>
          <w:rFonts w:eastAsia="Cambria"/>
          <w:sz w:val="12"/>
          <w:szCs w:val="26"/>
        </w:rPr>
        <w:t xml:space="preserve">infinite information and the </w:t>
      </w:r>
      <w:r w:rsidRPr="006036A3">
        <w:rPr>
          <w:rFonts w:eastAsia="Cambria"/>
          <w:b/>
          <w:sz w:val="26"/>
          <w:szCs w:val="26"/>
          <w:highlight w:val="cyan"/>
          <w:u w:val="single"/>
        </w:rPr>
        <w:t>unlimited knowledge of conditions</w:t>
      </w:r>
      <w:r w:rsidRPr="006036A3">
        <w:rPr>
          <w:rFonts w:eastAsia="Cambria"/>
          <w:b/>
          <w:sz w:val="26"/>
          <w:szCs w:val="26"/>
          <w:u w:val="single"/>
        </w:rPr>
        <w:t xml:space="preserve">, </w:t>
      </w:r>
      <w:r w:rsidRPr="006036A3">
        <w:rPr>
          <w:rFonts w:eastAsia="Cambria"/>
          <w:sz w:val="12"/>
          <w:szCs w:val="26"/>
        </w:rPr>
        <w:t>rules or hypothetical imperatives</w:t>
      </w:r>
      <w:r w:rsidRPr="006036A3">
        <w:rPr>
          <w:rFonts w:eastAsia="Cambria"/>
          <w:b/>
          <w:sz w:val="26"/>
          <w:szCs w:val="26"/>
          <w:u w:val="single"/>
        </w:rPr>
        <w:t xml:space="preserve"> that could justify it.</w:t>
      </w:r>
      <w:r w:rsidRPr="006036A3">
        <w:rPr>
          <w:rFonts w:eastAsia="Cambria"/>
          <w:sz w:val="12"/>
          <w:szCs w:val="26"/>
        </w:rPr>
        <w:t xml:space="preserve"> And </w:t>
      </w:r>
      <w:r w:rsidRPr="006036A3">
        <w:rPr>
          <w:rFonts w:eastAsia="Cambria"/>
          <w:b/>
          <w:sz w:val="26"/>
          <w:szCs w:val="26"/>
          <w:highlight w:val="cyan"/>
          <w:u w:val="single"/>
        </w:rPr>
        <w:t>even if it did</w:t>
      </w:r>
      <w:r w:rsidRPr="006036A3">
        <w:rPr>
          <w:rFonts w:eastAsia="Cambria"/>
          <w:b/>
          <w:sz w:val="26"/>
          <w:szCs w:val="26"/>
          <w:u w:val="single"/>
        </w:rPr>
        <w:t xml:space="preserve"> </w:t>
      </w:r>
      <w:r w:rsidRPr="006036A3">
        <w:rPr>
          <w:rFonts w:eastAsia="Cambria"/>
          <w:sz w:val="12"/>
          <w:szCs w:val="26"/>
        </w:rPr>
        <w:t xml:space="preserve">have all that at its disposal, even if it did give itself the time, all the time and all the necessary facts about the matter, </w:t>
      </w:r>
      <w:r w:rsidRPr="006036A3">
        <w:rPr>
          <w:rFonts w:eastAsia="Cambria"/>
          <w:b/>
          <w:sz w:val="26"/>
          <w:szCs w:val="26"/>
          <w:highlight w:val="cyan"/>
          <w:u w:val="single"/>
        </w:rPr>
        <w:t>the moment of decision</w:t>
      </w:r>
      <w:r w:rsidRPr="006036A3">
        <w:rPr>
          <w:rFonts w:eastAsia="Cambria"/>
          <w:b/>
          <w:sz w:val="26"/>
          <w:szCs w:val="26"/>
          <w:u w:val="single"/>
        </w:rPr>
        <w:t xml:space="preserve">, </w:t>
      </w:r>
      <w:r w:rsidRPr="006036A3">
        <w:rPr>
          <w:rFonts w:eastAsia="Cambria"/>
          <w:sz w:val="12"/>
          <w:szCs w:val="26"/>
        </w:rPr>
        <w:t>as such,</w:t>
      </w:r>
      <w:r w:rsidRPr="006036A3">
        <w:rPr>
          <w:rFonts w:eastAsia="Cambria"/>
          <w:b/>
          <w:sz w:val="26"/>
          <w:szCs w:val="26"/>
          <w:u w:val="single"/>
        </w:rPr>
        <w:t xml:space="preserve"> always </w:t>
      </w:r>
      <w:r w:rsidRPr="006036A3">
        <w:rPr>
          <w:rFonts w:eastAsia="Cambria"/>
          <w:b/>
          <w:sz w:val="26"/>
          <w:szCs w:val="26"/>
          <w:highlight w:val="cyan"/>
          <w:u w:val="single"/>
        </w:rPr>
        <w:t>remains a</w:t>
      </w:r>
      <w:r w:rsidRPr="006036A3">
        <w:rPr>
          <w:rFonts w:eastAsia="Cambria"/>
          <w:b/>
          <w:sz w:val="26"/>
          <w:szCs w:val="26"/>
          <w:u w:val="single"/>
        </w:rPr>
        <w:t xml:space="preserve"> finite </w:t>
      </w:r>
      <w:r w:rsidRPr="006036A3">
        <w:rPr>
          <w:rFonts w:eastAsia="Cambria"/>
          <w:b/>
          <w:sz w:val="26"/>
          <w:szCs w:val="26"/>
          <w:highlight w:val="cyan"/>
          <w:u w:val="single"/>
        </w:rPr>
        <w:t>moment of urgency</w:t>
      </w:r>
      <w:r w:rsidRPr="006036A3">
        <w:rPr>
          <w:rFonts w:eastAsia="Cambria"/>
          <w:b/>
          <w:sz w:val="26"/>
          <w:szCs w:val="26"/>
          <w:u w:val="single"/>
        </w:rPr>
        <w:t xml:space="preserve"> </w:t>
      </w:r>
      <w:r w:rsidRPr="006036A3">
        <w:rPr>
          <w:rFonts w:eastAsia="Cambria"/>
          <w:sz w:val="12"/>
          <w:szCs w:val="26"/>
        </w:rPr>
        <w:t>and precipitation, since it must not be the consequence or the effect</w:t>
      </w:r>
      <w:r w:rsidRPr="006036A3">
        <w:rPr>
          <w:rFonts w:eastAsia="Cambria"/>
          <w:b/>
          <w:sz w:val="26"/>
          <w:szCs w:val="26"/>
          <w:u w:val="single"/>
        </w:rPr>
        <w:t xml:space="preserve"> </w:t>
      </w:r>
      <w:r w:rsidRPr="006036A3">
        <w:rPr>
          <w:rFonts w:eastAsia="Cambria"/>
          <w:sz w:val="12"/>
          <w:szCs w:val="26"/>
        </w:rPr>
        <w:t>of this theoretical or historical knowledge, of this reflection or this deliberation,</w:t>
      </w:r>
      <w:r w:rsidRPr="006036A3">
        <w:rPr>
          <w:rFonts w:eastAsia="Cambria"/>
          <w:b/>
          <w:sz w:val="26"/>
          <w:szCs w:val="26"/>
          <w:u w:val="single"/>
        </w:rPr>
        <w:t xml:space="preserve"> </w:t>
      </w:r>
      <w:r w:rsidRPr="006036A3">
        <w:rPr>
          <w:rFonts w:eastAsia="Cambria"/>
          <w:b/>
          <w:sz w:val="26"/>
          <w:szCs w:val="26"/>
          <w:highlight w:val="cyan"/>
          <w:u w:val="single"/>
        </w:rPr>
        <w:t>since it</w:t>
      </w:r>
      <w:r w:rsidRPr="006036A3">
        <w:rPr>
          <w:rFonts w:eastAsia="Cambria"/>
          <w:b/>
          <w:sz w:val="26"/>
          <w:szCs w:val="26"/>
          <w:u w:val="single"/>
        </w:rPr>
        <w:t xml:space="preserve"> always </w:t>
      </w:r>
      <w:r w:rsidRPr="006036A3">
        <w:rPr>
          <w:rFonts w:eastAsia="Cambria"/>
          <w:b/>
          <w:sz w:val="26"/>
          <w:szCs w:val="26"/>
          <w:highlight w:val="cyan"/>
          <w:u w:val="single"/>
        </w:rPr>
        <w:t>marks</w:t>
      </w:r>
      <w:r w:rsidRPr="006036A3">
        <w:rPr>
          <w:rFonts w:eastAsia="Cambria"/>
          <w:b/>
          <w:sz w:val="26"/>
          <w:szCs w:val="26"/>
          <w:u w:val="single"/>
        </w:rPr>
        <w:t xml:space="preserve"> the </w:t>
      </w:r>
      <w:r w:rsidRPr="006036A3">
        <w:rPr>
          <w:rFonts w:eastAsia="Cambria"/>
          <w:b/>
          <w:sz w:val="26"/>
          <w:szCs w:val="26"/>
          <w:highlight w:val="cyan"/>
          <w:u w:val="single"/>
        </w:rPr>
        <w:t>interruption of</w:t>
      </w:r>
      <w:r w:rsidRPr="006036A3">
        <w:rPr>
          <w:rFonts w:eastAsia="Cambria"/>
          <w:b/>
          <w:sz w:val="26"/>
          <w:szCs w:val="26"/>
          <w:u w:val="single"/>
        </w:rPr>
        <w:t xml:space="preserve"> the </w:t>
      </w:r>
      <w:r w:rsidRPr="006036A3">
        <w:rPr>
          <w:rFonts w:eastAsia="Cambria"/>
          <w:sz w:val="12"/>
          <w:szCs w:val="26"/>
        </w:rPr>
        <w:t>juridico- or ethico- or politico-</w:t>
      </w:r>
      <w:r w:rsidRPr="006036A3">
        <w:rPr>
          <w:rFonts w:eastAsia="Cambria"/>
          <w:b/>
          <w:sz w:val="26"/>
          <w:szCs w:val="26"/>
          <w:u w:val="single"/>
        </w:rPr>
        <w:t xml:space="preserve">cognitive </w:t>
      </w:r>
      <w:r w:rsidRPr="006036A3">
        <w:rPr>
          <w:rFonts w:eastAsia="Cambria"/>
          <w:b/>
          <w:sz w:val="26"/>
          <w:szCs w:val="26"/>
          <w:highlight w:val="cyan"/>
          <w:u w:val="single"/>
        </w:rPr>
        <w:t>deliberation that precedes it</w:t>
      </w:r>
      <w:r w:rsidRPr="006036A3">
        <w:rPr>
          <w:rFonts w:eastAsia="Cambria"/>
          <w:b/>
          <w:sz w:val="12"/>
          <w:szCs w:val="26"/>
        </w:rPr>
        <w:t xml:space="preserve">, </w:t>
      </w:r>
      <w:r w:rsidRPr="006036A3">
        <w:rPr>
          <w:rFonts w:eastAsia="Cambria"/>
          <w:sz w:val="12"/>
          <w:szCs w:val="26"/>
        </w:rPr>
        <w:t xml:space="preserve">that must precede it. The instant of decision is a madness, says Kierkegaard. This is particularly true of the instant of the just decision that must rend time and defy dialectics. It is a madness. </w:t>
      </w:r>
      <w:r w:rsidRPr="006036A3">
        <w:rPr>
          <w:rFonts w:eastAsia="Cambria"/>
          <w:b/>
          <w:sz w:val="26"/>
          <w:szCs w:val="26"/>
          <w:u w:val="single"/>
        </w:rPr>
        <w:t xml:space="preserve">Even if time </w:t>
      </w:r>
      <w:r w:rsidRPr="006036A3">
        <w:rPr>
          <w:rFonts w:eastAsia="Cambria"/>
          <w:sz w:val="12"/>
          <w:szCs w:val="26"/>
        </w:rPr>
        <w:t>and prudence,</w:t>
      </w:r>
      <w:r w:rsidRPr="006036A3">
        <w:rPr>
          <w:rFonts w:eastAsia="Cambria"/>
          <w:b/>
          <w:sz w:val="12"/>
          <w:szCs w:val="26"/>
        </w:rPr>
        <w:t xml:space="preserve"> </w:t>
      </w:r>
      <w:r w:rsidRPr="006036A3">
        <w:rPr>
          <w:rFonts w:eastAsia="Cambria"/>
          <w:sz w:val="12"/>
          <w:szCs w:val="26"/>
        </w:rPr>
        <w:t xml:space="preserve">the patience of knowledge and the mastery of conditions </w:t>
      </w:r>
      <w:r w:rsidRPr="006036A3">
        <w:rPr>
          <w:rFonts w:eastAsia="Cambria"/>
          <w:b/>
          <w:sz w:val="26"/>
          <w:szCs w:val="26"/>
          <w:u w:val="single"/>
        </w:rPr>
        <w:t>were</w:t>
      </w:r>
      <w:r w:rsidRPr="006036A3">
        <w:rPr>
          <w:rFonts w:eastAsia="Cambria"/>
          <w:b/>
          <w:sz w:val="12"/>
          <w:szCs w:val="26"/>
        </w:rPr>
        <w:t xml:space="preserve"> </w:t>
      </w:r>
      <w:r w:rsidRPr="006036A3">
        <w:rPr>
          <w:rFonts w:eastAsia="Cambria"/>
          <w:sz w:val="12"/>
          <w:szCs w:val="26"/>
        </w:rPr>
        <w:t xml:space="preserve">hypothetically </w:t>
      </w:r>
      <w:r w:rsidRPr="006036A3">
        <w:rPr>
          <w:rFonts w:eastAsia="Cambria"/>
          <w:b/>
          <w:sz w:val="26"/>
          <w:szCs w:val="26"/>
          <w:u w:val="single"/>
        </w:rPr>
        <w:t>unlimited, the decision would be structurally finite</w:t>
      </w:r>
      <w:r w:rsidRPr="006036A3">
        <w:rPr>
          <w:rFonts w:eastAsia="Cambria"/>
          <w:b/>
          <w:sz w:val="12"/>
          <w:szCs w:val="26"/>
        </w:rPr>
        <w:t xml:space="preserve">, </w:t>
      </w:r>
      <w:r w:rsidRPr="006036A3">
        <w:rPr>
          <w:rFonts w:eastAsia="Cambria"/>
          <w:sz w:val="12"/>
          <w:szCs w:val="26"/>
        </w:rPr>
        <w:t xml:space="preserve">however late it came, decision of urgency and precipitation, </w:t>
      </w:r>
      <w:r w:rsidRPr="006036A3">
        <w:rPr>
          <w:rFonts w:eastAsia="Cambria"/>
          <w:b/>
          <w:sz w:val="26"/>
          <w:szCs w:val="26"/>
          <w:u w:val="single"/>
        </w:rPr>
        <w:t xml:space="preserve">acting in </w:t>
      </w:r>
      <w:r w:rsidRPr="006036A3">
        <w:rPr>
          <w:rFonts w:eastAsia="Cambria"/>
          <w:sz w:val="12"/>
          <w:szCs w:val="26"/>
        </w:rPr>
        <w:t xml:space="preserve">the night of </w:t>
      </w:r>
      <w:r w:rsidRPr="006036A3">
        <w:rPr>
          <w:rFonts w:eastAsia="Cambria"/>
          <w:b/>
          <w:sz w:val="26"/>
          <w:szCs w:val="26"/>
          <w:u w:val="single"/>
        </w:rPr>
        <w:t>non-knowledge and non-rule</w:t>
      </w:r>
    </w:p>
    <w:p w14:paraId="5A7FB977" w14:textId="77777777" w:rsidR="003949A4" w:rsidRPr="00AA6CBB" w:rsidRDefault="003949A4" w:rsidP="003949A4">
      <w:pPr>
        <w:pStyle w:val="Heading4"/>
      </w:pPr>
      <w:r>
        <w:t>4] Util triggers skep</w:t>
      </w:r>
    </w:p>
    <w:p w14:paraId="70FB0256" w14:textId="77777777" w:rsidR="003949A4" w:rsidRPr="002E12EC" w:rsidRDefault="003949A4" w:rsidP="003949A4">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a</w:t>
      </w:r>
      <w:r w:rsidRPr="002E12EC">
        <w:rPr>
          <w:rFonts w:asciiTheme="minorHAnsi" w:hAnsiTheme="minorHAnsi" w:cstheme="minorHAnsi"/>
        </w:rPr>
        <w:t>] Pleasure and pain aren’t additive or aggregat</w:t>
      </w:r>
      <w:r>
        <w:rPr>
          <w:rFonts w:asciiTheme="minorHAnsi" w:hAnsiTheme="minorHAnsi" w:cstheme="minorHAnsi"/>
        </w:rPr>
        <w:t xml:space="preserve">able </w:t>
      </w:r>
      <w:r w:rsidRPr="002E12EC">
        <w:rPr>
          <w:rFonts w:asciiTheme="minorHAnsi" w:hAnsiTheme="minorHAnsi" w:cstheme="minorHAnsi"/>
        </w:rPr>
        <w:t xml:space="preserve">just like two headaches don’t equal a migraine. </w:t>
      </w:r>
    </w:p>
    <w:p w14:paraId="6895A3F6" w14:textId="77777777" w:rsidR="003949A4" w:rsidRPr="002E12EC" w:rsidRDefault="003949A4" w:rsidP="003949A4">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b</w:t>
      </w:r>
      <w:r w:rsidRPr="002E12EC">
        <w:rPr>
          <w:rFonts w:asciiTheme="minorHAnsi" w:hAnsiTheme="minorHAnsi" w:cstheme="minorHAnsi"/>
        </w:rPr>
        <w:t>] Self Defeating: Always trying to maximize as much X as possible prevents us from actually using X, which means we never experience pleasures goodness.</w:t>
      </w:r>
    </w:p>
    <w:p w14:paraId="4FC004FC" w14:textId="77777777" w:rsidR="003949A4" w:rsidRPr="002E12EC" w:rsidRDefault="003949A4" w:rsidP="003949A4">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c</w:t>
      </w:r>
      <w:r w:rsidRPr="002E12EC">
        <w:rPr>
          <w:rFonts w:asciiTheme="minorHAnsi" w:hAnsiTheme="minorHAnsi" w:cstheme="minorHAnsi"/>
        </w:rPr>
        <w:t>] Masochism Objection: There are different standards for what a good sensation is (IE some people like pain), so knowing what end state is desirable under util is impossible</w:t>
      </w:r>
    </w:p>
    <w:p w14:paraId="148C119D" w14:textId="77777777" w:rsidR="003949A4" w:rsidRPr="002E12EC" w:rsidRDefault="003949A4" w:rsidP="003949A4">
      <w:pPr>
        <w:pStyle w:val="Heading4"/>
        <w:spacing w:line="240" w:lineRule="auto"/>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d</w:t>
      </w:r>
      <w:r w:rsidRPr="002E12EC">
        <w:rPr>
          <w:rFonts w:asciiTheme="minorHAnsi" w:hAnsiTheme="minorHAnsi" w:cstheme="minorHAnsi"/>
        </w:rPr>
        <w:t>] Util can never deem certain actions as uniformly prohibited as the only morally relevant feature is whether an action maximizes utility in that situation.</w:t>
      </w:r>
    </w:p>
    <w:p w14:paraId="5C8C743F" w14:textId="77777777" w:rsidR="003949A4" w:rsidRPr="002E12EC" w:rsidRDefault="003949A4" w:rsidP="003949A4">
      <w:pPr>
        <w:pStyle w:val="Heading4"/>
        <w:rPr>
          <w:rFonts w:asciiTheme="minorHAnsi" w:hAnsiTheme="minorHAnsi" w:cstheme="minorHAnsi"/>
        </w:rPr>
      </w:pPr>
      <w:r w:rsidRPr="002E12EC">
        <w:rPr>
          <w:rFonts w:asciiTheme="minorHAnsi" w:hAnsiTheme="minorHAnsi" w:cstheme="minorHAnsi"/>
        </w:rPr>
        <w:t>[</w:t>
      </w:r>
      <w:r>
        <w:rPr>
          <w:rFonts w:asciiTheme="minorHAnsi" w:hAnsiTheme="minorHAnsi" w:cstheme="minorHAnsi"/>
        </w:rPr>
        <w:t>e</w:t>
      </w:r>
      <w:r w:rsidRPr="002E12EC">
        <w:rPr>
          <w:rFonts w:asciiTheme="minorHAnsi" w:hAnsiTheme="minorHAnsi" w:cstheme="minorHAnsi"/>
        </w:rPr>
        <w:t>] Assigning blame is impossible as consequences always trigger more consequences, and there is no brightline for when culpability ends.</w:t>
      </w:r>
    </w:p>
    <w:p w14:paraId="13548848" w14:textId="77777777" w:rsidR="003949A4" w:rsidRPr="00AA6CBB" w:rsidRDefault="003949A4" w:rsidP="003949A4">
      <w:pPr>
        <w:pStyle w:val="Heading4"/>
        <w:rPr>
          <w:rFonts w:asciiTheme="minorHAnsi" w:hAnsiTheme="minorHAnsi" w:cstheme="minorHAnsi"/>
          <w:color w:val="000000" w:themeColor="text1"/>
        </w:rPr>
      </w:pPr>
      <w:r w:rsidRPr="002E12EC">
        <w:rPr>
          <w:rFonts w:asciiTheme="minorHAnsi" w:hAnsiTheme="minorHAnsi" w:cstheme="minorHAnsi"/>
        </w:rPr>
        <w:t>[</w:t>
      </w:r>
      <w:r>
        <w:rPr>
          <w:rFonts w:asciiTheme="minorHAnsi" w:hAnsiTheme="minorHAnsi" w:cstheme="minorHAnsi"/>
        </w:rPr>
        <w:t>f</w:t>
      </w:r>
      <w:r w:rsidRPr="002E12EC">
        <w:rPr>
          <w:rFonts w:asciiTheme="minorHAnsi" w:hAnsiTheme="minorHAnsi" w:cstheme="minorHAnsi"/>
        </w:rPr>
        <w:t xml:space="preserve">] </w:t>
      </w:r>
      <w:r w:rsidRPr="002E12EC">
        <w:rPr>
          <w:rFonts w:asciiTheme="minorHAnsi" w:hAnsiTheme="minorHAnsi" w:cstheme="minorHAnsi"/>
          <w:color w:val="000000" w:themeColor="text1"/>
        </w:rPr>
        <w:t>Induction is circular because it relies on the assumption that nature will hold uniform and we could only reach that conclusion through inductive reasoning based on observation of past events</w:t>
      </w:r>
    </w:p>
    <w:p w14:paraId="2CFCDB25" w14:textId="77777777" w:rsidR="003949A4" w:rsidRPr="00A645B4" w:rsidRDefault="003949A4" w:rsidP="003949A4">
      <w:pPr>
        <w:keepNext/>
        <w:keepLines/>
        <w:spacing w:before="40" w:after="0"/>
        <w:outlineLvl w:val="3"/>
        <w:rPr>
          <w:rFonts w:eastAsia="MS Gothic" w:cs="Times New Roman"/>
          <w:b/>
          <w:iCs/>
          <w:sz w:val="26"/>
        </w:rPr>
      </w:pPr>
      <w:r w:rsidRPr="00A645B4">
        <w:rPr>
          <w:rFonts w:eastAsia="MS Gothic" w:cs="Times New Roman"/>
          <w:b/>
          <w:iCs/>
          <w:sz w:val="26"/>
        </w:rPr>
        <w:t xml:space="preserve">Thus I contend the skeptic would negate the resolution. </w:t>
      </w:r>
    </w:p>
    <w:p w14:paraId="7B6FDBA0" w14:textId="77777777" w:rsidR="003949A4" w:rsidRPr="00A645B4" w:rsidRDefault="003949A4" w:rsidP="003949A4">
      <w:pPr>
        <w:keepNext/>
        <w:keepLines/>
        <w:spacing w:before="40" w:after="0"/>
        <w:outlineLvl w:val="3"/>
        <w:rPr>
          <w:rFonts w:eastAsia="MS Gothic" w:cs="Times New Roman"/>
          <w:b/>
          <w:iCs/>
          <w:sz w:val="26"/>
        </w:rPr>
      </w:pPr>
      <w:r w:rsidRPr="00A645B4">
        <w:rPr>
          <w:rFonts w:eastAsia="MS Gothic" w:cs="Times New Roman"/>
          <w:b/>
          <w:iCs/>
          <w:sz w:val="26"/>
        </w:rPr>
        <w:t>1.  The skeptical conclusion being true triggers permissibility: It denies that moral obligations exist. That negates – A) Semantics – Ought is defined as expressing obligation</w:t>
      </w:r>
      <w:r w:rsidRPr="00A645B4">
        <w:rPr>
          <w:rFonts w:eastAsia="MS Gothic" w:cs="Times New Roman"/>
          <w:b/>
          <w:iCs/>
          <w:sz w:val="26"/>
          <w:vertAlign w:val="superscript"/>
        </w:rPr>
        <w:footnoteReference w:id="3"/>
      </w:r>
      <w:r w:rsidRPr="00A645B4">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1) it’s key to predictability since we prep based on the wording of the res and 2) it’s constitutive to the rules of debate since the judge is obligated to vote on the resolutional text B) Safety – It’s ethically safer to presume the squo since we know what the squo is but we can’t know whether the aff will be good or not if ethics are incoherent </w:t>
      </w:r>
      <w:r>
        <w:rPr>
          <w:rFonts w:eastAsia="MS Gothic" w:cs="Times New Roman"/>
          <w:b/>
          <w:iCs/>
          <w:sz w:val="26"/>
        </w:rPr>
        <w:t xml:space="preserve">C]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 D] Shiftiness – Permissibility ground encourages the aff to load up with triggers and the 1ar controls the direction of the round which means they can moot all my offense, I need permissibility in the 2n to compensate. </w:t>
      </w:r>
    </w:p>
    <w:p w14:paraId="1BE957BF" w14:textId="489556F8" w:rsidR="003949A4" w:rsidRPr="003949A4" w:rsidRDefault="003949A4" w:rsidP="003949A4">
      <w:pPr>
        <w:keepNext/>
        <w:keepLines/>
        <w:spacing w:before="40" w:after="0"/>
        <w:outlineLvl w:val="3"/>
        <w:rPr>
          <w:rFonts w:eastAsia="MS Gothic" w:cs="Times New Roman"/>
          <w:b/>
          <w:iCs/>
          <w:sz w:val="26"/>
        </w:rPr>
      </w:pPr>
      <w:r>
        <w:rPr>
          <w:rFonts w:eastAsia="MS Gothic" w:cs="Times New Roman"/>
          <w:b/>
          <w:iCs/>
          <w:sz w:val="26"/>
        </w:rPr>
        <w:t>2</w:t>
      </w:r>
      <w:r w:rsidRPr="00A645B4">
        <w:rPr>
          <w:rFonts w:eastAsia="MS Gothic" w:cs="Times New Roman"/>
          <w:b/>
          <w:iCs/>
          <w:sz w:val="26"/>
        </w:rPr>
        <w:t xml:space="preserve">. Skep linguistically negates because sentences derive meaning from their linguistic properties corresponding to facts about reality. For example, a claim like “my dog has four legs” requires you to have a dog and for that dog to actually have four legs. If ought means morality and that doesn’t exist, the statement is false. </w:t>
      </w:r>
    </w:p>
    <w:p w14:paraId="1BE7EFF8" w14:textId="2AF78E58" w:rsidR="003949A4" w:rsidRDefault="003949A4" w:rsidP="003949A4">
      <w:pPr>
        <w:pStyle w:val="Heading2"/>
      </w:pPr>
      <w:r>
        <w:t>4</w:t>
      </w:r>
    </w:p>
    <w:p w14:paraId="437376A3" w14:textId="77777777" w:rsidR="00CE6C51" w:rsidRDefault="00CE6C51" w:rsidP="00CE6C51">
      <w:pPr>
        <w:pStyle w:val="Heading4"/>
      </w:pPr>
      <w:r>
        <w:t>Uniqueness: Industrial society and a growing population of humans make extinction inevitable- famine, biodiversity loss, and much more.</w:t>
      </w:r>
    </w:p>
    <w:p w14:paraId="3F9B30BE" w14:textId="77777777" w:rsidR="00CE6C51" w:rsidRDefault="00CE6C51" w:rsidP="00CE6C51">
      <w:r>
        <w:t xml:space="preserve">Corey J. A </w:t>
      </w:r>
      <w:r w:rsidRPr="00A01513">
        <w:rPr>
          <w:rStyle w:val="Style13ptBold"/>
        </w:rPr>
        <w:t>Bradshaw et al</w:t>
      </w:r>
      <w:r>
        <w:t xml:space="preserve"> (16 other people), January 13, </w:t>
      </w:r>
      <w:r w:rsidRPr="00E73F59">
        <w:t>20</w:t>
      </w:r>
      <w:r w:rsidRPr="00A01513">
        <w:rPr>
          <w:rStyle w:val="Style13ptBold"/>
        </w:rPr>
        <w:t>21</w:t>
      </w:r>
      <w:r w:rsidRPr="00A01513">
        <w:t>,</w:t>
      </w:r>
      <w:r>
        <w:t xml:space="preserve"> frontiers in conservation science, “Underestimating the Challenges of Avoiding a Ghastly Future”, [https://www.frontiersin.org/articles/10.3389/fcosc.2020.615419/full] mc</w:t>
      </w:r>
    </w:p>
    <w:p w14:paraId="3FA9C795" w14:textId="77777777" w:rsidR="00CE6C51" w:rsidRPr="007378DB" w:rsidRDefault="00CE6C51" w:rsidP="00CE6C51">
      <w:pPr>
        <w:rPr>
          <w:sz w:val="14"/>
        </w:rPr>
      </w:pPr>
      <w:r w:rsidRPr="00E73F59">
        <w:rPr>
          <w:rStyle w:val="Emphasis"/>
          <w:highlight w:val="yellow"/>
        </w:rPr>
        <w:t>Humanity is causing a rapid loss of</w:t>
      </w:r>
      <w:r w:rsidRPr="007378DB">
        <w:rPr>
          <w:sz w:val="14"/>
        </w:rPr>
        <w:t xml:space="preserve"> biodiversity and, with it, </w:t>
      </w:r>
      <w:r w:rsidRPr="00E73F59">
        <w:rPr>
          <w:rStyle w:val="Emphasis"/>
          <w:highlight w:val="yellow"/>
        </w:rPr>
        <w:t>Earth's ability to support</w:t>
      </w:r>
      <w:r w:rsidRPr="007378DB">
        <w:rPr>
          <w:sz w:val="14"/>
        </w:rPr>
        <w:t xml:space="preserve"> complex </w:t>
      </w:r>
      <w:r w:rsidRPr="00E73F59">
        <w:rPr>
          <w:rStyle w:val="Emphasis"/>
          <w:highlight w:val="yellow"/>
        </w:rPr>
        <w:t>life</w:t>
      </w:r>
      <w:r w:rsidRPr="007378DB">
        <w:rPr>
          <w:sz w:val="14"/>
        </w:rPr>
        <w:t xml:space="preserve">. But the mainstream is having difficulty grasping the magnitude of this loss, despite the steady erosion of the fabric of human civilization (Ceballos et al., 2015; IPBES, 2019; Convention on Biological Diversity, 2020; WWF, 2020). While suggested solutions abound (Díaz et al., 2019), the current scale of their implementation does not match the relentless progression of biodiversity loss (Cumming et al., 2006) and other existential threats tied to the continuous expansion of the human enterprise (Rees, 2020). Time delays between ecological deterioration and socio-economic penalties, as with climate disruption for example (IPCC, 2014), impede recognition of the magnitude of the challenge and timely counteraction needed. In addition, disciplinary specialization and insularity encourage unfamiliarity with the complex adaptive systems (Levin, 1999) in which problems and their potential solutions are embedded (Selby, 2006; Brand and Karvonen, 2007). Widespread ignorance of human behavior (Van Bavel et al., 2020) and the incremental nature of socio-political processes that plan and implement solutions further delay effective action (Shanley and López, 2009; King, 2016). We summarize the state of the natural world in stark form here to help clarify the gravity of the human predicament. We also outline likely future trends in biodiversity decline (Díaz et al., 2019), climate disruption (Ripple et al., 2020), and human consumption and population growth to demonstrate the near certainty that these problems will worsen over the coming decades, with negative impacts for centuries to come. Finally, we discuss the ineffectiveness of current and planned actions that are attempting to address the ominous erosion of Earth's life-support system. Ours is not a call to surrender—we aim to provide leaders with a realistic “cold shower” of the state of the planet that is essential for planning to avoid a ghastly future. Biodiversity Loss Major </w:t>
      </w:r>
      <w:r w:rsidRPr="00E73F59">
        <w:rPr>
          <w:rStyle w:val="Emphasis"/>
          <w:highlight w:val="yellow"/>
        </w:rPr>
        <w:t>changes in the biosphere are</w:t>
      </w:r>
      <w:r w:rsidRPr="007378DB">
        <w:rPr>
          <w:sz w:val="14"/>
        </w:rPr>
        <w:t xml:space="preserve"> directly </w:t>
      </w:r>
      <w:r w:rsidRPr="00E73F59">
        <w:rPr>
          <w:rStyle w:val="Emphasis"/>
          <w:highlight w:val="yellow"/>
        </w:rPr>
        <w:t>linked to the growth of human systems</w:t>
      </w:r>
      <w:r w:rsidRPr="007378DB">
        <w:rPr>
          <w:sz w:val="14"/>
        </w:rPr>
        <w:t xml:space="preserve"> (summarized in Figure 1). While the rapid loss of species and populations differs regionally in intensity (Ceballos et al., 2015, 2017, 2020; Díaz et al., 2019), and most species have not been adequately assessed for extinction risk (Webb and Mindel, 2015), certain global trends are obvious. Since the start of agriculture around 11,000 years ago, the biomass of </w:t>
      </w:r>
      <w:r w:rsidRPr="00CE6C51">
        <w:rPr>
          <w:rStyle w:val="Emphasis"/>
        </w:rPr>
        <w:t>terrestrial vegetation has been halved</w:t>
      </w:r>
      <w:r w:rsidRPr="00CE6C51">
        <w:rPr>
          <w:sz w:val="14"/>
        </w:rPr>
        <w:t xml:space="preserve"> (Erb et al., 2018), with a corresponding loss of &gt;20% of its original biodiversity (Díaz et al., 2019), together denoting that &gt;70% of the Earth's land surface has been altered by Homo sapiens (IPBES, 2019). There have been &gt;</w:t>
      </w:r>
      <w:r w:rsidRPr="00CE6C51">
        <w:rPr>
          <w:rStyle w:val="Emphasis"/>
        </w:rPr>
        <w:t>700</w:t>
      </w:r>
      <w:r w:rsidRPr="00CE6C51">
        <w:rPr>
          <w:sz w:val="14"/>
        </w:rPr>
        <w:t xml:space="preserve"> documented </w:t>
      </w:r>
      <w:r w:rsidRPr="00CE6C51">
        <w:rPr>
          <w:rStyle w:val="Emphasis"/>
        </w:rPr>
        <w:t>vertebrate</w:t>
      </w:r>
      <w:r w:rsidRPr="00CE6C51">
        <w:rPr>
          <w:sz w:val="14"/>
        </w:rPr>
        <w:t xml:space="preserve"> (Díaz et al., 2019) </w:t>
      </w:r>
      <w:r w:rsidRPr="00CE6C51">
        <w:rPr>
          <w:rStyle w:val="Emphasis"/>
        </w:rPr>
        <w:t>and ~600 plant</w:t>
      </w:r>
      <w:r w:rsidRPr="00CE6C51">
        <w:rPr>
          <w:sz w:val="14"/>
        </w:rPr>
        <w:t xml:space="preserve"> (Humphreys et al., 2019) </w:t>
      </w:r>
      <w:r w:rsidRPr="00CE6C51">
        <w:rPr>
          <w:rStyle w:val="Emphasis"/>
        </w:rPr>
        <w:t>species extinctions</w:t>
      </w:r>
      <w:r w:rsidRPr="00CE6C51">
        <w:rPr>
          <w:sz w:val="14"/>
        </w:rPr>
        <w:t xml:space="preserve"> over the past 500 years, with many more species clearly having gone extinct unrecorded (Tedesco et al., 2014). Population sizes of vertebrate species that have been monitored across years have declined by an average of 68% over the last five decades (WWF, 2020), with certain population clusters in extreme decline (Leung et al., 2020), thus presaging the im</w:t>
      </w:r>
      <w:r w:rsidRPr="007378DB">
        <w:rPr>
          <w:sz w:val="14"/>
        </w:rPr>
        <w:t xml:space="preserve">minent extinction of their species (Ceballos et al., 2020). Overall, perhaps 1 million species are threatened with extinction in the near future out of an estimated 7–10 million eukaryotic species on the planet (Mora et al., 2011), with around 40% of plants alone considered endangered (Antonelli et al., 2020). Today, the global biomass of wild mammals is &lt;25% of that estimated for the Late Pleistocene (Bar-On et al., 2018), while insects are also disappearing rapidly in many regions (Wagner, 2020; reviews in van Klink et al., 2020). </w:t>
      </w:r>
      <w:r w:rsidRPr="00CE6C51">
        <w:rPr>
          <w:rStyle w:val="Emphasis"/>
        </w:rPr>
        <w:t>Freshwater and marine environments have</w:t>
      </w:r>
      <w:r w:rsidRPr="00CE6C51">
        <w:rPr>
          <w:sz w:val="14"/>
        </w:rPr>
        <w:t xml:space="preserve"> also </w:t>
      </w:r>
      <w:r w:rsidRPr="00CE6C51">
        <w:rPr>
          <w:rStyle w:val="Emphasis"/>
        </w:rPr>
        <w:t>been</w:t>
      </w:r>
      <w:r w:rsidRPr="00CE6C51">
        <w:rPr>
          <w:sz w:val="14"/>
        </w:rPr>
        <w:t xml:space="preserve"> severely </w:t>
      </w:r>
      <w:r w:rsidRPr="00CE6C51">
        <w:rPr>
          <w:rStyle w:val="Emphasis"/>
        </w:rPr>
        <w:t>damaged</w:t>
      </w:r>
      <w:r w:rsidRPr="007378DB">
        <w:rPr>
          <w:sz w:val="14"/>
        </w:rPr>
        <w:t xml:space="preserve">. Today there is &lt;15% of the original wetland area globally than was present 300 years ago (Davidson, 2014), and &gt;75% of rivers &gt;1,000 km long no longer flow freely along their entire course (Grill et al., 2019). More than </w:t>
      </w:r>
      <w:r w:rsidRPr="00627B4B">
        <w:rPr>
          <w:rStyle w:val="Emphasis"/>
        </w:rPr>
        <w:t>two-thirds of the oceans have been compromised</w:t>
      </w:r>
      <w:r w:rsidRPr="007378DB">
        <w:rPr>
          <w:sz w:val="14"/>
        </w:rPr>
        <w:t xml:space="preserve"> to some extent by human activities (Halpern et al., 2015), live coral cover on reefs has halved in &lt;200 years (Frieler et al., 2013), seagrass extent has been decreasing by 10% per decade over the last century (Waycott et al., 2009; Díaz et al., 2019), kelp forests have declined by ~40% (Krumhansl et al., 2016), and the biomass of large predatory fishes is now &lt;33% of what it was last century (Christensen et al., 2014). With such a rapid, catastrophic loss of biodiversity, the ecosystem services it provides have also declined. These include inter alia reduced carbon sequestration (Heath et al., 2005; Lal, 2008), reduced pollination (Potts et al., 2016), soil degradation (Lal, 2015), poorer water and air quality (Smith et al., 2013), more frequent and intense flooding (Bradshaw et al., 2007; Hinkel et al., 2014) and fires (Boer et al., 2020; Bowman et al., 2020), and compromised human health (Díaz et al., 2006; Bradshaw et al., 2019). As telling indicators of how much biomass humanity has transferred from natural ecosystems to our own use, of the estimated 0.17 Gt of living biomass of terrestrial vertebrates on Earth today, most is represented by livestock (59%) and human beings (36%)—only ~5% of this total biomass is made up by wild mammals, birds, reptiles, and amphibians (Bar-On et al., 2018). As of 2020, the overall material output of human endeavor exceeds the sum of all living biomass on Earth (Elhacham et al., 2020). Sixth Mass Extinction A mass extinction is defined as a loss of ~75% of all species on </w:t>
      </w:r>
      <w:r w:rsidRPr="00CE6C51">
        <w:rPr>
          <w:sz w:val="14"/>
        </w:rPr>
        <w:t>the planet over a geologically short interval—generally anything &lt;3 million years (Jablonski et al., 1994; Barnosky et al., 2011</w:t>
      </w:r>
      <w:r w:rsidRPr="00CE6C51">
        <w:rPr>
          <w:rStyle w:val="Emphasis"/>
        </w:rPr>
        <w:t>). At least five major extinction events have occurred since the Cambrian</w:t>
      </w:r>
      <w:r w:rsidRPr="00CE6C51">
        <w:rPr>
          <w:sz w:val="14"/>
        </w:rPr>
        <w:t xml:space="preserve"> (Sodhi et al., 2009), the most recent of them 66 million years ago at the close of the Cretaceous period. </w:t>
      </w:r>
      <w:r w:rsidRPr="00CE6C51">
        <w:rPr>
          <w:rStyle w:val="Emphasis"/>
        </w:rPr>
        <w:t>The background rate of extinction since then has been 0.1 extinctions million species−1 year−1 (Ceballos et al., 2015), while</w:t>
      </w:r>
      <w:r w:rsidRPr="007378DB">
        <w:rPr>
          <w:rStyle w:val="Emphasis"/>
        </w:rPr>
        <w:t xml:space="preserve"> estimates of </w:t>
      </w:r>
      <w:r w:rsidRPr="007378DB">
        <w:rPr>
          <w:rStyle w:val="Emphasis"/>
          <w:highlight w:val="yellow"/>
        </w:rPr>
        <w:t>today's extinction rate are</w:t>
      </w:r>
      <w:r w:rsidRPr="007378DB">
        <w:rPr>
          <w:rStyle w:val="Emphasis"/>
        </w:rPr>
        <w:t xml:space="preserve"> orders of magnitude greater (Lamkin and Miller, 2016). Recorded vertebrate extinctions since the 16th century—the mere tip of the true extinction iceberg—give a rate of extinction of 1.3 species year−1, which is conservatively </w:t>
      </w:r>
      <w:r w:rsidRPr="007378DB">
        <w:rPr>
          <w:rStyle w:val="Emphasis"/>
          <w:highlight w:val="yellow"/>
        </w:rPr>
        <w:t>&gt;15 times the background rate</w:t>
      </w:r>
      <w:r w:rsidRPr="007378DB">
        <w:rPr>
          <w:sz w:val="14"/>
        </w:rPr>
        <w:t xml:space="preserve"> (Ceballos et al., 2015). The IUCN estimates that some 20% of all species are in danger of extinction over the next few decades, which greatly exceeds the background rate. That </w:t>
      </w:r>
      <w:r w:rsidRPr="007378DB">
        <w:rPr>
          <w:rStyle w:val="Emphasis"/>
          <w:highlight w:val="yellow"/>
        </w:rPr>
        <w:t>we are already on the path of a sixth major extinction is now scientifically undeniable</w:t>
      </w:r>
      <w:r w:rsidRPr="007378DB">
        <w:rPr>
          <w:sz w:val="14"/>
        </w:rPr>
        <w:t xml:space="preserve"> (Barnosky et al., 2011; Ceballos et al., 2015, 2017). Ecological Overshoot: Population Size and Overconsumption The global human population has approximately doubled since 1970, reaching nearly 7.8 billion people today (prb.org). While some countries have stopped growing and even declined in size, world average fertility continues to be above replacement (2.3 children woman−1), with an average of 4.8 children woman−1 in Sub-Saharan Africa and fertilities &gt;4 children woman−1 in many other countries (e.g., Afghanistan, Yemen, Timor-Leste). The 1.1 billion people today in Sub-Saharan Africa—a region expected to experience particularly harsh repercussions from climate change (Serdeczny et al., 2017)—is projected to double over the next 30 years. By 2050, the world population will likely grow to ~9.9 billion (prb.org), with growth projected by many to continue until well into the next century (Bradshaw and Brook, 2014; Gerland et al., 2014), although more recent estimates predict a peak toward the end of this century (Vollset et al., 2020). Large </w:t>
      </w:r>
      <w:r w:rsidRPr="00E73F59">
        <w:rPr>
          <w:rStyle w:val="Emphasis"/>
          <w:highlight w:val="yellow"/>
        </w:rPr>
        <w:t>population size and continued growth are implicated in many</w:t>
      </w:r>
      <w:r w:rsidRPr="007378DB">
        <w:rPr>
          <w:sz w:val="14"/>
        </w:rPr>
        <w:t xml:space="preserve"> societal </w:t>
      </w:r>
      <w:r w:rsidRPr="00E73F59">
        <w:rPr>
          <w:rStyle w:val="Emphasis"/>
          <w:highlight w:val="yellow"/>
        </w:rPr>
        <w:t>problems</w:t>
      </w:r>
      <w:r w:rsidRPr="007378DB">
        <w:rPr>
          <w:sz w:val="14"/>
        </w:rPr>
        <w:t xml:space="preserve">. The impact of population growth, combined with an imperfect distribution of resources, leads to massive food insecurity. By some estimates, </w:t>
      </w:r>
      <w:r w:rsidRPr="00627B4B">
        <w:rPr>
          <w:rStyle w:val="Emphasis"/>
        </w:rPr>
        <w:t>700–800 million people ar</w:t>
      </w:r>
      <w:r w:rsidRPr="00CE6C51">
        <w:rPr>
          <w:rStyle w:val="Emphasis"/>
        </w:rPr>
        <w:t xml:space="preserve">e starving and 1–2 billion are </w:t>
      </w:r>
      <w:r w:rsidRPr="00CE6C51">
        <w:rPr>
          <w:sz w:val="14"/>
        </w:rPr>
        <w:t>micronutrient-</w:t>
      </w:r>
      <w:r w:rsidRPr="00CE6C51">
        <w:rPr>
          <w:rStyle w:val="Emphasis"/>
        </w:rPr>
        <w:t>malnourished</w:t>
      </w:r>
      <w:r w:rsidRPr="00CE6C51">
        <w:rPr>
          <w:sz w:val="14"/>
        </w:rPr>
        <w:t xml:space="preserve"> </w:t>
      </w:r>
      <w:r w:rsidRPr="00CE6C51">
        <w:rPr>
          <w:rStyle w:val="Emphasis"/>
        </w:rPr>
        <w:t>and</w:t>
      </w:r>
      <w:r w:rsidRPr="00CE6C51">
        <w:rPr>
          <w:sz w:val="14"/>
        </w:rPr>
        <w:t xml:space="preserve"> </w:t>
      </w:r>
      <w:r w:rsidRPr="00CE6C51">
        <w:rPr>
          <w:rStyle w:val="Emphasis"/>
        </w:rPr>
        <w:t xml:space="preserve">unable to function fully, </w:t>
      </w:r>
      <w:r w:rsidRPr="00627B4B">
        <w:rPr>
          <w:rStyle w:val="Emphasis"/>
          <w:highlight w:val="yellow"/>
        </w:rPr>
        <w:t>with</w:t>
      </w:r>
      <w:r w:rsidRPr="007378DB">
        <w:rPr>
          <w:sz w:val="14"/>
        </w:rPr>
        <w:t xml:space="preserve"> </w:t>
      </w:r>
      <w:r w:rsidRPr="00E73F59">
        <w:rPr>
          <w:rStyle w:val="Emphasis"/>
        </w:rPr>
        <w:t xml:space="preserve">prospects of many </w:t>
      </w:r>
      <w:r w:rsidRPr="00CE6C51">
        <w:rPr>
          <w:rStyle w:val="Emphasis"/>
        </w:rPr>
        <w:t xml:space="preserve">more </w:t>
      </w:r>
      <w:r w:rsidRPr="00627B4B">
        <w:rPr>
          <w:rStyle w:val="Emphasis"/>
          <w:highlight w:val="yellow"/>
        </w:rPr>
        <w:t>food problems in the</w:t>
      </w:r>
      <w:r w:rsidRPr="00E73F59">
        <w:rPr>
          <w:rStyle w:val="Emphasis"/>
        </w:rPr>
        <w:t xml:space="preserve"> near </w:t>
      </w:r>
      <w:r w:rsidRPr="00627B4B">
        <w:rPr>
          <w:rStyle w:val="Emphasis"/>
          <w:highlight w:val="yellow"/>
        </w:rPr>
        <w:t>future</w:t>
      </w:r>
      <w:r w:rsidRPr="007378DB">
        <w:rPr>
          <w:sz w:val="14"/>
        </w:rPr>
        <w:t xml:space="preserve"> (Ehrlich and Harte, 2015a,b). </w:t>
      </w:r>
      <w:r w:rsidRPr="00E73F59">
        <w:rPr>
          <w:rStyle w:val="Emphasis"/>
        </w:rPr>
        <w:t xml:space="preserve">Large </w:t>
      </w:r>
      <w:r w:rsidRPr="00001FEB">
        <w:rPr>
          <w:rStyle w:val="Emphasis"/>
          <w:highlight w:val="yellow"/>
        </w:rPr>
        <w:t>populations and their</w:t>
      </w:r>
      <w:r w:rsidRPr="00E73F59">
        <w:rPr>
          <w:rStyle w:val="Emphasis"/>
        </w:rPr>
        <w:t xml:space="preserve"> continued </w:t>
      </w:r>
      <w:r w:rsidRPr="00001FEB">
        <w:rPr>
          <w:rStyle w:val="Emphasis"/>
          <w:highlight w:val="yellow"/>
        </w:rPr>
        <w:t>growth are</w:t>
      </w:r>
      <w:r w:rsidRPr="00E73F59">
        <w:rPr>
          <w:rStyle w:val="Emphasis"/>
        </w:rPr>
        <w:t xml:space="preserve"> also </w:t>
      </w:r>
      <w:r w:rsidRPr="00001FEB">
        <w:rPr>
          <w:rStyle w:val="Emphasis"/>
          <w:highlight w:val="yellow"/>
        </w:rPr>
        <w:t>drivers of soil degradation and biodiversity loss</w:t>
      </w:r>
      <w:r w:rsidRPr="00E73F59">
        <w:rPr>
          <w:rStyle w:val="Emphasis"/>
        </w:rPr>
        <w:t xml:space="preserve"> (Pimm et al., 2014). More people means that </w:t>
      </w:r>
      <w:r w:rsidRPr="00CE6C51">
        <w:rPr>
          <w:rStyle w:val="Emphasis"/>
        </w:rPr>
        <w:t xml:space="preserve">more </w:t>
      </w:r>
      <w:r w:rsidRPr="00001FEB">
        <w:rPr>
          <w:rStyle w:val="Emphasis"/>
          <w:highlight w:val="yellow"/>
        </w:rPr>
        <w:t xml:space="preserve">synthetic compounds </w:t>
      </w:r>
      <w:r w:rsidRPr="00CE6C51">
        <w:rPr>
          <w:rStyle w:val="Emphasis"/>
        </w:rPr>
        <w:t>and dangerous throw-away plastics</w:t>
      </w:r>
      <w:r w:rsidRPr="00E73F59">
        <w:rPr>
          <w:rStyle w:val="Emphasis"/>
        </w:rPr>
        <w:t xml:space="preserve"> (Vethaak and Leslie, 2016) are manufactured, many of </w:t>
      </w:r>
      <w:r w:rsidRPr="00627B4B">
        <w:rPr>
          <w:rStyle w:val="Emphasis"/>
        </w:rPr>
        <w:t xml:space="preserve">which </w:t>
      </w:r>
      <w:r w:rsidRPr="00001FEB">
        <w:rPr>
          <w:rStyle w:val="Emphasis"/>
          <w:highlight w:val="yellow"/>
        </w:rPr>
        <w:t xml:space="preserve">add to the </w:t>
      </w:r>
      <w:r w:rsidRPr="00001FEB">
        <w:rPr>
          <w:rStyle w:val="Emphasis"/>
        </w:rPr>
        <w:t xml:space="preserve">growing </w:t>
      </w:r>
      <w:r w:rsidRPr="00001FEB">
        <w:rPr>
          <w:rStyle w:val="Emphasis"/>
          <w:highlight w:val="yellow"/>
        </w:rPr>
        <w:t>toxification of the Earth</w:t>
      </w:r>
      <w:r w:rsidRPr="00E73F59">
        <w:rPr>
          <w:rStyle w:val="Emphasis"/>
        </w:rPr>
        <w:t xml:space="preserve"> (Cribb, 2014). It also </w:t>
      </w:r>
      <w:r w:rsidRPr="00001FEB">
        <w:rPr>
          <w:rStyle w:val="Emphasis"/>
        </w:rPr>
        <w:t>increases chances of pandemics</w:t>
      </w:r>
      <w:r w:rsidRPr="00E73F59">
        <w:rPr>
          <w:rStyle w:val="Emphasis"/>
        </w:rPr>
        <w:t xml:space="preserve"> (Daily and Ehrlich, 1996b) that fuel ever-more desperate hunts for scarce resources (Klare, 2012).</w:t>
      </w:r>
      <w:r w:rsidRPr="007378DB">
        <w:rPr>
          <w:sz w:val="14"/>
        </w:rPr>
        <w:t xml:space="preserve"> Population growth is also a factor in many social ills, from crowding and joblessness, to deteriorating infrastructure and bad governance (Harte, 2007). There is mounting evidence that when populations are large and growing fast, they can be the sparks for both internal and international conflicts that lead to war (Klare, 2001; Toon et al., 2007). The multiple, interacting causes of civil war in particular are varied, including poverty, inequality, weak institutions, political grievance, ethnic divisions, and environmental stressors such as drought, deforestation, and land degradation (Homer-Dixon, 1991, 1999; Collier and Hoeer, 1998; Hauge and llingsen, 1998; Fearon and Laitin, 2003; Brückner, 2010; Acemoglu et al., 2017). Population growth itself can even increase the probability of military involvement in conflicts (Tir and Diehl, 1998). Countries with higher population growth rates experienced more social conflict since the Second World War (Acemoglu et al., 2017). In that study, an approximate doubling of a country's population caused about four additional years of full-blown civil war or low-intensity conflict in the 1980s relative to the 1940–1950s, even after controlling for a country's income-level, independence, and age structure. Simultaneous </w:t>
      </w:r>
      <w:r w:rsidRPr="00001FEB">
        <w:rPr>
          <w:rStyle w:val="Emphasis"/>
          <w:highlight w:val="yellow"/>
        </w:rPr>
        <w:t>with population growth, humanity's consumption</w:t>
      </w:r>
      <w:r w:rsidRPr="007378DB">
        <w:rPr>
          <w:sz w:val="14"/>
        </w:rPr>
        <w:t xml:space="preserve"> as a fraction </w:t>
      </w:r>
      <w:r w:rsidRPr="00001FEB">
        <w:rPr>
          <w:rStyle w:val="Emphasis"/>
          <w:highlight w:val="yellow"/>
        </w:rPr>
        <w:t>of Earth's</w:t>
      </w:r>
      <w:r w:rsidRPr="007378DB">
        <w:rPr>
          <w:sz w:val="14"/>
        </w:rPr>
        <w:t xml:space="preserve"> regenerative </w:t>
      </w:r>
      <w:r w:rsidRPr="00001FEB">
        <w:rPr>
          <w:rStyle w:val="Emphasis"/>
          <w:highlight w:val="yellow"/>
        </w:rPr>
        <w:t xml:space="preserve">capacity has </w:t>
      </w:r>
      <w:r w:rsidRPr="007378DB">
        <w:rPr>
          <w:rStyle w:val="Emphasis"/>
          <w:highlight w:val="yellow"/>
        </w:rPr>
        <w:t>grown</w:t>
      </w:r>
      <w:r w:rsidRPr="007378DB">
        <w:rPr>
          <w:rStyle w:val="Emphasis"/>
        </w:rPr>
        <w:t xml:space="preserve"> from ~ 73% in 1960 to 170% in 2016</w:t>
      </w:r>
      <w:r w:rsidRPr="007378DB">
        <w:rPr>
          <w:sz w:val="14"/>
        </w:rPr>
        <w:t xml:space="preserve"> (Lin et al., 2018), with substantially greater per-person consumption in countries with highest income. With COVID-19, this overshoot dropped to 56% above Earth's regenerative capacity, which means that </w:t>
      </w:r>
      <w:r w:rsidRPr="00CE6C51">
        <w:rPr>
          <w:rStyle w:val="Emphasis"/>
        </w:rPr>
        <w:t>between January and August 2020, humanity consumed as much as Earth can renew in the entire year</w:t>
      </w:r>
      <w:r w:rsidRPr="00CE6C51">
        <w:rPr>
          <w:sz w:val="14"/>
        </w:rPr>
        <w:t xml:space="preserve"> (overshootday.org). While inequality among people and countries remains staggering, the global middle class has grown rapidly and exceeded half the human population by 2018 (Kharas</w:t>
      </w:r>
      <w:r w:rsidRPr="007378DB">
        <w:rPr>
          <w:sz w:val="14"/>
        </w:rPr>
        <w:t xml:space="preserve"> and Hamel, 2018). Over 70% of all people currently live in countries that run a biocapacity deficit while also having less than world-average income, excluding them from compensating their biocapacity deficit through purchases (Wackernagel et al., 2019) and eroding future resilience via reduced food security (Ehrlich and Harte, 2015b). The consumption rates of high-income countries continue to be substantially higher than low-income countries, with many of the latter even experiencing declines in per-capita footprint (Dasgupta and Ehrlich, 2013; Wackernagel et al., 2019).</w:t>
      </w:r>
    </w:p>
    <w:p w14:paraId="6F5A81CF" w14:textId="77777777" w:rsidR="00CE6C51" w:rsidRDefault="00CE6C51" w:rsidP="00CE6C51">
      <w:pPr>
        <w:pStyle w:val="Heading4"/>
      </w:pPr>
      <w:r>
        <w:t>Link: Nuclear war would collapse civilization through nuclear famine but ensure that a number of humans survive.</w:t>
      </w:r>
    </w:p>
    <w:p w14:paraId="7E32C480" w14:textId="77777777" w:rsidR="00CE6C51" w:rsidRDefault="00CE6C51" w:rsidP="00CE6C51">
      <w:r>
        <w:t xml:space="preserve">Shaun </w:t>
      </w:r>
      <w:r w:rsidRPr="00381B05">
        <w:rPr>
          <w:rStyle w:val="Style13ptBold"/>
        </w:rPr>
        <w:t>Tandon</w:t>
      </w:r>
      <w:r>
        <w:t>, December 10, 20</w:t>
      </w:r>
      <w:r w:rsidRPr="00381B05">
        <w:rPr>
          <w:rStyle w:val="Style13ptBold"/>
        </w:rPr>
        <w:t>13</w:t>
      </w:r>
      <w:r>
        <w:t>, PHYS ORG, “Nuclear war would 'end civilization' with famine, study says”, [https://phys.org/news/2013-12-nuclear-war-civilization-famine.html] mc</w:t>
      </w:r>
    </w:p>
    <w:p w14:paraId="7CA96EB0" w14:textId="77777777" w:rsidR="00CE6C51" w:rsidRDefault="00CE6C51" w:rsidP="00CE6C51">
      <w:pPr>
        <w:rPr>
          <w:sz w:val="16"/>
        </w:rPr>
      </w:pPr>
      <w:r w:rsidRPr="00381B05">
        <w:rPr>
          <w:rStyle w:val="Emphasis"/>
          <w:highlight w:val="yellow"/>
        </w:rPr>
        <w:t>A nuclear war</w:t>
      </w:r>
      <w:r w:rsidRPr="00381B05">
        <w:rPr>
          <w:sz w:val="16"/>
        </w:rPr>
        <w:t xml:space="preserve"> between India and Pakistan </w:t>
      </w:r>
      <w:r w:rsidRPr="00381B05">
        <w:rPr>
          <w:rStyle w:val="Emphasis"/>
          <w:highlight w:val="yellow"/>
        </w:rPr>
        <w:t>would</w:t>
      </w:r>
      <w:r w:rsidRPr="00381B05">
        <w:rPr>
          <w:sz w:val="16"/>
        </w:rPr>
        <w:t xml:space="preserve"> set off a global famine that could kill two billion people and effectively </w:t>
      </w:r>
      <w:r w:rsidRPr="00381B05">
        <w:rPr>
          <w:rStyle w:val="Emphasis"/>
          <w:highlight w:val="yellow"/>
        </w:rPr>
        <w:t>end human civilization</w:t>
      </w:r>
      <w:r w:rsidRPr="00381B05">
        <w:rPr>
          <w:sz w:val="16"/>
        </w:rPr>
        <w:t xml:space="preserve">, a study said Tuesday. Even if limited in scope, </w:t>
      </w:r>
      <w:r w:rsidRPr="00381B05">
        <w:rPr>
          <w:rStyle w:val="Emphasis"/>
          <w:highlight w:val="yellow"/>
        </w:rPr>
        <w:t>a conflict</w:t>
      </w:r>
      <w:r w:rsidRPr="00381B05">
        <w:rPr>
          <w:sz w:val="16"/>
        </w:rPr>
        <w:t xml:space="preserve"> with nuclear weapons </w:t>
      </w:r>
      <w:r w:rsidRPr="00381B05">
        <w:rPr>
          <w:rStyle w:val="Emphasis"/>
          <w:highlight w:val="yellow"/>
        </w:rPr>
        <w:t>would wreak havoc</w:t>
      </w:r>
      <w:r w:rsidRPr="00381B05">
        <w:rPr>
          <w:sz w:val="16"/>
        </w:rPr>
        <w:t xml:space="preserve"> in the atmosphere </w:t>
      </w:r>
      <w:r w:rsidRPr="00381B05">
        <w:rPr>
          <w:rStyle w:val="Emphasis"/>
          <w:highlight w:val="yellow"/>
        </w:rPr>
        <w:t>and devastate crop yields</w:t>
      </w:r>
      <w:r w:rsidRPr="00381B05">
        <w:rPr>
          <w:sz w:val="16"/>
        </w:rPr>
        <w:t xml:space="preserve">, with the effects multiplied as global food markets went into turmoil, the report said. The Nobel Peace Prize-winning International Physicians for the Prevention of Nuclear War and Physicians for Social Responsibility released an initial peer-reviewed study in April 2012 that predicted a nuclear famine could kill more than a billion people. In a second edition, the groups said they widely underestimated the impact in China and calculated that the world's most populous </w:t>
      </w:r>
      <w:r w:rsidRPr="00381B05">
        <w:rPr>
          <w:rStyle w:val="Emphasis"/>
          <w:highlight w:val="yellow"/>
        </w:rPr>
        <w:t>country would face severe food insecurity</w:t>
      </w:r>
      <w:r w:rsidRPr="00381B05">
        <w:rPr>
          <w:sz w:val="16"/>
        </w:rPr>
        <w:t xml:space="preserve">. "A billion people dead in the developing world is obviously a catastrophe unparalleled in human history. But then if you add to that the possibility of another 1.3 billion people in China being at risk, </w:t>
      </w:r>
      <w:r w:rsidRPr="00381B05">
        <w:rPr>
          <w:rStyle w:val="Emphasis"/>
          <w:highlight w:val="yellow"/>
        </w:rPr>
        <w:t>we are entering something that is</w:t>
      </w:r>
      <w:r w:rsidRPr="00381B05">
        <w:rPr>
          <w:sz w:val="16"/>
        </w:rPr>
        <w:t xml:space="preserve"> clearly </w:t>
      </w:r>
      <w:r w:rsidRPr="00381B05">
        <w:rPr>
          <w:rStyle w:val="Emphasis"/>
          <w:highlight w:val="yellow"/>
        </w:rPr>
        <w:t>the end of civilization</w:t>
      </w:r>
      <w:r w:rsidRPr="00381B05">
        <w:rPr>
          <w:sz w:val="16"/>
        </w:rPr>
        <w:t xml:space="preserve">," said Ira Helfand, the report's author. Helfand said that the study looked at India and Pakistan due to the longstanding tensions between the nuclear-armed states, which have fought three full-fledged wars since independence and partition in 1947. But Helfand said that the planet would expect a similar apocalyptic impact </w:t>
      </w:r>
      <w:r w:rsidRPr="00381B05">
        <w:rPr>
          <w:rStyle w:val="Emphasis"/>
          <w:highlight w:val="yellow"/>
        </w:rPr>
        <w:t>from any limited nuclear war</w:t>
      </w:r>
      <w:r w:rsidRPr="00381B05">
        <w:rPr>
          <w:sz w:val="16"/>
        </w:rPr>
        <w:t xml:space="preserve">. Modern nuclear weapons are far more powerful than the US bombs that killed more than 200,000 people in Hiroshima and Nagasaki in 1945. "With a large war between the United States and Russia, we are talking about the possible—not certain, but possible—extinction of the human race. "In this kind of war, biologically </w:t>
      </w:r>
      <w:r w:rsidRPr="00381B05">
        <w:rPr>
          <w:rStyle w:val="Emphasis"/>
          <w:highlight w:val="yellow"/>
        </w:rPr>
        <w:t>there are going to be people surviving somewhere on the planet</w:t>
      </w:r>
      <w:r w:rsidRPr="00381B05">
        <w:rPr>
          <w:rStyle w:val="Emphasis"/>
        </w:rPr>
        <w:t xml:space="preserve"> </w:t>
      </w:r>
      <w:r w:rsidRPr="00381B05">
        <w:rPr>
          <w:sz w:val="16"/>
        </w:rPr>
        <w:t xml:space="preserve">but the chaos that would result from this will dwarf anything we've ever seen," Helfand said. The study said that the </w:t>
      </w:r>
      <w:r w:rsidRPr="00381B05">
        <w:rPr>
          <w:rStyle w:val="Emphasis"/>
        </w:rPr>
        <w:t>black carbon</w:t>
      </w:r>
      <w:r w:rsidRPr="00381B05">
        <w:rPr>
          <w:sz w:val="16"/>
        </w:rPr>
        <w:t xml:space="preserve"> aerosol particles kicked into the atmosphere by a South Asian nuclear war </w:t>
      </w:r>
      <w:r w:rsidRPr="00381B05">
        <w:rPr>
          <w:rStyle w:val="Emphasis"/>
        </w:rPr>
        <w:t>would reduce US corn and soybean production</w:t>
      </w:r>
      <w:r w:rsidRPr="00381B05">
        <w:rPr>
          <w:sz w:val="16"/>
        </w:rPr>
        <w:t xml:space="preserve"> by around 10 percent over a decade. </w:t>
      </w:r>
      <w:r w:rsidRPr="00381B05">
        <w:rPr>
          <w:rStyle w:val="Emphasis"/>
        </w:rPr>
        <w:t>The particles would also reduce China's rice production</w:t>
      </w:r>
      <w:r w:rsidRPr="00381B05">
        <w:rPr>
          <w:sz w:val="16"/>
        </w:rPr>
        <w:t xml:space="preserve"> by an average of 21 percent over four years and by another 10 percent over the following six years. The updated study also found </w:t>
      </w:r>
      <w:r w:rsidRPr="00DA4731">
        <w:rPr>
          <w:rStyle w:val="Emphasis"/>
        </w:rPr>
        <w:t>severe effects on China's wheat, which is vital to the country despite its association with rice</w:t>
      </w:r>
      <w:r w:rsidRPr="00381B05">
        <w:rPr>
          <w:sz w:val="16"/>
        </w:rPr>
        <w:t>. China's wheat production would plunge by 50 percent the first year after the nuclear war and would still be 31 percent below baseline a decade later, it said. The study said it was impossible to estimate the exact impact of nuclear war. He called for further research, voicing alarm that policymakers in nuclear powers were not looking more thoroughly at the idea of a nuclear famine.</w:t>
      </w:r>
    </w:p>
    <w:p w14:paraId="0B085073" w14:textId="77777777" w:rsidR="00CE6C51" w:rsidRDefault="00CE6C51" w:rsidP="00CE6C51">
      <w:pPr>
        <w:pStyle w:val="Heading4"/>
      </w:pPr>
      <w:r>
        <w:t xml:space="preserve">Internal Link: Isolated island populations repopulate Earth solves nuclear winter led extinction.  </w:t>
      </w:r>
    </w:p>
    <w:p w14:paraId="5902FEA7" w14:textId="77777777" w:rsidR="00CE6C51" w:rsidRPr="00882AC1" w:rsidRDefault="00CE6C51" w:rsidP="00CE6C51">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62F03351" w14:textId="77777777" w:rsidR="00CE6C51" w:rsidRDefault="00CE6C51" w:rsidP="00CE6C51">
      <w:pPr>
        <w:rPr>
          <w:sz w:val="10"/>
        </w:rPr>
      </w:pPr>
      <w:r w:rsidRPr="00B452C7">
        <w:rPr>
          <w:sz w:val="10"/>
        </w:rPr>
        <w:t>Different types of possible catastrophes suggest different scenarios for how survival could happen on an island. What is important is that the island should have properties which protect against the specific dangers of particular global catastrophic risks. Specifically, different islands will provide protection against different risks, and their natural diversity will contribute to a higher total level of protection:  Quarantined island survives pandemic . An island could impose effective quarantine if it is sufficiently remote and simultaneously able to protect itself, possibly using military ships and air defense.  Far northern</w:t>
      </w:r>
      <w:r w:rsidRPr="00B452C7">
        <w:rPr>
          <w:sz w:val="10"/>
          <w:szCs w:val="16"/>
        </w:rPr>
        <w:t xml:space="preserve"> </w:t>
      </w:r>
      <w:r w:rsidRPr="002370DD">
        <w:rPr>
          <w:highlight w:val="yellow"/>
          <w:u w:val="single"/>
        </w:rPr>
        <w:t>aboriginal people survive an ice age</w:t>
      </w:r>
      <w:r w:rsidRPr="00B452C7">
        <w:rPr>
          <w:sz w:val="10"/>
          <w:szCs w:val="16"/>
        </w:rPr>
        <w:t xml:space="preserve">. Many </w:t>
      </w:r>
      <w:r w:rsidRPr="00B452C7">
        <w:rPr>
          <w:sz w:val="10"/>
        </w:rPr>
        <w:t>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similar to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w:t>
      </w:r>
      <w:r w:rsidRPr="005041AE">
        <w:rPr>
          <w:u w:val="single"/>
        </w:rPr>
        <w:t xml:space="preserve"> </w:t>
      </w:r>
      <w:r w:rsidRPr="002370DD">
        <w:rPr>
          <w:highlight w:val="yellow"/>
          <w:u w:val="single"/>
        </w:rPr>
        <w:t>some regions of Earth could still be survivable for humans, such as the Himalayan plateau</w:t>
      </w:r>
      <w:r w:rsidRPr="005041AE">
        <w:rPr>
          <w:u w:val="single"/>
        </w:rPr>
        <w:t xml:space="preserve"> </w:t>
      </w:r>
      <w:r w:rsidRPr="00B452C7">
        <w:rPr>
          <w:sz w:val="10"/>
        </w:rPr>
        <w:t>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w:t>
      </w:r>
      <w:r w:rsidRPr="00B452C7">
        <w:rPr>
          <w:sz w:val="10"/>
          <w:szCs w:val="16"/>
        </w:rPr>
        <w:t xml:space="preserve"> – </w:t>
      </w:r>
      <w:r w:rsidRPr="002370DD">
        <w:rPr>
          <w:highlight w:val="yellow"/>
          <w:u w:val="single"/>
        </w:rPr>
        <w:t>the</w:t>
      </w:r>
      <w:r w:rsidRPr="00267E13">
        <w:rPr>
          <w:u w:val="single"/>
        </w:rPr>
        <w:t xml:space="preserve"> </w:t>
      </w:r>
      <w:r w:rsidRPr="00B452C7">
        <w:rPr>
          <w:sz w:val="10"/>
        </w:rPr>
        <w:t>rest of the</w:t>
      </w:r>
      <w:r w:rsidRPr="00267E13">
        <w:rPr>
          <w:u w:val="single"/>
        </w:rPr>
        <w:t xml:space="preserve"> </w:t>
      </w:r>
      <w:r w:rsidRPr="002370DD">
        <w:rPr>
          <w:highlight w:val="yellow"/>
          <w:u w:val="single"/>
        </w:rPr>
        <w:t>Earth could be repopulated</w:t>
      </w:r>
      <w:r w:rsidRPr="005041AE">
        <w:rPr>
          <w:u w:val="single"/>
        </w:rPr>
        <w:t>.</w:t>
      </w:r>
      <w:r>
        <w:rPr>
          <w:u w:val="single"/>
        </w:rPr>
        <w:t xml:space="preserve"> </w:t>
      </w:r>
      <w:r w:rsidRPr="00B452C7">
        <w:rPr>
          <w:sz w:val="10"/>
          <w:szCs w:val="16"/>
        </w:rPr>
        <w:t xml:space="preserve">‘‘Swiss </w:t>
      </w:r>
      <w:r w:rsidRPr="00B452C7">
        <w:rPr>
          <w:sz w:val="10"/>
        </w:rPr>
        <w:t>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Primitive tribe survives civilizational collapse.</w:t>
      </w:r>
      <w:r w:rsidRPr="00B452C7">
        <w:rPr>
          <w:sz w:val="10"/>
          <w:szCs w:val="16"/>
        </w:rPr>
        <w:t xml:space="preserve"> The </w:t>
      </w:r>
      <w:r w:rsidRPr="002370DD">
        <w:rPr>
          <w:highlight w:val="yellow"/>
          <w:u w:val="single"/>
        </w:rPr>
        <w:t>inhabitants of North Sentinel Island</w:t>
      </w:r>
      <w:r w:rsidRPr="00B452C7">
        <w:rPr>
          <w:sz w:val="10"/>
          <w:szCs w:val="16"/>
        </w:rPr>
        <w:t xml:space="preserve">, near the Andaman Islands in the Indian Ocean, </w:t>
      </w:r>
      <w:r w:rsidRPr="002370DD">
        <w:rPr>
          <w:highlight w:val="yellow"/>
          <w:u w:val="single"/>
        </w:rPr>
        <w:t>are hostile and uncontacted</w:t>
      </w:r>
      <w:r w:rsidRPr="00B452C7">
        <w:rPr>
          <w:sz w:val="10"/>
        </w:rPr>
        <w:t>. The Sentinelese survived the 2004 Indian Ocean tsunami apparently unaffected (Voanews, 2009), and if the rest of humanity disappear, they might well continue their existence without change.  Tropical Island survives extreme global nuclear winter and glaciation event</w:t>
      </w:r>
      <w:r w:rsidRPr="00B452C7">
        <w:rPr>
          <w:sz w:val="10"/>
          <w:szCs w:val="16"/>
        </w:rPr>
        <w:t xml:space="preserve">. </w:t>
      </w:r>
      <w:r w:rsidRPr="00CC0B04">
        <w:rPr>
          <w:highlight w:val="yellow"/>
          <w:u w:val="single"/>
        </w:rPr>
        <w:t>Were a nuclear</w:t>
      </w:r>
      <w:r w:rsidRPr="00B452C7">
        <w:rPr>
          <w:sz w:val="10"/>
          <w:szCs w:val="16"/>
        </w:rPr>
        <w:t xml:space="preserve">, bolide impactor or volcanic </w:t>
      </w:r>
      <w:r w:rsidRPr="00CC0B04">
        <w:rPr>
          <w:u w:val="single"/>
        </w:rPr>
        <w:t>“</w:t>
      </w:r>
      <w:r w:rsidRPr="00CC0B04">
        <w:rPr>
          <w:highlight w:val="yellow"/>
          <w:u w:val="single"/>
        </w:rPr>
        <w:t>winter</w:t>
      </w:r>
      <w:r w:rsidRPr="00CC0B04">
        <w:rPr>
          <w:u w:val="single"/>
        </w:rPr>
        <w:t>”</w:t>
      </w:r>
      <w:r w:rsidRPr="00B452C7">
        <w:rPr>
          <w:sz w:val="10"/>
          <w:szCs w:val="16"/>
        </w:rPr>
        <w:t xml:space="preserve"> scenario </w:t>
      </w:r>
      <w:r w:rsidRPr="002370DD">
        <w:rPr>
          <w:highlight w:val="yellow"/>
          <w:u w:val="single"/>
        </w:rPr>
        <w:t>to unfold</w:t>
      </w:r>
      <w:r w:rsidRPr="00B452C7">
        <w:rPr>
          <w:sz w:val="10"/>
          <w:szCs w:val="16"/>
        </w:rPr>
        <w:t xml:space="preserve">, these </w:t>
      </w:r>
      <w:r w:rsidRPr="002370DD">
        <w:rPr>
          <w:highlight w:val="yellow"/>
          <w:u w:val="single"/>
        </w:rPr>
        <w:t xml:space="preserve">islands would remain surrounded by </w:t>
      </w:r>
      <w:r w:rsidRPr="00CC0B04">
        <w:rPr>
          <w:highlight w:val="yellow"/>
          <w:u w:val="single"/>
        </w:rPr>
        <w:t>Warm Ocean, and local volcanism</w:t>
      </w:r>
      <w:r w:rsidRPr="00B452C7">
        <w:rPr>
          <w:sz w:val="10"/>
        </w:rPr>
        <w:t xml:space="preserve"> or other energy sources might provide heat, energy and food. Such </w:t>
      </w:r>
      <w:r w:rsidRPr="00CC0B04">
        <w:rPr>
          <w:highlight w:val="yellow"/>
          <w:u w:val="single"/>
        </w:rPr>
        <w:t>island refuges</w:t>
      </w:r>
      <w:r w:rsidRPr="00B452C7">
        <w:rPr>
          <w:sz w:val="10"/>
          <w:szCs w:val="16"/>
        </w:rPr>
        <w:t xml:space="preserve"> may have </w:t>
      </w:r>
      <w:r w:rsidRPr="00CC0B04">
        <w:rPr>
          <w:highlight w:val="yellow"/>
          <w:u w:val="single"/>
        </w:rPr>
        <w:t>helped life on Earth survive during the “Snowball Earth”</w:t>
      </w:r>
      <w:r w:rsidRPr="005041AE">
        <w:rPr>
          <w:u w:val="single"/>
        </w:rPr>
        <w:t xml:space="preserve"> </w:t>
      </w:r>
      <w:r w:rsidRPr="00B452C7">
        <w:rPr>
          <w:sz w:val="10"/>
        </w:rPr>
        <w:t>event in Earth’s distant past (Hoffman et al., 1998).  Remote island base for project “Yellow submarine”. Some catastrophic risks such as a gamma ray burst, a global nuclear war with high</w:t>
      </w:r>
      <w:r w:rsidRPr="005130E0">
        <w:rPr>
          <w:u w:val="single"/>
        </w:rPr>
        <w:t xml:space="preserve"> radiological contamination</w:t>
      </w:r>
      <w:r w:rsidRPr="00B452C7">
        <w:rPr>
          <w:sz w:val="10"/>
          <w:szCs w:val="16"/>
        </w:rPr>
        <w:t xml:space="preserve"> or multiple pandemics </w:t>
      </w:r>
      <w:r w:rsidRPr="00B452C7">
        <w:rPr>
          <w:sz w:val="10"/>
        </w:rPr>
        <w:t>might be best</w:t>
      </w:r>
      <w:r w:rsidRPr="005130E0">
        <w:rPr>
          <w:u w:val="single"/>
        </w:rPr>
        <w:t xml:space="preserve"> survived underwater in nuclear submarines</w:t>
      </w:r>
      <w:r w:rsidRPr="00B452C7">
        <w:rPr>
          <w:sz w:val="10"/>
          <w:szCs w:val="16"/>
        </w:rPr>
        <w:t xml:space="preserve"> (Turchin and Green, 2017). However, after a catastrophe, the </w:t>
      </w:r>
      <w:r w:rsidRPr="00B452C7">
        <w:rPr>
          <w:sz w:val="10"/>
        </w:rPr>
        <w:t>submarine with survivors would eventually need a place to dock, and an island with some prepared amenities would be a reasonable starting point for rebuilding civilization.  Bunker on remote island. For risks which include multiple or complex catastrophes, such as a bolide impact, extreme volcanism, tsunamis, multiple pandemics and nuclear war with radiological contamination,</w:t>
      </w:r>
      <w:r w:rsidRPr="00B452C7">
        <w:rPr>
          <w:sz w:val="10"/>
          <w:szCs w:val="16"/>
        </w:rPr>
        <w:t xml:space="preserve"> </w:t>
      </w:r>
      <w:r w:rsidRPr="005130E0">
        <w:rPr>
          <w:u w:val="single"/>
        </w:rPr>
        <w:t>island refuges could be strengthened with bunkers.</w:t>
      </w:r>
      <w:r w:rsidRPr="00B452C7">
        <w:rPr>
          <w:sz w:val="10"/>
          <w:szCs w:val="16"/>
        </w:rPr>
        <w:t xml:space="preserve"> </w:t>
      </w:r>
      <w:r w:rsidRPr="00B452C7">
        <w:rPr>
          <w:sz w:val="10"/>
        </w:rPr>
        <w:t>Richard Branson survived hurricane Irma on his own island in 2017 by seeking refuge in his concrete wine cellar (Clifford, 2017). Bunkers on islands would have higher survivability compared to those close to population centers, as they will be neither a military target nor as accessible to looters or unintentionally dangerous (e.g. infected) refugees. These bunkers could</w:t>
      </w:r>
      <w:r w:rsidRPr="005130E0">
        <w:rPr>
          <w:u w:val="single"/>
        </w:rPr>
        <w:t xml:space="preserve"> potentially </w:t>
      </w:r>
      <w:r w:rsidRPr="00B452C7">
        <w:rPr>
          <w:sz w:val="10"/>
        </w:rPr>
        <w:t>be</w:t>
      </w:r>
      <w:r w:rsidRPr="005130E0">
        <w:rPr>
          <w:u w:val="single"/>
        </w:rPr>
        <w:t xml:space="preserve"> connected to water sources by underwater pipes, </w:t>
      </w:r>
      <w:r w:rsidRPr="00B452C7">
        <w:rPr>
          <w:sz w:val="10"/>
        </w:rPr>
        <w:t>and passages could provide cooling, access</w:t>
      </w:r>
    </w:p>
    <w:p w14:paraId="33EDA4C9" w14:textId="77777777" w:rsidR="00CE6C51" w:rsidRDefault="00CE6C51" w:rsidP="00CE6C51">
      <w:pPr>
        <w:pStyle w:val="Heading4"/>
      </w:pPr>
      <w:r>
        <w:t xml:space="preserve">Impact: Industrial civilization wouldn’t recover. </w:t>
      </w:r>
    </w:p>
    <w:p w14:paraId="3ED77E3F" w14:textId="77777777" w:rsidR="00CE6C51" w:rsidRDefault="00CE6C51" w:rsidP="00CE6C51">
      <w:r>
        <w:t xml:space="preserve">Lewis </w:t>
      </w:r>
      <w:r w:rsidRPr="005672AB">
        <w:rPr>
          <w:b/>
        </w:rPr>
        <w:t>Dartnell 15</w:t>
      </w:r>
      <w:r>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14:paraId="761CA1AE" w14:textId="3491E8EE" w:rsidR="00CE6C51" w:rsidRPr="00CE6C51" w:rsidRDefault="00CE6C51" w:rsidP="00CE6C51">
      <w:pPr>
        <w:rPr>
          <w:sz w:val="8"/>
        </w:rPr>
      </w:pPr>
      <w:r w:rsidRPr="005B3F26">
        <w:rPr>
          <w:sz w:val="8"/>
        </w:rPr>
        <w:t xml:space="preserve">Imagine that the world as we know it ends tomorrow. There’s a global catastrophe: a pandemic virus, an asteroid strike, or perhaps a nuclear holocaust. The vast majority of the human race perishes. Our civilisation collapses. The post-apocalyptic survivors find themselves in a devastated world of decaying, deserted cities and roving gangs of bandits looting and taking by force. Bad as things sound, that’s not the end for humanity. We bounce back. Sooner or later, peace and order emerge again, just as they have time and again through history. Stable communities take shape. They begin the agonising process of rebuilding their technological base from scratch. But here’s the question: how far could such a society rebuild? Is there any chance, for instance, that a post-apocalyptic society could reboot a technological civilisation? 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5B3F26">
        <w:rPr>
          <w:rStyle w:val="Emphasis"/>
          <w:highlight w:val="yellow"/>
        </w:rPr>
        <w:t>crude oil</w:t>
      </w:r>
      <w:r w:rsidRPr="005B3F26">
        <w:rPr>
          <w:rStyle w:val="StyleUnderline"/>
          <w:highlight w:val="yellow"/>
        </w:rPr>
        <w:t xml:space="preserve"> and</w:t>
      </w:r>
      <w:r w:rsidRPr="005B3F26">
        <w:rPr>
          <w:sz w:val="8"/>
        </w:rPr>
        <w:t xml:space="preserve">, particularly in Britain, much of the shallowest, most readily mined deposits of coal. </w:t>
      </w:r>
      <w:r w:rsidRPr="002370DD">
        <w:rPr>
          <w:rStyle w:val="Emphasis"/>
          <w:highlight w:val="yellow"/>
        </w:rPr>
        <w:t>Fossil fuels are central</w:t>
      </w:r>
      <w:r w:rsidRPr="005B3F26">
        <w:rPr>
          <w:sz w:val="8"/>
          <w:highlight w:val="yellow"/>
        </w:rPr>
        <w:t xml:space="preserve"> </w:t>
      </w:r>
      <w:r w:rsidRPr="002370DD">
        <w:rPr>
          <w:rStyle w:val="StyleUnderline"/>
          <w:highlight w:val="yellow"/>
        </w:rPr>
        <w:t>to</w:t>
      </w:r>
      <w:r w:rsidRPr="002E5BAC">
        <w:rPr>
          <w:rStyle w:val="StyleUnderline"/>
        </w:rPr>
        <w:t xml:space="preserve"> </w:t>
      </w:r>
      <w:r w:rsidRPr="005B3F26">
        <w:rPr>
          <w:sz w:val="8"/>
        </w:rPr>
        <w:t>the</w:t>
      </w:r>
      <w:r w:rsidRPr="002E5BAC">
        <w:rPr>
          <w:rStyle w:val="StyleUnderline"/>
        </w:rPr>
        <w:t xml:space="preserve"> </w:t>
      </w:r>
      <w:r w:rsidRPr="002370DD">
        <w:rPr>
          <w:rStyle w:val="StyleUnderline"/>
          <w:highlight w:val="yellow"/>
        </w:rPr>
        <w:t>organisation of modern</w:t>
      </w:r>
      <w:r w:rsidRPr="002E5BAC">
        <w:rPr>
          <w:rStyle w:val="StyleUnderline"/>
        </w:rPr>
        <w:t xml:space="preserve"> </w:t>
      </w:r>
      <w:r w:rsidRPr="005B3F26">
        <w:rPr>
          <w:sz w:val="8"/>
        </w:rPr>
        <w:t>industrial</w:t>
      </w:r>
      <w:r w:rsidRPr="002E5BAC">
        <w:rPr>
          <w:rStyle w:val="StyleUnderline"/>
        </w:rPr>
        <w:t xml:space="preserve"> </w:t>
      </w:r>
      <w:r w:rsidRPr="002370DD">
        <w:rPr>
          <w:rStyle w:val="StyleUnderline"/>
          <w:highlight w:val="yellow"/>
        </w:rPr>
        <w:t>society</w:t>
      </w:r>
      <w:r w:rsidRPr="002E5BAC">
        <w:rPr>
          <w:rStyle w:val="StyleUnderline"/>
        </w:rPr>
        <w:t xml:space="preserve">, </w:t>
      </w:r>
      <w:r w:rsidRPr="005B3F26">
        <w:rPr>
          <w:sz w:val="8"/>
        </w:rPr>
        <w:t xml:space="preserve">just as they were central to its development. Those, by the way, are distinct roles: even if we could somehow do without fossil fuels now (which we can’t, quite), it’s a different question whether we could have got to where we are without ever having had them. 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 xml:space="preserve">You can’t smelt metal, make glass, </w:t>
      </w:r>
      <w:r w:rsidRPr="005B3F26">
        <w:rPr>
          <w:sz w:val="8"/>
        </w:rPr>
        <w:t>roast the ingredients of concrete, or</w:t>
      </w:r>
      <w:r w:rsidRPr="002370DD">
        <w:rPr>
          <w:rStyle w:val="StyleUnderline"/>
          <w:highlight w:val="yellow"/>
        </w:rPr>
        <w:t xml:space="preserve"> synthesise artificial fertiliser without</w:t>
      </w:r>
      <w:r w:rsidRPr="002E5BAC">
        <w:rPr>
          <w:rStyle w:val="StyleUnderline"/>
        </w:rPr>
        <w:t xml:space="preserve"> </w:t>
      </w:r>
      <w:r w:rsidRPr="005B3F26">
        <w:rPr>
          <w:sz w:val="8"/>
        </w:rPr>
        <w:t>a lot of heat. It is</w:t>
      </w:r>
      <w:r w:rsidRPr="002E5BAC">
        <w:rPr>
          <w:rStyle w:val="StyleUnderline"/>
        </w:rPr>
        <w:t xml:space="preserve"> </w:t>
      </w:r>
      <w:r w:rsidRPr="002370DD">
        <w:rPr>
          <w:rStyle w:val="Emphasis"/>
          <w:highlight w:val="yellow"/>
        </w:rPr>
        <w:t>fossil fuels</w:t>
      </w:r>
      <w:r w:rsidRPr="002E5BAC">
        <w:rPr>
          <w:rStyle w:val="StyleUnderline"/>
        </w:rPr>
        <w:t xml:space="preserve"> </w:t>
      </w:r>
      <w:r w:rsidRPr="005B3F26">
        <w:rPr>
          <w:sz w:val="8"/>
        </w:rPr>
        <w:t xml:space="preserve">– coal, gas </w:t>
      </w:r>
      <w:r w:rsidRPr="00EF24EC">
        <w:rPr>
          <w:sz w:val="8"/>
        </w:rPr>
        <w:t>and oil – that provide most of this thermal energy. In fact, the problem is even worse than that. Many of the chemicals required in bulk to run the modern world, from pesticides to plastics, derive from the diverse organic compounds in crude oil.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Is the emergence of a technologically advanced civilisation necessarily contingent on the easy availability of ancient energy?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civilisation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New ones would be fiendishly difficult to create from scratch. Solar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 These techniques took a long time to develop, and would presumably take a long time to recover. So photovoltaic solar power would not be within the capability of a society early in the industrialisation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In a world without fossil fuels, one might</w:t>
      </w:r>
      <w:r w:rsidRPr="005B3F26">
        <w:rPr>
          <w:sz w:val="8"/>
        </w:rPr>
        <w:t xml:space="preserve"> envisage an electrified civilisation that largely bypasses combustion engines, building its transport infrastructure around electric trains and trams for long-distance and urban transport. I say ‘largely’. We couldn’t get round it all together. When it comes to generating the white heat demanded by modern industry, there are few good options but to burn stuff 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Could our rebooting society run on wood, supplemented with electricity from renewable sources? Maybe so, if the population was fairly small. But here’s the catch. These</w:t>
      </w:r>
      <w:r w:rsidRPr="00CB6AE9">
        <w:rPr>
          <w:rStyle w:val="StyleUnderline"/>
        </w:rPr>
        <w:t xml:space="preserve"> </w:t>
      </w:r>
      <w:r w:rsidRPr="002370DD">
        <w:rPr>
          <w:rStyle w:val="StyleUnderline"/>
          <w:highlight w:val="yellow"/>
        </w:rPr>
        <w:t>options</w:t>
      </w:r>
      <w:r w:rsidRPr="00CB6AE9">
        <w:rPr>
          <w:rStyle w:val="StyleUnderline"/>
        </w:rPr>
        <w:t xml:space="preserve"> </w:t>
      </w:r>
      <w:r w:rsidRPr="005B3F26">
        <w:rPr>
          <w:sz w:val="8"/>
        </w:rPr>
        <w:t>all</w:t>
      </w:r>
      <w:r w:rsidRPr="00CB6AE9">
        <w:rPr>
          <w:rStyle w:val="StyleUnderline"/>
        </w:rPr>
        <w:t xml:space="preserve"> </w:t>
      </w:r>
      <w:r w:rsidRPr="002370DD">
        <w:rPr>
          <w:rStyle w:val="StyleUnderline"/>
          <w:highlight w:val="yellow"/>
        </w:rPr>
        <w:t xml:space="preserve">presuppose </w:t>
      </w:r>
      <w:r w:rsidRPr="005B3F26">
        <w:rPr>
          <w:sz w:val="8"/>
        </w:rPr>
        <w:t>that our survivors are able to construct</w:t>
      </w:r>
      <w:r w:rsidRPr="002370DD">
        <w:rPr>
          <w:rStyle w:val="Emphasis"/>
          <w:highlight w:val="yellow"/>
        </w:rPr>
        <w:t xml:space="preserve"> efficient steam turbines, </w:t>
      </w:r>
      <w:r w:rsidRPr="005B3F26">
        <w:rPr>
          <w:sz w:val="8"/>
        </w:rPr>
        <w:t xml:space="preserve">CHP stations and internal combustion engines. We know how to do all that, of course – but </w:t>
      </w:r>
      <w:r w:rsidRPr="002370DD">
        <w:rPr>
          <w:rStyle w:val="StyleUnderline"/>
          <w:highlight w:val="yellow"/>
        </w:rPr>
        <w:t xml:space="preserve">in the event of a civilisational collapse, </w:t>
      </w:r>
      <w:r w:rsidRPr="002370DD">
        <w:rPr>
          <w:rStyle w:val="Emphasis"/>
          <w:highlight w:val="yellow"/>
        </w:rPr>
        <w:t>who is to say that the knowledge won’t be lost?</w:t>
      </w:r>
      <w:r w:rsidRPr="00CB6AE9">
        <w:rPr>
          <w:rStyle w:val="Emphasis"/>
        </w:rPr>
        <w:t xml:space="preserve"> </w:t>
      </w:r>
      <w:r w:rsidRPr="005B3F26">
        <w:rPr>
          <w:sz w:val="8"/>
        </w:rPr>
        <w:t>And if it is, what are the chances that our descendants could reconstruct it? 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and also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It is this limitation in the supply of thermal energy that would pose the biggest problem to a society trying to industrialise without easy access to fossil fuels. This is true in our post-apocalyptic scenario,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an industrial revolution without coal would be, at a minimum, very difficult.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005D7360" w14:textId="0CE61E19" w:rsidR="00C52252" w:rsidRDefault="00C52252" w:rsidP="00C52252">
      <w:pPr>
        <w:pStyle w:val="Heading2"/>
      </w:pPr>
      <w:r>
        <w:t>6</w:t>
      </w:r>
    </w:p>
    <w:p w14:paraId="731D569B" w14:textId="45AED2D1" w:rsidR="00C52252" w:rsidRDefault="00C52252" w:rsidP="00C52252">
      <w:pPr>
        <w:pStyle w:val="Heading4"/>
      </w:pPr>
      <w:r>
        <w:t>Interpretation: Debaters must defend an “ought” statement.</w:t>
      </w:r>
    </w:p>
    <w:p w14:paraId="5EDA87AC" w14:textId="0093B2F8" w:rsidR="00C52252" w:rsidRPr="00C52252" w:rsidRDefault="00C52252" w:rsidP="00C52252">
      <w:r>
        <w:t>https://askanydifference.com/difference-between-should-and-ought-to/</w:t>
      </w:r>
    </w:p>
    <w:p w14:paraId="7C268E46" w14:textId="4FB09E1E" w:rsidR="00C52252" w:rsidRPr="00C52252" w:rsidRDefault="00C52252" w:rsidP="00C52252">
      <w:r>
        <w:t xml:space="preserve">The main difference between ‘Should’ and ‘Ought To’ is that </w:t>
      </w:r>
      <w:r w:rsidRPr="00C52252">
        <w:rPr>
          <w:rStyle w:val="Emphasis"/>
          <w:highlight w:val="yellow"/>
        </w:rPr>
        <w:t xml:space="preserve">Should </w:t>
      </w:r>
      <w:r w:rsidRPr="00B966B0">
        <w:rPr>
          <w:rStyle w:val="Emphasis"/>
        </w:rPr>
        <w:t xml:space="preserve">is used to express </w:t>
      </w:r>
      <w:r w:rsidRPr="00C52252">
        <w:rPr>
          <w:rStyle w:val="Emphasis"/>
          <w:highlight w:val="yellow"/>
        </w:rPr>
        <w:t>obligations</w:t>
      </w:r>
      <w:r>
        <w:t xml:space="preserve">, suggestions, or advice </w:t>
      </w:r>
      <w:r w:rsidRPr="00C52252">
        <w:rPr>
          <w:rStyle w:val="Emphasis"/>
          <w:highlight w:val="yellow"/>
        </w:rPr>
        <w:t>from a persona</w:t>
      </w:r>
      <w:r w:rsidRPr="00B966B0">
        <w:rPr>
          <w:rStyle w:val="Emphasis"/>
          <w:highlight w:val="yellow"/>
        </w:rPr>
        <w:t>l</w:t>
      </w:r>
      <w:r w:rsidRPr="00B966B0">
        <w:rPr>
          <w:rStyle w:val="Emphasis"/>
        </w:rPr>
        <w:t xml:space="preserve"> </w:t>
      </w:r>
      <w:r w:rsidRPr="00B966B0">
        <w:rPr>
          <w:rStyle w:val="Emphasis"/>
          <w:highlight w:val="yellow"/>
        </w:rPr>
        <w:t>p</w:t>
      </w:r>
      <w:r w:rsidRPr="00B966B0">
        <w:rPr>
          <w:rStyle w:val="Emphasis"/>
        </w:rPr>
        <w:t xml:space="preserve">oint </w:t>
      </w:r>
      <w:r w:rsidRPr="00B966B0">
        <w:rPr>
          <w:rStyle w:val="Emphasis"/>
          <w:highlight w:val="yellow"/>
        </w:rPr>
        <w:t>o</w:t>
      </w:r>
      <w:r w:rsidRPr="00B966B0">
        <w:rPr>
          <w:rStyle w:val="Emphasis"/>
        </w:rPr>
        <w:t xml:space="preserve">f </w:t>
      </w:r>
      <w:r w:rsidRPr="00B966B0">
        <w:rPr>
          <w:rStyle w:val="Emphasis"/>
          <w:highlight w:val="yellow"/>
        </w:rPr>
        <w:t>v</w:t>
      </w:r>
      <w:r w:rsidRPr="00B966B0">
        <w:rPr>
          <w:rStyle w:val="Emphasis"/>
        </w:rPr>
        <w:t>iew</w:t>
      </w:r>
      <w:r>
        <w:t xml:space="preserve">, whereas </w:t>
      </w:r>
      <w:r w:rsidRPr="00C52252">
        <w:rPr>
          <w:rStyle w:val="Emphasis"/>
          <w:highlight w:val="yellow"/>
        </w:rPr>
        <w:t xml:space="preserve">Ought </w:t>
      </w:r>
      <w:r w:rsidRPr="00B966B0">
        <w:rPr>
          <w:rStyle w:val="Emphasis"/>
        </w:rPr>
        <w:t xml:space="preserve">to is used to </w:t>
      </w:r>
      <w:r w:rsidRPr="00B966B0">
        <w:rPr>
          <w:rStyle w:val="Emphasis"/>
          <w:highlight w:val="yellow"/>
        </w:rPr>
        <w:t>express obligations</w:t>
      </w:r>
      <w:r w:rsidRPr="00B966B0">
        <w:rPr>
          <w:rStyle w:val="Emphasis"/>
        </w:rPr>
        <w:t>,</w:t>
      </w:r>
      <w:r>
        <w:t xml:space="preserve"> suggestions, or advice </w:t>
      </w:r>
      <w:r w:rsidRPr="00B966B0">
        <w:rPr>
          <w:rStyle w:val="Emphasis"/>
        </w:rPr>
        <w:t xml:space="preserve">that is correct </w:t>
      </w:r>
      <w:r w:rsidRPr="00B966B0">
        <w:rPr>
          <w:rStyle w:val="Emphasis"/>
          <w:highlight w:val="yellow"/>
        </w:rPr>
        <w:t>ethically</w:t>
      </w:r>
      <w:r>
        <w:t>, or correct according to society’s point of view.</w:t>
      </w:r>
    </w:p>
    <w:p w14:paraId="08786F75" w14:textId="1D98C8C1" w:rsidR="00C52252" w:rsidRDefault="00C52252" w:rsidP="00C52252">
      <w:pPr>
        <w:pStyle w:val="Heading4"/>
      </w:pPr>
      <w:r>
        <w:t>Violation- u defend should</w:t>
      </w:r>
    </w:p>
    <w:p w14:paraId="095A687C" w14:textId="3D4593A2" w:rsidR="00C52252" w:rsidRDefault="00C52252" w:rsidP="00C52252">
      <w:pPr>
        <w:pStyle w:val="Heading4"/>
      </w:pPr>
      <w:r>
        <w:t>1] it’s a voter under TT since youre not defending the resolution</w:t>
      </w:r>
    </w:p>
    <w:p w14:paraId="3841F27C" w14:textId="74278543" w:rsidR="00FF1364" w:rsidRPr="00FF1364" w:rsidRDefault="00C52252" w:rsidP="00FF1364">
      <w:pPr>
        <w:pStyle w:val="Heading4"/>
      </w:pPr>
      <w:r>
        <w:t>2] phil ed- preve</w:t>
      </w:r>
      <w:r w:rsidR="00FF1364">
        <w:t xml:space="preserve">nts us from debating philopshies </w:t>
      </w:r>
      <w:r w:rsidR="00B966B0">
        <w:t>since</w:t>
      </w:r>
      <w:r w:rsidR="00FF1364">
        <w:t xml:space="preserve"> philosophies examine ethics and society’s point of view- phil ed ows- a] ld is a values debate which means its intrinsic to the activity, if u wanna larp, do policy or pf 2] biggest impact since it teaches us how to be good people out of round and transcends topics because its applicable to all activities 3] key to better clash since it allows for ur util affs but also allows for multiple different phil affs which allows us to learnmore</w:t>
      </w:r>
    </w:p>
    <w:p w14:paraId="4A315BE1" w14:textId="6AE63897" w:rsidR="00B966B0" w:rsidRDefault="00C52252" w:rsidP="00B966B0">
      <w:pPr>
        <w:pStyle w:val="Heading4"/>
      </w:pPr>
      <w:r>
        <w:t xml:space="preserve">3] </w:t>
      </w:r>
      <w:r w:rsidR="007A3207">
        <w:t xml:space="preserve">resolvability- personal views means that if u think the aff is good and I think the aff is bad, theres no way to decide whether or not the aff is good or bad because personal views conflict. </w:t>
      </w:r>
      <w:r w:rsidR="00B966B0">
        <w:t>Ca resolvability is a voter because it invited judge intervention. Also means it triggers skep since each person has different peosnal views which means theres no apriori idea of what is good and bad</w:t>
      </w:r>
    </w:p>
    <w:p w14:paraId="475F93B8" w14:textId="77777777" w:rsidR="003949A4" w:rsidRPr="003949A4" w:rsidRDefault="003949A4" w:rsidP="003949A4"/>
    <w:sectPr w:rsidR="003949A4" w:rsidRPr="003949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4C04C" w14:textId="77777777" w:rsidR="009133A3" w:rsidRDefault="009133A3" w:rsidP="003949A4">
      <w:pPr>
        <w:spacing w:after="0" w:line="240" w:lineRule="auto"/>
      </w:pPr>
      <w:r>
        <w:separator/>
      </w:r>
    </w:p>
  </w:endnote>
  <w:endnote w:type="continuationSeparator" w:id="0">
    <w:p w14:paraId="1E48992B" w14:textId="77777777" w:rsidR="009133A3" w:rsidRDefault="009133A3" w:rsidP="00394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5374B" w14:textId="77777777" w:rsidR="009133A3" w:rsidRDefault="009133A3" w:rsidP="003949A4">
      <w:pPr>
        <w:spacing w:after="0" w:line="240" w:lineRule="auto"/>
      </w:pPr>
      <w:r>
        <w:separator/>
      </w:r>
    </w:p>
  </w:footnote>
  <w:footnote w:type="continuationSeparator" w:id="0">
    <w:p w14:paraId="2153E9F0" w14:textId="77777777" w:rsidR="009133A3" w:rsidRDefault="009133A3" w:rsidP="003949A4">
      <w:pPr>
        <w:spacing w:after="0" w:line="240" w:lineRule="auto"/>
      </w:pPr>
      <w:r>
        <w:continuationSeparator/>
      </w:r>
    </w:p>
  </w:footnote>
  <w:footnote w:id="1">
    <w:p w14:paraId="6EB65787" w14:textId="77777777" w:rsidR="003949A4" w:rsidRPr="00752E9C" w:rsidRDefault="003949A4" w:rsidP="003949A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448DAF7" w14:textId="77777777" w:rsidR="003949A4" w:rsidRPr="00855FDC" w:rsidRDefault="003949A4" w:rsidP="003949A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94E6B73" w14:textId="77777777" w:rsidR="003949A4" w:rsidRPr="007B1105" w:rsidRDefault="003949A4" w:rsidP="003949A4">
      <w:pPr>
        <w:rPr>
          <w:rFonts w:eastAsia="Times New Roman"/>
          <w:sz w:val="24"/>
        </w:rPr>
      </w:pPr>
      <w:r>
        <w:rPr>
          <w:rStyle w:val="FootnoteReference"/>
        </w:rPr>
        <w:footnoteRef/>
      </w:r>
      <w:r>
        <w:t xml:space="preserve"> </w:t>
      </w:r>
      <w:hyperlink r:id="rId6" w:history="1">
        <w:r w:rsidRPr="007B1105">
          <w:rPr>
            <w:rFonts w:eastAsia="Times New Roman"/>
            <w:color w:val="0000FF"/>
            <w:sz w:val="24"/>
            <w:u w:val="single"/>
          </w:rPr>
          <w:t>https://www.merriam-webster.com/dictionary/ought</w:t>
        </w:r>
      </w:hyperlink>
    </w:p>
    <w:p w14:paraId="307D0E2B" w14:textId="77777777" w:rsidR="003949A4" w:rsidRDefault="003949A4" w:rsidP="003949A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5D4920"/>
    <w:multiLevelType w:val="hybridMultilevel"/>
    <w:tmpl w:val="33BAE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49A4"/>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49A4"/>
    <w:rsid w:val="00395A15"/>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3207"/>
    <w:rsid w:val="007F5B66"/>
    <w:rsid w:val="00801D5B"/>
    <w:rsid w:val="00823A1C"/>
    <w:rsid w:val="00845B9D"/>
    <w:rsid w:val="00860984"/>
    <w:rsid w:val="008B3ECB"/>
    <w:rsid w:val="008B4E85"/>
    <w:rsid w:val="008C1B2E"/>
    <w:rsid w:val="008F165F"/>
    <w:rsid w:val="009133A3"/>
    <w:rsid w:val="0091627E"/>
    <w:rsid w:val="009571BF"/>
    <w:rsid w:val="0097032B"/>
    <w:rsid w:val="009D2EAD"/>
    <w:rsid w:val="009D54B2"/>
    <w:rsid w:val="009E1922"/>
    <w:rsid w:val="009E7A8B"/>
    <w:rsid w:val="009F7ED2"/>
    <w:rsid w:val="00A57953"/>
    <w:rsid w:val="00A93661"/>
    <w:rsid w:val="00A95652"/>
    <w:rsid w:val="00AA10C2"/>
    <w:rsid w:val="00AC0AB8"/>
    <w:rsid w:val="00B33C6D"/>
    <w:rsid w:val="00B4508F"/>
    <w:rsid w:val="00B55AD5"/>
    <w:rsid w:val="00B8057C"/>
    <w:rsid w:val="00B966B0"/>
    <w:rsid w:val="00BD6238"/>
    <w:rsid w:val="00BD72F3"/>
    <w:rsid w:val="00BF593B"/>
    <w:rsid w:val="00BF773A"/>
    <w:rsid w:val="00BF7E81"/>
    <w:rsid w:val="00C13773"/>
    <w:rsid w:val="00C17CC8"/>
    <w:rsid w:val="00C52252"/>
    <w:rsid w:val="00C83417"/>
    <w:rsid w:val="00C9604F"/>
    <w:rsid w:val="00CA19AA"/>
    <w:rsid w:val="00CC5298"/>
    <w:rsid w:val="00CD736E"/>
    <w:rsid w:val="00CD798D"/>
    <w:rsid w:val="00CE161E"/>
    <w:rsid w:val="00CE6C51"/>
    <w:rsid w:val="00CF59A8"/>
    <w:rsid w:val="00D325A9"/>
    <w:rsid w:val="00D36A8A"/>
    <w:rsid w:val="00D61409"/>
    <w:rsid w:val="00D6691E"/>
    <w:rsid w:val="00D71170"/>
    <w:rsid w:val="00D73FE8"/>
    <w:rsid w:val="00DA1C92"/>
    <w:rsid w:val="00DA25D4"/>
    <w:rsid w:val="00DA6538"/>
    <w:rsid w:val="00E15E75"/>
    <w:rsid w:val="00E5262C"/>
    <w:rsid w:val="00E655A5"/>
    <w:rsid w:val="00EC7DC4"/>
    <w:rsid w:val="00ED30CF"/>
    <w:rsid w:val="00F04C32"/>
    <w:rsid w:val="00F176EF"/>
    <w:rsid w:val="00F45E10"/>
    <w:rsid w:val="00F6364A"/>
    <w:rsid w:val="00F9113A"/>
    <w:rsid w:val="00FE2546"/>
    <w:rsid w:val="00FF136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3ECBA"/>
  <w15:chartTrackingRefBased/>
  <w15:docId w15:val="{1725B418-AD63-45F4-B3AE-0E1090A5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49A4"/>
    <w:rPr>
      <w:rFonts w:ascii="Calibri" w:hAnsi="Calibri" w:cs="Calibri"/>
    </w:rPr>
  </w:style>
  <w:style w:type="paragraph" w:styleId="Heading1">
    <w:name w:val="heading 1"/>
    <w:aliases w:val="Pocket"/>
    <w:basedOn w:val="Normal"/>
    <w:next w:val="Normal"/>
    <w:link w:val="Heading1Char"/>
    <w:qFormat/>
    <w:rsid w:val="003949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49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49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3"/>
    <w:unhideWhenUsed/>
    <w:qFormat/>
    <w:rsid w:val="003949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4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49A4"/>
  </w:style>
  <w:style w:type="character" w:customStyle="1" w:styleId="Heading1Char">
    <w:name w:val="Heading 1 Char"/>
    <w:aliases w:val="Pocket Char"/>
    <w:basedOn w:val="DefaultParagraphFont"/>
    <w:link w:val="Heading1"/>
    <w:rsid w:val="003949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49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49A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3949A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3949A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949A4"/>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3949A4"/>
    <w:rPr>
      <w:b w:val="0"/>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3949A4"/>
    <w:rPr>
      <w:color w:val="auto"/>
      <w:u w:val="none"/>
    </w:rPr>
  </w:style>
  <w:style w:type="character" w:styleId="FollowedHyperlink">
    <w:name w:val="FollowedHyperlink"/>
    <w:basedOn w:val="DefaultParagraphFont"/>
    <w:uiPriority w:val="99"/>
    <w:semiHidden/>
    <w:unhideWhenUsed/>
    <w:rsid w:val="003949A4"/>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949A4"/>
    <w:rPr>
      <w:vertAlign w:val="superscript"/>
    </w:rPr>
  </w:style>
  <w:style w:type="paragraph" w:styleId="FootnoteText">
    <w:name w:val="footnote text"/>
    <w:basedOn w:val="Normal"/>
    <w:link w:val="FootnoteTextChar"/>
    <w:uiPriority w:val="99"/>
    <w:semiHidden/>
    <w:unhideWhenUsed/>
    <w:rsid w:val="003949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49A4"/>
    <w:rPr>
      <w:rFonts w:ascii="Calibri" w:hAnsi="Calibri" w:cs="Calibri"/>
      <w:sz w:val="20"/>
      <w:szCs w:val="20"/>
    </w:rPr>
  </w:style>
  <w:style w:type="paragraph" w:customStyle="1" w:styleId="textbold">
    <w:name w:val="text bold"/>
    <w:basedOn w:val="Normal"/>
    <w:link w:val="Emphasis"/>
    <w:uiPriority w:val="7"/>
    <w:qFormat/>
    <w:rsid w:val="00CE6C51"/>
    <w:pPr>
      <w:ind w:left="720"/>
      <w:jc w:val="both"/>
    </w:pPr>
    <w:rPr>
      <w:b/>
      <w:iCs/>
      <w:sz w:val="26"/>
      <w:u w:val="single"/>
    </w:rPr>
  </w:style>
  <w:style w:type="paragraph" w:customStyle="1" w:styleId="UnderlinePara">
    <w:name w:val="Underline Para"/>
    <w:basedOn w:val="Normal"/>
    <w:uiPriority w:val="6"/>
    <w:qFormat/>
    <w:rsid w:val="007A3207"/>
    <w:pPr>
      <w:widowControl w:val="0"/>
      <w:suppressAutoHyphens/>
      <w:spacing w:after="200"/>
      <w:contextualSpacing/>
    </w:pPr>
    <w:rPr>
      <w:rFonts w:asciiTheme="minorHAnsi" w:hAnsiTheme="minorHAnsi" w:cstheme="minorBid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merriam-webster.com/dictionary/ough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10377</Words>
  <Characters>59151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2021-12-04T16:47:00Z</dcterms:created>
  <dcterms:modified xsi:type="dcterms:W3CDTF">2021-12-04T18:47:00Z</dcterms:modified>
</cp:coreProperties>
</file>