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48AD6" w14:textId="00E11FBC" w:rsidR="00A95652" w:rsidRDefault="00040E65" w:rsidP="00040E65">
      <w:pPr>
        <w:pStyle w:val="Heading2"/>
      </w:pPr>
      <w:r>
        <w:t>1</w:t>
      </w:r>
    </w:p>
    <w:p w14:paraId="0D74921E" w14:textId="77777777" w:rsidR="00040E65" w:rsidRPr="000D1C6D" w:rsidRDefault="00040E65" w:rsidP="00040E65">
      <w:pPr>
        <w:pStyle w:val="Heading4"/>
        <w:rPr>
          <w:sz w:val="12"/>
        </w:rPr>
      </w:pPr>
      <w:r>
        <w:t xml:space="preserve">Link 1: The Affirmative critique is assimilated to justify the moral superstructure they criticize. </w:t>
      </w:r>
    </w:p>
    <w:p w14:paraId="4C164836" w14:textId="77777777" w:rsidR="00040E65" w:rsidRDefault="00040E65" w:rsidP="00040E65">
      <w:r>
        <w:rPr>
          <w:rStyle w:val="Style13ptBold"/>
        </w:rPr>
        <w:t xml:space="preserve">Robinson 12 - </w:t>
      </w:r>
      <w:r w:rsidRPr="00A0483A">
        <w:rPr>
          <w:rStyle w:val="Style13ptBold"/>
        </w:rPr>
        <w:t xml:space="preserve">Andrew Robinson, Ceasefire, August 24th, 2012 </w:t>
      </w:r>
      <w:r>
        <w:t>“An A to Z of Theory | Jean Baudrillard: From Revolution to Implosion” [https://ceasefiremagazine.co.uk/in-theory-baudrillard-10/] Accessed 3/9/20 SAO</w:t>
      </w:r>
    </w:p>
    <w:p w14:paraId="0DDD2C1E" w14:textId="77777777" w:rsidR="00040E65" w:rsidRPr="007F1EF9" w:rsidRDefault="00040E65" w:rsidP="00040E65">
      <w:pPr>
        <w:rPr>
          <w:sz w:val="8"/>
        </w:rPr>
      </w:pPr>
      <w:r w:rsidRPr="007F1EF9">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generalised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theorises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2B033F">
        <w:rPr>
          <w:rStyle w:val="StyleUnderline"/>
          <w:highlight w:val="yellow"/>
        </w:rPr>
        <w:t>revolution is now impossible.</w:t>
      </w:r>
      <w:r w:rsidRPr="007F1EF9">
        <w:rPr>
          <w:sz w:val="8"/>
        </w:rPr>
        <w:t xml:space="preserve"> Baudrillard makes this claim </w:t>
      </w:r>
      <w:r w:rsidRPr="002B033F">
        <w:rPr>
          <w:rStyle w:val="StyleUnderline"/>
          <w:highlight w:val="yellow"/>
        </w:rPr>
        <w:t>because of the end of production. Revolution was historically seen as the liberation of the productive energy of humanity from the confines of capitalism</w:t>
      </w:r>
      <w:r w:rsidRPr="007F1EF9">
        <w:rPr>
          <w:sz w:val="8"/>
        </w:rPr>
        <w:t xml:space="preserve">. But if production no longer exists, this kind of vision has no hold. Labour has become another sign. There is no tendency for it to liberate itself by moving beyond capitalism. Baudrillard is deeply critical of standard leftist responses to neoliberalism. He criticises revolutionaries of his day for </w:t>
      </w:r>
      <w:r w:rsidRPr="009C4AB6">
        <w:rPr>
          <w:rStyle w:val="StyleUnderline"/>
          <w:highlight w:val="yellow"/>
        </w:rPr>
        <w:t xml:space="preserve">seeking a return to the “real”. </w:t>
      </w:r>
      <w:r w:rsidRPr="007F1EF9">
        <w:rPr>
          <w:sz w:val="8"/>
        </w:rPr>
        <w:t>He sees th</w:t>
      </w:r>
      <w:r w:rsidRPr="009C4AB6">
        <w:rPr>
          <w:rStyle w:val="StyleUnderline"/>
          <w:highlight w:val="yellow"/>
        </w:rPr>
        <w:t xml:space="preserve">is </w:t>
      </w:r>
      <w:r w:rsidRPr="007F1EF9">
        <w:rPr>
          <w:sz w:val="8"/>
        </w:rPr>
        <w:t xml:space="preserve">as </w:t>
      </w:r>
      <w:r w:rsidRPr="009C4AB6">
        <w:rPr>
          <w:rStyle w:val="StyleUnderline"/>
          <w:highlight w:val="yellow"/>
        </w:rPr>
        <w:t>nostalgia</w:t>
      </w:r>
      <w:r w:rsidRPr="007F1EF9">
        <w:rPr>
          <w:sz w:val="8"/>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sidRPr="009C4AB6">
        <w:rPr>
          <w:rStyle w:val="StyleUnderline"/>
          <w:highlight w:val="yellow"/>
        </w:rPr>
        <w:t xml:space="preserve">the weapons of the previous period are already neutralised </w:t>
      </w:r>
      <w:r w:rsidRPr="002B033F">
        <w:rPr>
          <w:rStyle w:val="StyleUnderline"/>
        </w:rPr>
        <w:t>in the order of the code. Revolution is a casualty of the end of the period of system-expansion. Explosions and revolutions are effects of an expanding order</w:t>
      </w:r>
      <w:r w:rsidRPr="002B033F">
        <w:rPr>
          <w:sz w:val="8"/>
        </w:rPr>
        <w:t xml:space="preserve">. This expanding order is an effect of the regime of production. </w:t>
      </w:r>
      <w:r w:rsidRPr="002B033F">
        <w:rPr>
          <w:rStyle w:val="StyleUnderline"/>
        </w:rPr>
        <w:t>But simulation is instead an inward-looking order</w:t>
      </w:r>
      <w:r w:rsidRPr="002B033F">
        <w:rPr>
          <w:sz w:val="8"/>
        </w:rPr>
        <w:t>. It is ‘saturated’ – it cannot expand any further. As a result, explosion will never again happen. It has been replaced by the ‘cold’ energy of the simulacrum. Instead</w:t>
      </w:r>
      <w:r w:rsidRPr="002B033F">
        <w:rPr>
          <w:rStyle w:val="StyleUnderline"/>
        </w:rPr>
        <w:t>, there is constant implosion</w:t>
      </w:r>
      <w:r w:rsidRPr="002B033F">
        <w:rPr>
          <w:sz w:val="8"/>
        </w:rPr>
        <w:t>. The world is saturated. The syste</w:t>
      </w:r>
      <w:r w:rsidRPr="007F1EF9">
        <w:rPr>
          <w:sz w:val="8"/>
        </w:rPr>
        <w:t>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It is as if the forces carrying the meaning of an event beyond itself have slowed to a standstill. The London ‘</w:t>
      </w:r>
      <w:r w:rsidRPr="002B033F">
        <w:rPr>
          <w:rStyle w:val="StyleUnderline"/>
        </w:rPr>
        <w:t>riots’</w:t>
      </w:r>
      <w:r w:rsidRPr="002B033F">
        <w:rPr>
          <w:sz w:val="8"/>
        </w:rPr>
        <w:t xml:space="preserve"> </w:t>
      </w:r>
      <w:r w:rsidRPr="002B033F">
        <w:rPr>
          <w:rStyle w:val="StyleUnderline"/>
        </w:rPr>
        <w:t>or</w:t>
      </w:r>
      <w:r w:rsidRPr="002B033F">
        <w:rPr>
          <w:sz w:val="8"/>
        </w:rPr>
        <w:t xml:space="preserve"> the student</w:t>
      </w:r>
      <w:r w:rsidRPr="007F1EF9">
        <w:rPr>
          <w:sz w:val="8"/>
        </w:rPr>
        <w:t xml:space="preserve"> fees </w:t>
      </w:r>
      <w:r w:rsidRPr="002B033F">
        <w:rPr>
          <w:rStyle w:val="StyleUnderline"/>
          <w:b/>
          <w:bCs/>
          <w:highlight w:val="yellow"/>
        </w:rPr>
        <w:t>protests</w:t>
      </w:r>
      <w:r w:rsidRPr="007F1EF9">
        <w:rPr>
          <w:sz w:val="8"/>
        </w:rPr>
        <w:t xml:space="preserve">, for example, </w:t>
      </w:r>
      <w:r w:rsidRPr="002B033F">
        <w:rPr>
          <w:rStyle w:val="StyleUnderline"/>
          <w:b/>
          <w:bCs/>
          <w:highlight w:val="yellow"/>
        </w:rPr>
        <w:t>do not turn into generalised rebellions</w:t>
      </w:r>
      <w:r w:rsidRPr="007F1EF9">
        <w:rPr>
          <w:sz w:val="8"/>
          <w:highlight w:val="yellow"/>
        </w:rPr>
        <w:t xml:space="preserve"> </w:t>
      </w:r>
      <w:r w:rsidRPr="007F1EF9">
        <w:rPr>
          <w:sz w:val="8"/>
        </w:rPr>
        <w:t xml:space="preserve">in Britain as perhaps they still might in Egypt or Greece. </w:t>
      </w:r>
      <w:r w:rsidRPr="002B033F">
        <w:rPr>
          <w:rStyle w:val="StyleUnderline"/>
          <w:b/>
          <w:bCs/>
          <w:highlight w:val="yellow"/>
        </w:rPr>
        <w:t>We are in an era of ‘anomalies without consequences’</w:t>
      </w:r>
      <w:r w:rsidRPr="007F1EF9">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generalised responsibility, and saturation. Beyond saturation there is only implosion. Anti-consumerism is another target of critique. Criticising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criticises moral critique and scandal, such as Watergate. He argues that </w:t>
      </w:r>
      <w:r w:rsidRPr="009C4AB6">
        <w:rPr>
          <w:rStyle w:val="StyleUnderline"/>
          <w:highlight w:val="yellow"/>
        </w:rPr>
        <w:t xml:space="preserve">the system requires a moral superstructure to operate, </w:t>
      </w:r>
      <w:r w:rsidRPr="007F1EF9">
        <w:rPr>
          <w:sz w:val="8"/>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criticises theories such as Laclau’s, which seek </w:t>
      </w:r>
      <w:r w:rsidRPr="009C4AB6">
        <w:rPr>
          <w:rStyle w:val="StyleUnderline"/>
          <w:highlight w:val="yellow"/>
        </w:rPr>
        <w:t>to re-inject meaning and intensity into politics</w:t>
      </w:r>
      <w:r w:rsidRPr="007F1EF9">
        <w:rPr>
          <w:sz w:val="8"/>
        </w:rPr>
        <w:t xml:space="preserve">. For Baudrillard, this task </w:t>
      </w:r>
      <w:r w:rsidRPr="009C4AB6">
        <w:rPr>
          <w:rStyle w:val="StyleUnderline"/>
          <w:highlight w:val="yellow"/>
        </w:rPr>
        <w:t>is both impossible and reactionary</w:t>
      </w:r>
      <w:r w:rsidRPr="007F1EF9">
        <w:rPr>
          <w:sz w:val="8"/>
        </w:rPr>
        <w:t xml:space="preserve">. Baudrillard sees the system as creating the illusion of its continued power by drawing on or simulating antagonisms and critique. There is thus a danger that </w:t>
      </w:r>
      <w:r w:rsidRPr="009C4AB6">
        <w:rPr>
          <w:rStyle w:val="StyleUnderline"/>
          <w:b/>
          <w:bCs/>
          <w:highlight w:val="yellow"/>
        </w:rPr>
        <w:t xml:space="preserve">critique </w:t>
      </w:r>
      <w:r w:rsidRPr="007F1EF9">
        <w:rPr>
          <w:sz w:val="8"/>
        </w:rPr>
        <w:t>actually</w:t>
      </w:r>
      <w:r w:rsidRPr="009C4AB6">
        <w:rPr>
          <w:rStyle w:val="StyleUnderline"/>
          <w:b/>
          <w:bCs/>
          <w:highlight w:val="yellow"/>
        </w:rPr>
        <w:t xml:space="preserve"> sustains the system, by giving it a power it doesn’t have</w:t>
      </w:r>
      <w:r w:rsidRPr="007F1EF9">
        <w:rPr>
          <w:sz w:val="8"/>
        </w:rPr>
        <w:t xml:space="preserve">. </w:t>
      </w:r>
      <w:r w:rsidRPr="009C4AB6">
        <w:rPr>
          <w:rStyle w:val="StyleUnderline"/>
          <w:b/>
          <w:bCs/>
          <w:highlight w:val="yellow"/>
        </w:rPr>
        <w:t xml:space="preserve">Trying to confront and destroy the system </w:t>
      </w:r>
      <w:r w:rsidRPr="007F1EF9">
        <w:rPr>
          <w:sz w:val="8"/>
        </w:rPr>
        <w:t>thus inadvertently</w:t>
      </w:r>
      <w:r w:rsidRPr="009C4AB6">
        <w:rPr>
          <w:rStyle w:val="StyleUnderline"/>
          <w:b/>
          <w:bCs/>
          <w:highlight w:val="yellow"/>
        </w:rPr>
        <w:t xml:space="preserve"> revives it, giving it back </w:t>
      </w:r>
      <w:r w:rsidRPr="007F1EF9">
        <w:rPr>
          <w:sz w:val="8"/>
        </w:rPr>
        <w:t>a little bit of</w:t>
      </w:r>
      <w:r w:rsidRPr="009C4AB6">
        <w:rPr>
          <w:rStyle w:val="StyleUnderline"/>
          <w:b/>
          <w:bCs/>
          <w:highlight w:val="yellow"/>
        </w:rPr>
        <w:t xml:space="preserve"> symbolic power.</w:t>
      </w:r>
      <w:r w:rsidRPr="007F1EF9">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(i.e.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recognised. It is because it channels such resistance that it is able to mobilise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9C4AB6">
        <w:rPr>
          <w:rStyle w:val="StyleUnderline"/>
          <w:highlight w:val="yellow"/>
        </w:rPr>
        <w:t xml:space="preserve">The strategy for change is now </w:t>
      </w:r>
      <w:r w:rsidRPr="007F1EF9">
        <w:rPr>
          <w:sz w:val="8"/>
        </w:rPr>
        <w:t xml:space="preserve">exacberation, towards </w:t>
      </w:r>
      <w:r w:rsidRPr="009C4AB6">
        <w:rPr>
          <w:rStyle w:val="StyleUnderline"/>
          <w:highlight w:val="yellow"/>
        </w:rPr>
        <w:t>a catastrophic end of the system</w:t>
      </w:r>
      <w:r w:rsidRPr="007F1EF9">
        <w:rPr>
          <w:sz w:val="8"/>
        </w:rPr>
        <w:t xml:space="preserve">. Baudrillard believes that the resultant death of the social will paradoxically bring about socialism. </w:t>
      </w:r>
    </w:p>
    <w:p w14:paraId="78F22EF8" w14:textId="77777777" w:rsidR="00040E65" w:rsidRPr="0057090F" w:rsidRDefault="00040E65" w:rsidP="00040E65">
      <w:pPr>
        <w:pStyle w:val="Heading4"/>
      </w:pPr>
      <w:r>
        <w:t xml:space="preserve">Link 2: Images of suffering fuel violence  </w:t>
      </w:r>
    </w:p>
    <w:p w14:paraId="7E00E982" w14:textId="77777777" w:rsidR="00040E65" w:rsidRPr="00092B31" w:rsidRDefault="00040E65" w:rsidP="00040E65">
      <w:r>
        <w:rPr>
          <w:rStyle w:val="Style13ptBold"/>
        </w:rPr>
        <w:t xml:space="preserve">Alford 20 - </w:t>
      </w:r>
      <w:r w:rsidRPr="00092B31">
        <w:rPr>
          <w:rStyle w:val="Style13ptBold"/>
        </w:rPr>
        <w:t>Aaron J. Alford, Medium, January 13th</w:t>
      </w:r>
      <w:r w:rsidRPr="00951B72">
        <w:rPr>
          <w:rStyle w:val="Style13ptBold"/>
        </w:rPr>
        <w:t>, 2020</w:t>
      </w:r>
      <w:r w:rsidRPr="00951B72">
        <w:t xml:space="preserve"> “Disaster Pornography and the American Media”[</w:t>
      </w:r>
      <w:hyperlink r:id="rId8" w:history="1">
        <w:r w:rsidRPr="00951B72">
          <w:rPr>
            <w:rStyle w:val="Hyperlink"/>
          </w:rPr>
          <w:t>https://medium.com/@aaronjalford1/disaster-pornography-and-the-american-media-f01ee1cb4512</w:t>
        </w:r>
      </w:hyperlink>
      <w:r w:rsidRPr="00951B72">
        <w:t>] Accessed 1/30/20 SAO</w:t>
      </w:r>
      <w:r w:rsidRPr="007517C6">
        <w:rPr>
          <w:sz w:val="2"/>
          <w:szCs w:val="2"/>
        </w:rPr>
        <w:t xml:space="preserve"> </w:t>
      </w:r>
    </w:p>
    <w:p w14:paraId="040B2587" w14:textId="77777777" w:rsidR="00040E65" w:rsidRDefault="00040E65" w:rsidP="00040E65">
      <w:pPr>
        <w:rPr>
          <w:sz w:val="8"/>
        </w:rPr>
      </w:pPr>
      <w:r w:rsidRPr="007517C6">
        <w:rPr>
          <w:sz w:val="8"/>
        </w:rPr>
        <w:t xml:space="preserve">Most of us are familiar with the concept of pornography, at least sexual pornography: Images or media meant to titillate your arousal. Similarly, </w:t>
      </w:r>
      <w:r w:rsidRPr="00811563">
        <w:rPr>
          <w:rStyle w:val="TitleChar"/>
        </w:rPr>
        <w:t xml:space="preserve">the </w:t>
      </w:r>
      <w:r w:rsidRPr="004653FF">
        <w:rPr>
          <w:rStyle w:val="TitleChar"/>
          <w:highlight w:val="yellow"/>
        </w:rPr>
        <w:t xml:space="preserve">images of catastrophe and destruction </w:t>
      </w:r>
      <w:r w:rsidRPr="00811563">
        <w:rPr>
          <w:rStyle w:val="TitleChar"/>
        </w:rPr>
        <w:t xml:space="preserve">presented by the news media </w:t>
      </w:r>
      <w:r w:rsidRPr="004653FF">
        <w:rPr>
          <w:rStyle w:val="TitleChar"/>
          <w:highlight w:val="yellow"/>
        </w:rPr>
        <w:t>are like a drug, used by first world nations to feed off the suffering of the rest of the world</w:t>
      </w:r>
      <w:r w:rsidRPr="007517C6">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ever delightful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BC5294">
        <w:rPr>
          <w:rStyle w:val="TitleChar"/>
          <w:b/>
          <w:bCs/>
          <w:highlight w:val="yellow"/>
        </w:rPr>
        <w:t>Our news media is trying to get you addicted to violence, so they can sell you more ads</w:t>
      </w:r>
      <w:r w:rsidRPr="007517C6">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4653FF">
        <w:rPr>
          <w:rStyle w:val="TitleChar"/>
          <w:highlight w:val="yellow"/>
        </w:rPr>
        <w:t>The Iran war effort is being pushed</w:t>
      </w:r>
      <w:r w:rsidRPr="007517C6">
        <w:rPr>
          <w:sz w:val="8"/>
        </w:rPr>
        <w:t xml:space="preserve">, as I write, </w:t>
      </w:r>
      <w:r w:rsidRPr="004653FF">
        <w:rPr>
          <w:rStyle w:val="TitleChar"/>
          <w:highlight w:val="yellow"/>
        </w:rPr>
        <w:t>by American media</w:t>
      </w:r>
      <w:r w:rsidRPr="007517C6">
        <w:rPr>
          <w:sz w:val="8"/>
        </w:rPr>
        <w:t xml:space="preserve">. Take for example the New York Times coverage of a missile strike compared to Al Jazeera’s coverage of the same missile strike. One is factual, the other wants you to imagine your favorite Iron Man movie. </w:t>
      </w:r>
      <w:r w:rsidRPr="004653FF">
        <w:rPr>
          <w:rStyle w:val="TitleChar"/>
          <w:highlight w:val="yellow"/>
        </w:rPr>
        <w:t xml:space="preserve">The </w:t>
      </w:r>
      <w:r w:rsidRPr="00BC5294">
        <w:rPr>
          <w:rStyle w:val="TitleChar"/>
          <w:b/>
          <w:bCs/>
          <w:highlight w:val="yellow"/>
        </w:rPr>
        <w:t>New York Times wants to feed your wildest fantasies</w:t>
      </w:r>
      <w:r w:rsidRPr="004653FF">
        <w:rPr>
          <w:rStyle w:val="TitleChar"/>
          <w:highlight w:val="yellow"/>
        </w:rPr>
        <w:t xml:space="preserve"> about the glory of war, </w:t>
      </w:r>
      <w:r w:rsidRPr="007517C6">
        <w:rPr>
          <w:sz w:val="8"/>
        </w:rPr>
        <w:t>and how beautiful it is.</w:t>
      </w:r>
      <w:r w:rsidRPr="004653FF">
        <w:rPr>
          <w:rStyle w:val="TitleChar"/>
          <w:highlight w:val="yellow"/>
        </w:rPr>
        <w:t xml:space="preserve"> Al Jazeera, </w:t>
      </w:r>
      <w:r w:rsidRPr="00811563">
        <w:rPr>
          <w:rStyle w:val="TitleChar"/>
        </w:rPr>
        <w:t xml:space="preserve">the non-western source, </w:t>
      </w:r>
      <w:r w:rsidRPr="004653FF">
        <w:rPr>
          <w:rStyle w:val="TitleChar"/>
          <w:highlight w:val="yellow"/>
        </w:rPr>
        <w:t xml:space="preserve">simply reported the facts. </w:t>
      </w:r>
      <w:r w:rsidRPr="007517C6">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F333F8">
        <w:rPr>
          <w:rStyle w:val="TitleChar"/>
          <w:highlight w:val="yellow"/>
        </w:rPr>
        <w:t xml:space="preserve">when the disaster market </w:t>
      </w:r>
      <w:r w:rsidRPr="007517C6">
        <w:rPr>
          <w:sz w:val="8"/>
        </w:rPr>
        <w:t>from around the world</w:t>
      </w:r>
      <w:r w:rsidRPr="00BC5294">
        <w:rPr>
          <w:rStyle w:val="TitleChar"/>
        </w:rPr>
        <w:t xml:space="preserve"> </w:t>
      </w:r>
      <w:r w:rsidRPr="00F333F8">
        <w:rPr>
          <w:rStyle w:val="TitleChar"/>
          <w:highlight w:val="yellow"/>
        </w:rPr>
        <w:t xml:space="preserve">slows down, the west will </w:t>
      </w:r>
      <w:r w:rsidRPr="007517C6">
        <w:rPr>
          <w:sz w:val="8"/>
        </w:rPr>
        <w:t xml:space="preserve">turn inward and </w:t>
      </w:r>
      <w:r w:rsidRPr="00BC5294">
        <w:rPr>
          <w:rStyle w:val="TitleChar"/>
          <w:b/>
          <w:bCs/>
          <w:highlight w:val="yellow"/>
        </w:rPr>
        <w:t>produce its own spectacles of disaster</w:t>
      </w:r>
      <w:r w:rsidRPr="007517C6">
        <w:rPr>
          <w:sz w:val="8"/>
        </w:rPr>
        <w:t xml:space="preserve">. Brexit and the election of white nationalists in America are great examples of what Baudrillard warned of. Another example of this cycle of catastrophe is president Donald Trump’s election. </w:t>
      </w:r>
      <w:r w:rsidRPr="00BC5294">
        <w:rPr>
          <w:rStyle w:val="TitleChar"/>
          <w:highlight w:val="yellow"/>
        </w:rPr>
        <w:t xml:space="preserve">Donald Trump received 2 billion dollars of free </w:t>
      </w:r>
      <w:r w:rsidRPr="00811563">
        <w:rPr>
          <w:rStyle w:val="TitleChar"/>
        </w:rPr>
        <w:t xml:space="preserve">television </w:t>
      </w:r>
      <w:r w:rsidRPr="00BC5294">
        <w:rPr>
          <w:rStyle w:val="TitleChar"/>
          <w:highlight w:val="yellow"/>
        </w:rPr>
        <w:t xml:space="preserve">coverage </w:t>
      </w:r>
      <w:r w:rsidRPr="00811563">
        <w:rPr>
          <w:rStyle w:val="TitleChar"/>
        </w:rPr>
        <w:t>in 2016</w:t>
      </w:r>
      <w:r w:rsidRPr="00811563">
        <w:rPr>
          <w:sz w:val="8"/>
        </w:rPr>
        <w:t xml:space="preserve"> leading up to his election. The media could </w:t>
      </w:r>
      <w:r w:rsidRPr="007517C6">
        <w:rPr>
          <w:sz w:val="8"/>
        </w:rPr>
        <w:t xml:space="preserve">not get enough of this crazy television host billionaire who thought he would be a good president. The truth is that </w:t>
      </w:r>
      <w:r w:rsidRPr="00F333F8">
        <w:rPr>
          <w:rStyle w:val="TitleChar"/>
          <w:highlight w:val="yellow"/>
        </w:rPr>
        <w:t xml:space="preserve">the media </w:t>
      </w:r>
      <w:r w:rsidRPr="00811563">
        <w:rPr>
          <w:rStyle w:val="TitleChar"/>
        </w:rPr>
        <w:t xml:space="preserve">always </w:t>
      </w:r>
      <w:r w:rsidRPr="00F333F8">
        <w:rPr>
          <w:rStyle w:val="TitleChar"/>
          <w:highlight w:val="yellow"/>
        </w:rPr>
        <w:t xml:space="preserve">wanted him </w:t>
      </w:r>
      <w:r w:rsidRPr="007517C6">
        <w:rPr>
          <w:sz w:val="8"/>
        </w:rPr>
        <w:t xml:space="preserve">to be the president, the source of constant disasters both here and abroad. </w:t>
      </w:r>
      <w:r w:rsidRPr="00F333F8">
        <w:rPr>
          <w:rStyle w:val="TitleChar"/>
          <w:highlight w:val="yellow"/>
        </w:rPr>
        <w:t>Donald Trump is a president who: Impulse killed an Iranian General</w:t>
      </w:r>
      <w:r w:rsidRPr="007517C6">
        <w:rPr>
          <w:sz w:val="8"/>
          <w:highlight w:val="yellow"/>
        </w:rPr>
        <w:t xml:space="preserve"> </w:t>
      </w:r>
      <w:r w:rsidRPr="007517C6">
        <w:rPr>
          <w:sz w:val="8"/>
        </w:rPr>
        <w:t xml:space="preserve">without a declaration of war Cut taxes for the rich and raised taxes on the poor </w:t>
      </w:r>
      <w:r w:rsidRPr="00F333F8">
        <w:rPr>
          <w:rStyle w:val="TitleChar"/>
          <w:highlight w:val="yellow"/>
        </w:rPr>
        <w:t>Put</w:t>
      </w:r>
      <w:r w:rsidRPr="007517C6">
        <w:rPr>
          <w:sz w:val="8"/>
          <w:highlight w:val="yellow"/>
        </w:rPr>
        <w:t xml:space="preserve"> </w:t>
      </w:r>
      <w:r w:rsidRPr="007517C6">
        <w:rPr>
          <w:sz w:val="8"/>
        </w:rPr>
        <w:t xml:space="preserve">children, including </w:t>
      </w:r>
      <w:r w:rsidRPr="00F333F8">
        <w:rPr>
          <w:rStyle w:val="TitleChar"/>
          <w:highlight w:val="yellow"/>
        </w:rPr>
        <w:t>babies, in cages</w:t>
      </w:r>
      <w:r w:rsidRPr="007517C6">
        <w:rPr>
          <w:sz w:val="8"/>
          <w:highlight w:val="yellow"/>
        </w:rPr>
        <w:t xml:space="preserve"> </w:t>
      </w:r>
      <w:r w:rsidRPr="007517C6">
        <w:rPr>
          <w:sz w:val="8"/>
        </w:rPr>
        <w:t xml:space="preserve">at the border </w:t>
      </w:r>
      <w:r w:rsidRPr="00F333F8">
        <w:rPr>
          <w:rStyle w:val="TitleChar"/>
          <w:highlight w:val="yellow"/>
        </w:rPr>
        <w:t>Bullied a 15 year old</w:t>
      </w:r>
      <w:r w:rsidRPr="007517C6">
        <w:rPr>
          <w:sz w:val="8"/>
          <w:highlight w:val="yellow"/>
        </w:rPr>
        <w:t xml:space="preserve"> </w:t>
      </w:r>
      <w:r w:rsidRPr="007517C6">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F333F8">
        <w:rPr>
          <w:rStyle w:val="TitleChar"/>
          <w:highlight w:val="yellow"/>
        </w:rPr>
        <w:t>got impeached</w:t>
      </w:r>
      <w:r w:rsidRPr="007517C6">
        <w:rPr>
          <w:sz w:val="8"/>
          <w:highlight w:val="yellow"/>
        </w:rPr>
        <w:t xml:space="preserve"> </w:t>
      </w:r>
      <w:r w:rsidRPr="007517C6">
        <w:rPr>
          <w:sz w:val="8"/>
        </w:rPr>
        <w:t xml:space="preserve">for it Nominated a rapist to the Supreme Court </w:t>
      </w:r>
      <w:r w:rsidRPr="00F333F8">
        <w:rPr>
          <w:rStyle w:val="TitleChar"/>
          <w:highlight w:val="yellow"/>
        </w:rPr>
        <w:t>Supported known child molester</w:t>
      </w:r>
      <w:r w:rsidRPr="007517C6">
        <w:rPr>
          <w:sz w:val="8"/>
          <w:highlight w:val="yellow"/>
        </w:rPr>
        <w:t xml:space="preserve"> </w:t>
      </w:r>
      <w:r w:rsidRPr="007517C6">
        <w:rPr>
          <w:sz w:val="8"/>
        </w:rPr>
        <w:t>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BC5294">
        <w:rPr>
          <w:rStyle w:val="TitleChar"/>
          <w:highlight w:val="yellow"/>
        </w:rPr>
        <w:t xml:space="preserve"> </w:t>
      </w:r>
      <w:r w:rsidRPr="00BC5294">
        <w:rPr>
          <w:rStyle w:val="TitleChar"/>
          <w:b/>
          <w:bCs/>
          <w:highlight w:val="yellow"/>
        </w:rPr>
        <w:t>a walking disaster maker, and the media worships him for it</w:t>
      </w:r>
      <w:r w:rsidRPr="00F333F8">
        <w:rPr>
          <w:rStyle w:val="TitleChar"/>
          <w:highlight w:val="yellow"/>
        </w:rPr>
        <w:t>.</w:t>
      </w:r>
      <w:r w:rsidRPr="007517C6">
        <w:rPr>
          <w:sz w:val="8"/>
        </w:rPr>
        <w:t xml:space="preserve"> Hell, Republicans worship him for it. Even when the media and right wing establishment claim to disagree with him, they put him and his hateful rhetoric on the pedestal. The truth is, no matter what they tell you, the owners of American media want his</w:t>
      </w:r>
      <w:r w:rsidRPr="00F333F8">
        <w:rPr>
          <w:rStyle w:val="TitleChar"/>
          <w:highlight w:val="yellow"/>
        </w:rPr>
        <w:t xml:space="preserve"> reelection. </w:t>
      </w:r>
      <w:r w:rsidRPr="007517C6">
        <w:rPr>
          <w:sz w:val="8"/>
        </w:rPr>
        <w:t>It</w:t>
      </w:r>
      <w:r w:rsidRPr="00F333F8">
        <w:rPr>
          <w:rStyle w:val="TitleChar"/>
          <w:highlight w:val="yellow"/>
        </w:rPr>
        <w:t xml:space="preserve"> is </w:t>
      </w:r>
      <w:r w:rsidRPr="00811563">
        <w:rPr>
          <w:rStyle w:val="TitleChar"/>
        </w:rPr>
        <w:t xml:space="preserve">just </w:t>
      </w:r>
      <w:r w:rsidRPr="00F333F8">
        <w:rPr>
          <w:rStyle w:val="TitleChar"/>
          <w:highlight w:val="yellow"/>
        </w:rPr>
        <w:t>too good for their bottom line.</w:t>
      </w:r>
      <w:r w:rsidRPr="007517C6">
        <w:rPr>
          <w:sz w:val="8"/>
        </w:rPr>
        <w:t xml:space="preserve"> A president who creates disaster’s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w:t>
      </w:r>
      <w:r w:rsidRPr="00811563">
        <w:rPr>
          <w:sz w:val="8"/>
        </w:rPr>
        <w:t xml:space="preserve">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811563">
        <w:rPr>
          <w:rStyle w:val="TitleChar"/>
          <w:b/>
          <w:bCs/>
        </w:rPr>
        <w:t xml:space="preserve">stop watching </w:t>
      </w:r>
      <w:r w:rsidRPr="00811563">
        <w:rPr>
          <w:sz w:val="8"/>
        </w:rPr>
        <w:t>disaster porn. I don’t mean stop watching the news, but I do</w:t>
      </w:r>
      <w:r w:rsidRPr="007517C6">
        <w:rPr>
          <w:sz w:val="8"/>
        </w:rPr>
        <w:t xml:space="preserve"> mean to </w:t>
      </w:r>
      <w:r w:rsidRPr="00BC5294">
        <w:rPr>
          <w:rStyle w:val="TitleChar"/>
          <w:highlight w:val="yellow"/>
        </w:rPr>
        <w:t>stop listening to</w:t>
      </w:r>
      <w:r w:rsidRPr="007517C6">
        <w:rPr>
          <w:sz w:val="8"/>
        </w:rPr>
        <w:t xml:space="preserve"> the neo-liberal pundits,</w:t>
      </w:r>
      <w:r w:rsidRPr="00F333F8">
        <w:rPr>
          <w:rStyle w:val="TitleChar"/>
          <w:highlight w:val="yellow"/>
        </w:rPr>
        <w:t xml:space="preserve"> the discourse of fear, and the spectacles of violence displayed for your pleasure. </w:t>
      </w:r>
      <w:r w:rsidRPr="007517C6">
        <w:rPr>
          <w:sz w:val="8"/>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BC5294">
        <w:rPr>
          <w:rStyle w:val="TitleChar"/>
          <w:b/>
          <w:bCs/>
          <w:highlight w:val="yellow"/>
        </w:rPr>
        <w:t>Say no to the staged spectacle and eventually the market for these simulated disasters will dry up</w:t>
      </w:r>
      <w:r w:rsidRPr="00F333F8">
        <w:rPr>
          <w:rStyle w:val="TitleChar"/>
          <w:highlight w:val="yellow"/>
        </w:rPr>
        <w:t xml:space="preserve">. </w:t>
      </w:r>
      <w:r w:rsidRPr="007517C6">
        <w:rPr>
          <w:sz w:val="8"/>
        </w:rPr>
        <w:t>When the market of staged disasters is no longer where we look</w:t>
      </w:r>
      <w:r w:rsidRPr="00F333F8">
        <w:rPr>
          <w:rStyle w:val="TitleChar"/>
          <w:highlight w:val="yellow"/>
        </w:rPr>
        <w:t xml:space="preserve">, we will again be able to recognize real human suffering </w:t>
      </w:r>
      <w:r w:rsidRPr="007517C6">
        <w:rPr>
          <w:sz w:val="8"/>
        </w:rPr>
        <w:t>when we encounter it,</w:t>
      </w:r>
      <w:r w:rsidRPr="00F333F8">
        <w:rPr>
          <w:rStyle w:val="TitleChar"/>
          <w:highlight w:val="yellow"/>
        </w:rPr>
        <w:t xml:space="preserve"> and act to resolve it.</w:t>
      </w:r>
      <w:r w:rsidRPr="00F333F8">
        <w:rPr>
          <w:rStyle w:val="TitleChar"/>
        </w:rPr>
        <w:t xml:space="preserve"> </w:t>
      </w:r>
      <w:r w:rsidRPr="007517C6">
        <w:rPr>
          <w:sz w:val="8"/>
        </w:rPr>
        <w:t>Rather than ignoring the suffering of the underpaid, overworked, and exploited around us, we will finally be able to recognize their suffering as legitimate, rather than looking to the news for our moral compass.</w:t>
      </w:r>
    </w:p>
    <w:p w14:paraId="423B8FCC" w14:textId="77777777" w:rsidR="00040E65" w:rsidRPr="00FE4E14" w:rsidRDefault="00040E65" w:rsidP="00040E65">
      <w:pPr>
        <w:pStyle w:val="Heading4"/>
      </w:pPr>
      <w:r>
        <w:t xml:space="preserve">Alternative: </w:t>
      </w:r>
      <w:r w:rsidRPr="000C6779">
        <w:rPr>
          <w:u w:val="single"/>
        </w:rPr>
        <w:t>Vote negative</w:t>
      </w:r>
      <w:r w:rsidRPr="00FE4E14">
        <w:t xml:space="preserve"> </w:t>
      </w:r>
      <w:r>
        <w:t xml:space="preserve">to inject the affirmative advocacy with a </w:t>
      </w:r>
      <w:r w:rsidRPr="00A15B89">
        <w:rPr>
          <w:u w:val="single"/>
        </w:rPr>
        <w:t>radical loss</w:t>
      </w:r>
      <w:r>
        <w:t xml:space="preserve">. It’s try or die for the K under their role of the ballot.  </w:t>
      </w:r>
    </w:p>
    <w:p w14:paraId="02085FDA" w14:textId="77777777" w:rsidR="00040E65" w:rsidRDefault="00040E65" w:rsidP="00040E65">
      <w:r w:rsidRPr="00FE4E14">
        <w:rPr>
          <w:rStyle w:val="Style13ptBold"/>
        </w:rPr>
        <w:t xml:space="preserve">Genosko 16 - Gary Genosko, </w:t>
      </w:r>
      <w:r>
        <w:rPr>
          <w:rStyle w:val="Style13ptBold"/>
        </w:rPr>
        <w:t xml:space="preserve">University of Ontario, </w:t>
      </w:r>
      <w:r w:rsidRPr="00FE4E14">
        <w:rPr>
          <w:rStyle w:val="Style13ptBold"/>
        </w:rPr>
        <w:t>Lo Sguardo, 8/29/16</w:t>
      </w:r>
      <w:r>
        <w:t xml:space="preserve"> “How to Lose to a Chess Playing Computer According to Jean Baudrillard” [http://www.losguardo.net/wp-content/uploads/2017/05/2017-23-Genosko.pdf] Accessed 9/14/20 SAO </w:t>
      </w:r>
    </w:p>
    <w:p w14:paraId="1651E066" w14:textId="77777777" w:rsidR="00040E65" w:rsidRPr="003F5722" w:rsidRDefault="00040E65" w:rsidP="00040E65">
      <w:pPr>
        <w:rPr>
          <w:sz w:val="10"/>
        </w:rPr>
      </w:pPr>
      <w:r w:rsidRPr="003F5722">
        <w:rPr>
          <w:sz w:val="10"/>
        </w:rPr>
        <w:t>Readers of Baudrillard know that he thought about competition</w:t>
      </w:r>
      <w:r w:rsidRPr="00EC3429">
        <w:rPr>
          <w:rStyle w:val="StyleUnderline"/>
          <w:highlight w:val="yellow"/>
        </w:rPr>
        <w:t xml:space="preserve"> in </w:t>
      </w:r>
      <w:r w:rsidRPr="003F5722">
        <w:rPr>
          <w:sz w:val="10"/>
        </w:rPr>
        <w:t xml:space="preserve">sport and </w:t>
      </w:r>
      <w:r w:rsidRPr="00EC3429">
        <w:rPr>
          <w:rStyle w:val="StyleUnderline"/>
          <w:highlight w:val="yellow"/>
        </w:rPr>
        <w:t xml:space="preserve">games </w:t>
      </w:r>
      <w:r w:rsidRPr="003F5722">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B915F9">
        <w:rPr>
          <w:rStyle w:val="StyleUnderline"/>
          <w:b/>
          <w:bCs/>
        </w:rPr>
        <w:t xml:space="preserve"> </w:t>
      </w:r>
      <w:r w:rsidRPr="00E03DE7">
        <w:rPr>
          <w:rStyle w:val="StyleUnderline"/>
          <w:b/>
          <w:bCs/>
          <w:highlight w:val="yellow"/>
        </w:rPr>
        <w:t xml:space="preserve">ride failure to </w:t>
      </w:r>
      <w:r w:rsidRPr="003F5722">
        <w:rPr>
          <w:sz w:val="10"/>
        </w:rPr>
        <w:t>an ignominious</w:t>
      </w:r>
      <w:r w:rsidRPr="00E03DE7">
        <w:rPr>
          <w:rStyle w:val="StyleUnderline"/>
          <w:b/>
          <w:bCs/>
          <w:highlight w:val="yellow"/>
        </w:rPr>
        <w:t xml:space="preserve"> counter-victory</w:t>
      </w:r>
      <w:r w:rsidRPr="003F5722">
        <w:rPr>
          <w:sz w:val="10"/>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sidRPr="00E03DE7">
        <w:rPr>
          <w:rStyle w:val="StyleUnderline"/>
          <w:b/>
          <w:bCs/>
          <w:highlight w:val="yellow"/>
        </w:rPr>
        <w:t>radical losers stand apart from the crowd</w:t>
      </w:r>
      <w:r w:rsidRPr="00EC3429">
        <w:rPr>
          <w:rStyle w:val="StyleUnderline"/>
          <w:highlight w:val="yellow"/>
        </w:rPr>
        <w:t xml:space="preserve"> </w:t>
      </w:r>
      <w:r w:rsidRPr="003F5722">
        <w:rPr>
          <w:sz w:val="10"/>
        </w:rPr>
        <w:t xml:space="preserve">in the virulence of their capacity to radiate loss that </w:t>
      </w:r>
      <w:r w:rsidRPr="00EC3429">
        <w:rPr>
          <w:rStyle w:val="StyleUnderline"/>
          <w:highlight w:val="yellow"/>
        </w:rPr>
        <w:t xml:space="preserve">they throw down </w:t>
      </w:r>
      <w:r w:rsidRPr="003F5722">
        <w:rPr>
          <w:sz w:val="10"/>
        </w:rPr>
        <w:t>as</w:t>
      </w:r>
      <w:r w:rsidRPr="00EC3429">
        <w:rPr>
          <w:rStyle w:val="StyleUnderline"/>
          <w:highlight w:val="yellow"/>
        </w:rPr>
        <w:t xml:space="preserve"> a challenge</w:t>
      </w:r>
      <w:r w:rsidRPr="003F5722">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3F5722">
        <w:rPr>
          <w:rStyle w:val="Emphasis"/>
          <w:highlight w:val="yellow"/>
        </w:rPr>
        <w:t>an act of contempt for the fruits of victory, institutional accommodation, and the cheap inducements of</w:t>
      </w:r>
      <w:r w:rsidRPr="003F5722">
        <w:rPr>
          <w:rStyle w:val="StyleUnderline"/>
          <w:b/>
          <w:bCs/>
          <w:highlight w:val="yellow"/>
        </w:rPr>
        <w:t xml:space="preserve"> prestige and glory</w:t>
      </w:r>
      <w:r w:rsidRPr="003F5722">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EC3429">
        <w:rPr>
          <w:rStyle w:val="StyleUnderline"/>
          <w:highlight w:val="yellow"/>
        </w:rPr>
        <w:t xml:space="preserve">to defeat </w:t>
      </w:r>
      <w:r w:rsidRPr="003F5722">
        <w:rPr>
          <w:sz w:val="10"/>
        </w:rPr>
        <w:t>programming</w:t>
      </w:r>
      <w:r w:rsidRPr="00EC3429">
        <w:rPr>
          <w:rStyle w:val="StyleUnderline"/>
          <w:highlight w:val="yellow"/>
        </w:rPr>
        <w:t xml:space="preserve"> power by critically regaining the counter-</w:t>
      </w:r>
      <w:r w:rsidRPr="0085582F">
        <w:rPr>
          <w:rStyle w:val="StyleUnderline"/>
          <w:highlight w:val="yellow"/>
        </w:rPr>
        <w:t xml:space="preserve">technical and (dys)functional skills </w:t>
      </w:r>
      <w:r w:rsidRPr="00EC3429">
        <w:rPr>
          <w:rStyle w:val="StyleUnderline"/>
          <w:highlight w:val="yellow"/>
        </w:rPr>
        <w:t>of the loser</w:t>
      </w:r>
      <w:r w:rsidRPr="003F5722">
        <w:rPr>
          <w:sz w:val="10"/>
        </w:rPr>
        <w:t xml:space="preserve">. </w:t>
      </w:r>
    </w:p>
    <w:p w14:paraId="5E1A775B" w14:textId="77777777" w:rsidR="00040E65" w:rsidRPr="003F5722" w:rsidRDefault="00040E65" w:rsidP="00040E65">
      <w:pPr>
        <w:rPr>
          <w:b/>
          <w:bCs/>
          <w:sz w:val="26"/>
          <w:u w:val="single"/>
        </w:rPr>
      </w:pPr>
      <w:r w:rsidRPr="003F5722">
        <w:rPr>
          <w:rStyle w:val="Style13ptBold"/>
          <w:highlight w:val="yellow"/>
        </w:rPr>
        <w:t>He Continues</w:t>
      </w:r>
      <w:r w:rsidRPr="003F5722">
        <w:rPr>
          <w:rStyle w:val="Style13ptBold"/>
        </w:rPr>
        <w:t xml:space="preserve"> </w:t>
      </w:r>
      <w:r w:rsidRPr="003F5722">
        <w:t xml:space="preserve">Genosko 16 - Gary Genosko, University of Ontario, Lo Sguardo, 8/29/16 “How to Lose to a Chess Playing Computer According to Jean Baudrillard” [http://www.losguardo.net/wp-content/uploads/2017/05/2017-23-Genosko.pdf] Accessed 1/24/19 SAO </w:t>
      </w:r>
    </w:p>
    <w:p w14:paraId="3861C7C8" w14:textId="77777777" w:rsidR="00040E65" w:rsidRDefault="00040E65" w:rsidP="00040E65">
      <w:pPr>
        <w:rPr>
          <w:rStyle w:val="StyleUnderline"/>
        </w:rPr>
      </w:pPr>
      <w:r w:rsidRPr="003F5722">
        <w:rPr>
          <w:sz w:val="10"/>
        </w:rPr>
        <w:t>Baudrillard observed an inversion of roles and possibilities. Kasparov became a calculating machine, and Deeper Blue acquired, by the time of the second match and in virtue of the cunning of IBM’s programmers, the capacity to «play against its own calculating nature»30. Deeper Blue became more HALlike, in other words, when it chose to reject an obvious move for one that did not give it an immediate advantage and, in human terms, follow the path of weak play, ultimately committing an error that forced a draw. Deeper Blue was squeeezed into a space between rules and laws. Baudrillard quotes Kasparov to the effect that he couldn’t understand how such a turn of events could happen. Yet the matter is clear for Baudrillard: an inversion has taken place, however imperfectly. Certainly, Deeper Blue had been programmed «to beat human beings on their own ground»31 against the human desire to become more machinic than a machine opponent. Baudrillard refuses to concede that this has anything to do with the acquisition of human thought by machines: «The inhuman can mimic the human to perfection, without ceasing to be inhuman»32. Distinguishing between intelligence ideally abstracted into a computer, and thought’s instabilities in swerving from the path of reason and the ladder of higher and more efficient intelligence, Baudrillard configures the human– machine exchange in a way that does equal damage to the machine when a human ideal is projected on it, robbing it of its specificities, just as the human is diminished in acquiring machinic capabilities. Preserving both specificities is vital. In this way, Baudrillard takes the lesson of Kasparov’s loss to Deeper Blue as a wake-up call: «</w:t>
      </w:r>
      <w:r w:rsidRPr="0066504E">
        <w:rPr>
          <w:rStyle w:val="StyleUnderline"/>
          <w:highlight w:val="yellow"/>
        </w:rPr>
        <w:t>Rather than fight on a ground where victory is never certain (that of technical intelligence), let us choose to fight on the terrain of thought, where the question of winning does not actually arise</w:t>
      </w:r>
      <w:r w:rsidRPr="003F5722">
        <w:rPr>
          <w:sz w:val="10"/>
        </w:rPr>
        <w:t xml:space="preserve">»33. Conclusion Has Baudrillard relinquished his earlier idea of loss or simply refused the question of winning? Immediately he explains: «This is the key: maintaining the radical uselessness of thought, its negative predestination for any use or purpose whatsoever»34. It is «good fortune» that Deeper Blue defeated Kasparov because it shows that </w:t>
      </w:r>
      <w:r w:rsidRPr="003F5722">
        <w:rPr>
          <w:rStyle w:val="StyleUnderline"/>
          <w:highlight w:val="yellow"/>
        </w:rPr>
        <w:t>human thought has been relieved by computers of the burden of computation, calculation, communication, in short, of «knowledge and information</w:t>
      </w:r>
      <w:r w:rsidRPr="003F5722">
        <w:rPr>
          <w:sz w:val="10"/>
        </w:rPr>
        <w:t xml:space="preserve">». Having the virtual, the infoverse, think us, is a benefit for human thought since it can take up its tasks unburdened: «Thought can once again assume its place where ‘the thinking is’»35. For Baudrillard, «the person who thinks ‘in return,’ the one who thinks because he is thought, is liberated from the unilateral ‘service’ of thought by the operation of the machine itself»36. The cold and calculating gift without return that would be the perfection of </w:t>
      </w:r>
      <w:r w:rsidRPr="0066504E">
        <w:rPr>
          <w:rStyle w:val="StyleUnderline"/>
          <w:highlight w:val="yellow"/>
        </w:rPr>
        <w:t>artificial intelligence challenges human thinking to redouble its efforts toward non-functional meandering passages and singularities</w:t>
      </w:r>
      <w:r w:rsidRPr="003F5722">
        <w:rPr>
          <w:sz w:val="10"/>
        </w:rPr>
        <w:t xml:space="preserve">. Deeper Blue’s victory is liberating in this respect: from functionality, from meaning; for nothing, for throwing and blowing it. </w:t>
      </w:r>
      <w:r w:rsidRPr="0066504E">
        <w:rPr>
          <w:rStyle w:val="StyleUnderline"/>
          <w:highlight w:val="yellow"/>
        </w:rPr>
        <w:t xml:space="preserve">Relief from having to win, </w:t>
      </w:r>
      <w:r w:rsidRPr="003F5722">
        <w:rPr>
          <w:sz w:val="10"/>
        </w:rPr>
        <w:t>to succeed</w:t>
      </w:r>
      <w:r w:rsidRPr="0066504E">
        <w:rPr>
          <w:rStyle w:val="StyleUnderline"/>
          <w:highlight w:val="yellow"/>
        </w:rPr>
        <w:t xml:space="preserve">, to establish oneself; </w:t>
      </w:r>
      <w:r w:rsidRPr="003F5722">
        <w:rPr>
          <w:sz w:val="10"/>
        </w:rPr>
        <w:t>instead, the pursuit of singularities is paradoxically liberated by devolving perfect intelligence to the machine. This is not alienation but liberation:</w:t>
      </w:r>
      <w:r w:rsidRPr="003F5722">
        <w:rPr>
          <w:rStyle w:val="StyleUnderline"/>
        </w:rPr>
        <w:t xml:space="preserve"> </w:t>
      </w:r>
      <w:r w:rsidRPr="0066504E">
        <w:rPr>
          <w:rStyle w:val="StyleUnderline"/>
          <w:highlight w:val="yellow"/>
        </w:rPr>
        <w:t>freedom to fail, and create a</w:t>
      </w:r>
      <w:r>
        <w:rPr>
          <w:rStyle w:val="StyleUnderline"/>
          <w:highlight w:val="yellow"/>
        </w:rPr>
        <w:t>l</w:t>
      </w:r>
      <w:r w:rsidRPr="0066504E">
        <w:rPr>
          <w:rStyle w:val="StyleUnderline"/>
          <w:highlight w:val="yellow"/>
        </w:rPr>
        <w:t>ong the way.</w:t>
      </w:r>
    </w:p>
    <w:p w14:paraId="578B1369" w14:textId="443C6F48" w:rsidR="00040E65" w:rsidRDefault="00040E65" w:rsidP="00040E65">
      <w:pPr>
        <w:pStyle w:val="Heading2"/>
      </w:pPr>
      <w:r>
        <w:t>2</w:t>
      </w:r>
    </w:p>
    <w:p w14:paraId="512E5E3B" w14:textId="77777777" w:rsidR="00040E65" w:rsidRPr="00D47418" w:rsidRDefault="00040E65" w:rsidP="00040E65">
      <w:pPr>
        <w:pStyle w:val="Heading4"/>
      </w:pPr>
      <w:r>
        <w:t>In 1951, white doctors cultured infinitely self-replicating cells from a black woman dying of cancer named Henrietta Lacks. Since then, medical companies have used her cells to generate billions of dollars of revenue without any compensation to her family. The current state of intellectual property protection gives them no recourse.</w:t>
      </w:r>
    </w:p>
    <w:p w14:paraId="7AE1DA91" w14:textId="77777777" w:rsidR="00040E65" w:rsidRPr="00D47418" w:rsidRDefault="00040E65" w:rsidP="00040E65">
      <w:pPr>
        <w:rPr>
          <w:sz w:val="14"/>
        </w:rPr>
      </w:pPr>
      <w:r w:rsidRPr="00D47418">
        <w:rPr>
          <w:sz w:val="14"/>
        </w:rPr>
        <w:t xml:space="preserve">Christina </w:t>
      </w:r>
      <w:r w:rsidRPr="00D47418">
        <w:rPr>
          <w:rStyle w:val="StyleUnderline"/>
        </w:rPr>
        <w:t>Bostick</w:t>
      </w:r>
      <w:r w:rsidRPr="00D47418">
        <w:rPr>
          <w:sz w:val="14"/>
        </w:rPr>
        <w:t xml:space="preserve">, founder </w:t>
      </w:r>
      <w:r w:rsidRPr="00D47418">
        <w:rPr>
          <w:rStyle w:val="StyleUnderline"/>
        </w:rPr>
        <w:t>and</w:t>
      </w:r>
      <w:r w:rsidRPr="00D47418">
        <w:rPr>
          <w:sz w:val="14"/>
        </w:rPr>
        <w:t xml:space="preserve"> managing director of Bostick Law Firm, and Kai </w:t>
      </w:r>
      <w:r w:rsidRPr="00D47418">
        <w:rPr>
          <w:rStyle w:val="StyleUnderline"/>
        </w:rPr>
        <w:t>Ryssdal</w:t>
      </w:r>
      <w:r w:rsidRPr="00D47418">
        <w:rPr>
          <w:sz w:val="14"/>
        </w:rPr>
        <w:t xml:space="preserve">, American radio journalist and the host of Marketplace, Who owns Henrietta Lacks’ cells?, Jul 9, </w:t>
      </w:r>
      <w:r w:rsidRPr="00D47418">
        <w:rPr>
          <w:rStyle w:val="StyleUnderline"/>
        </w:rPr>
        <w:t>2018</w:t>
      </w:r>
      <w:r w:rsidRPr="00D47418">
        <w:rPr>
          <w:sz w:val="14"/>
        </w:rPr>
        <w:t xml:space="preserve">, </w:t>
      </w:r>
      <w:hyperlink r:id="rId9" w:history="1">
        <w:r w:rsidRPr="00D47418">
          <w:rPr>
            <w:rStyle w:val="Hyperlink"/>
            <w:sz w:val="14"/>
          </w:rPr>
          <w:t>https://www.marketplace.org/2018/07/09/who-owns-henrietta-lacks-disembodied-cells/</w:t>
        </w:r>
      </w:hyperlink>
      <w:r w:rsidRPr="00D47418">
        <w:rPr>
          <w:sz w:val="14"/>
        </w:rPr>
        <w:t xml:space="preserve"> //BA PB Brackets in original card</w:t>
      </w:r>
    </w:p>
    <w:p w14:paraId="458AE469" w14:textId="77777777" w:rsidR="00040E65" w:rsidRPr="00D47418" w:rsidRDefault="00040E65" w:rsidP="00040E65">
      <w:pPr>
        <w:rPr>
          <w:sz w:val="14"/>
        </w:rPr>
      </w:pPr>
      <w:r w:rsidRPr="00D150C5">
        <w:rPr>
          <w:sz w:val="14"/>
        </w:rPr>
        <w:t xml:space="preserve">You’ve probably heard the story of </w:t>
      </w:r>
      <w:r w:rsidRPr="00D150C5">
        <w:rPr>
          <w:rStyle w:val="StyleUnderline"/>
          <w:highlight w:val="yellow"/>
        </w:rPr>
        <w:t>Henrietta Lacks’</w:t>
      </w:r>
      <w:r w:rsidRPr="00D150C5">
        <w:rPr>
          <w:sz w:val="14"/>
        </w:rPr>
        <w:t xml:space="preserve"> cells, which spawned more than 17,000 patents, a bestselling book and a made-for-TV movie starring Oprah. The cancer cells were harvested from Lacks’ cervix without her consent in 1951. According to Johns Hopkins, where doctors took the cells, the resulting </w:t>
      </w:r>
      <w:r w:rsidRPr="00D150C5">
        <w:rPr>
          <w:rStyle w:val="StyleUnderline"/>
          <w:highlight w:val="yellow"/>
        </w:rPr>
        <w:t>“immortal” cell line</w:t>
      </w:r>
      <w:r w:rsidRPr="00D150C5">
        <w:rPr>
          <w:rStyle w:val="StyleUnderline"/>
        </w:rPr>
        <w:t xml:space="preserve">, known as HeLa, </w:t>
      </w:r>
      <w:r w:rsidRPr="00D150C5">
        <w:rPr>
          <w:rStyle w:val="StyleUnderline"/>
          <w:highlight w:val="yellow"/>
        </w:rPr>
        <w:t>has contributed to medical breakthroughs from</w:t>
      </w:r>
      <w:r w:rsidRPr="00D150C5">
        <w:rPr>
          <w:rStyle w:val="StyleUnderline"/>
        </w:rPr>
        <w:t xml:space="preserve"> research on the effects of zero gravity in outer space and the development of </w:t>
      </w:r>
      <w:r w:rsidRPr="00D150C5">
        <w:rPr>
          <w:rStyle w:val="StyleUnderline"/>
          <w:highlight w:val="yellow"/>
        </w:rPr>
        <w:t>the polio vaccine, to</w:t>
      </w:r>
      <w:r w:rsidRPr="00D150C5">
        <w:rPr>
          <w:rStyle w:val="StyleUnderline"/>
        </w:rPr>
        <w:t xml:space="preserve"> the study of </w:t>
      </w:r>
      <w:r w:rsidRPr="00D150C5">
        <w:rPr>
          <w:rStyle w:val="StyleUnderline"/>
          <w:highlight w:val="yellow"/>
        </w:rPr>
        <w:t>leukemia and</w:t>
      </w:r>
      <w:r w:rsidRPr="00D150C5">
        <w:rPr>
          <w:rStyle w:val="StyleUnderline"/>
        </w:rPr>
        <w:t xml:space="preserve"> the </w:t>
      </w:r>
      <w:r w:rsidRPr="00D150C5">
        <w:rPr>
          <w:rStyle w:val="StyleUnderline"/>
          <w:highlight w:val="yellow"/>
        </w:rPr>
        <w:t>AIDS</w:t>
      </w:r>
      <w:r w:rsidRPr="00D150C5">
        <w:rPr>
          <w:rStyle w:val="StyleUnderline"/>
        </w:rPr>
        <w:t xml:space="preserve"> virus</w:t>
      </w:r>
      <w:r w:rsidRPr="00D150C5">
        <w:rPr>
          <w:sz w:val="14"/>
        </w:rPr>
        <w:t xml:space="preserve">. Conspicuously missing from some of the stories about the legacy of Lacks’ cells, however, is the story of what has happened to </w:t>
      </w:r>
      <w:r w:rsidRPr="00D150C5">
        <w:rPr>
          <w:rStyle w:val="StyleUnderline"/>
          <w:highlight w:val="yellow"/>
        </w:rPr>
        <w:t>her descendants</w:t>
      </w:r>
      <w:r w:rsidRPr="00D150C5">
        <w:rPr>
          <w:sz w:val="14"/>
        </w:rPr>
        <w:t xml:space="preserve">. Many of them, including Lacks’ grandsons, </w:t>
      </w:r>
      <w:r w:rsidRPr="00D150C5">
        <w:rPr>
          <w:rStyle w:val="StyleUnderline"/>
          <w:highlight w:val="yellow"/>
        </w:rPr>
        <w:t>haven’t seen any compensation</w:t>
      </w:r>
      <w:r w:rsidRPr="00D150C5">
        <w:rPr>
          <w:rStyle w:val="StyleUnderline"/>
        </w:rPr>
        <w:t xml:space="preserve"> or recognition as their grandmother’s cells rack up accolades and scientific discoveries</w:t>
      </w:r>
      <w:r w:rsidRPr="00D150C5">
        <w:rPr>
          <w:sz w:val="14"/>
        </w:rPr>
        <w:t xml:space="preserve">. Now, they’re working with Christina Bostick, founder and managing director of Bostick Law Firm, who is trying to change the way we think about the cells’ autonomy by helping the cells sue for their own rights. She calls it creative litigation, and Marketplace host Kai Ryssdal discussed with her how it raises questions about what constitutes life. The following is an edited transcript of their conversation. Kai Ryssdal: Why does this case matter to you? Christina Bostick: You know, I am concerned about the exploitation of disenfranchised people in this country and how the law functions to disempower them from having a voice and from pursuing any concerns about their case. That’s not the way America’s supposed to work. </w:t>
      </w:r>
      <w:r w:rsidRPr="00D150C5">
        <w:rPr>
          <w:rStyle w:val="StyleUnderline"/>
        </w:rPr>
        <w:t>You’re supposed to be able to utilize the legal system to find justice</w:t>
      </w:r>
      <w:r w:rsidRPr="00D150C5">
        <w:rPr>
          <w:sz w:val="14"/>
        </w:rPr>
        <w:t xml:space="preserve">. And so, this was sort of right up my alley. It kind of just came to me that I should reach out to Ron Lacks, who is the grandson of Henrietta Lacks and see if there was anything I could do to help. Ryssdal: We should say here, because it’s important: you, on behalf of the family, don’t seek ownership of these cells and this cell line but rather guardianship … explain that to me. Bostick: Yes, there is some legal background that says </w:t>
      </w:r>
      <w:r w:rsidRPr="00D150C5">
        <w:rPr>
          <w:rStyle w:val="StyleUnderline"/>
          <w:highlight w:val="yellow"/>
        </w:rPr>
        <w:t>you can’t</w:t>
      </w:r>
      <w:r w:rsidRPr="00D150C5">
        <w:rPr>
          <w:rStyle w:val="StyleUnderline"/>
        </w:rPr>
        <w:t xml:space="preserve"> really </w:t>
      </w:r>
      <w:r w:rsidRPr="00D150C5">
        <w:rPr>
          <w:rStyle w:val="StyleUnderline"/>
          <w:highlight w:val="yellow"/>
        </w:rPr>
        <w:t>own a cell</w:t>
      </w:r>
      <w:r w:rsidRPr="00D150C5">
        <w:rPr>
          <w:rStyle w:val="StyleUnderline"/>
        </w:rPr>
        <w:t xml:space="preserve"> or something that has been disposed of from your body. </w:t>
      </w:r>
      <w:r w:rsidRPr="00D150C5">
        <w:rPr>
          <w:rStyle w:val="StyleUnderline"/>
          <w:highlight w:val="yellow"/>
        </w:rPr>
        <w:t>So</w:t>
      </w:r>
      <w:r w:rsidRPr="00D150C5">
        <w:rPr>
          <w:rStyle w:val="StyleUnderline"/>
        </w:rPr>
        <w:t xml:space="preserve"> I think </w:t>
      </w:r>
      <w:r w:rsidRPr="00D150C5">
        <w:rPr>
          <w:rStyle w:val="StyleUnderline"/>
          <w:highlight w:val="yellow"/>
        </w:rPr>
        <w:t>it’s</w:t>
      </w:r>
      <w:r w:rsidRPr="00D150C5">
        <w:rPr>
          <w:rStyle w:val="StyleUnderline"/>
        </w:rPr>
        <w:t xml:space="preserve"> more of </w:t>
      </w:r>
      <w:r w:rsidRPr="00D150C5">
        <w:rPr>
          <w:rStyle w:val="StyleUnderline"/>
          <w:highlight w:val="yellow"/>
        </w:rPr>
        <w:t>an uphill battle</w:t>
      </w:r>
      <w:r w:rsidRPr="00D150C5">
        <w:rPr>
          <w:rStyle w:val="StyleUnderline"/>
        </w:rPr>
        <w:t xml:space="preserve"> to look at ownership of the cells or </w:t>
      </w:r>
      <w:r w:rsidRPr="00D150C5">
        <w:rPr>
          <w:rStyle w:val="StyleUnderline"/>
          <w:highlight w:val="yellow"/>
        </w:rPr>
        <w:t>to try and patent a cell</w:t>
      </w:r>
      <w:r w:rsidRPr="00D150C5">
        <w:rPr>
          <w:rStyle w:val="StyleUnderline"/>
        </w:rPr>
        <w:t xml:space="preserve">. And so a guardianship of the cell really says that </w:t>
      </w:r>
      <w:r w:rsidRPr="00D150C5">
        <w:rPr>
          <w:rStyle w:val="StyleUnderline"/>
          <w:highlight w:val="yellow"/>
        </w:rPr>
        <w:t>the cell owns itself</w:t>
      </w:r>
      <w:r w:rsidRPr="00D150C5">
        <w:rPr>
          <w:rStyle w:val="StyleUnderline"/>
        </w:rPr>
        <w:t>, that the cell has rights.</w:t>
      </w:r>
      <w:r w:rsidRPr="00D150C5">
        <w:rPr>
          <w:sz w:val="14"/>
        </w:rPr>
        <w:t xml:space="preserve"> This is a question that’s really unique: is a cell, in it of itself, life? Ryssdal: Not to get cold blooded about this, but there’s millions — probably billions — of dollars in patents and intellectual property and all kinds of things that have come from this cell line. Bostick: That’s right. There are many steps to this process, this is a big case. It’s very technical, very medical and scientific, and so some of those scientific aspects of things are going to have to be dealt with by experts. But my main concern is how do we get this case into court. Because so far, it hasn’t had a day in court. Right? And that’s primarily because there’s this thing called statute of limitations in the law, so you only get somewhere between one and maybe 10 years, depending on what the claim is, to file a lawsuit. Ryssdal: If you prevail, and this goes the way you hope it goes for your clients, what does that look like? Bostick: Well, right now, like I said, we are pursuing a guardianship petition. So the first step is, how can I get the cells themselves to pursue a claim? Then the next step is to sue Johns Hopkins in particular. Ryssdal: Which is where </w:t>
      </w:r>
      <w:r w:rsidRPr="00D150C5">
        <w:rPr>
          <w:rStyle w:val="StyleUnderline"/>
        </w:rPr>
        <w:t>Henrietta Lacks went in 1950-ish, right? To get this original treatment from which this cell line was derived</w:t>
      </w:r>
      <w:r w:rsidRPr="00D150C5">
        <w:rPr>
          <w:sz w:val="14"/>
        </w:rPr>
        <w:t xml:space="preserve">. Bostick: That’s exactly right. When her cells were taken and studied, the communications back and forth between her, the treatments … all of those things need to be legally investigated. And so the next step is sort of going through what we call the discovery process to figure out what information is out there and if there are any other litigants that we need to pursue. Ryssdal: </w:t>
      </w:r>
      <w:r w:rsidRPr="00D47418">
        <w:rPr>
          <w:rStyle w:val="StyleUnderline"/>
          <w:highlight w:val="yellow"/>
        </w:rPr>
        <w:t>Hopkins</w:t>
      </w:r>
      <w:r w:rsidRPr="00D150C5">
        <w:rPr>
          <w:sz w:val="14"/>
        </w:rPr>
        <w:t xml:space="preserve">, we should say, denies culpability here. Bostick: Yes, that is my understanding. [They </w:t>
      </w:r>
      <w:r w:rsidRPr="00D47418">
        <w:rPr>
          <w:rStyle w:val="StyleUnderline"/>
          <w:highlight w:val="yellow"/>
        </w:rPr>
        <w:t>say]</w:t>
      </w:r>
      <w:r w:rsidRPr="00D150C5">
        <w:rPr>
          <w:rStyle w:val="StyleUnderline"/>
        </w:rPr>
        <w:t xml:space="preserve"> that </w:t>
      </w:r>
      <w:r w:rsidRPr="00D47418">
        <w:rPr>
          <w:rStyle w:val="StyleUnderline"/>
          <w:highlight w:val="yellow"/>
        </w:rPr>
        <w:t>the statute of limitations has run</w:t>
      </w:r>
      <w:r w:rsidRPr="00D150C5">
        <w:rPr>
          <w:rStyle w:val="StyleUnderline"/>
        </w:rPr>
        <w:t>, there should be no ability to file a claim against them and that they did not take out a patent, which they weren’t legally authorized to do on the cells so they haven’t reaped a benefit</w:t>
      </w:r>
      <w:r w:rsidRPr="00D150C5">
        <w:rPr>
          <w:sz w:val="14"/>
        </w:rPr>
        <w:t xml:space="preserve">. I think that that’s a little black and white and whether or not there has been a profit here is something that needs some investigating. </w:t>
      </w:r>
    </w:p>
    <w:p w14:paraId="7C69742C" w14:textId="77777777" w:rsidR="00040E65" w:rsidRDefault="00040E65" w:rsidP="00040E65">
      <w:pPr>
        <w:pStyle w:val="Heading4"/>
      </w:pPr>
      <w:r>
        <w:t>Thus the Counterplan: The United States ought to give Henrietta Lacks’ family intellectual property rights over the use of her cells. It competes, cells can’t be owned in the status qou so we strengthen protections, and cells count as medicine for the purpose of the debate.</w:t>
      </w:r>
    </w:p>
    <w:p w14:paraId="749AA8A1" w14:textId="77777777" w:rsidR="00040E65" w:rsidRPr="00272B9C" w:rsidRDefault="00040E65" w:rsidP="00040E65">
      <w:pPr>
        <w:rPr>
          <w:sz w:val="14"/>
        </w:rPr>
      </w:pPr>
      <w:r w:rsidRPr="00272B9C">
        <w:rPr>
          <w:rStyle w:val="StyleUnderline"/>
        </w:rPr>
        <w:t>U.S. National Library of Medicine</w:t>
      </w:r>
      <w:r w:rsidRPr="00272B9C">
        <w:rPr>
          <w:sz w:val="14"/>
        </w:rPr>
        <w:t xml:space="preserve">, Doctor of medicine profession (MD), </w:t>
      </w:r>
      <w:r w:rsidRPr="00272B9C">
        <w:rPr>
          <w:rStyle w:val="StyleUnderline"/>
        </w:rPr>
        <w:t>No Date</w:t>
      </w:r>
      <w:r w:rsidRPr="00272B9C">
        <w:rPr>
          <w:sz w:val="14"/>
        </w:rPr>
        <w:t xml:space="preserve">, </w:t>
      </w:r>
      <w:hyperlink r:id="rId10" w:history="1">
        <w:r w:rsidRPr="00272B9C">
          <w:rPr>
            <w:rStyle w:val="Hyperlink"/>
            <w:sz w:val="14"/>
          </w:rPr>
          <w:t>https://medlineplus.gov/ency/article/001936.htm</w:t>
        </w:r>
      </w:hyperlink>
      <w:r w:rsidRPr="00272B9C">
        <w:rPr>
          <w:sz w:val="14"/>
        </w:rPr>
        <w:t xml:space="preserve"> //BA PB</w:t>
      </w:r>
    </w:p>
    <w:p w14:paraId="0A4D88EB" w14:textId="30E9BB00" w:rsidR="00040E65" w:rsidRPr="00040E65" w:rsidRDefault="00040E65" w:rsidP="00040E65">
      <w:pPr>
        <w:rPr>
          <w:sz w:val="14"/>
        </w:rPr>
      </w:pPr>
      <w:r w:rsidRPr="00272B9C">
        <w:rPr>
          <w:sz w:val="14"/>
        </w:rPr>
        <w:t xml:space="preserve">The practice of </w:t>
      </w:r>
      <w:r w:rsidRPr="00272B9C">
        <w:rPr>
          <w:rStyle w:val="StyleUnderline"/>
          <w:highlight w:val="yellow"/>
        </w:rPr>
        <w:t>medicine includes the diagnosis, treatment, correction, advisement, or prescription for any human</w:t>
      </w:r>
      <w:r w:rsidRPr="00272B9C">
        <w:rPr>
          <w:sz w:val="14"/>
        </w:rPr>
        <w:t xml:space="preserve"> disease, </w:t>
      </w:r>
      <w:r w:rsidRPr="00272B9C">
        <w:rPr>
          <w:rStyle w:val="StyleUnderline"/>
          <w:highlight w:val="yellow"/>
        </w:rPr>
        <w:t>ailment</w:t>
      </w:r>
      <w:r w:rsidRPr="00272B9C">
        <w:rPr>
          <w:sz w:val="14"/>
        </w:rPr>
        <w:t>, injury, infirmity, deformity, pain, or other condition, physical or mental, real or imaginary.</w:t>
      </w:r>
    </w:p>
    <w:p w14:paraId="5B8A5757" w14:textId="77777777" w:rsidR="00040E65" w:rsidRPr="00BA0BCE" w:rsidRDefault="00040E65" w:rsidP="00040E65">
      <w:pPr>
        <w:pStyle w:val="Heading4"/>
      </w:pPr>
      <w:r>
        <w:t xml:space="preserve">The counterplan prevents pharmaceutical companies from unjustly profiting off of black life, and provides retributive justice for Henrietta’s family. </w:t>
      </w:r>
    </w:p>
    <w:p w14:paraId="654598BE" w14:textId="77777777" w:rsidR="00040E65" w:rsidRPr="00D47418" w:rsidRDefault="00040E65" w:rsidP="00040E65">
      <w:pPr>
        <w:rPr>
          <w:sz w:val="14"/>
        </w:rPr>
      </w:pPr>
      <w:r w:rsidRPr="00D47418">
        <w:rPr>
          <w:sz w:val="14"/>
        </w:rPr>
        <w:t xml:space="preserve">Donna M. </w:t>
      </w:r>
      <w:r w:rsidRPr="00D47418">
        <w:rPr>
          <w:rStyle w:val="StyleUnderline"/>
        </w:rPr>
        <w:t>Owens</w:t>
      </w:r>
      <w:r w:rsidRPr="00D47418">
        <w:rPr>
          <w:sz w:val="14"/>
        </w:rPr>
        <w:t xml:space="preserve">, Award-winning digital, print and broadcast journalist, Family of Henrietta Lacks Plans to Sue Pharmaceutical Companies They Say Profited from Her Cancer Cells, AUGUST 5, </w:t>
      </w:r>
      <w:r w:rsidRPr="00D47418">
        <w:rPr>
          <w:rStyle w:val="StyleUnderline"/>
        </w:rPr>
        <w:t>2021</w:t>
      </w:r>
      <w:r w:rsidRPr="00D47418">
        <w:rPr>
          <w:sz w:val="14"/>
        </w:rPr>
        <w:t xml:space="preserve">, </w:t>
      </w:r>
      <w:hyperlink r:id="rId11" w:history="1">
        <w:r w:rsidRPr="00D47418">
          <w:rPr>
            <w:rStyle w:val="Hyperlink"/>
            <w:sz w:val="14"/>
          </w:rPr>
          <w:t>https://www.essence.com/news/henrietta-lacks-family-retains-ben-crump/</w:t>
        </w:r>
      </w:hyperlink>
      <w:r w:rsidRPr="00D47418">
        <w:rPr>
          <w:sz w:val="14"/>
        </w:rPr>
        <w:t xml:space="preserve"> //BA PB</w:t>
      </w:r>
    </w:p>
    <w:p w14:paraId="3A019FB1" w14:textId="77777777" w:rsidR="00040E65" w:rsidRPr="00D47418" w:rsidRDefault="00040E65" w:rsidP="00040E65">
      <w:pPr>
        <w:rPr>
          <w:rStyle w:val="StyleUnderline"/>
        </w:rPr>
      </w:pPr>
      <w:r w:rsidRPr="00D47418">
        <w:rPr>
          <w:rStyle w:val="StyleUnderline"/>
          <w:highlight w:val="yellow"/>
        </w:rPr>
        <w:t>“The American pharmaceutical community has a</w:t>
      </w:r>
      <w:r w:rsidRPr="00D150C5">
        <w:rPr>
          <w:rStyle w:val="StyleUnderline"/>
        </w:rPr>
        <w:t xml:space="preserve"> shameful </w:t>
      </w:r>
      <w:r w:rsidRPr="00D47418">
        <w:rPr>
          <w:rStyle w:val="StyleUnderline"/>
          <w:highlight w:val="yellow"/>
        </w:rPr>
        <w:t>history of profiting off</w:t>
      </w:r>
      <w:r w:rsidRPr="00D150C5">
        <w:rPr>
          <w:rStyle w:val="StyleUnderline"/>
        </w:rPr>
        <w:t xml:space="preserve"> research at the expense of </w:t>
      </w:r>
      <w:r w:rsidRPr="00D47418">
        <w:rPr>
          <w:rStyle w:val="StyleUnderline"/>
          <w:highlight w:val="yellow"/>
        </w:rPr>
        <w:t>Black people without their</w:t>
      </w:r>
      <w:r w:rsidRPr="00D150C5">
        <w:rPr>
          <w:rStyle w:val="StyleUnderline"/>
        </w:rPr>
        <w:t xml:space="preserve"> knowledge, </w:t>
      </w:r>
      <w:r w:rsidRPr="00D47418">
        <w:rPr>
          <w:rStyle w:val="StyleUnderline"/>
          <w:highlight w:val="yellow"/>
        </w:rPr>
        <w:t>consent, or benefit,</w:t>
      </w:r>
      <w:r w:rsidRPr="00D150C5">
        <w:rPr>
          <w:rStyle w:val="StyleUnderline"/>
        </w:rPr>
        <w:t xml:space="preserve"> leading to mass profits for pharmaceutical companies from our illnesses and our very bodies,”</w:t>
      </w:r>
      <w:r w:rsidRPr="00D47418">
        <w:rPr>
          <w:sz w:val="14"/>
        </w:rPr>
        <w:t xml:space="preserve"> said Crump. “</w:t>
      </w:r>
      <w:r w:rsidRPr="00D47418">
        <w:rPr>
          <w:rStyle w:val="StyleUnderline"/>
          <w:highlight w:val="yellow"/>
        </w:rPr>
        <w:t>There is no clearer example of this than Henrietta Lacks and</w:t>
      </w:r>
      <w:r w:rsidRPr="00D150C5">
        <w:rPr>
          <w:rStyle w:val="StyleUnderline"/>
        </w:rPr>
        <w:t xml:space="preserve"> the seemingly endless manipulation of </w:t>
      </w:r>
      <w:r w:rsidRPr="00D47418">
        <w:rPr>
          <w:rStyle w:val="StyleUnderline"/>
          <w:highlight w:val="yellow"/>
        </w:rPr>
        <w:t>her genetic material</w:t>
      </w:r>
      <w:r w:rsidRPr="00D47418">
        <w:rPr>
          <w:sz w:val="14"/>
        </w:rPr>
        <w:t xml:space="preserve">.” Born in Virginia, Lacks was a farmer who’d migrated to Maryland. The wife and mother of five was treated for cervical cancer at The Johns Hopkins Hospital in Baltimore, dying of the disease in 1951 at age 31. Prior to her death, a sample of Lacks’s cancer cells retrieved during a biopsy were sent to the lab of a cancer researcher. Those cells, now commonly known as HeLa (using her initials), were discovered to have an amazing property not seen before: while other cells would perish, Lacks’s cells survived and would double. Because they could be grown continuously in laboratory conditions, HeLa cells have since been used for medical and other research. Breakthroughs range from development of the polio vaccine, to treatments for cancer, HIV/AIDS, Parkinson’s disease, and in vitro fertilization. Lacks’s cells have also been used in cosmetics testing, and they were even sent to space to study the impact of zero gravity. More recently, they have reportedly been used in COVID-19 research. Yet Crump contends, </w:t>
      </w:r>
      <w:r w:rsidRPr="00D47418">
        <w:rPr>
          <w:rStyle w:val="StyleUnderline"/>
        </w:rPr>
        <w:t xml:space="preserve">“the pharmaceutical companies have been unjustly enriched by this unethical taking of her cells, </w:t>
      </w:r>
      <w:r w:rsidRPr="00D47418">
        <w:rPr>
          <w:rStyle w:val="StyleUnderline"/>
          <w:highlight w:val="yellow"/>
        </w:rPr>
        <w:t>while</w:t>
      </w:r>
      <w:r w:rsidRPr="00D47418">
        <w:rPr>
          <w:rStyle w:val="StyleUnderline"/>
        </w:rPr>
        <w:t xml:space="preserve"> Henrietta </w:t>
      </w:r>
      <w:r w:rsidRPr="00D47418">
        <w:rPr>
          <w:rStyle w:val="StyleUnderline"/>
          <w:highlight w:val="yellow"/>
        </w:rPr>
        <w:t>Lacks’s family has never been afforded any equity.” Billions of dollars have been made</w:t>
      </w:r>
      <w:r w:rsidRPr="00D47418">
        <w:rPr>
          <w:sz w:val="14"/>
        </w:rPr>
        <w:t xml:space="preserve">, he said. Seeger added that </w:t>
      </w:r>
      <w:r w:rsidRPr="00D47418">
        <w:rPr>
          <w:rStyle w:val="StyleUnderline"/>
        </w:rPr>
        <w:t xml:space="preserve">Lacks’s cells have been “monetized </w:t>
      </w:r>
      <w:r w:rsidRPr="00D47418">
        <w:rPr>
          <w:rStyle w:val="StyleUnderline"/>
          <w:highlight w:val="yellow"/>
        </w:rPr>
        <w:t>by big pharmaceutical companies</w:t>
      </w:r>
      <w:r w:rsidRPr="00D47418">
        <w:rPr>
          <w:rStyle w:val="StyleUnderline"/>
        </w:rPr>
        <w:t xml:space="preserve"> for decades…these companies have profited from the ill-gotten genetic material of Mrs. Lacks, taken without her permission. It’s simply not right and we intend to hold them accountable.”</w:t>
      </w:r>
      <w:r w:rsidRPr="00D47418">
        <w:rPr>
          <w:sz w:val="14"/>
        </w:rPr>
        <w:t xml:space="preserve"> Speaking at last week’s press conference, Kim Lacks called what happened to her grandmother a “theft.” Lacks’s story garnered national and international attention following the 2010 publication of “The Immortal Life of Henrietta Lacks,” by author and journalist Rebecca Skloot. The award-winning nonfiction book became a bestseller and later an Emmy-nominated HBO film starring Oprah Winfrey as daughter Deborah Lacks, and Renee Elise Goldsberry as Henrietta Lacks. Crump told ESSENCE in an interview that he and his legal team are “researching all aspects of getting equity and relief for the descendants of Henrietta Lacks.” A lawsuit is expected to be filed on October 4, the anniversary of her death. He said hundreds of pharmaceutical companies as well as others could potentially be sued. ESSENCE contacted Johns Hopkins for comment and was directed by a spokeswoman to a website. It states that Johns Hopkins “has never sold or profited from the discovery or distribution of HeLa cells and does not own the rights to the HeLa cell line.” The website further notes that in the 1950s, </w:t>
      </w:r>
      <w:r w:rsidRPr="00D47418">
        <w:rPr>
          <w:rStyle w:val="StyleUnderline"/>
        </w:rPr>
        <w:t>when Lacks was hospitalized, there were no established practices for informing or obtaining consent from patients when retrieving cell or tissue samples for research purposes, nor were there any regulations on the use of patients’ cells in research</w:t>
      </w:r>
      <w:r w:rsidRPr="00D47418">
        <w:rPr>
          <w:sz w:val="14"/>
        </w:rPr>
        <w:t xml:space="preserve">. “It was common practice at Hopkins for extra samples to be collected from cervical cancer patients during biopsies to be used for research purposes, regardless of race or socio-economic status.” The Lacks case influenced an update to the Common Rule, an ethical standard for informed patient consent in the medical community. It requires doctors to inform patients if any aspect of their medical case will be used for research and to assign them a code number to establish anonymity. Crump, who has represented the families of George Floyd, Breonna Taylor, and others in lawsuits related to fatal policing, said he believes the Lacks case ties into larger issues revolving around race. </w:t>
      </w:r>
      <w:r w:rsidRPr="00D47418">
        <w:rPr>
          <w:rStyle w:val="StyleUnderline"/>
        </w:rPr>
        <w:t>“</w:t>
      </w:r>
      <w:r w:rsidRPr="00D47418">
        <w:rPr>
          <w:rStyle w:val="StyleUnderline"/>
          <w:highlight w:val="yellow"/>
        </w:rPr>
        <w:t>We have to make America respect the value of Black life</w:t>
      </w:r>
      <w:r w:rsidRPr="00D47418">
        <w:rPr>
          <w:rStyle w:val="StyleUnderline"/>
        </w:rPr>
        <w:t xml:space="preserve">.” </w:t>
      </w:r>
    </w:p>
    <w:p w14:paraId="6B582E01" w14:textId="4F425893" w:rsidR="00040E65" w:rsidRDefault="00040E65" w:rsidP="00040E65">
      <w:pPr>
        <w:pStyle w:val="Heading2"/>
      </w:pPr>
      <w:r>
        <w:t>3</w:t>
      </w:r>
    </w:p>
    <w:p w14:paraId="0F0483C1" w14:textId="77777777" w:rsidR="00040E65" w:rsidRDefault="00040E65" w:rsidP="00040E65">
      <w:pPr>
        <w:pStyle w:val="Heading4"/>
      </w:pPr>
      <w:r w:rsidRPr="001D20AB">
        <w:t xml:space="preserve">CP Text: </w:t>
      </w:r>
      <w:r>
        <w:t>C</w:t>
      </w:r>
      <w:r w:rsidRPr="001D20AB">
        <w:t>ountries</w:t>
      </w:r>
      <w:r>
        <w:t xml:space="preserve"> in the WTO</w:t>
      </w:r>
      <w:r w:rsidRPr="001D20AB">
        <w:t xml:space="preserve"> should create a consent and compensation mechanism to prevent biopiracy</w:t>
      </w:r>
      <w:r>
        <w:t xml:space="preserve"> in drug development   </w:t>
      </w:r>
    </w:p>
    <w:p w14:paraId="3B3F3205" w14:textId="77777777" w:rsidR="00040E65" w:rsidRDefault="00040E65" w:rsidP="00040E65">
      <w:r>
        <w:rPr>
          <w:rStyle w:val="Style13ptBold"/>
        </w:rPr>
        <w:t xml:space="preserve">Nard 03 - </w:t>
      </w:r>
      <w:r w:rsidRPr="00A6374E">
        <w:rPr>
          <w:rStyle w:val="Style13ptBold"/>
        </w:rPr>
        <w:t>Craig Allen Nard, Director, Center for Law, Technology, and the Arts, Case Western Reserve University School of Law, Minnesota Law Review, October 2003</w:t>
      </w:r>
      <w:r>
        <w:t xml:space="preserve"> “</w:t>
      </w:r>
      <w:r w:rsidRPr="00D16B30">
        <w:t xml:space="preserve">IN </w:t>
      </w:r>
      <w:r>
        <w:t>DEFENSE OF GEOGRAPHIC DISPARITY” [</w:t>
      </w:r>
      <w:r w:rsidRPr="00D16B30">
        <w:t>http://scholarlycommons.law.case.edu/cgi/viewcontent.cgi?article=1277&amp;context=faculty_publications</w:t>
      </w:r>
      <w:r>
        <w:t>] Accessed 8/26/21 SAO</w:t>
      </w:r>
    </w:p>
    <w:p w14:paraId="026EB86C" w14:textId="77777777" w:rsidR="00040E65" w:rsidRPr="00A6374E" w:rsidRDefault="00040E65" w:rsidP="00040E65">
      <w:pPr>
        <w:rPr>
          <w:sz w:val="14"/>
        </w:rPr>
      </w:pPr>
      <w:r w:rsidRPr="00A6374E">
        <w:rPr>
          <w:sz w:val="14"/>
        </w:rPr>
        <w:t xml:space="preserve">Professor Bagley and I are on common ground when she argues that </w:t>
      </w:r>
      <w:r w:rsidRPr="00522145">
        <w:rPr>
          <w:rStyle w:val="StyleUnderline"/>
          <w:highlight w:val="yellow"/>
        </w:rPr>
        <w:t xml:space="preserve">indigenous peoples deserve to be compensated for </w:t>
      </w:r>
      <w:r w:rsidRPr="00C655D1">
        <w:rPr>
          <w:rStyle w:val="StyleUnderline"/>
        </w:rPr>
        <w:t>the</w:t>
      </w:r>
      <w:r w:rsidRPr="00522145">
        <w:rPr>
          <w:rStyle w:val="StyleUnderline"/>
          <w:highlight w:val="yellow"/>
        </w:rPr>
        <w:t xml:space="preserve"> commercial exploitation </w:t>
      </w:r>
      <w:r w:rsidRPr="00A6374E">
        <w:rPr>
          <w:sz w:val="14"/>
        </w:rPr>
        <w:t xml:space="preserve">of their traditional knowledge.49 This concern is important, </w:t>
      </w:r>
      <w:r w:rsidRPr="00C655D1">
        <w:rPr>
          <w:rStyle w:val="StyleUnderline"/>
        </w:rPr>
        <w:t>however</w:t>
      </w:r>
      <w:r w:rsidRPr="00522145">
        <w:rPr>
          <w:rStyle w:val="StyleUnderline"/>
          <w:highlight w:val="yellow"/>
        </w:rPr>
        <w:t xml:space="preserve"> the problem </w:t>
      </w:r>
      <w:r w:rsidRPr="00A6374E">
        <w:rPr>
          <w:sz w:val="14"/>
        </w:rPr>
        <w:t>here</w:t>
      </w:r>
      <w:r w:rsidRPr="00C655D1">
        <w:rPr>
          <w:rStyle w:val="StyleUnderline"/>
        </w:rPr>
        <w:t xml:space="preserve"> </w:t>
      </w:r>
      <w:r w:rsidRPr="00522145">
        <w:rPr>
          <w:rStyle w:val="StyleUnderline"/>
          <w:highlight w:val="yellow"/>
        </w:rPr>
        <w:t xml:space="preserve">is not the </w:t>
      </w:r>
      <w:r w:rsidRPr="00A6374E">
        <w:rPr>
          <w:sz w:val="14"/>
        </w:rPr>
        <w:t>availability of</w:t>
      </w:r>
      <w:r w:rsidRPr="00522145">
        <w:rPr>
          <w:rStyle w:val="StyleUnderline"/>
          <w:highlight w:val="yellow"/>
        </w:rPr>
        <w:t xml:space="preserve"> patent </w:t>
      </w:r>
      <w:r w:rsidRPr="00A6374E">
        <w:rPr>
          <w:sz w:val="14"/>
        </w:rPr>
        <w:t xml:space="preserve">protection </w:t>
      </w:r>
      <w:r w:rsidRPr="00522145">
        <w:rPr>
          <w:rStyle w:val="StyleUnderline"/>
          <w:highlight w:val="yellow"/>
        </w:rPr>
        <w:t xml:space="preserve">but </w:t>
      </w:r>
      <w:r w:rsidRPr="00A6374E">
        <w:rPr>
          <w:sz w:val="14"/>
        </w:rPr>
        <w:t>rather</w:t>
      </w:r>
      <w:r w:rsidRPr="00522145">
        <w:rPr>
          <w:rStyle w:val="StyleUnderline"/>
          <w:highlight w:val="yellow"/>
        </w:rPr>
        <w:t xml:space="preserve"> the lack of a</w:t>
      </w:r>
      <w:r w:rsidRPr="00A6374E">
        <w:rPr>
          <w:sz w:val="14"/>
        </w:rPr>
        <w:t xml:space="preserve">n adequate </w:t>
      </w:r>
      <w:r w:rsidRPr="00522145">
        <w:rPr>
          <w:rStyle w:val="StyleUnderline"/>
          <w:highlight w:val="yellow"/>
        </w:rPr>
        <w:t xml:space="preserve">compensatory mechanism </w:t>
      </w:r>
      <w:r w:rsidRPr="00A6374E">
        <w:rPr>
          <w:sz w:val="14"/>
        </w:rPr>
        <w:t xml:space="preserve">for developing nations and indigenous peoples.50 </w:t>
      </w:r>
      <w:r w:rsidRPr="00522145">
        <w:rPr>
          <w:rStyle w:val="StyleUnderline"/>
          <w:highlight w:val="yellow"/>
        </w:rPr>
        <w:t xml:space="preserve">Safeguards must be put in place </w:t>
      </w:r>
      <w:r w:rsidRPr="00951927">
        <w:rPr>
          <w:rStyle w:val="StyleUnderline"/>
        </w:rPr>
        <w:t>so as to prevent “biopiracy”</w:t>
      </w:r>
      <w:r w:rsidRPr="00A6374E">
        <w:rPr>
          <w:sz w:val="14"/>
        </w:rPr>
        <w:t xml:space="preserve"> similar to the Hoodia cactus incident.51 </w:t>
      </w:r>
      <w:r w:rsidRPr="00522145">
        <w:rPr>
          <w:rStyle w:val="StyleUnderline"/>
          <w:highlight w:val="yellow"/>
        </w:rPr>
        <w:t xml:space="preserve">The </w:t>
      </w:r>
      <w:r w:rsidRPr="00A6374E">
        <w:rPr>
          <w:sz w:val="14"/>
        </w:rPr>
        <w:t>availability of</w:t>
      </w:r>
      <w:r w:rsidRPr="00522145">
        <w:rPr>
          <w:rStyle w:val="StyleUnderline"/>
          <w:highlight w:val="yellow"/>
        </w:rPr>
        <w:t xml:space="preserve"> patent </w:t>
      </w:r>
      <w:r w:rsidRPr="00A6374E">
        <w:rPr>
          <w:sz w:val="14"/>
        </w:rPr>
        <w:t>protection</w:t>
      </w:r>
      <w:r w:rsidRPr="00522145">
        <w:rPr>
          <w:rStyle w:val="StyleUnderline"/>
          <w:highlight w:val="yellow"/>
        </w:rPr>
        <w:t xml:space="preserve"> must be accompanied by a compensatory structure and mutual consent </w:t>
      </w:r>
      <w:r w:rsidRPr="00951927">
        <w:rPr>
          <w:rStyle w:val="StyleUnderline"/>
        </w:rPr>
        <w:t>so that the keepers of traditional knowledge will be equitably compensated,</w:t>
      </w:r>
      <w:r w:rsidRPr="00A6374E">
        <w:rPr>
          <w:sz w:val="14"/>
        </w:rPr>
        <w:t xml:space="preserve"> the sovereignty of the host nation respected, and its biodiversity conserved. </w:t>
      </w:r>
      <w:r w:rsidRPr="00951927">
        <w:rPr>
          <w:rStyle w:val="StyleUnderline"/>
        </w:rPr>
        <w:t xml:space="preserve">One way to accomplish these goals is </w:t>
      </w:r>
      <w:r w:rsidRPr="00522145">
        <w:rPr>
          <w:rStyle w:val="StyleUnderline"/>
          <w:highlight w:val="yellow"/>
        </w:rPr>
        <w:t>through a contractual arrangement and a notification provision</w:t>
      </w:r>
      <w:r w:rsidRPr="00A6374E">
        <w:rPr>
          <w:sz w:val="14"/>
        </w:rPr>
        <w:t>52 that are consistent with the aims of patent law and biodiversity conservation. To this end</w:t>
      </w:r>
      <w:r w:rsidRPr="00A6374E">
        <w:rPr>
          <w:sz w:val="14"/>
          <w:highlight w:val="yellow"/>
        </w:rPr>
        <w:t xml:space="preserve">, </w:t>
      </w:r>
      <w:r w:rsidRPr="00522145">
        <w:rPr>
          <w:rStyle w:val="StyleUnderline"/>
          <w:highlight w:val="yellow"/>
        </w:rPr>
        <w:t>it is preferable</w:t>
      </w:r>
      <w:r w:rsidRPr="00A6374E">
        <w:rPr>
          <w:sz w:val="14"/>
        </w:rPr>
        <w:t xml:space="preserve">, as Professor Marco Ricolfi has argued, </w:t>
      </w:r>
      <w:r w:rsidRPr="00522145">
        <w:rPr>
          <w:rStyle w:val="StyleUnderline"/>
          <w:highlight w:val="yellow"/>
        </w:rPr>
        <w:t xml:space="preserve">to amend </w:t>
      </w:r>
      <w:r w:rsidRPr="00A6374E">
        <w:rPr>
          <w:rStyle w:val="StyleUnderline"/>
        </w:rPr>
        <w:t xml:space="preserve">the </w:t>
      </w:r>
      <w:r w:rsidRPr="00522145">
        <w:rPr>
          <w:rStyle w:val="StyleUnderline"/>
          <w:highlight w:val="yellow"/>
        </w:rPr>
        <w:t xml:space="preserve">domestic patent laws </w:t>
      </w:r>
      <w:r w:rsidRPr="00A6374E">
        <w:rPr>
          <w:rStyle w:val="StyleUnderline"/>
        </w:rPr>
        <w:t xml:space="preserve">of developed countries </w:t>
      </w:r>
      <w:r w:rsidRPr="00A6374E">
        <w:rPr>
          <w:rStyle w:val="StyleUnderline"/>
          <w:highlight w:val="yellow"/>
        </w:rPr>
        <w:t xml:space="preserve">to require </w:t>
      </w:r>
      <w:r w:rsidRPr="00522145">
        <w:rPr>
          <w:rStyle w:val="StyleUnderline"/>
          <w:highlight w:val="yellow"/>
        </w:rPr>
        <w:t xml:space="preserve">lawful acquisition of genetic resources and an equitable compensatory arrangement </w:t>
      </w:r>
      <w:r w:rsidRPr="00951927">
        <w:rPr>
          <w:rStyle w:val="StyleUnderline"/>
        </w:rPr>
        <w:t>based on the commercial exploitation of these resources</w:t>
      </w:r>
      <w:r w:rsidRPr="00A6374E">
        <w:rPr>
          <w:sz w:val="14"/>
        </w:rPr>
        <w:t>.53 A less satisfactory, though workable, approach is to encourage the formation of voluntary contractual relationships between the keepers of traditional knowledge and those who desire it. A prominent example is the bioprospecting agreement54 entered into between the Instituto Nacional de Biodiveridad (INBio),55 a private, non-profit, Costa Rican organization, and Merck, the U.S. pharmaceutical company.56 The terms of the Merck agreement are confidential, but it is known that Merck paid INBio $1.35 million in return for 10,000 samples of flora, soil, and insects collected by INBio and for in formation about how these samples have been traditionally used.57 Merck is also obligated to pay INBio royalties on future sales of products developed from the samples, which in turn are to be invested, in part, in conservation efforts.58</w:t>
      </w:r>
    </w:p>
    <w:p w14:paraId="6CA5A919" w14:textId="44385DE9" w:rsidR="00040E65" w:rsidRDefault="00040E65" w:rsidP="00040E65">
      <w:pPr>
        <w:pStyle w:val="Heading4"/>
      </w:pPr>
      <w:r>
        <w:t xml:space="preserve">Mutually Exclusivity: Countries can’t </w:t>
      </w:r>
      <w:r w:rsidR="00CB36E8">
        <w:t>ignore</w:t>
      </w:r>
      <w:r>
        <w:t xml:space="preserve"> patents and use them as mechanism for wealth transfer. </w:t>
      </w:r>
    </w:p>
    <w:p w14:paraId="2A55282F" w14:textId="77777777" w:rsidR="00040E65" w:rsidRDefault="00040E65" w:rsidP="00040E65">
      <w:pPr>
        <w:pStyle w:val="Heading4"/>
      </w:pPr>
      <w:r>
        <w:t xml:space="preserve">Net Benefit: Capacity Building </w:t>
      </w:r>
    </w:p>
    <w:p w14:paraId="1FF36679" w14:textId="77777777" w:rsidR="00040E65" w:rsidRDefault="00040E65" w:rsidP="00040E65">
      <w:pPr>
        <w:pStyle w:val="Heading4"/>
      </w:pPr>
      <w:r>
        <w:t xml:space="preserve">[1] </w:t>
      </w:r>
      <w:r w:rsidRPr="00A541F4">
        <w:t xml:space="preserve">Empirically bioprospecting with compensation leads to conservation and capacity building which is </w:t>
      </w:r>
      <w:r>
        <w:t>key to</w:t>
      </w:r>
      <w:r w:rsidRPr="00A541F4">
        <w:t xml:space="preserve"> moving past an extractive </w:t>
      </w:r>
      <w:r>
        <w:t xml:space="preserve">imperial </w:t>
      </w:r>
      <w:r w:rsidRPr="00A541F4">
        <w:t xml:space="preserve">economy </w:t>
      </w:r>
      <w:r>
        <w:t xml:space="preserve">  </w:t>
      </w:r>
    </w:p>
    <w:p w14:paraId="57AEE9CD" w14:textId="77777777" w:rsidR="00040E65" w:rsidRDefault="00040E65" w:rsidP="00040E65">
      <w:r>
        <w:rPr>
          <w:rStyle w:val="Style13ptBold"/>
        </w:rPr>
        <w:t xml:space="preserve">Castree 2 - </w:t>
      </w:r>
      <w:r w:rsidRPr="001D20AB">
        <w:rPr>
          <w:rStyle w:val="Style13ptBold"/>
        </w:rPr>
        <w:t>Noel Castree, in the journal Transactions of the Institute of British Geographers, October 2002</w:t>
      </w:r>
      <w:r w:rsidRPr="001D20AB">
        <w:t xml:space="preserve"> “Bioprospecting: from theory to practice (and back again)” [</w:t>
      </w:r>
      <w:r>
        <w:t>https://www.jstor.org/stable/3804566</w:t>
      </w:r>
      <w:r w:rsidRPr="001D20AB">
        <w:t xml:space="preserve">] </w:t>
      </w:r>
      <w:r>
        <w:t xml:space="preserve">Accessed 8/26/21 </w:t>
      </w:r>
      <w:r w:rsidRPr="001D20AB">
        <w:t>SAO</w:t>
      </w:r>
    </w:p>
    <w:p w14:paraId="6C4C4000" w14:textId="77777777" w:rsidR="00040E65" w:rsidRPr="00A6374E" w:rsidRDefault="00040E65" w:rsidP="00040E65">
      <w:pPr>
        <w:rPr>
          <w:sz w:val="10"/>
        </w:rPr>
      </w:pPr>
      <w:r w:rsidRPr="00A6374E">
        <w:rPr>
          <w:sz w:val="10"/>
        </w:rPr>
        <w:t xml:space="preserve">This brings us to the second supposed strength of </w:t>
      </w:r>
      <w:r w:rsidRPr="00C83E70">
        <w:rPr>
          <w:rStyle w:val="Emphasis"/>
          <w:highlight w:val="yellow"/>
        </w:rPr>
        <w:t>bioprospecting</w:t>
      </w:r>
      <w:r w:rsidRPr="00A6374E">
        <w:rPr>
          <w:sz w:val="10"/>
        </w:rPr>
        <w:t xml:space="preserve">: that, aside from the monetary benefits, it </w:t>
      </w:r>
      <w:r w:rsidRPr="00C83E70">
        <w:rPr>
          <w:rStyle w:val="Emphasis"/>
          <w:highlight w:val="yellow"/>
        </w:rPr>
        <w:t>brings unique non-monetary advantages to source countries</w:t>
      </w:r>
      <w:r w:rsidRPr="00A6374E">
        <w:rPr>
          <w:sz w:val="10"/>
        </w:rPr>
        <w:t xml:space="preserve">. </w:t>
      </w:r>
      <w:r w:rsidRPr="00DF4B2F">
        <w:rPr>
          <w:rStyle w:val="StyleUnderline"/>
        </w:rPr>
        <w:t>Biotechnology is among the most research-intensive of all industries, and the economic value attached to biodiversity increases in proportion to the sophistication with which it is understood and used</w:t>
      </w:r>
      <w:r w:rsidRPr="00A6374E">
        <w:rPr>
          <w:sz w:val="10"/>
        </w:rPr>
        <w:t>. This means that what countries like Costa Rica are really selling is not ‘raw biodiversity’ but knowledge of biodiversity (Janssen 1999). This is most obvious in those cases where, say, a pharmaceutical company pays for access to folk knowledge of tropical medicinal plants. But even newly discovered biodiversity has a major actual and potential knowledge component attached to it. The greater the degree of sample analysis a bioprospecting broker can undertake – using, for example, bioassay arrays – the greater the fee per sample it can charge to buyers. As Weiss and Eisner put it in their proselytizing essay ‘Partnerships for value-added through bioprospecting’</w:t>
      </w:r>
      <w:r w:rsidRPr="00A6374E">
        <w:rPr>
          <w:sz w:val="10"/>
          <w:highlight w:val="yellow"/>
        </w:rPr>
        <w:t xml:space="preserve">, </w:t>
      </w:r>
      <w:r w:rsidRPr="00C83E70">
        <w:rPr>
          <w:rStyle w:val="StyleUnderline"/>
          <w:highlight w:val="yellow"/>
        </w:rPr>
        <w:t xml:space="preserve">Developing countries naturally wish to </w:t>
      </w:r>
      <w:r w:rsidRPr="00A6374E">
        <w:rPr>
          <w:rStyle w:val="StyleUnderline"/>
        </w:rPr>
        <w:t xml:space="preserve">begin their . . . prospecting activities at as high a technological level as possible, so as to maximise their value-added and to </w:t>
      </w:r>
      <w:r w:rsidRPr="00C83E70">
        <w:rPr>
          <w:rStyle w:val="StyleUnderline"/>
          <w:highlight w:val="yellow"/>
        </w:rPr>
        <w:t>avoid relegating themselves to their traditional roles as suppliers of raw materials to industries in more advanced countries</w:t>
      </w:r>
      <w:r w:rsidRPr="00A6374E">
        <w:rPr>
          <w:sz w:val="10"/>
        </w:rPr>
        <w:t xml:space="preserve">. (Eisner 1998, 489) So, in theory at least, </w:t>
      </w:r>
      <w:r w:rsidRPr="00C83E70">
        <w:rPr>
          <w:rStyle w:val="StyleUnderline"/>
        </w:rPr>
        <w:t>bioprospecting</w:t>
      </w:r>
      <w:r w:rsidRPr="00C83E70">
        <w:rPr>
          <w:rStyle w:val="StyleUnderline"/>
          <w:highlight w:val="yellow"/>
        </w:rPr>
        <w:t xml:space="preserve"> </w:t>
      </w:r>
      <w:r w:rsidRPr="00A6374E">
        <w:rPr>
          <w:rStyle w:val="StyleUnderline"/>
          <w:b/>
          <w:bCs/>
          <w:highlight w:val="yellow"/>
        </w:rPr>
        <w:t>agreements can bring capacity-building</w:t>
      </w:r>
      <w:r w:rsidRPr="00C83E70">
        <w:rPr>
          <w:rStyle w:val="StyleUnderline"/>
          <w:highlight w:val="yellow"/>
        </w:rPr>
        <w:t xml:space="preserve"> </w:t>
      </w:r>
      <w:r w:rsidRPr="00A6374E">
        <w:rPr>
          <w:sz w:val="10"/>
        </w:rPr>
        <w:t>of a potentially high order</w:t>
      </w:r>
      <w:r w:rsidRPr="00C83E70">
        <w:rPr>
          <w:rStyle w:val="StyleUnderline"/>
        </w:rPr>
        <w:t xml:space="preserve"> </w:t>
      </w:r>
      <w:r w:rsidRPr="00C83E70">
        <w:rPr>
          <w:rStyle w:val="StyleUnderline"/>
          <w:highlight w:val="yellow"/>
        </w:rPr>
        <w:t>to source countries through advanced scientific training and smart machinery being a part of the ‘value-added chain’</w:t>
      </w:r>
      <w:r w:rsidRPr="00A6374E">
        <w:rPr>
          <w:sz w:val="10"/>
        </w:rPr>
        <w:t xml:space="preserve">. The activities of INBio evidently bear out the specific advantages of </w:t>
      </w:r>
      <w:r w:rsidRPr="00C83E70">
        <w:rPr>
          <w:rStyle w:val="StyleUnderline"/>
          <w:highlight w:val="yellow"/>
        </w:rPr>
        <w:t>bioprospecting</w:t>
      </w:r>
      <w:r w:rsidRPr="00A6374E">
        <w:rPr>
          <w:sz w:val="10"/>
        </w:rPr>
        <w:t xml:space="preserve"> as a mode of green development in practice. For Nader and Mateo it is making a ‘significant contribution’ (2001, 181) to conservation and socio-economic development; for Weiss and Eisner it is an ‘institutional model’ (1998, 482); and in ten Kate and Laird’s global survey of biocommerce it is the focus of one of a small number of ‘best practice’ case studies. Though Mateo avers that INBio, in fact, ‘does not intend to be a model’ (2000, 44 54), this is rather disingenuous. By virtue of being the most discussed of all bioprospecting bodies, it has inevitably been forced to stand for the wider virtues of market-led sustainable development. This said, none of those commenting favourably on INBio do so uncritically. For instance, Mateo et al. observe that ‘it is not the gold mine that was originally envisaged’ (2001, 486), while Nader and Mateo emphasize that the Institute has only survived because of ‘a significant amount of flexibility’ (2001, 189). Provisos aside, these authors all base their assessments of the Institute on the whole spectrum of its activities, providing an element of comprehensiveness missing from the critiques to be discussed in the next sub-section. Their assessments comprise the following claims. First, INBio </w:t>
      </w:r>
      <w:r w:rsidRPr="00A6374E">
        <w:rPr>
          <w:rStyle w:val="StyleUnderline"/>
          <w:b/>
          <w:bCs/>
          <w:highlight w:val="yellow"/>
        </w:rPr>
        <w:t>has generated real revenue by selling bio- and data-diversity</w:t>
      </w:r>
      <w:r w:rsidRPr="00A6374E">
        <w:rPr>
          <w:sz w:val="10"/>
        </w:rPr>
        <w:t xml:space="preserve">. A sum of US$2 635 611 (Mateo 2000, 54) was realized from bioprospecting over the 1991–8 period, an amount now certainly over the US$3 million mark. Though a derisory sum in global terms, when converted to Costa Rican colonies it translates into considerable purchasing power. As, if not more, importantly, all INBio’s agreements with companies have royalty entailments that could ultimately translate into tens or hundreds of millions of dollars. Since the Merck contract, INBio has become increasingly adept at specifying ‘milestone payments’ in these agreements. These involve the partner company/research institution paying the Institute progressively higher fees if a sample progresses to various research stages (tertiary analysis, prototype, clinical trials etc.).18 Second, </w:t>
      </w:r>
      <w:r w:rsidRPr="00C83E70">
        <w:rPr>
          <w:rStyle w:val="StyleUnderline"/>
          <w:highlight w:val="yellow"/>
        </w:rPr>
        <w:t xml:space="preserve">both non-royalty and royalty monies are </w:t>
      </w:r>
      <w:r w:rsidRPr="00A6374E">
        <w:rPr>
          <w:rStyle w:val="StyleUnderline"/>
          <w:b/>
          <w:bCs/>
          <w:highlight w:val="yellow"/>
        </w:rPr>
        <w:t>directly linked to conservation</w:t>
      </w:r>
      <w:r w:rsidRPr="00A6374E">
        <w:rPr>
          <w:sz w:val="10"/>
        </w:rPr>
        <w:t xml:space="preserve"> in the INBio case. The Institute’s agreement with MINAE specifies that 10 per cent of its annual budget go to the Ministry’s national park programme (SINAC), while 50 per cent of any future royalties resulting from INBio’s almost 20 bio-contracts are to go to MINAE also. Between 1991 and 1998, MINAE and Costa Rica’s protected areas received over US$1 181 000 in this way. Thirdly, INBio has progressively provided to clients ‘more specialized services with higher added value . . .’ (Mateo 2000, 50). For instance, the agreements with biotech firms Diversa and INDENA were based explicitly on technology transfer, with the two companies obliged to supply cuttingedge equipment and training that would allow INBio to have a fully functional microbiology laboratory by 1998. Consequently, the Institute now has the technology and expertise to subject compounds from bacteria, fungi and insects to bio-assay guided fractionation. Fourthly, this overall combination of monetary and non-monetary compensation raises the ‘controversial issue’ (Mateo et al. 2001, 481) of benefit sharing. The controversy, not just in Costa Rica but in all cases of bioprospecting, relates not only to identifying who the relevant biodiversity stakeholders are, but also to how benefits should be distributed among them. INBio sought to sidestep this controversy from the outset by collecting only ‘wild’ not anthropogenic biodiversity, and by doing so only in protected nature parks and reserves. In this way, it has been able to equate the benefit-sharing issue with the question of what Costa Rican ‘society at large’ (Mateo et al. 2001, 481) receives from INBio’s work on ‘biodiversity as a national resource’ (Nader and Mateo 2001, 193). These aggregate benefits include all those mentioned above, plus the added distributional bonus that 40-plus otherwise poor campesinos have received the educational and income benefits of being full-time parataxonomists.19 Finally, INBio’s role in ‘knowing, using and saving’ biodiversity in a ‘fair and equitable’ way seems to be self-sustaining. Though Costa Rica’s bio-reserves are finite, knowledge about them is not. Given that what counts as a ‘resource’ is always a socio-technical question (Spoehr 1956), INBio has shown that both now and in the future the market for bio-resources ‘seems inexhaustible’ (Nader and Mateo 2001, 192). As new machines and techniques permit ever more complex study and manipulation of myriad biological samples, INBio stands to market new and existing samples repeatedly. Indeed, the Institute has been careful to limit the element of exclusivity in all its contracts, so that samples have as long and broad a commercial value as possible. </w:t>
      </w:r>
      <w:r w:rsidRPr="00C83E70">
        <w:rPr>
          <w:rStyle w:val="StyleUnderline"/>
          <w:highlight w:val="yellow"/>
        </w:rPr>
        <w:t>Bioprospecting</w:t>
      </w:r>
      <w:r w:rsidRPr="004C6500">
        <w:rPr>
          <w:rStyle w:val="StyleUnderline"/>
        </w:rPr>
        <w:t xml:space="preserve">, then, </w:t>
      </w:r>
      <w:r w:rsidRPr="00C83E70">
        <w:rPr>
          <w:rStyle w:val="StyleUnderline"/>
          <w:highlight w:val="yellow"/>
        </w:rPr>
        <w:t xml:space="preserve">appears to be </w:t>
      </w:r>
      <w:r w:rsidRPr="004C6500">
        <w:rPr>
          <w:rStyle w:val="StyleUnderline"/>
        </w:rPr>
        <w:t xml:space="preserve">at once </w:t>
      </w:r>
      <w:r w:rsidRPr="00A6374E">
        <w:rPr>
          <w:rStyle w:val="StyleUnderline"/>
          <w:b/>
          <w:bCs/>
          <w:highlight w:val="yellow"/>
        </w:rPr>
        <w:t>commercially valuable and</w:t>
      </w:r>
      <w:r w:rsidRPr="00403F33">
        <w:rPr>
          <w:rStyle w:val="StyleUnderline"/>
          <w:highlight w:val="yellow"/>
        </w:rPr>
        <w:t xml:space="preserve"> </w:t>
      </w:r>
      <w:r w:rsidRPr="00A6374E">
        <w:rPr>
          <w:sz w:val="10"/>
        </w:rPr>
        <w:t>commercially</w:t>
      </w:r>
      <w:r w:rsidRPr="004C6500">
        <w:rPr>
          <w:rStyle w:val="StyleUnderline"/>
        </w:rPr>
        <w:t xml:space="preserve"> </w:t>
      </w:r>
      <w:r w:rsidRPr="00A6374E">
        <w:rPr>
          <w:rStyle w:val="StyleUnderline"/>
          <w:b/>
          <w:bCs/>
          <w:highlight w:val="yellow"/>
        </w:rPr>
        <w:t>sustainable</w:t>
      </w:r>
      <w:r w:rsidRPr="004C6500">
        <w:rPr>
          <w:rStyle w:val="StyleUnderline"/>
        </w:rPr>
        <w:t xml:space="preserve">. </w:t>
      </w:r>
      <w:r w:rsidRPr="00A6374E">
        <w:rPr>
          <w:sz w:val="10"/>
        </w:rPr>
        <w:t xml:space="preserve">In sum, though by no means naïve in their assessments, </w:t>
      </w:r>
      <w:r w:rsidRPr="00A6374E">
        <w:rPr>
          <w:rStyle w:val="StyleUnderline"/>
        </w:rPr>
        <w:t>those who advocate</w:t>
      </w:r>
      <w:r w:rsidRPr="00A6374E">
        <w:rPr>
          <w:sz w:val="10"/>
        </w:rPr>
        <w:t xml:space="preserve"> biodiversity prospecting as a tool for equitable </w:t>
      </w:r>
      <w:r w:rsidRPr="00A6374E">
        <w:rPr>
          <w:rStyle w:val="StyleUnderline"/>
        </w:rPr>
        <w:t>conservation-led development in the South draw</w:t>
      </w:r>
      <w:r w:rsidRPr="00A6374E">
        <w:rPr>
          <w:sz w:val="10"/>
        </w:rPr>
        <w:t xml:space="preserve"> largely positive </w:t>
      </w:r>
      <w:r w:rsidRPr="00A6374E">
        <w:rPr>
          <w:rStyle w:val="StyleUnderline"/>
        </w:rPr>
        <w:t>lessons</w:t>
      </w:r>
      <w:r w:rsidRPr="00A6374E">
        <w:rPr>
          <w:sz w:val="10"/>
        </w:rPr>
        <w:t xml:space="preserve"> </w:t>
      </w:r>
      <w:r w:rsidRPr="00A6374E">
        <w:rPr>
          <w:rStyle w:val="StyleUnderline"/>
        </w:rPr>
        <w:t>from</w:t>
      </w:r>
      <w:r w:rsidRPr="00A6374E">
        <w:rPr>
          <w:sz w:val="10"/>
        </w:rPr>
        <w:t xml:space="preserve"> the pioneering work of </w:t>
      </w:r>
      <w:r w:rsidRPr="00A6374E">
        <w:rPr>
          <w:rStyle w:val="StyleUnderline"/>
        </w:rPr>
        <w:t>INBio</w:t>
      </w:r>
      <w:r w:rsidRPr="004C6500">
        <w:rPr>
          <w:rStyle w:val="StyleUnderline"/>
        </w:rPr>
        <w:t xml:space="preserve">. </w:t>
      </w:r>
      <w:r w:rsidRPr="00403F33">
        <w:rPr>
          <w:rStyle w:val="StyleUnderline"/>
          <w:highlight w:val="yellow"/>
        </w:rPr>
        <w:t xml:space="preserve">In just ten </w:t>
      </w:r>
      <w:r w:rsidRPr="00A6374E">
        <w:rPr>
          <w:rStyle w:val="StyleUnderline"/>
          <w:highlight w:val="yellow"/>
        </w:rPr>
        <w:t>years, it</w:t>
      </w:r>
      <w:r w:rsidRPr="00A6374E">
        <w:rPr>
          <w:sz w:val="10"/>
        </w:rPr>
        <w:t xml:space="preserve"> has in their estimation</w:t>
      </w:r>
      <w:r w:rsidRPr="004C6500">
        <w:rPr>
          <w:rStyle w:val="StyleUnderline"/>
        </w:rPr>
        <w:t xml:space="preserve"> </w:t>
      </w:r>
      <w:r w:rsidRPr="00403F33">
        <w:rPr>
          <w:rStyle w:val="StyleUnderline"/>
          <w:highlight w:val="yellow"/>
        </w:rPr>
        <w:t>turned</w:t>
      </w:r>
      <w:r w:rsidRPr="004C6500">
        <w:rPr>
          <w:rStyle w:val="StyleUnderline"/>
        </w:rPr>
        <w:t xml:space="preserve"> </w:t>
      </w:r>
      <w:r w:rsidRPr="00403F33">
        <w:rPr>
          <w:rStyle w:val="StyleUnderline"/>
          <w:highlight w:val="yellow"/>
        </w:rPr>
        <w:t>Costa Rica’s previously ‘free’ biodiversity into a stream of compensation while building future capacity to enhance that stream</w:t>
      </w:r>
      <w:r w:rsidRPr="00A6374E">
        <w:rPr>
          <w:sz w:val="10"/>
        </w:rPr>
        <w:t>. In short, it has come to ‘epitomize the potential for mutual gain’ (Pearce and Moran 1994, 102) that green developmentalism is supposed to be all about.</w:t>
      </w:r>
    </w:p>
    <w:p w14:paraId="3F4CE17C" w14:textId="297120A8" w:rsidR="00040E65" w:rsidRDefault="00040E65" w:rsidP="00040E65">
      <w:pPr>
        <w:pStyle w:val="Heading2"/>
      </w:pPr>
      <w:r>
        <w:t>4</w:t>
      </w:r>
    </w:p>
    <w:p w14:paraId="07D972C7" w14:textId="77777777" w:rsidR="00811B7A" w:rsidRDefault="00811B7A" w:rsidP="00811B7A">
      <w:pPr>
        <w:pStyle w:val="Heading4"/>
      </w:pPr>
      <w:r>
        <w:t xml:space="preserve">Pain narratives in the academy only ever serve colonial ends. Form over content, they have the most real world impact. </w:t>
      </w:r>
    </w:p>
    <w:p w14:paraId="3C14FADC" w14:textId="77777777" w:rsidR="00811B7A" w:rsidRDefault="00811B7A" w:rsidP="00811B7A">
      <w:r w:rsidRPr="00505C5F">
        <w:rPr>
          <w:rStyle w:val="Style13ptBold"/>
        </w:rPr>
        <w:t>Tuck &amp; Yang 1</w:t>
      </w:r>
      <w:r>
        <w:rPr>
          <w:rStyle w:val="Style13ptBold"/>
        </w:rPr>
        <w:t>3</w:t>
      </w:r>
      <w:r w:rsidRPr="00505C5F">
        <w:rPr>
          <w:rStyle w:val="Style13ptBold"/>
        </w:rPr>
        <w:t xml:space="preserve"> – Eve Tuck and Wayne Yang, Dec 19, 2013</w:t>
      </w:r>
      <w:r w:rsidRPr="00505C5F">
        <w:t xml:space="preserve"> </w:t>
      </w:r>
      <w:r>
        <w:t>“R-WORDS: REFUSING RESEARCH”[</w:t>
      </w:r>
      <w:r w:rsidRPr="00003D03">
        <w:t>http://townsendgroups.berkeley.edu/sites/default/files/tuckandyangrwords_refusingresearch.pdf</w:t>
      </w:r>
      <w:r>
        <w:t>] Accessed 10/19/18 SAO</w:t>
      </w:r>
    </w:p>
    <w:p w14:paraId="0BE8971A" w14:textId="77777777" w:rsidR="00811B7A" w:rsidRPr="004424C2" w:rsidRDefault="00811B7A" w:rsidP="00811B7A">
      <w:pPr>
        <w:rPr>
          <w:sz w:val="8"/>
        </w:rPr>
      </w:pPr>
      <w:r w:rsidRPr="004424C2">
        <w:rPr>
          <w:sz w:val="8"/>
        </w:rPr>
        <w:t xml:space="preserve">Elsewhere, Eve (Tuck, 2009, 2010) has argued that </w:t>
      </w:r>
      <w:r w:rsidRPr="00E345E8">
        <w:rPr>
          <w:rStyle w:val="StyleUnderline"/>
          <w:highlight w:val="yellow"/>
        </w:rPr>
        <w:t>educational research</w:t>
      </w:r>
      <w:r w:rsidRPr="004424C2">
        <w:rPr>
          <w:sz w:val="8"/>
          <w:highlight w:val="yellow"/>
        </w:rPr>
        <w:t xml:space="preserve"> </w:t>
      </w:r>
      <w:r w:rsidRPr="004424C2">
        <w:rPr>
          <w:sz w:val="8"/>
        </w:rPr>
        <w:t xml:space="preserve">and much of social science research </w:t>
      </w:r>
      <w:r w:rsidRPr="00E345E8">
        <w:rPr>
          <w:rStyle w:val="StyleUnderline"/>
          <w:highlight w:val="yellow"/>
        </w:rPr>
        <w:t xml:space="preserve">has been concerned with documenting </w:t>
      </w:r>
      <w:r w:rsidRPr="004424C2">
        <w:rPr>
          <w:sz w:val="8"/>
        </w:rPr>
        <w:t>damage, or empirically substantiating</w:t>
      </w:r>
      <w:r w:rsidRPr="00E345E8">
        <w:rPr>
          <w:rStyle w:val="StyleUnderline"/>
          <w:highlight w:val="yellow"/>
        </w:rPr>
        <w:t xml:space="preserve"> the </w:t>
      </w:r>
      <w:r w:rsidRPr="004424C2">
        <w:rPr>
          <w:sz w:val="8"/>
        </w:rPr>
        <w:t>oppression and</w:t>
      </w:r>
      <w:r w:rsidRPr="00E345E8">
        <w:rPr>
          <w:rStyle w:val="StyleUnderline"/>
          <w:highlight w:val="yellow"/>
        </w:rPr>
        <w:t xml:space="preserve"> pain of </w:t>
      </w:r>
      <w:r w:rsidRPr="004424C2">
        <w:rPr>
          <w:sz w:val="8"/>
        </w:rPr>
        <w:t>Native communities, urban communities, and other</w:t>
      </w:r>
      <w:r w:rsidRPr="00765185">
        <w:rPr>
          <w:rStyle w:val="StyleUnderline"/>
        </w:rPr>
        <w:t xml:space="preserve"> </w:t>
      </w:r>
      <w:r w:rsidRPr="00E345E8">
        <w:rPr>
          <w:rStyle w:val="StyleUnderline"/>
          <w:highlight w:val="yellow"/>
        </w:rPr>
        <w:t>disenfranchised communities</w:t>
      </w:r>
      <w:r w:rsidRPr="004424C2">
        <w:rPr>
          <w:sz w:val="8"/>
        </w:rPr>
        <w:t>. Damage-centered researchers may operate, even benevolently, within a theory of change in which harm must be recorded or proven</w:t>
      </w:r>
      <w:r w:rsidRPr="00E345E8">
        <w:rPr>
          <w:rStyle w:val="StyleUnderline"/>
          <w:highlight w:val="yellow"/>
        </w:rPr>
        <w:t xml:space="preserve"> in order to convince an outside adjudicator that reparations are deserved. </w:t>
      </w:r>
      <w:r w:rsidRPr="004424C2">
        <w:rPr>
          <w:sz w:val="8"/>
        </w:rPr>
        <w:t xml:space="preserve">These reparations presumably take the form of additional resources, settlements, affirmative actions, and other material, political, and sovereign adjustments. Eve has described this theory of change1 as both colonial and flawed, because </w:t>
      </w:r>
      <w:r w:rsidRPr="003901AA">
        <w:rPr>
          <w:rStyle w:val="StyleUnderline"/>
          <w:highlight w:val="yellow"/>
        </w:rPr>
        <w:t xml:space="preserve">it relies upon Western notions of power as scarce and concentrated, </w:t>
      </w:r>
      <w:r w:rsidRPr="00E345E8">
        <w:rPr>
          <w:rStyle w:val="StyleUnderline"/>
          <w:highlight w:val="yellow"/>
        </w:rPr>
        <w:t>and</w:t>
      </w:r>
      <w:r w:rsidRPr="004424C2">
        <w:rPr>
          <w:sz w:val="8"/>
        </w:rPr>
        <w:t xml:space="preserve"> because it </w:t>
      </w:r>
      <w:r w:rsidRPr="00E345E8">
        <w:rPr>
          <w:rStyle w:val="StyleUnderline"/>
          <w:highlight w:val="yellow"/>
        </w:rPr>
        <w:t xml:space="preserve">requires disenfranchised communities to </w:t>
      </w:r>
      <w:r w:rsidRPr="003901AA">
        <w:rPr>
          <w:rStyle w:val="StyleUnderline"/>
          <w:highlight w:val="yellow"/>
        </w:rPr>
        <w:t>position themselves as</w:t>
      </w:r>
      <w:r w:rsidRPr="00E345E8">
        <w:rPr>
          <w:rStyle w:val="StyleUnderline"/>
          <w:highlight w:val="yellow"/>
        </w:rPr>
        <w:t xml:space="preserve"> </w:t>
      </w:r>
      <w:r w:rsidRPr="004424C2">
        <w:rPr>
          <w:sz w:val="8"/>
        </w:rPr>
        <w:t>both singularly defective and</w:t>
      </w:r>
      <w:r w:rsidRPr="00003D03">
        <w:rPr>
          <w:rStyle w:val="StyleUnderline"/>
        </w:rPr>
        <w:t xml:space="preserve"> </w:t>
      </w:r>
      <w:r w:rsidRPr="003901AA">
        <w:rPr>
          <w:rStyle w:val="StyleUnderline"/>
          <w:highlight w:val="yellow"/>
        </w:rPr>
        <w:t>powerless</w:t>
      </w:r>
      <w:r w:rsidRPr="00E345E8">
        <w:rPr>
          <w:rStyle w:val="StyleUnderline"/>
          <w:highlight w:val="yellow"/>
        </w:rPr>
        <w:t xml:space="preserve"> </w:t>
      </w:r>
      <w:r w:rsidRPr="004424C2">
        <w:rPr>
          <w:sz w:val="8"/>
        </w:rPr>
        <w:t xml:space="preserve">to make change (2010). Finally, Eve has </w:t>
      </w:r>
      <w:r w:rsidRPr="00C52D3B">
        <w:rPr>
          <w:sz w:val="8"/>
        </w:rPr>
        <w:t xml:space="preserve">observed that </w:t>
      </w:r>
      <w:r w:rsidRPr="00C52D3B">
        <w:rPr>
          <w:rStyle w:val="StyleUnderline"/>
        </w:rPr>
        <w:t>“won” reparations rarely become reality</w:t>
      </w:r>
      <w:r w:rsidRPr="00C52D3B">
        <w:rPr>
          <w:sz w:val="8"/>
        </w:rPr>
        <w:t xml:space="preserve">, </w:t>
      </w:r>
      <w:r w:rsidRPr="003901AA">
        <w:rPr>
          <w:rStyle w:val="StyleUnderline"/>
          <w:highlight w:val="yellow"/>
        </w:rPr>
        <w:t>and</w:t>
      </w:r>
      <w:r w:rsidRPr="00C52D3B">
        <w:rPr>
          <w:sz w:val="8"/>
        </w:rPr>
        <w:t xml:space="preserve"> that in </w:t>
      </w:r>
      <w:r w:rsidRPr="003901AA">
        <w:rPr>
          <w:sz w:val="8"/>
        </w:rPr>
        <w:t xml:space="preserve">many cases, </w:t>
      </w:r>
      <w:r w:rsidRPr="003901AA">
        <w:rPr>
          <w:rStyle w:val="StyleUnderline"/>
        </w:rPr>
        <w:t xml:space="preserve">communities are left with a narrative that tells them </w:t>
      </w:r>
      <w:r w:rsidRPr="003901AA">
        <w:rPr>
          <w:sz w:val="8"/>
        </w:rPr>
        <w:t>that</w:t>
      </w:r>
      <w:r w:rsidRPr="003901AA">
        <w:rPr>
          <w:rStyle w:val="StyleUnderline"/>
        </w:rPr>
        <w:t xml:space="preserve"> they are </w:t>
      </w:r>
      <w:r w:rsidRPr="00E345E8">
        <w:rPr>
          <w:rStyle w:val="StyleUnderline"/>
          <w:highlight w:val="yellow"/>
        </w:rPr>
        <w:t>broken</w:t>
      </w:r>
      <w:r w:rsidRPr="004424C2">
        <w:rPr>
          <w:sz w:val="8"/>
        </w:rPr>
        <w:t>. Similarly, at the center of the analysis in this chapter is a concern with the fixation social science research has exhibited in eliciting pain stories from communities that are not White, not wealthy, and not straight. Academe’s demonstrated</w:t>
      </w:r>
      <w:r w:rsidRPr="00E345E8">
        <w:rPr>
          <w:rStyle w:val="StyleUnderline"/>
          <w:highlight w:val="yellow"/>
        </w:rPr>
        <w:t xml:space="preserve"> fascination with </w:t>
      </w:r>
      <w:r w:rsidRPr="004424C2">
        <w:rPr>
          <w:sz w:val="8"/>
        </w:rPr>
        <w:t>telling and</w:t>
      </w:r>
      <w:r w:rsidRPr="00E345E8">
        <w:rPr>
          <w:rStyle w:val="StyleUnderline"/>
          <w:highlight w:val="yellow"/>
        </w:rPr>
        <w:t xml:space="preserve"> </w:t>
      </w:r>
      <w:r w:rsidRPr="003901AA">
        <w:rPr>
          <w:rStyle w:val="StyleUnderline"/>
          <w:highlight w:val="yellow"/>
        </w:rPr>
        <w:t>retelling narratives of pain is troubling</w:t>
      </w:r>
      <w:r w:rsidRPr="00E345E8">
        <w:rPr>
          <w:rStyle w:val="StyleUnderline"/>
          <w:highlight w:val="yellow"/>
        </w:rPr>
        <w:t xml:space="preserve">, both for its voyeurism and for its </w:t>
      </w:r>
      <w:r w:rsidRPr="00765185">
        <w:rPr>
          <w:rStyle w:val="StyleUnderline"/>
          <w:highlight w:val="yellow"/>
        </w:rPr>
        <w:t>consumptive implacability</w:t>
      </w:r>
      <w:r w:rsidRPr="004424C2">
        <w:rPr>
          <w:sz w:val="8"/>
        </w:rPr>
        <w:t xml:space="preserve">. Imagining “itself to be a voice, and in some disciplinary iterations, the voice of the colonised” (Simpson, 2007, p. 67, emphasis in the original) is not just a rare historical occurrence in anthropology and related fields. We observe that much of the work of the academy is to reproduce stories of oppression in its own voice. At first, this may read as an intolerant condemnation of the academy, one that refuses to forgive past blunders and see how things have changed in recent decades. However, it is our view that while many individual scholars have chosen to pursue other lines of inquiry than the pain narratives typical of their disciplines, novice researchers emerge from doctoral programs eager to launch pain-based inquiry projects because they believe that such approaches embody what it means to do social science. The collection of pain narratives and the theories of change that champion the value of such narratives are so prevalent in the social sciences that one might surmise that they are indeed what the academy is about. </w:t>
      </w:r>
    </w:p>
    <w:p w14:paraId="74F9775D" w14:textId="77777777" w:rsidR="00811B7A" w:rsidRPr="00765185" w:rsidRDefault="00811B7A" w:rsidP="00811B7A">
      <w:r w:rsidRPr="00765185">
        <w:rPr>
          <w:rStyle w:val="Emphasis"/>
          <w:highlight w:val="yellow"/>
        </w:rPr>
        <w:t>They continue</w:t>
      </w:r>
      <w:r w:rsidRPr="00765185">
        <w:rPr>
          <w:sz w:val="12"/>
        </w:rPr>
        <w:t xml:space="preserve"> </w:t>
      </w:r>
      <w:r w:rsidRPr="00765185">
        <w:t>Tuck &amp; Yang 13 – Eve Tuck and Wayne Yang, Dec 19, 2013 “R-WORDS: REFUSING RESEARCH”[</w:t>
      </w:r>
      <w:r w:rsidRPr="00003D03">
        <w:t>http://townsendgroups.berkeley.edu/sites/default/files/tuckandyangrwords_refusingresearch.pdf</w:t>
      </w:r>
      <w:r w:rsidRPr="00765185">
        <w:t xml:space="preserve">] Accessed 10/19/18 SAO </w:t>
      </w:r>
    </w:p>
    <w:p w14:paraId="21653076" w14:textId="77777777" w:rsidR="00811B7A" w:rsidRDefault="00811B7A" w:rsidP="00811B7A">
      <w:pPr>
        <w:rPr>
          <w:sz w:val="8"/>
        </w:rPr>
      </w:pPr>
      <w:r w:rsidRPr="004424C2">
        <w:rPr>
          <w:sz w:val="8"/>
        </w:rPr>
        <w:t xml:space="preserve">Moreover, some </w:t>
      </w:r>
      <w:r w:rsidRPr="004424C2">
        <w:rPr>
          <w:rStyle w:val="StyleUnderline"/>
        </w:rPr>
        <w:t xml:space="preserve">narratives die </w:t>
      </w:r>
      <w:r w:rsidRPr="004424C2">
        <w:rPr>
          <w:sz w:val="8"/>
        </w:rPr>
        <w:t xml:space="preserve">a little when contained within the metanarrative of social science. Richardson (2011) theorizes Gerald Vizenor’s concept of trickster knowledge and the play of shadows to articulate a “shadow curriculum” that exceeds the material objects of reference—where much meaning is made in silence surrounding the words, where memories are not simply reflections of a referent experience but dynamic in themselves. “The shadow is the silence that inherits the words; shadows are the motions that mean the silence” (Vizenor, 1993, p.7). Extending Richardson’s analysis of Vizenor’s work, beneath the intent gaze of the social scientific lens, shadow stories lose their silences, their play of meaning. The stories extracted from the shadows by social science research frequently become relics of cultural anthropological descriptions of “tradition” and difference from occidental cultures. Vizenor observes these to be the “denials of tribal wisdom in the literature of dominance, and the morass of social science theories” (Vizenor, 1993, p. 8). Said another way, </w:t>
      </w:r>
      <w:r w:rsidRPr="005A61E0">
        <w:rPr>
          <w:rStyle w:val="StyleUnderline"/>
          <w:highlight w:val="yellow"/>
        </w:rPr>
        <w:t xml:space="preserve">the academy as an apparatus of settler colonial knowledge already </w:t>
      </w:r>
      <w:r w:rsidRPr="004424C2">
        <w:rPr>
          <w:sz w:val="8"/>
        </w:rPr>
        <w:t>domesticates, denies, and</w:t>
      </w:r>
      <w:r w:rsidRPr="005A61E0">
        <w:rPr>
          <w:rStyle w:val="StyleUnderline"/>
          <w:highlight w:val="yellow"/>
        </w:rPr>
        <w:t xml:space="preserve"> dominates other forms of knowledge</w:t>
      </w:r>
      <w:r w:rsidRPr="004424C2">
        <w:rPr>
          <w:sz w:val="8"/>
        </w:rPr>
        <w:t>. It too refuses</w:t>
      </w:r>
      <w:r w:rsidRPr="004424C2">
        <w:rPr>
          <w:sz w:val="8"/>
          <w:highlight w:val="yellow"/>
        </w:rPr>
        <w:t xml:space="preserve">. </w:t>
      </w:r>
      <w:r w:rsidRPr="00003D03">
        <w:rPr>
          <w:rStyle w:val="StyleUnderline"/>
          <w:highlight w:val="yellow"/>
        </w:rPr>
        <w:t>It sets limits, but disguises itself as limitless</w:t>
      </w:r>
      <w:r w:rsidRPr="004424C2">
        <w:rPr>
          <w:sz w:val="8"/>
        </w:rPr>
        <w:t>. Frederic Jameson (1981) writes, “[H</w:t>
      </w:r>
      <w:r w:rsidRPr="00C52D3B">
        <w:rPr>
          <w:sz w:val="8"/>
        </w:rPr>
        <w:t xml:space="preserve">]istory is what hurts. It is what refuses desire and sets inexorable limits to individual as well as collective praxis” (p. 102). For Jameson, history is a master narrative of inevitability, the logic of teleos and totality: All events are interconnected and all lead toward the same horizon of progress. The relentlessness of the master narrative is what hurts people who find themselves on the outside or the underside of that narrative. History as </w:t>
      </w:r>
      <w:r w:rsidRPr="00C52D3B">
        <w:rPr>
          <w:rStyle w:val="StyleUnderline"/>
        </w:rPr>
        <w:t>master narrative appropriates the voices</w:t>
      </w:r>
      <w:r w:rsidRPr="00C52D3B">
        <w:rPr>
          <w:sz w:val="8"/>
        </w:rPr>
        <w:t>, stories, and histories</w:t>
      </w:r>
      <w:r w:rsidRPr="00C52D3B">
        <w:rPr>
          <w:rStyle w:val="StyleUnderline"/>
        </w:rPr>
        <w:t xml:space="preserve"> of all Others, </w:t>
      </w:r>
      <w:r w:rsidRPr="00C52D3B">
        <w:rPr>
          <w:sz w:val="8"/>
        </w:rPr>
        <w:t>thus</w:t>
      </w:r>
      <w:r w:rsidRPr="00C52D3B">
        <w:rPr>
          <w:rStyle w:val="StyleUnderline"/>
        </w:rPr>
        <w:t xml:space="preserve"> limiting their representational possibilities</w:t>
      </w:r>
      <w:r w:rsidRPr="00C52D3B">
        <w:rPr>
          <w:sz w:val="8"/>
        </w:rPr>
        <w:t xml:space="preserve">, their expression as epistemological paradigms in themselves. </w:t>
      </w:r>
      <w:r w:rsidRPr="00C52D3B">
        <w:rPr>
          <w:rStyle w:val="StyleUnderline"/>
        </w:rPr>
        <w:t xml:space="preserve">Academic knowledge is particular and privileged, yet disguises itself as universal </w:t>
      </w:r>
      <w:r w:rsidRPr="004424C2">
        <w:rPr>
          <w:sz w:val="8"/>
        </w:rPr>
        <w:t>and common;</w:t>
      </w:r>
      <w:r w:rsidRPr="005A61E0">
        <w:rPr>
          <w:rStyle w:val="StyleUnderline"/>
          <w:highlight w:val="yellow"/>
        </w:rPr>
        <w:t xml:space="preserve"> </w:t>
      </w:r>
      <w:r w:rsidRPr="00003D03">
        <w:rPr>
          <w:rStyle w:val="StyleUnderline"/>
          <w:highlight w:val="yellow"/>
        </w:rPr>
        <w:t>it is</w:t>
      </w:r>
      <w:r w:rsidRPr="005A61E0">
        <w:rPr>
          <w:rStyle w:val="StyleUnderline"/>
          <w:highlight w:val="yellow"/>
        </w:rPr>
        <w:t xml:space="preserve"> </w:t>
      </w:r>
      <w:r w:rsidRPr="004424C2">
        <w:rPr>
          <w:sz w:val="8"/>
        </w:rPr>
        <w:t>settler</w:t>
      </w:r>
      <w:r w:rsidRPr="005A61E0">
        <w:rPr>
          <w:rStyle w:val="StyleUnderline"/>
          <w:highlight w:val="yellow"/>
        </w:rPr>
        <w:t xml:space="preserve"> </w:t>
      </w:r>
      <w:r w:rsidRPr="00003D03">
        <w:rPr>
          <w:rStyle w:val="StyleUnderline"/>
          <w:highlight w:val="yellow"/>
        </w:rPr>
        <w:t>colonial</w:t>
      </w:r>
      <w:r w:rsidRPr="004424C2">
        <w:rPr>
          <w:sz w:val="8"/>
        </w:rPr>
        <w:t xml:space="preserve">; it already refuses desire; it sets limits to potentially dangerous Other knowledges; it does so </w:t>
      </w:r>
      <w:r w:rsidRPr="00003D03">
        <w:rPr>
          <w:rStyle w:val="StyleUnderline"/>
          <w:highlight w:val="yellow"/>
        </w:rPr>
        <w:t>through erasure, but importantly also through inclusion</w:t>
      </w:r>
      <w:r w:rsidRPr="004424C2">
        <w:rPr>
          <w:sz w:val="8"/>
        </w:rPr>
        <w:t xml:space="preserve">, and its own imperceptibility. </w:t>
      </w:r>
    </w:p>
    <w:p w14:paraId="4200D424" w14:textId="77777777" w:rsidR="00811B7A" w:rsidRPr="00C6676F" w:rsidRDefault="00811B7A" w:rsidP="00811B7A">
      <w:pPr>
        <w:pStyle w:val="Heading4"/>
      </w:pPr>
      <w:r>
        <w:t xml:space="preserve">Representations must come first in scholarship production in the Global North. </w:t>
      </w:r>
    </w:p>
    <w:p w14:paraId="34D7488A" w14:textId="77777777" w:rsidR="00811B7A" w:rsidRDefault="00811B7A" w:rsidP="00811B7A">
      <w:bookmarkStart w:id="0" w:name="_Hlk82591497"/>
      <w:r>
        <w:rPr>
          <w:rStyle w:val="Style13ptBold"/>
        </w:rPr>
        <w:t xml:space="preserve">Curbishley 15 - </w:t>
      </w:r>
      <w:r w:rsidRPr="00921164">
        <w:rPr>
          <w:rStyle w:val="Style13ptBold"/>
        </w:rPr>
        <w:t>Liddy Scarlet Curbishley student Masters of Humanities in Gender Studies August 2015</w:t>
      </w:r>
      <w:r>
        <w:t xml:space="preserve"> “Destabilizing the Colonization of Indigenous Knowledge In the Case of Biopiracy” [https://dspace.library.uu.nl/bitstream/handle/1874/319612/Liddy%20Thesis.pdf] Accessed 8/13/21 SAO</w:t>
      </w:r>
    </w:p>
    <w:p w14:paraId="73FE8FA4" w14:textId="2DB5A166" w:rsidR="00811B7A" w:rsidRPr="00811B7A" w:rsidRDefault="00811B7A" w:rsidP="00811B7A">
      <w:pPr>
        <w:rPr>
          <w:sz w:val="10"/>
        </w:rPr>
      </w:pPr>
      <w:r w:rsidRPr="00A7651E">
        <w:rPr>
          <w:rStyle w:val="StyleUnderline"/>
          <w:highlight w:val="yellow"/>
        </w:rPr>
        <w:t>Vital</w:t>
      </w:r>
      <w:r w:rsidRPr="003E055D">
        <w:rPr>
          <w:sz w:val="10"/>
        </w:rPr>
        <w:t xml:space="preserve"> for the aims of this thesis </w:t>
      </w:r>
      <w:r w:rsidRPr="00A7651E">
        <w:rPr>
          <w:rStyle w:val="StyleUnderline"/>
          <w:highlight w:val="yellow"/>
        </w:rPr>
        <w:t>is the ability to use reflexivity</w:t>
      </w:r>
      <w:r w:rsidRPr="003E055D">
        <w:rPr>
          <w:sz w:val="10"/>
        </w:rPr>
        <w:t xml:space="preserve"> when discussing representation in/and research and to this end </w:t>
      </w:r>
      <w:r w:rsidRPr="00645893">
        <w:rPr>
          <w:rStyle w:val="StyleUnderline"/>
        </w:rPr>
        <w:t>a postcolonial ecofeminist perspective is helpful</w:t>
      </w:r>
      <w:r w:rsidRPr="003E055D">
        <w:rPr>
          <w:sz w:val="10"/>
        </w:rPr>
        <w:t xml:space="preserve"> as </w:t>
      </w:r>
      <w:r w:rsidRPr="00A7651E">
        <w:rPr>
          <w:rStyle w:val="StyleUnderline"/>
          <w:highlight w:val="yellow"/>
        </w:rPr>
        <w:t>it allows for the analysis of Subject constructions</w:t>
      </w:r>
      <w:r w:rsidRPr="003E055D">
        <w:rPr>
          <w:sz w:val="10"/>
        </w:rPr>
        <w:t xml:space="preserve">, in this case those that are constructed over the lives </w:t>
      </w:r>
      <w:r w:rsidRPr="00645893">
        <w:rPr>
          <w:rStyle w:val="StyleUnderline"/>
        </w:rPr>
        <w:t>of non-white, non-Western, colonized, or indigenous peoples</w:t>
      </w:r>
      <w:r w:rsidRPr="003E055D">
        <w:rPr>
          <w:sz w:val="10"/>
        </w:rPr>
        <w:t xml:space="preserve">. Simone de Beauvoir discusses how </w:t>
      </w:r>
      <w:r w:rsidRPr="00A7651E">
        <w:rPr>
          <w:rStyle w:val="StyleUnderline"/>
          <w:highlight w:val="yellow"/>
        </w:rPr>
        <w:t>representations are created from partial perspectives</w:t>
      </w:r>
      <w:r w:rsidRPr="003E055D">
        <w:rPr>
          <w:sz w:val="10"/>
        </w:rPr>
        <w:t xml:space="preserve"> </w:t>
      </w:r>
      <w:r w:rsidRPr="00A7651E">
        <w:rPr>
          <w:rStyle w:val="StyleUnderline"/>
          <w:highlight w:val="yellow"/>
        </w:rPr>
        <w:t xml:space="preserve">that transcend into absolute truths </w:t>
      </w:r>
      <w:r w:rsidRPr="00645893">
        <w:rPr>
          <w:rStyle w:val="StyleUnderline"/>
        </w:rPr>
        <w:t>when created by those with hegemonic power</w:t>
      </w:r>
      <w:r w:rsidRPr="003E055D">
        <w:rPr>
          <w:sz w:val="10"/>
        </w:rPr>
        <w:t xml:space="preserve">. “Representation of the world, like the world itself, is the work of men; they describe it from their own point of view, which they confuse with absolute truth” (de Beauvoir, 1972: 161). </w:t>
      </w:r>
      <w:r w:rsidRPr="003E055D">
        <w:rPr>
          <w:rStyle w:val="StyleUnderline"/>
        </w:rPr>
        <w:t>Those privileged</w:t>
      </w:r>
      <w:r w:rsidRPr="003E055D">
        <w:rPr>
          <w:sz w:val="10"/>
        </w:rPr>
        <w:t xml:space="preserve"> within the hierarchy have the power to </w:t>
      </w:r>
      <w:r w:rsidRPr="003E055D">
        <w:rPr>
          <w:rStyle w:val="StyleUnderline"/>
        </w:rPr>
        <w:t>represent the Other</w:t>
      </w:r>
      <w:r w:rsidRPr="003E055D">
        <w:rPr>
          <w:sz w:val="10"/>
        </w:rPr>
        <w:t xml:space="preserve">. Representation is therefore an important focus of this thesis because we see that the </w:t>
      </w:r>
      <w:r w:rsidRPr="003E055D">
        <w:rPr>
          <w:rStyle w:val="StyleUnderline"/>
        </w:rPr>
        <w:t>power</w:t>
      </w:r>
      <w:r w:rsidRPr="003E055D">
        <w:rPr>
          <w:sz w:val="10"/>
        </w:rPr>
        <w:t xml:space="preserve"> to re-present </w:t>
      </w:r>
      <w:r w:rsidRPr="003E055D">
        <w:rPr>
          <w:rStyle w:val="StyleUnderline"/>
        </w:rPr>
        <w:t>is concentrated in the hands of elites</w:t>
      </w:r>
      <w:r w:rsidRPr="003E055D">
        <w:rPr>
          <w:sz w:val="10"/>
        </w:rPr>
        <w:t xml:space="preserve">, in this case the Global North holds the power to re-present indigenous peoples. </w:t>
      </w:r>
      <w:r w:rsidRPr="00A7651E">
        <w:rPr>
          <w:rStyle w:val="StyleUnderline"/>
          <w:highlight w:val="yellow"/>
        </w:rPr>
        <w:t>The ways</w:t>
      </w:r>
      <w:r w:rsidRPr="003E055D">
        <w:rPr>
          <w:sz w:val="10"/>
        </w:rPr>
        <w:t xml:space="preserve"> in which </w:t>
      </w:r>
      <w:r w:rsidRPr="00A7651E">
        <w:rPr>
          <w:rStyle w:val="StyleUnderline"/>
          <w:highlight w:val="yellow"/>
        </w:rPr>
        <w:t xml:space="preserve">the indigenous Other is re-presented </w:t>
      </w:r>
      <w:r w:rsidRPr="00645893">
        <w:rPr>
          <w:rStyle w:val="StyleUnderline"/>
        </w:rPr>
        <w:t xml:space="preserve">through the Subject construction devised by the Global North </w:t>
      </w:r>
      <w:r w:rsidRPr="00A7651E">
        <w:rPr>
          <w:rStyle w:val="StyleUnderline"/>
          <w:highlight w:val="yellow"/>
        </w:rPr>
        <w:t xml:space="preserve">creates the oppressive dualism necessary for the colonization </w:t>
      </w:r>
      <w:r w:rsidRPr="003E055D">
        <w:rPr>
          <w:sz w:val="10"/>
        </w:rPr>
        <w:t xml:space="preserve">of indigenous knowledges through acts of biopiracy. Said’s extensive exploration of the ways in which the Oriental Other is represented by the Occidental Subject in literature and academia is relevant here. In his important text, Orientalism, Said asserts that a “phenomenologically reduced status” is placed upon the Oriental that can only be accessed by a Western expert (1978: 283). Since Western re-presentations of the Orient began to arise, the Orient has been unable to represent itself as hegemonic Western representations engulf any attempt. Thus knowledge of the Orient can only be deemed credible once it had been refined by the Occidental’s work (283). </w:t>
      </w:r>
      <w:r w:rsidRPr="00A7651E">
        <w:rPr>
          <w:rStyle w:val="StyleUnderline"/>
          <w:highlight w:val="yellow"/>
        </w:rPr>
        <w:t>This process of re-presenting</w:t>
      </w:r>
      <w:r w:rsidRPr="003E055D">
        <w:rPr>
          <w:sz w:val="10"/>
        </w:rPr>
        <w:t xml:space="preserve"> through Western eyes that Said speaks of </w:t>
      </w:r>
      <w:r w:rsidRPr="00645893">
        <w:rPr>
          <w:rStyle w:val="StyleUnderline"/>
          <w:highlight w:val="yellow"/>
        </w:rPr>
        <w:t>is supported by institutions, vocabulary, scholarship, imagery and doctrines</w:t>
      </w:r>
      <w:r w:rsidRPr="003E055D">
        <w:rPr>
          <w:sz w:val="10"/>
        </w:rPr>
        <w:t xml:space="preserve"> (Said, 1978) hence representation’s power which is performed through discursive meaning which is both constructing of and constructed within social spheres. </w:t>
      </w:r>
      <w:r w:rsidRPr="00645893">
        <w:rPr>
          <w:rStyle w:val="StyleUnderline"/>
        </w:rPr>
        <w:t xml:space="preserve">When representing the Other, their </w:t>
      </w:r>
      <w:r w:rsidRPr="00A7651E">
        <w:rPr>
          <w:rStyle w:val="StyleUnderline"/>
          <w:highlight w:val="yellow"/>
        </w:rPr>
        <w:t xml:space="preserve">agency </w:t>
      </w:r>
      <w:r w:rsidRPr="00645893">
        <w:rPr>
          <w:rStyle w:val="StyleUnderline"/>
        </w:rPr>
        <w:t xml:space="preserve">to represent their own experiences </w:t>
      </w:r>
      <w:r w:rsidRPr="00A7651E">
        <w:rPr>
          <w:rStyle w:val="StyleUnderline"/>
          <w:highlight w:val="yellow"/>
        </w:rPr>
        <w:t xml:space="preserve">becomes obscured </w:t>
      </w:r>
      <w:r w:rsidRPr="00645893">
        <w:rPr>
          <w:rStyle w:val="StyleUnderline"/>
        </w:rPr>
        <w:t>and removed</w:t>
      </w:r>
      <w:r w:rsidRPr="003E055D">
        <w:rPr>
          <w:sz w:val="10"/>
        </w:rPr>
        <w:t xml:space="preserve">. Taking up this issue in her seminal paper, “Can the Subaltern Speak?” Spivak (2010) met her question with the answer of a resounding no: a response that exemplifies the lack of ability one has to represent oneself as a hyper-oppressed individual or collectivity. Mohanty moves beyond Spivak’s assertions and invites us to consider the possibility of a shift in the politics of representation and states, “it is time to move beyond the Marx who found it possible to say: They cannot represent themselves; they must be represented” (Mohanty, 2003A: 354). Thus, as these arguments make clear, </w:t>
      </w:r>
      <w:r w:rsidRPr="00645893">
        <w:rPr>
          <w:rStyle w:val="StyleUnderline"/>
          <w:highlight w:val="yellow"/>
        </w:rPr>
        <w:t>it is imperative that whilst</w:t>
      </w:r>
      <w:r w:rsidRPr="003E055D">
        <w:rPr>
          <w:sz w:val="10"/>
        </w:rPr>
        <w:t xml:space="preserve"> conducting research and </w:t>
      </w:r>
      <w:r w:rsidRPr="00645893">
        <w:rPr>
          <w:rStyle w:val="StyleUnderline"/>
          <w:highlight w:val="yellow"/>
        </w:rPr>
        <w:t>theorizing one is attentive to representation</w:t>
      </w:r>
      <w:r w:rsidRPr="003E055D">
        <w:rPr>
          <w:sz w:val="10"/>
        </w:rPr>
        <w:t xml:space="preserve"> - the act of speaking about and for another. </w:t>
      </w:r>
      <w:r w:rsidRPr="00645893">
        <w:rPr>
          <w:rStyle w:val="StyleUnderline"/>
        </w:rPr>
        <w:t>The use of a postcolonial standpoint can assist</w:t>
      </w:r>
      <w:r w:rsidRPr="003E055D">
        <w:rPr>
          <w:sz w:val="10"/>
        </w:rPr>
        <w:t xml:space="preserve"> </w:t>
      </w:r>
      <w:r w:rsidRPr="00645893">
        <w:rPr>
          <w:rStyle w:val="StyleUnderline"/>
        </w:rPr>
        <w:t>me in remaining sensitive to the forms of colonialist power relations that frequently shape knowledge production</w:t>
      </w:r>
      <w:r w:rsidRPr="003E055D">
        <w:rPr>
          <w:sz w:val="10"/>
        </w:rPr>
        <w:t>. In this way, postcolonialism can help me to interrogate my partial perspective and privileged standpoint (Haraway, 1988</w:t>
      </w:r>
      <w:r w:rsidRPr="00645893">
        <w:rPr>
          <w:rStyle w:val="StyleUnderline"/>
        </w:rPr>
        <w:t xml:space="preserve">). </w:t>
      </w:r>
      <w:r w:rsidRPr="00A7651E">
        <w:rPr>
          <w:rStyle w:val="StyleUnderline"/>
          <w:highlight w:val="yellow"/>
        </w:rPr>
        <w:t xml:space="preserve">It offers a reflexive approach that foregrounds the way one’s positionality influences what knowledge is produced </w:t>
      </w:r>
      <w:r w:rsidRPr="003E055D">
        <w:rPr>
          <w:rStyle w:val="StyleUnderline"/>
        </w:rPr>
        <w:t>in the research process, while drawing attention to the partial perspective</w:t>
      </w:r>
      <w:r w:rsidRPr="003E055D">
        <w:rPr>
          <w:sz w:val="10"/>
        </w:rPr>
        <w:t xml:space="preserve"> (Haraway, 1988) </w:t>
      </w:r>
      <w:r w:rsidRPr="003E055D">
        <w:rPr>
          <w:rStyle w:val="StyleUnderline"/>
        </w:rPr>
        <w:t>that one</w:t>
      </w:r>
      <w:r w:rsidRPr="003E055D">
        <w:rPr>
          <w:sz w:val="10"/>
        </w:rPr>
        <w:t xml:space="preserve"> necessarily </w:t>
      </w:r>
      <w:r w:rsidRPr="003E055D">
        <w:rPr>
          <w:rStyle w:val="StyleUnderline"/>
        </w:rPr>
        <w:t>inhabits</w:t>
      </w:r>
      <w:r w:rsidRPr="003E055D">
        <w:rPr>
          <w:sz w:val="10"/>
        </w:rPr>
        <w:t xml:space="preserve"> in this process. This </w:t>
      </w:r>
      <w:r w:rsidRPr="003E055D">
        <w:rPr>
          <w:rStyle w:val="StyleUnderline"/>
        </w:rPr>
        <w:t>reflexive approach is also</w:t>
      </w:r>
      <w:r w:rsidRPr="003E055D">
        <w:rPr>
          <w:sz w:val="10"/>
        </w:rPr>
        <w:t xml:space="preserve"> relevant to the </w:t>
      </w:r>
      <w:r w:rsidRPr="003E055D">
        <w:rPr>
          <w:rStyle w:val="StyleUnderline"/>
        </w:rPr>
        <w:t>political</w:t>
      </w:r>
      <w:r w:rsidRPr="003E055D">
        <w:rPr>
          <w:sz w:val="10"/>
        </w:rPr>
        <w:t xml:space="preserve"> interests of this thesis. </w:t>
      </w:r>
      <w:r w:rsidRPr="00A7651E">
        <w:rPr>
          <w:rStyle w:val="StyleUnderline"/>
          <w:highlight w:val="yellow"/>
        </w:rPr>
        <w:t xml:space="preserve">Perpetually interrogating </w:t>
      </w:r>
      <w:r w:rsidRPr="003E055D">
        <w:rPr>
          <w:sz w:val="10"/>
        </w:rPr>
        <w:t xml:space="preserve">the claims and </w:t>
      </w:r>
      <w:r w:rsidRPr="00A7651E">
        <w:rPr>
          <w:rStyle w:val="StyleUnderline"/>
          <w:highlight w:val="yellow"/>
        </w:rPr>
        <w:t xml:space="preserve">assumptions </w:t>
      </w:r>
      <w:r w:rsidRPr="003E055D">
        <w:rPr>
          <w:sz w:val="10"/>
        </w:rPr>
        <w:t>one makes whilst theorizing from one’s own standpoint</w:t>
      </w:r>
      <w:r w:rsidRPr="003E055D">
        <w:rPr>
          <w:rStyle w:val="StyleUnderline"/>
        </w:rPr>
        <w:t xml:space="preserve"> </w:t>
      </w:r>
      <w:r w:rsidRPr="00A7651E">
        <w:rPr>
          <w:rStyle w:val="StyleUnderline"/>
          <w:highlight w:val="yellow"/>
        </w:rPr>
        <w:t xml:space="preserve">helps to reduce the prospect of reproducing hierarchies </w:t>
      </w:r>
      <w:r w:rsidRPr="003E055D">
        <w:rPr>
          <w:sz w:val="10"/>
        </w:rPr>
        <w:t>and perpetuating colonial re-presentations. I must critique my own gaze and be careful not to encode my own representations as truth, so as not to marginalize other alternative readings. In this way I can aim to avoid conducting research through imperial eyes (Smith, 2012). Through the analysis and discussion I will attend to the Global North’s behaviour and the effects this has on the lived experiences of indigenous peoples in postcolonial India with regards to resources, knowledge and the politics of representation. In doing so I do not wish to speak for indigenous peoples or perpetuate essentialist tropes of indigenous peoples as Mother Nature’s carer. I wish to destabilize this, to untwine the tangled woman-nature-nurturer knot that has been dreamt up. I wish to de-essentialize the image of indigenous peoples through showing that the reason why the homogenized scientific and modern Global North seeks the knowledges of indigenous peoples is due to the complexity, creativity and fruitfulness of these knowledges. Again, I must be aware of not glorifying sites of indigenous knowledges as green utopian paradises capable of offsetting global environmental degradation, but instead attend to them as an alternative modernity based on differing values that demonstrate alternative knowledge production and deserved recognition, protection and selfdetermination. Furthermore, despite the urgent need to pay attention to non-Western knowledge – knowledges that sit outside of the dominant knowledge paradigm -, it remains pertinent to remind oneself of the violence and oppression within the Global South and indigenous communities with regards to gender, sexuality, religion and class (Shome, 2012: 200). The idea is not to reverse the nature/culture binary or create an indigenous-centrism as opposed to a Global North-centrism but instead move beyond these dominating dualistic ways of perceiving the world (200).</w:t>
      </w:r>
      <w:bookmarkEnd w:id="0"/>
    </w:p>
    <w:p w14:paraId="20C03A44" w14:textId="77777777" w:rsidR="00CB36E8" w:rsidRPr="00CB36E8" w:rsidRDefault="00CB36E8" w:rsidP="00CB36E8"/>
    <w:sectPr w:rsidR="00CB36E8" w:rsidRPr="00CB36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191D8" w14:textId="77777777" w:rsidR="00F221C5" w:rsidRDefault="00F221C5" w:rsidP="00040E65">
      <w:pPr>
        <w:spacing w:after="0" w:line="240" w:lineRule="auto"/>
      </w:pPr>
      <w:r>
        <w:separator/>
      </w:r>
    </w:p>
  </w:endnote>
  <w:endnote w:type="continuationSeparator" w:id="0">
    <w:p w14:paraId="2F9DEE41" w14:textId="77777777" w:rsidR="00F221C5" w:rsidRDefault="00F221C5" w:rsidP="00040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FC957" w14:textId="77777777" w:rsidR="00F221C5" w:rsidRDefault="00F221C5" w:rsidP="00040E65">
      <w:pPr>
        <w:spacing w:after="0" w:line="240" w:lineRule="auto"/>
      </w:pPr>
      <w:r>
        <w:separator/>
      </w:r>
    </w:p>
  </w:footnote>
  <w:footnote w:type="continuationSeparator" w:id="0">
    <w:p w14:paraId="7A67B1AB" w14:textId="77777777" w:rsidR="00F221C5" w:rsidRDefault="00F221C5" w:rsidP="00040E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47860069632"/>
    <w:docVar w:name="VerbatimVersion" w:val="5.1"/>
  </w:docVars>
  <w:rsids>
    <w:rsidRoot w:val="00040E65"/>
    <w:rsid w:val="000139A3"/>
    <w:rsid w:val="00016AE8"/>
    <w:rsid w:val="00040E65"/>
    <w:rsid w:val="000D7249"/>
    <w:rsid w:val="00100833"/>
    <w:rsid w:val="00104529"/>
    <w:rsid w:val="00105942"/>
    <w:rsid w:val="00107396"/>
    <w:rsid w:val="00144A4C"/>
    <w:rsid w:val="00176AB0"/>
    <w:rsid w:val="00177B7D"/>
    <w:rsid w:val="0018322D"/>
    <w:rsid w:val="001B5776"/>
    <w:rsid w:val="001E527A"/>
    <w:rsid w:val="001F78CE"/>
    <w:rsid w:val="00251FC7"/>
    <w:rsid w:val="0026215C"/>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D7EDB"/>
    <w:rsid w:val="00722258"/>
    <w:rsid w:val="007243E5"/>
    <w:rsid w:val="00766EA0"/>
    <w:rsid w:val="007A2226"/>
    <w:rsid w:val="007F5B66"/>
    <w:rsid w:val="00801D5B"/>
    <w:rsid w:val="00811B7A"/>
    <w:rsid w:val="00823A1C"/>
    <w:rsid w:val="00845B9D"/>
    <w:rsid w:val="00860984"/>
    <w:rsid w:val="008B3ECB"/>
    <w:rsid w:val="008B4E85"/>
    <w:rsid w:val="008C1B2E"/>
    <w:rsid w:val="0091627E"/>
    <w:rsid w:val="0097032B"/>
    <w:rsid w:val="009B4A22"/>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36E8"/>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21C5"/>
    <w:rsid w:val="00F36B97"/>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965BC"/>
  <w15:chartTrackingRefBased/>
  <w15:docId w15:val="{EF73BF3D-B881-45ED-A2A1-47AAF87A6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4A22"/>
    <w:rPr>
      <w:rFonts w:ascii="Calibri" w:hAnsi="Calibri" w:cs="Calibri"/>
    </w:rPr>
  </w:style>
  <w:style w:type="paragraph" w:styleId="Heading1">
    <w:name w:val="heading 1"/>
    <w:aliases w:val="Pocket"/>
    <w:basedOn w:val="Normal"/>
    <w:next w:val="Normal"/>
    <w:link w:val="Heading1Char"/>
    <w:qFormat/>
    <w:rsid w:val="009B4A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4A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4A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9B4A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4A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4A22"/>
  </w:style>
  <w:style w:type="character" w:customStyle="1" w:styleId="Heading1Char">
    <w:name w:val="Heading 1 Char"/>
    <w:aliases w:val="Pocket Char"/>
    <w:basedOn w:val="DefaultParagraphFont"/>
    <w:link w:val="Heading1"/>
    <w:rsid w:val="009B4A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4A2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4A2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9B4A2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x,Style1,Bold Underline,s"/>
    <w:basedOn w:val="DefaultParagraphFont"/>
    <w:link w:val="Emphasis1"/>
    <w:uiPriority w:val="7"/>
    <w:qFormat/>
    <w:rsid w:val="009B4A2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B4A22"/>
    <w:rPr>
      <w:b/>
      <w:bCs/>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9B4A22"/>
    <w:rPr>
      <w:b w:val="0"/>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1 Char1,TAG "/>
    <w:basedOn w:val="DefaultParagraphFont"/>
    <w:uiPriority w:val="99"/>
    <w:unhideWhenUsed/>
    <w:rsid w:val="009B4A22"/>
    <w:rPr>
      <w:color w:val="auto"/>
      <w:u w:val="none"/>
    </w:rPr>
  </w:style>
  <w:style w:type="character" w:styleId="FollowedHyperlink">
    <w:name w:val="FollowedHyperlink"/>
    <w:basedOn w:val="DefaultParagraphFont"/>
    <w:uiPriority w:val="99"/>
    <w:semiHidden/>
    <w:unhideWhenUsed/>
    <w:rsid w:val="009B4A22"/>
    <w:rPr>
      <w:color w:val="auto"/>
      <w:u w:val="none"/>
    </w:rPr>
  </w:style>
  <w:style w:type="character" w:customStyle="1" w:styleId="TitleChar">
    <w:name w:val="Title Char"/>
    <w:basedOn w:val="DefaultParagraphFont"/>
    <w:link w:val="Title"/>
    <w:uiPriority w:val="6"/>
    <w:qFormat/>
    <w:rsid w:val="00040E65"/>
    <w:rPr>
      <w:u w:val="single"/>
    </w:rPr>
  </w:style>
  <w:style w:type="paragraph" w:styleId="Title">
    <w:name w:val="Title"/>
    <w:basedOn w:val="Normal"/>
    <w:next w:val="Normal"/>
    <w:link w:val="TitleChar"/>
    <w:uiPriority w:val="6"/>
    <w:qFormat/>
    <w:rsid w:val="00040E65"/>
    <w:pPr>
      <w:spacing w:after="0" w:line="240"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040E65"/>
    <w:rPr>
      <w:rFonts w:asciiTheme="majorHAnsi" w:eastAsiaTheme="majorEastAsia" w:hAnsiTheme="majorHAnsi" w:cstheme="majorBidi"/>
      <w:spacing w:val="-10"/>
      <w:kern w:val="28"/>
      <w:sz w:val="56"/>
      <w:szCs w:val="56"/>
    </w:rPr>
  </w:style>
  <w:style w:type="paragraph" w:customStyle="1" w:styleId="Emphasis1">
    <w:name w:val="Emphasis1"/>
    <w:basedOn w:val="Normal"/>
    <w:link w:val="Emphasis"/>
    <w:uiPriority w:val="7"/>
    <w:qFormat/>
    <w:rsid w:val="00040E65"/>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Strong">
    <w:name w:val="Strong"/>
    <w:basedOn w:val="DefaultParagraphFont"/>
    <w:uiPriority w:val="22"/>
    <w:qFormat/>
    <w:rsid w:val="00040E65"/>
    <w:rPr>
      <w:b/>
      <w:bCs/>
    </w:rPr>
  </w:style>
  <w:style w:type="paragraph" w:styleId="FootnoteText">
    <w:name w:val="footnote text"/>
    <w:basedOn w:val="Normal"/>
    <w:link w:val="FootnoteTextChar"/>
    <w:uiPriority w:val="99"/>
    <w:unhideWhenUsed/>
    <w:qFormat/>
    <w:rsid w:val="00040E65"/>
    <w:pPr>
      <w:spacing w:after="200" w:line="480" w:lineRule="auto"/>
    </w:pPr>
    <w:rPr>
      <w:rFonts w:eastAsia="Calibri"/>
      <w:sz w:val="20"/>
      <w:szCs w:val="20"/>
    </w:rPr>
  </w:style>
  <w:style w:type="character" w:customStyle="1" w:styleId="FootnoteTextChar">
    <w:name w:val="Footnote Text Char"/>
    <w:basedOn w:val="DefaultParagraphFont"/>
    <w:link w:val="FootnoteText"/>
    <w:uiPriority w:val="99"/>
    <w:rsid w:val="00040E65"/>
    <w:rPr>
      <w:rFonts w:ascii="Calibri" w:eastAsia="Calibri" w:hAnsi="Calibri" w:cs="Calibri"/>
      <w:sz w:val="20"/>
      <w:szCs w:val="20"/>
    </w:rPr>
  </w:style>
  <w:style w:type="character" w:styleId="FootnoteReference">
    <w:name w:val="footnote reference"/>
    <w:aliases w:val="FN Ref,footnote reference,fr,o,FR,(NECG) Footnote Reference"/>
    <w:basedOn w:val="DefaultParagraphFont"/>
    <w:unhideWhenUsed/>
    <w:qFormat/>
    <w:rsid w:val="00040E65"/>
    <w:rPr>
      <w:vertAlign w:val="superscript"/>
    </w:rPr>
  </w:style>
  <w:style w:type="character" w:customStyle="1" w:styleId="LinedDown">
    <w:name w:val="Lined Down"/>
    <w:qFormat/>
    <w:rsid w:val="00040E65"/>
    <w:rPr>
      <w:rFonts w:cs="Times New Roman"/>
      <w:b w:val="0"/>
      <w:bCs w:val="0"/>
      <w:i w:val="0"/>
      <w:iCs w:val="0"/>
      <w:color w:val="000000"/>
      <w:sz w:val="12"/>
      <w:szCs w:val="12"/>
      <w:u w:val="none"/>
    </w:rPr>
  </w:style>
  <w:style w:type="character" w:customStyle="1" w:styleId="Carded">
    <w:name w:val="Carded"/>
    <w:qFormat/>
    <w:rsid w:val="00040E65"/>
    <w:rPr>
      <w:rFonts w:cs="Times New Roman"/>
      <w:b/>
      <w:bCs/>
      <w:color w:val="000000"/>
      <w:sz w:val="24"/>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11B7A"/>
    <w:pPr>
      <w:spacing w:after="0" w:line="240" w:lineRule="auto"/>
    </w:pPr>
    <w:rPr>
      <w:szCs w:val="24"/>
      <w:u w:val="single"/>
    </w:rPr>
  </w:style>
  <w:style w:type="paragraph" w:customStyle="1" w:styleId="textbold">
    <w:name w:val="text bold"/>
    <w:basedOn w:val="Normal"/>
    <w:uiPriority w:val="20"/>
    <w:qFormat/>
    <w:rsid w:val="00811B7A"/>
    <w:pPr>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aaronjalford1/disaster-pornography-and-the-american-media-f01ee1cb45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ssence.com/news/henrietta-lacks-family-retains-ben-crump/" TargetMode="External"/><Relationship Id="rId5" Type="http://schemas.openxmlformats.org/officeDocument/2006/relationships/webSettings" Target="webSettings.xml"/><Relationship Id="rId10" Type="http://schemas.openxmlformats.org/officeDocument/2006/relationships/hyperlink" Target="https://medlineplus.gov/ency/article/001936.htm" TargetMode="External"/><Relationship Id="rId4" Type="http://schemas.openxmlformats.org/officeDocument/2006/relationships/settings" Target="settings.xml"/><Relationship Id="rId9" Type="http://schemas.openxmlformats.org/officeDocument/2006/relationships/hyperlink" Target="https://www.marketplace.org/2018/07/09/who-owns-henrietta-lacks-disembodied-cel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8483</Words>
  <Characters>48357</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2021-10-16T23:40:00Z</dcterms:created>
  <dcterms:modified xsi:type="dcterms:W3CDTF">2021-10-17T02:50:00Z</dcterms:modified>
</cp:coreProperties>
</file>