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4030" w14:textId="78F42F66" w:rsidR="00277D30" w:rsidRDefault="00277D30" w:rsidP="00277D30">
      <w:pPr>
        <w:pStyle w:val="Heading2"/>
      </w:pPr>
      <w:r>
        <w:t>1</w:t>
      </w:r>
    </w:p>
    <w:p w14:paraId="5C2470E2" w14:textId="6AC551BA" w:rsidR="00277D30" w:rsidRDefault="00277D30" w:rsidP="00277D30">
      <w:pPr>
        <w:pStyle w:val="Heading3"/>
      </w:pPr>
      <w:proofErr w:type="spellStart"/>
      <w:r>
        <w:t>Fwk</w:t>
      </w:r>
      <w:proofErr w:type="spellEnd"/>
    </w:p>
    <w:p w14:paraId="4DCEC39D" w14:textId="77777777" w:rsidR="002C0AB7" w:rsidRPr="009129DB" w:rsidRDefault="002C0AB7" w:rsidP="002C0AB7">
      <w:pPr>
        <w:keepNext/>
        <w:keepLines/>
        <w:spacing w:before="40"/>
        <w:outlineLvl w:val="3"/>
        <w:rPr>
          <w:b/>
          <w:iCs/>
          <w:sz w:val="26"/>
        </w:rPr>
      </w:pPr>
      <w:r>
        <w:rPr>
          <w:b/>
          <w:iCs/>
          <w:sz w:val="26"/>
        </w:rPr>
        <w:t xml:space="preserve">1] </w:t>
      </w:r>
      <w:r w:rsidRPr="009129DB">
        <w:rPr>
          <w:b/>
          <w:iCs/>
          <w:sz w:val="26"/>
        </w:rPr>
        <w:t>Utilitarianism collapses into contractarianism.</w:t>
      </w:r>
    </w:p>
    <w:p w14:paraId="10333FD2" w14:textId="77777777" w:rsidR="002C0AB7" w:rsidRPr="009129DB" w:rsidRDefault="002C0AB7" w:rsidP="002C0AB7">
      <w:pPr>
        <w:rPr>
          <w:rFonts w:eastAsia="Calibri"/>
          <w:sz w:val="14"/>
        </w:rPr>
      </w:pPr>
      <w:r w:rsidRPr="009129DB">
        <w:rPr>
          <w:rFonts w:eastAsia="Calibri"/>
          <w:sz w:val="14"/>
        </w:rPr>
        <w:t xml:space="preserve">John J. </w:t>
      </w:r>
      <w:r w:rsidRPr="009129DB">
        <w:rPr>
          <w:rFonts w:eastAsia="Calibri"/>
          <w:b/>
          <w:bCs/>
          <w:sz w:val="26"/>
          <w:u w:val="single"/>
        </w:rPr>
        <w:t>Thrasher</w:t>
      </w:r>
      <w:r w:rsidRPr="009129DB">
        <w:rPr>
          <w:rFonts w:eastAsia="Calibri"/>
          <w:sz w:val="14"/>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u w:val="single"/>
        </w:rPr>
        <w:t>2013</w:t>
      </w:r>
      <w:r w:rsidRPr="009129DB">
        <w:rPr>
          <w:rFonts w:eastAsia="Calibri"/>
          <w:sz w:val="14"/>
        </w:rPr>
        <w:t>), pp. 423-436 ///AHS PB</w:t>
      </w:r>
    </w:p>
    <w:p w14:paraId="19241057" w14:textId="77777777" w:rsidR="002C0AB7" w:rsidRPr="009129DB" w:rsidRDefault="002C0AB7" w:rsidP="002C0AB7">
      <w:pPr>
        <w:rPr>
          <w:rFonts w:eastAsia="Calibri"/>
          <w:sz w:val="14"/>
        </w:rPr>
      </w:pPr>
      <w:r w:rsidRPr="009129DB">
        <w:rPr>
          <w:rFonts w:eastAsia="Calibri"/>
          <w:b/>
          <w:bCs/>
          <w:sz w:val="26"/>
          <w:highlight w:val="yellow"/>
          <w:u w:val="single"/>
        </w:rPr>
        <w:t>If</w:t>
      </w:r>
      <w:r w:rsidRPr="009129DB">
        <w:rPr>
          <w:rFonts w:eastAsia="Calibri"/>
          <w:sz w:val="14"/>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highlight w:val="yellow"/>
          <w:u w:val="single"/>
        </w:rPr>
        <w:t>This goal of reasoning</w:t>
      </w:r>
      <w:r w:rsidRPr="009129DB">
        <w:rPr>
          <w:rFonts w:eastAsia="Calibri"/>
          <w:b/>
          <w:bCs/>
          <w:sz w:val="26"/>
          <w:u w:val="single"/>
        </w:rPr>
        <w:t xml:space="preserve"> and action </w:t>
      </w:r>
      <w:r w:rsidRPr="009129DB">
        <w:rPr>
          <w:rFonts w:eastAsia="Calibri"/>
          <w:b/>
          <w:bCs/>
          <w:sz w:val="26"/>
          <w:highlight w:val="yellow"/>
          <w:u w:val="single"/>
        </w:rPr>
        <w:t>is the absence of pain</w:t>
      </w:r>
      <w:r w:rsidRPr="009129DB">
        <w:rPr>
          <w:rFonts w:eastAsia="Calibri"/>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9129DB">
        <w:rPr>
          <w:rFonts w:eastAsia="Calibri"/>
          <w:sz w:val="14"/>
        </w:rPr>
        <w:t>ing</w:t>
      </w:r>
      <w:proofErr w:type="spellEnd"/>
      <w:r w:rsidRPr="009129DB">
        <w:rPr>
          <w:rFonts w:eastAsia="Calibri"/>
          <w:sz w:val="14"/>
        </w:rPr>
        <w:t xml:space="preserve"> should aim at ataraxia.6 The normative ideal of Epicurean practical rationality is a hedonistic form of instrumental rationality with the </w:t>
      </w:r>
      <w:proofErr w:type="gramStart"/>
      <w:r w:rsidRPr="009129DB">
        <w:rPr>
          <w:rFonts w:eastAsia="Calibri"/>
          <w:sz w:val="14"/>
        </w:rPr>
        <w:t>final end</w:t>
      </w:r>
      <w:proofErr w:type="gramEnd"/>
      <w:r w:rsidRPr="009129DB">
        <w:rPr>
          <w:rFonts w:eastAsia="Calibri"/>
          <w:sz w:val="14"/>
        </w:rPr>
        <w:t xml:space="preserve">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9129DB">
        <w:rPr>
          <w:rFonts w:eastAsia="Calibri"/>
          <w:sz w:val="14"/>
        </w:rPr>
        <w:t>paradig</w:t>
      </w:r>
      <w:proofErr w:type="spellEnd"/>
      <w:r w:rsidRPr="009129DB">
        <w:rPr>
          <w:rFonts w:eastAsia="Calibri"/>
          <w:sz w:val="14"/>
        </w:rPr>
        <w:t xml:space="preserve"> </w:t>
      </w:r>
      <w:proofErr w:type="spellStart"/>
      <w:r w:rsidRPr="009129DB">
        <w:rPr>
          <w:rFonts w:eastAsia="Calibri"/>
          <w:sz w:val="14"/>
        </w:rPr>
        <w:t>matically</w:t>
      </w:r>
      <w:proofErr w:type="spellEnd"/>
      <w:r w:rsidRPr="009129DB">
        <w:rPr>
          <w:rFonts w:eastAsia="Calibri"/>
          <w:sz w:val="14"/>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9129DB">
        <w:rPr>
          <w:rFonts w:eastAsia="Calibri"/>
          <w:sz w:val="14"/>
        </w:rPr>
        <w:t>ing</w:t>
      </w:r>
      <w:proofErr w:type="spellEnd"/>
      <w:r w:rsidRPr="009129DB">
        <w:rPr>
          <w:rFonts w:eastAsia="Calibri"/>
          <w:sz w:val="14"/>
        </w:rPr>
        <w:t xml:space="preserve"> will reliably lead to the </w:t>
      </w:r>
      <w:proofErr w:type="gramStart"/>
      <w:r w:rsidRPr="009129DB">
        <w:rPr>
          <w:rFonts w:eastAsia="Calibri"/>
          <w:sz w:val="14"/>
        </w:rPr>
        <w:t>final end</w:t>
      </w:r>
      <w:proofErr w:type="gramEnd"/>
      <w:r w:rsidRPr="009129DB">
        <w:rPr>
          <w:rFonts w:eastAsia="Calibri"/>
          <w:sz w:val="14"/>
        </w:rPr>
        <w:t xml:space="preserve">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w:t>
      </w:r>
      <w:proofErr w:type="gramStart"/>
      <w:r w:rsidRPr="009129DB">
        <w:rPr>
          <w:rFonts w:eastAsia="Calibri"/>
          <w:sz w:val="14"/>
        </w:rPr>
        <w:t>as a means to</w:t>
      </w:r>
      <w:proofErr w:type="gramEnd"/>
      <w:r w:rsidRPr="009129DB">
        <w:rPr>
          <w:rFonts w:eastAsia="Calibri"/>
          <w:sz w:val="14"/>
        </w:rPr>
        <w:t xml:space="preserve"> the final end of ataraxia. One version of this problem arises in the context of friendship. Epicurus </w:t>
      </w:r>
      <w:proofErr w:type="gramStart"/>
      <w:r w:rsidRPr="009129DB">
        <w:rPr>
          <w:rFonts w:eastAsia="Calibri"/>
          <w:sz w:val="14"/>
        </w:rPr>
        <w:t>claims .</w:t>
      </w:r>
      <w:proofErr w:type="gramEnd"/>
      <w:r w:rsidRPr="009129DB">
        <w:rPr>
          <w:rFonts w:eastAsia="Calibri"/>
          <w:sz w:val="14"/>
        </w:rPr>
        <w:t xml:space="preserve"> </w:t>
      </w:r>
      <w:proofErr w:type="gramStart"/>
      <w:r w:rsidRPr="009129DB">
        <w:rPr>
          <w:rFonts w:eastAsia="Calibri"/>
          <w:sz w:val="14"/>
        </w:rPr>
        <w:t>.every</w:t>
      </w:r>
      <w:proofErr w:type="gramEnd"/>
      <w:r w:rsidRPr="009129DB">
        <w:rPr>
          <w:rFonts w:eastAsia="Calibri"/>
          <w:sz w:val="14"/>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9129DB">
        <w:rPr>
          <w:rFonts w:eastAsia="Calibri"/>
          <w:sz w:val="14"/>
        </w:rPr>
        <w:t>theoiy</w:t>
      </w:r>
      <w:proofErr w:type="spellEnd"/>
      <w:r w:rsidRPr="009129DB">
        <w:rPr>
          <w:rFonts w:eastAsia="Calibri"/>
          <w:sz w:val="14"/>
        </w:rPr>
        <w:t xml:space="preserve">. Choice of desires is governed directly by hedonic concerns and those desires then pick out </w:t>
      </w:r>
      <w:proofErr w:type="gramStart"/>
      <w:r w:rsidRPr="009129DB">
        <w:rPr>
          <w:rFonts w:eastAsia="Calibri"/>
          <w:sz w:val="14"/>
        </w:rPr>
        <w:t>particular actions</w:t>
      </w:r>
      <w:proofErr w:type="gramEnd"/>
      <w:r w:rsidRPr="009129DB">
        <w:rPr>
          <w:rFonts w:eastAsia="Calibri"/>
          <w:sz w:val="14"/>
        </w:rPr>
        <w:t xml:space="preserve">,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w:t>
      </w:r>
      <w:proofErr w:type="gramStart"/>
      <w:r w:rsidRPr="009129DB">
        <w:rPr>
          <w:rFonts w:eastAsia="Calibri"/>
          <w:sz w:val="14"/>
        </w:rPr>
        <w:t>justice</w:t>
      </w:r>
      <w:proofErr w:type="gramEnd"/>
      <w:r w:rsidRPr="009129DB">
        <w:rPr>
          <w:rFonts w:eastAsia="Calibri"/>
          <w:sz w:val="14"/>
        </w:rPr>
        <w:t xml:space="preserv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9129DB">
        <w:rPr>
          <w:rFonts w:eastAsia="Calibri"/>
          <w:sz w:val="14"/>
        </w:rPr>
        <w:t>Kavka</w:t>
      </w:r>
      <w:proofErr w:type="spellEnd"/>
      <w:r w:rsidRPr="009129DB">
        <w:rPr>
          <w:rFonts w:eastAsia="Calibri"/>
          <w:sz w:val="14"/>
        </w:rPr>
        <w:t xml:space="preserve"> calls "rule egoism" (</w:t>
      </w:r>
      <w:proofErr w:type="spellStart"/>
      <w:r w:rsidRPr="009129DB">
        <w:rPr>
          <w:rFonts w:eastAsia="Calibri"/>
          <w:sz w:val="14"/>
        </w:rPr>
        <w:t>Kavka</w:t>
      </w:r>
      <w:proofErr w:type="spellEnd"/>
      <w:r w:rsidRPr="009129DB">
        <w:rPr>
          <w:rFonts w:eastAsia="Calibri"/>
          <w:sz w:val="14"/>
        </w:rPr>
        <w:t xml:space="preserve"> 1986, chap. 9). Although </w:t>
      </w:r>
      <w:proofErr w:type="spellStart"/>
      <w:r w:rsidRPr="009129DB">
        <w:rPr>
          <w:rFonts w:eastAsia="Calibri"/>
          <w:sz w:val="14"/>
        </w:rPr>
        <w:t>Kavka</w:t>
      </w:r>
      <w:proofErr w:type="spellEnd"/>
      <w:r w:rsidRPr="009129DB">
        <w:rPr>
          <w:rFonts w:eastAsia="Calibri"/>
          <w:sz w:val="14"/>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highlight w:val="yellow"/>
          <w:u w:val="single"/>
        </w:rPr>
        <w:t xml:space="preserve">Rule egoism has </w:t>
      </w:r>
      <w:r w:rsidRPr="009129DB">
        <w:rPr>
          <w:rFonts w:eastAsia="Calibri"/>
          <w:b/>
          <w:bCs/>
          <w:sz w:val="26"/>
          <w:u w:val="single"/>
        </w:rPr>
        <w:t xml:space="preserve">several </w:t>
      </w:r>
      <w:r w:rsidRPr="009129DB">
        <w:rPr>
          <w:rFonts w:eastAsia="Calibri"/>
          <w:b/>
          <w:bCs/>
          <w:sz w:val="26"/>
          <w:highlight w:val="yellow"/>
          <w:u w:val="single"/>
        </w:rPr>
        <w:t>benefits over direct</w:t>
      </w:r>
      <w:r w:rsidRPr="009129DB">
        <w:rPr>
          <w:rFonts w:eastAsia="Calibri"/>
          <w:b/>
          <w:bCs/>
          <w:sz w:val="26"/>
          <w:u w:val="single"/>
        </w:rPr>
        <w:t xml:space="preserve"> and indirect </w:t>
      </w:r>
      <w:r w:rsidRPr="009129DB">
        <w:rPr>
          <w:rFonts w:eastAsia="Calibri"/>
          <w:b/>
          <w:bCs/>
          <w:sz w:val="26"/>
          <w:highlight w:val="yellow"/>
          <w:u w:val="single"/>
        </w:rPr>
        <w:t xml:space="preserve">egoism. </w:t>
      </w:r>
      <w:r w:rsidRPr="009129DB">
        <w:rPr>
          <w:rFonts w:eastAsia="Calibri"/>
          <w:b/>
          <w:bCs/>
          <w:sz w:val="26"/>
          <w:u w:val="single"/>
        </w:rPr>
        <w:t xml:space="preserve">First, </w:t>
      </w:r>
      <w:r w:rsidRPr="009129DB">
        <w:rPr>
          <w:rFonts w:eastAsia="Calibri"/>
          <w:b/>
          <w:bCs/>
          <w:sz w:val="26"/>
          <w:highlight w:val="yellow"/>
          <w:u w:val="single"/>
        </w:rPr>
        <w:t>it is</w:t>
      </w:r>
      <w:r w:rsidRPr="009129DB">
        <w:rPr>
          <w:rFonts w:eastAsia="Calibri"/>
          <w:b/>
          <w:bCs/>
          <w:sz w:val="26"/>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highlight w:val="yellow"/>
          <w:u w:val="single"/>
        </w:rPr>
        <w:t>more reliable</w:t>
      </w:r>
      <w:r w:rsidRPr="009129DB">
        <w:rPr>
          <w:rFonts w:eastAsia="Calibri"/>
          <w:b/>
          <w:bCs/>
          <w:sz w:val="26"/>
          <w:u w:val="single"/>
        </w:rPr>
        <w:t xml:space="preserve"> than direct or indirect egoism. It is reasonable to expect that the typical Epicurean would be bewildered </w:t>
      </w:r>
      <w:r w:rsidRPr="009129DB">
        <w:rPr>
          <w:rFonts w:eastAsia="Calibri"/>
          <w:b/>
          <w:bCs/>
          <w:sz w:val="26"/>
          <w:highlight w:val="yellow"/>
          <w:u w:val="single"/>
        </w:rPr>
        <w:t>in the face of the multiplicity</w:t>
      </w:r>
      <w:r w:rsidRPr="009129DB">
        <w:rPr>
          <w:rFonts w:eastAsia="Calibri"/>
          <w:b/>
          <w:bCs/>
          <w:sz w:val="26"/>
          <w:u w:val="single"/>
        </w:rPr>
        <w:t xml:space="preserve"> and complexity </w:t>
      </w:r>
      <w:r w:rsidRPr="009129DB">
        <w:rPr>
          <w:rFonts w:eastAsia="Calibri"/>
          <w:b/>
          <w:bCs/>
          <w:sz w:val="26"/>
          <w:highlight w:val="yellow"/>
          <w:u w:val="single"/>
        </w:rPr>
        <w:t>of choices</w:t>
      </w:r>
      <w:r w:rsidRPr="009129DB">
        <w:rPr>
          <w:rFonts w:eastAsia="Calibri"/>
          <w:b/>
          <w:bCs/>
          <w:sz w:val="26"/>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highlight w:val="yellow"/>
          <w:u w:val="single"/>
        </w:rPr>
        <w:t>it is not clear that, given the complexity of the world, the direct approach would reliably lead to ataraxia</w:t>
      </w:r>
      <w:r w:rsidRPr="009129DB">
        <w:rPr>
          <w:rFonts w:eastAsia="Calibri"/>
          <w:b/>
          <w:bCs/>
          <w:sz w:val="26"/>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highlight w:val="yellow"/>
          <w:u w:val="single"/>
        </w:rPr>
        <w:t>rules</w:t>
      </w:r>
      <w:r w:rsidRPr="009129DB">
        <w:rPr>
          <w:rFonts w:eastAsia="Calibri"/>
          <w:b/>
          <w:bCs/>
          <w:sz w:val="26"/>
          <w:u w:val="single"/>
        </w:rPr>
        <w:t xml:space="preserve">, however, the Epicurean can </w:t>
      </w:r>
      <w:r w:rsidRPr="009129DB">
        <w:rPr>
          <w:rFonts w:eastAsia="Calibri"/>
          <w:b/>
          <w:bCs/>
          <w:sz w:val="26"/>
          <w:highlight w:val="yellow"/>
          <w:u w:val="single"/>
        </w:rPr>
        <w:t>rely on</w:t>
      </w:r>
      <w:r w:rsidRPr="009129DB">
        <w:rPr>
          <w:rFonts w:eastAsia="Calibri"/>
          <w:b/>
          <w:bCs/>
          <w:sz w:val="26"/>
          <w:u w:val="single"/>
        </w:rPr>
        <w:t xml:space="preserve"> the </w:t>
      </w:r>
      <w:r w:rsidRPr="009129DB">
        <w:rPr>
          <w:rFonts w:eastAsia="Calibri"/>
          <w:b/>
          <w:bCs/>
          <w:sz w:val="26"/>
          <w:highlight w:val="yellow"/>
          <w:u w:val="single"/>
        </w:rPr>
        <w:t>knowledge</w:t>
      </w:r>
      <w:r w:rsidRPr="009129DB">
        <w:rPr>
          <w:rFonts w:eastAsia="Calibri"/>
          <w:b/>
          <w:bCs/>
          <w:sz w:val="26"/>
          <w:u w:val="single"/>
        </w:rPr>
        <w:t xml:space="preserve"> embodied in the rules </w:t>
      </w:r>
      <w:r w:rsidRPr="009129DB">
        <w:rPr>
          <w:rFonts w:eastAsia="Calibri"/>
          <w:b/>
          <w:bCs/>
          <w:sz w:val="26"/>
          <w:highlight w:val="yellow"/>
          <w:u w:val="single"/>
        </w:rPr>
        <w:t>without having to deliberate in each case</w:t>
      </w:r>
      <w:r w:rsidRPr="009129DB">
        <w:rPr>
          <w:rFonts w:eastAsia="Calibri"/>
          <w:b/>
          <w:bCs/>
          <w:sz w:val="26"/>
          <w:u w:val="single"/>
        </w:rPr>
        <w:t>.</w:t>
      </w:r>
      <w:r w:rsidRPr="009129DB">
        <w:rPr>
          <w:rFonts w:eastAsia="Calibri"/>
          <w:sz w:val="14"/>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w:t>
      </w:r>
      <w:proofErr w:type="gramStart"/>
      <w:r w:rsidRPr="009129DB">
        <w:rPr>
          <w:rFonts w:eastAsia="Calibri"/>
          <w:sz w:val="14"/>
        </w:rPr>
        <w:t>all of</w:t>
      </w:r>
      <w:proofErr w:type="gramEnd"/>
      <w:r w:rsidRPr="009129DB">
        <w:rPr>
          <w:rFonts w:eastAsia="Calibri"/>
          <w:sz w:val="14"/>
        </w:rPr>
        <w:t xml:space="preserve">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9129DB">
        <w:rPr>
          <w:rFonts w:eastAsia="Calibri"/>
          <w:sz w:val="14"/>
        </w:rPr>
        <w:t>Gigerenzer</w:t>
      </w:r>
      <w:proofErr w:type="spellEnd"/>
      <w:r w:rsidRPr="009129DB">
        <w:rPr>
          <w:rFonts w:eastAsia="Calibri"/>
          <w:sz w:val="14"/>
        </w:rPr>
        <w:t xml:space="preserve"> and Goldstein, a "fast and frugal" way of reasoning based on heuristics communicated as rules or maxims (</w:t>
      </w:r>
      <w:proofErr w:type="spellStart"/>
      <w:r w:rsidRPr="009129DB">
        <w:rPr>
          <w:rFonts w:eastAsia="Calibri"/>
          <w:sz w:val="14"/>
        </w:rPr>
        <w:t>Gigerenzer</w:t>
      </w:r>
      <w:proofErr w:type="spellEnd"/>
      <w:r w:rsidRPr="009129DB">
        <w:rPr>
          <w:rFonts w:eastAsia="Calibri"/>
          <w:sz w:val="14"/>
        </w:rPr>
        <w:t xml:space="preserve"> and Goldstein 1996). </w:t>
      </w:r>
      <w:r w:rsidRPr="009129DB">
        <w:rPr>
          <w:rFonts w:eastAsia="Calibri"/>
          <w:b/>
          <w:bCs/>
          <w:sz w:val="26"/>
          <w:u w:val="single"/>
        </w:rPr>
        <w:t>Instead of choosing over the expected outcome of individual acts, the rule egoist chooses sets of rules to follow based on the expected outcome of following that rule or set of rules</w:t>
      </w:r>
      <w:r w:rsidRPr="009129DB">
        <w:rPr>
          <w:rFonts w:eastAsia="Calibri"/>
          <w:sz w:val="14"/>
        </w:rPr>
        <w:t xml:space="preserve"> (</w:t>
      </w:r>
      <w:proofErr w:type="spellStart"/>
      <w:r w:rsidRPr="009129DB">
        <w:rPr>
          <w:rFonts w:eastAsia="Calibri"/>
          <w:sz w:val="14"/>
        </w:rPr>
        <w:t>Kavka</w:t>
      </w:r>
      <w:proofErr w:type="spellEnd"/>
      <w:r w:rsidRPr="009129DB">
        <w:rPr>
          <w:rFonts w:eastAsia="Calibri"/>
          <w:sz w:val="14"/>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w:t>
      </w:r>
      <w:proofErr w:type="gramStart"/>
      <w:r w:rsidRPr="009129DB">
        <w:rPr>
          <w:rFonts w:eastAsia="Calibri"/>
          <w:sz w:val="14"/>
        </w:rPr>
        <w:t>particular actions</w:t>
      </w:r>
      <w:proofErr w:type="gramEnd"/>
      <w:r w:rsidRPr="009129DB">
        <w:rPr>
          <w:rFonts w:eastAsia="Calibri"/>
          <w:sz w:val="14"/>
        </w:rPr>
        <w:t xml:space="preserve"> or desires, we can see how the Epicurean can reconcile the imperatives of practical rationality with the demands of justice. </w:t>
      </w:r>
      <w:r w:rsidRPr="009129DB">
        <w:rPr>
          <w:rFonts w:eastAsia="Calibri"/>
          <w:b/>
          <w:bCs/>
          <w:sz w:val="26"/>
          <w:u w:val="single"/>
        </w:rPr>
        <w:t>A particular social contract is a set of rules that regulates behavior in certain public settings.</w:t>
      </w:r>
      <w:r w:rsidRPr="009129DB">
        <w:rPr>
          <w:rFonts w:eastAsia="Calibri"/>
          <w:sz w:val="14"/>
        </w:rPr>
        <w:t xml:space="preserve"> The Epicurean agrees to a particular set of rules </w:t>
      </w:r>
      <w:proofErr w:type="gramStart"/>
      <w:r w:rsidRPr="009129DB">
        <w:rPr>
          <w:rFonts w:eastAsia="Calibri"/>
          <w:sz w:val="14"/>
        </w:rPr>
        <w:t>in order to</w:t>
      </w:r>
      <w:proofErr w:type="gramEnd"/>
      <w:r w:rsidRPr="009129DB">
        <w:rPr>
          <w:rFonts w:eastAsia="Calibri"/>
          <w:sz w:val="14"/>
        </w:rPr>
        <w:t xml:space="preserve">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u w:val="single"/>
        </w:rPr>
        <w:t>contract</w:t>
      </w:r>
      <w:r w:rsidRPr="009129DB">
        <w:rPr>
          <w:rFonts w:eastAsia="Calibri"/>
          <w:sz w:val="14"/>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highlight w:val="yellow"/>
          <w:u w:val="single"/>
        </w:rPr>
        <w:t>The</w:t>
      </w:r>
      <w:r w:rsidRPr="009129DB">
        <w:rPr>
          <w:rFonts w:eastAsia="Calibri"/>
          <w:b/>
          <w:bCs/>
          <w:sz w:val="26"/>
          <w:u w:val="single"/>
        </w:rPr>
        <w:t xml:space="preserve"> social </w:t>
      </w:r>
      <w:r w:rsidRPr="009129DB">
        <w:rPr>
          <w:rFonts w:eastAsia="Calibri"/>
          <w:b/>
          <w:bCs/>
          <w:sz w:val="26"/>
          <w:highlight w:val="yellow"/>
          <w:u w:val="single"/>
        </w:rPr>
        <w:t>contract is necessary</w:t>
      </w:r>
      <w:r w:rsidRPr="009129DB">
        <w:rPr>
          <w:rFonts w:eastAsia="Calibri"/>
          <w:b/>
          <w:bCs/>
          <w:sz w:val="26"/>
          <w:u w:val="single"/>
        </w:rPr>
        <w:t xml:space="preserve">, as I will argue in the next section, </w:t>
      </w:r>
      <w:r w:rsidRPr="009129DB">
        <w:rPr>
          <w:rFonts w:eastAsia="Calibri"/>
          <w:b/>
          <w:bCs/>
          <w:sz w:val="26"/>
          <w:highlight w:val="yellow"/>
          <w:u w:val="single"/>
        </w:rPr>
        <w:t>for</w:t>
      </w:r>
      <w:r w:rsidRPr="009129DB">
        <w:rPr>
          <w:rFonts w:eastAsia="Calibri"/>
          <w:b/>
          <w:bCs/>
          <w:sz w:val="26"/>
          <w:u w:val="single"/>
        </w:rPr>
        <w:t xml:space="preserve"> its </w:t>
      </w:r>
      <w:r w:rsidRPr="009129DB">
        <w:rPr>
          <w:rFonts w:eastAsia="Calibri"/>
          <w:b/>
          <w:bCs/>
          <w:sz w:val="26"/>
          <w:highlight w:val="yellow"/>
          <w:u w:val="single"/>
        </w:rPr>
        <w:t>coordinating</w:t>
      </w:r>
      <w:r w:rsidRPr="009129DB">
        <w:rPr>
          <w:rFonts w:eastAsia="Calibri"/>
          <w:b/>
          <w:bCs/>
          <w:sz w:val="26"/>
          <w:u w:val="single"/>
        </w:rPr>
        <w:t xml:space="preserve">, assuring, and specifying </w:t>
      </w:r>
      <w:r w:rsidRPr="009129DB">
        <w:rPr>
          <w:rFonts w:eastAsia="Calibri"/>
          <w:b/>
          <w:bCs/>
          <w:sz w:val="26"/>
          <w:highlight w:val="yellow"/>
          <w:u w:val="single"/>
        </w:rPr>
        <w:t>functions</w:t>
      </w:r>
      <w:r w:rsidRPr="009129DB">
        <w:rPr>
          <w:rFonts w:eastAsia="Calibri"/>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highlight w:val="yellow"/>
          <w:u w:val="single"/>
        </w:rPr>
        <w:t>it is a "pledge of reciprocal usefulness neither to harm one another nor be harmed</w:t>
      </w:r>
      <w:r w:rsidRPr="009129DB">
        <w:rPr>
          <w:rFonts w:eastAsia="Calibri"/>
          <w:sz w:val="14"/>
        </w:rPr>
        <w:t xml:space="preserve">" (KD 35). To be consistent with Epicurean practical rationality, then, the contract must secure benefits that would not be possible without the contract. If, however, one only has reason to </w:t>
      </w:r>
      <w:proofErr w:type="gramStart"/>
      <w:r w:rsidRPr="009129DB">
        <w:rPr>
          <w:rFonts w:eastAsia="Calibri"/>
          <w:sz w:val="14"/>
        </w:rPr>
        <w:t>enter into</w:t>
      </w:r>
      <w:proofErr w:type="gramEnd"/>
      <w:r w:rsidRPr="009129DB">
        <w:rPr>
          <w:rFonts w:eastAsia="Calibri"/>
          <w:sz w:val="14"/>
        </w:rPr>
        <w:t xml:space="preserve">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1793A429" w14:textId="77777777" w:rsidR="002C0AB7" w:rsidRPr="009129DB" w:rsidRDefault="002C0AB7" w:rsidP="002C0AB7">
      <w:pPr>
        <w:keepNext/>
        <w:keepLines/>
        <w:spacing w:before="40"/>
        <w:outlineLvl w:val="3"/>
        <w:rPr>
          <w:b/>
          <w:iCs/>
          <w:sz w:val="26"/>
        </w:rPr>
      </w:pPr>
      <w:r>
        <w:rPr>
          <w:b/>
          <w:iCs/>
          <w:sz w:val="26"/>
        </w:rPr>
        <w:t xml:space="preserve">2] </w:t>
      </w:r>
      <w:r w:rsidRPr="009129DB">
        <w:rPr>
          <w:b/>
          <w:iCs/>
          <w:sz w:val="26"/>
        </w:rPr>
        <w:t xml:space="preserve">Utilitarianism requires a system of individual preference </w:t>
      </w:r>
      <w:proofErr w:type="gramStart"/>
      <w:r w:rsidRPr="009129DB">
        <w:rPr>
          <w:b/>
          <w:iCs/>
          <w:sz w:val="26"/>
        </w:rPr>
        <w:t>in order to</w:t>
      </w:r>
      <w:proofErr w:type="gramEnd"/>
      <w:r w:rsidRPr="009129DB">
        <w:rPr>
          <w:b/>
          <w:iCs/>
          <w:sz w:val="26"/>
        </w:rPr>
        <w:t xml:space="preserve"> be normative, which means my framework is a prior question.</w:t>
      </w:r>
    </w:p>
    <w:p w14:paraId="160D8879" w14:textId="77777777" w:rsidR="002C0AB7" w:rsidRPr="009129DB" w:rsidRDefault="002C0AB7" w:rsidP="002C0AB7">
      <w:pPr>
        <w:rPr>
          <w:sz w:val="18"/>
          <w:szCs w:val="18"/>
        </w:rPr>
      </w:pPr>
      <w:r w:rsidRPr="009129DB">
        <w:rPr>
          <w:rFonts w:eastAsia="Calibri"/>
          <w:b/>
          <w:bCs/>
          <w:sz w:val="26"/>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u w:val="single"/>
        </w:rPr>
        <w:t>1986</w:t>
      </w:r>
      <w:r w:rsidRPr="009129DB">
        <w:rPr>
          <w:sz w:val="18"/>
          <w:szCs w:val="18"/>
        </w:rPr>
        <w:t>. Print ///AHS PB BRACKETED FOR CLARITY</w:t>
      </w:r>
    </w:p>
    <w:p w14:paraId="203939B0" w14:textId="77777777" w:rsidR="002C0AB7" w:rsidRDefault="002C0AB7" w:rsidP="002C0AB7">
      <w:pPr>
        <w:rPr>
          <w:rFonts w:eastAsia="Calibri"/>
          <w:sz w:val="14"/>
        </w:rPr>
      </w:pPr>
      <w:r w:rsidRPr="009129DB">
        <w:rPr>
          <w:rFonts w:eastAsia="Calibri"/>
          <w:sz w:val="14"/>
        </w:rPr>
        <w:t xml:space="preserve">A position both subjectivist and absolutist </w:t>
      </w:r>
      <w:proofErr w:type="gramStart"/>
      <w:r w:rsidRPr="009129DB">
        <w:rPr>
          <w:rFonts w:eastAsia="Calibri"/>
          <w:sz w:val="14"/>
        </w:rPr>
        <w:t>seems</w:t>
      </w:r>
      <w:proofErr w:type="gramEnd"/>
      <w:r w:rsidRPr="009129DB">
        <w:rPr>
          <w:rFonts w:eastAsia="Calibri"/>
          <w:sz w:val="14"/>
        </w:rPr>
        <w:t xml:space="preserve"> implicit in the views of many defenders of one of the most influential modern moral theories, </w:t>
      </w:r>
      <w:r w:rsidRPr="009129DB">
        <w:rPr>
          <w:rFonts w:eastAsia="Calibri"/>
          <w:b/>
          <w:bCs/>
          <w:sz w:val="26"/>
          <w:highlight w:val="yellow"/>
          <w:u w:val="single"/>
        </w:rPr>
        <w:t>utilitarianism</w:t>
      </w:r>
      <w:r w:rsidRPr="009129DB">
        <w:rPr>
          <w:rFonts w:eastAsia="Calibri"/>
          <w:sz w:val="14"/>
        </w:rPr>
        <w:t xml:space="preserve">. John Stuart Mill suggests such a position in his attempt to offer a sort of proof for the principle of utility - </w:t>
      </w:r>
      <w:r w:rsidRPr="009129DB">
        <w:rPr>
          <w:rFonts w:eastAsia="Calibri"/>
          <w:b/>
          <w:bCs/>
          <w:sz w:val="26"/>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rPr>
        <w:t xml:space="preserve"> of subjectivism and absolutism noticeable in Mill's own statement, </w:t>
      </w:r>
      <w:r w:rsidRPr="009129DB">
        <w:rPr>
          <w:rFonts w:eastAsia="Calibri"/>
          <w:b/>
          <w:bCs/>
          <w:sz w:val="26"/>
          <w:u w:val="single"/>
        </w:rPr>
        <w:t xml:space="preserve">which in </w:t>
      </w:r>
      <w:r w:rsidRPr="009129DB">
        <w:rPr>
          <w:rFonts w:eastAsia="Calibri"/>
          <w:b/>
          <w:bCs/>
          <w:sz w:val="26"/>
          <w:highlight w:val="yellow"/>
          <w:u w:val="single"/>
        </w:rPr>
        <w:t xml:space="preserve">passing from a seemingly relativist </w:t>
      </w:r>
      <w:proofErr w:type="spellStart"/>
      <w:r w:rsidRPr="009129DB">
        <w:rPr>
          <w:rFonts w:eastAsia="Calibri"/>
          <w:b/>
          <w:bCs/>
          <w:sz w:val="26"/>
          <w:highlight w:val="yellow"/>
          <w:u w:val="single"/>
        </w:rPr>
        <w:t>premiss</w:t>
      </w:r>
      <w:proofErr w:type="spellEnd"/>
      <w:r w:rsidRPr="009129DB">
        <w:rPr>
          <w:rFonts w:eastAsia="Calibri"/>
          <w:b/>
          <w:bCs/>
          <w:sz w:val="26"/>
          <w:highlight w:val="yellow"/>
          <w:u w:val="single"/>
        </w:rPr>
        <w:t xml:space="preserve"> (that each person's happiness is a good to that person) to an absolutist conclusion (that the general happiness is a good to all persons) </w:t>
      </w:r>
      <w:r w:rsidRPr="009129DB">
        <w:rPr>
          <w:rFonts w:eastAsia="Calibri"/>
          <w:b/>
          <w:bCs/>
          <w:sz w:val="26"/>
          <w:u w:val="single"/>
        </w:rPr>
        <w:t xml:space="preserve">has generally been held to </w:t>
      </w:r>
      <w:r w:rsidRPr="009129DB">
        <w:rPr>
          <w:rFonts w:eastAsia="Calibri"/>
          <w:b/>
          <w:bCs/>
          <w:sz w:val="26"/>
          <w:highlight w:val="yellow"/>
          <w:u w:val="single"/>
        </w:rPr>
        <w:t>exemplify the fallacy of composition</w:t>
      </w:r>
      <w:r w:rsidRPr="009129DB">
        <w:rPr>
          <w:rFonts w:eastAsia="Calibri"/>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w:t>
      </w:r>
      <w:proofErr w:type="gramStart"/>
      <w:r w:rsidRPr="009129DB">
        <w:rPr>
          <w:rFonts w:eastAsia="Calibri"/>
          <w:sz w:val="14"/>
        </w:rPr>
        <w:t>If</w:t>
      </w:r>
      <w:proofErr w:type="gramEnd"/>
      <w:r w:rsidRPr="009129DB">
        <w:rPr>
          <w:rFonts w:eastAsia="Calibri"/>
          <w:sz w:val="14"/>
        </w:rPr>
        <w:t xml:space="preserve">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highlight w:val="yellow"/>
          <w:u w:val="single"/>
        </w:rPr>
        <w:t>moral value</w:t>
      </w:r>
      <w:r w:rsidRPr="009129DB">
        <w:rPr>
          <w:rFonts w:eastAsia="Calibri"/>
          <w:sz w:val="14"/>
        </w:rPr>
        <w:t xml:space="preserve">, is introduced, which </w:t>
      </w:r>
      <w:r w:rsidRPr="009129DB">
        <w:rPr>
          <w:rFonts w:eastAsia="Calibri"/>
          <w:b/>
          <w:bCs/>
          <w:sz w:val="26"/>
          <w:highlight w:val="yellow"/>
          <w:u w:val="single"/>
        </w:rPr>
        <w:t>is the measure of those considered preferences held from a standpoint</w:t>
      </w:r>
      <w:r w:rsidRPr="009129DB">
        <w:rPr>
          <w:rFonts w:eastAsia="Calibri"/>
          <w:b/>
          <w:bCs/>
          <w:sz w:val="26"/>
          <w:u w:val="single"/>
        </w:rPr>
        <w:t xml:space="preserve"> specially constrained to ensure impartiality</w:t>
      </w:r>
      <w:r w:rsidRPr="009129DB">
        <w:rPr>
          <w:rFonts w:eastAsia="Calibri"/>
          <w:sz w:val="14"/>
        </w:rPr>
        <w:t xml:space="preserve">. On the other </w:t>
      </w:r>
      <w:proofErr w:type="gramStart"/>
      <w:r w:rsidRPr="009129DB">
        <w:rPr>
          <w:rFonts w:eastAsia="Calibri"/>
          <w:sz w:val="14"/>
        </w:rPr>
        <w:t>hand</w:t>
      </w:r>
      <w:proofErr w:type="gramEnd"/>
      <w:r w:rsidRPr="009129DB">
        <w:rPr>
          <w:rFonts w:eastAsia="Calibri"/>
          <w:sz w:val="14"/>
        </w:rPr>
        <w:t xml:space="preserve">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w:t>
      </w:r>
      <w:proofErr w:type="spellStart"/>
      <w:r w:rsidRPr="009129DB">
        <w:rPr>
          <w:rFonts w:eastAsia="Calibri"/>
          <w:sz w:val="14"/>
        </w:rPr>
        <w:t>centimetre</w:t>
      </w:r>
      <w:proofErr w:type="spellEnd"/>
      <w:r w:rsidRPr="009129DB">
        <w:rPr>
          <w:rFonts w:eastAsia="Calibri"/>
          <w:sz w:val="14"/>
        </w:rPr>
        <w:t>. But we shall of course give more serious attention, especially to the second of the above ways of defending utilitarianism, as we continue the exposition of our own theory.</w:t>
      </w:r>
    </w:p>
    <w:p w14:paraId="50D3ED61" w14:textId="77777777" w:rsidR="00277D30" w:rsidRDefault="00277D30" w:rsidP="00277D30">
      <w:pPr>
        <w:pStyle w:val="Heading3"/>
      </w:pPr>
      <w:r>
        <w:t>Offense</w:t>
      </w:r>
    </w:p>
    <w:p w14:paraId="6D46910E" w14:textId="77777777" w:rsidR="00277D30" w:rsidRPr="00A27890" w:rsidRDefault="00277D30" w:rsidP="00277D30">
      <w:pPr>
        <w:pStyle w:val="Heading4"/>
      </w:pPr>
      <w:r>
        <w:t>I negate the resolution- A just government ought to not recognize an unconditional right of workers to strike.</w:t>
      </w:r>
    </w:p>
    <w:p w14:paraId="4737B8BA" w14:textId="77777777" w:rsidR="00277D30" w:rsidRDefault="00277D30" w:rsidP="00277D30">
      <w:pPr>
        <w:pStyle w:val="Heading4"/>
      </w:pPr>
      <w:r>
        <w:t>1] Contracts recognize the right to strike as conditional.</w:t>
      </w:r>
    </w:p>
    <w:p w14:paraId="3FB68E1D" w14:textId="77777777" w:rsidR="00277D30" w:rsidRPr="00CC201E" w:rsidRDefault="00277D30" w:rsidP="00277D30">
      <w:r>
        <w:t xml:space="preserve">Lisa </w:t>
      </w:r>
      <w:r w:rsidRPr="00CC201E">
        <w:rPr>
          <w:rStyle w:val="Style13ptBold"/>
        </w:rPr>
        <w:t>Guerin</w:t>
      </w:r>
      <w:r>
        <w:t>, NOLO, “Strikes”, [https://www.nolo.com/legal-encyclopedia/strikes.html] mc</w:t>
      </w:r>
    </w:p>
    <w:p w14:paraId="5976C081" w14:textId="77777777" w:rsidR="00277D30" w:rsidRPr="00CC201E" w:rsidRDefault="00277D30" w:rsidP="00277D30">
      <w:pPr>
        <w:rPr>
          <w:sz w:val="16"/>
        </w:rPr>
      </w:pPr>
      <w:r w:rsidRPr="00CC201E">
        <w:rPr>
          <w:sz w:val="16"/>
        </w:rPr>
        <w:t xml:space="preserve">A strike is a work stoppage caused by employees' refusal to work, typically to protest an employer decision (to close a plant, freeze wages, cut benefits, impose unpopular work rules, or refuse to improve working conditions, for example). The right to strike is protected by </w:t>
      </w:r>
      <w:r w:rsidRPr="00CC201E">
        <w:rPr>
          <w:rStyle w:val="Emphasis"/>
        </w:rPr>
        <w:t>the National Labor Relations Act (NLRA),</w:t>
      </w:r>
      <w:r w:rsidRPr="00CC201E">
        <w:rPr>
          <w:sz w:val="16"/>
        </w:rPr>
        <w:t xml:space="preserve"> but </w:t>
      </w:r>
      <w:r w:rsidRPr="00CC201E">
        <w:rPr>
          <w:rStyle w:val="Emphasis"/>
          <w:highlight w:val="yellow"/>
        </w:rPr>
        <w:t>not all strikes are legal</w:t>
      </w:r>
      <w:r w:rsidRPr="00CC201E">
        <w:rPr>
          <w:sz w:val="16"/>
        </w:rPr>
        <w:t xml:space="preserve">. Whether a strike is lawful </w:t>
      </w:r>
      <w:r w:rsidRPr="00CC201E">
        <w:rPr>
          <w:rStyle w:val="Emphasis"/>
          <w:highlight w:val="yellow"/>
        </w:rPr>
        <w:t>depends on the purpose of the strike,</w:t>
      </w:r>
      <w:r w:rsidRPr="00CC201E">
        <w:rPr>
          <w:sz w:val="16"/>
        </w:rPr>
        <w:t xml:space="preserve"> whether the collective bargaining agreement includes </w:t>
      </w:r>
      <w:r w:rsidRPr="00CC201E">
        <w:rPr>
          <w:rStyle w:val="Emphasis"/>
          <w:highlight w:val="yellow"/>
        </w:rPr>
        <w:t>a "no-strike" clause, and the conduct of the strikers</w:t>
      </w:r>
      <w:r w:rsidRPr="00CC201E">
        <w:rPr>
          <w:sz w:val="16"/>
        </w:rPr>
        <w:t xml:space="preserve">. This article provides some basic information about legal and illegal strikes. For </w:t>
      </w:r>
      <w:proofErr w:type="gramStart"/>
      <w:r w:rsidRPr="00CC201E">
        <w:rPr>
          <w:sz w:val="16"/>
        </w:rPr>
        <w:t>all of</w:t>
      </w:r>
      <w:proofErr w:type="gramEnd"/>
      <w:r w:rsidRPr="00CC201E">
        <w:rPr>
          <w:sz w:val="16"/>
        </w:rPr>
        <w:t xml:space="preserve"> our articles on unions and labor, see our Labor Unions page. Lawful Purposes A strike is legal – and therefore protected by the NLRA – if the employees are striking for economic reasons or to protest an unfair labor practice by the employer. In the first scenario, strikers are trying to get some economic concession from the employer, like higher wages, increased benefits, or better working conditions. In the second, workers strike because the employer has engaged in some practice that violates the NLRA, like refusing to bargain with the union or discriminating against union members. (See Unfair Labor Practices for more information.) No-Strike Clauses Even strikes with a legal purpose are not protected by the NLRA </w:t>
      </w:r>
      <w:r w:rsidRPr="00CC201E">
        <w:rPr>
          <w:rStyle w:val="Emphasis"/>
          <w:highlight w:val="yellow"/>
        </w:rPr>
        <w:t>If the union's contract with the employer</w:t>
      </w:r>
      <w:r w:rsidRPr="00CC201E">
        <w:rPr>
          <w:sz w:val="16"/>
        </w:rPr>
        <w:t xml:space="preserve"> (the collective bargaining agreement) </w:t>
      </w:r>
      <w:r w:rsidRPr="00CC201E">
        <w:rPr>
          <w:rStyle w:val="Emphasis"/>
          <w:highlight w:val="yellow"/>
        </w:rPr>
        <w:t>includes a no-strike clause</w:t>
      </w:r>
      <w:r w:rsidRPr="00CC201E">
        <w:rPr>
          <w:sz w:val="16"/>
        </w:rPr>
        <w:t xml:space="preserve">. With a few limited exceptions (for example, if employees are refusing to work because of unusually dangerous working conditions), </w:t>
      </w:r>
      <w:r w:rsidRPr="00CC201E">
        <w:rPr>
          <w:rStyle w:val="Emphasis"/>
          <w:highlight w:val="yellow"/>
        </w:rPr>
        <w:t>a strike that violates a no-strike provision is illegal</w:t>
      </w:r>
      <w:r w:rsidRPr="00CC201E">
        <w:rPr>
          <w:sz w:val="16"/>
        </w:rPr>
        <w:t>. Strike Misconduct A strike can also become unlawful if strikers engage in serious misconduct, such as violence or threats, physically preventing other from entering or leaving the workplace, or sit-down strikes, in which employees refuse to leave the workplace and refuse to work. These strikes are not protected by the NLRA.</w:t>
      </w:r>
    </w:p>
    <w:p w14:paraId="3BC40A20" w14:textId="77777777" w:rsidR="00277D30" w:rsidRDefault="00277D30" w:rsidP="00277D30">
      <w:pPr>
        <w:pStyle w:val="Heading4"/>
        <w:rPr>
          <w:u w:val="single"/>
        </w:rPr>
      </w:pPr>
      <w:r>
        <w:t xml:space="preserve">2] </w:t>
      </w:r>
      <w:r>
        <w:rPr>
          <w:rFonts w:eastAsia="Calibri"/>
          <w:lang w:val="en"/>
        </w:rPr>
        <w:t>Striking violates the contract to work for a company a] you are not working if you are striking b] you agree to certain work conditions and wages in your contract and striking against those conditions violates the contract c] since companies must compete for the labor force, people have the capacity to weigh between companies that are incentivized to increase benefits for workers—means striking goes against the inherent nature of attaining a job in the first place</w:t>
      </w:r>
    </w:p>
    <w:p w14:paraId="624A2710" w14:textId="0C43A452" w:rsidR="00A95652" w:rsidRDefault="00277D30" w:rsidP="00277D30">
      <w:pPr>
        <w:pStyle w:val="Heading2"/>
      </w:pPr>
      <w:r>
        <w:t>2</w:t>
      </w:r>
    </w:p>
    <w:p w14:paraId="15395744" w14:textId="77777777" w:rsidR="002C0AB7" w:rsidRPr="00804966" w:rsidRDefault="002C0AB7" w:rsidP="002C0AB7">
      <w:pPr>
        <w:pStyle w:val="Heading4"/>
      </w:pPr>
      <w:r w:rsidRPr="00804966">
        <w:t>A. Interpretation: If the affirmative defends a consequentialist framework, they must explicitly delineate which theory of the good they defend in the form of a text in the 1ac.</w:t>
      </w:r>
    </w:p>
    <w:p w14:paraId="53D593EF" w14:textId="77777777" w:rsidR="002C0AB7" w:rsidRPr="00804966" w:rsidRDefault="002C0AB7" w:rsidP="002C0AB7">
      <w:pPr>
        <w:pStyle w:val="Heading4"/>
      </w:pPr>
      <w:r w:rsidRPr="00804966">
        <w:t>Each nuance of the ethic entails different obligations and would exclude different offense – there are 7 different versions.</w:t>
      </w:r>
    </w:p>
    <w:p w14:paraId="4399158F" w14:textId="77777777" w:rsidR="002C0AB7" w:rsidRDefault="002C0AB7" w:rsidP="002C0AB7">
      <w:pPr>
        <w:pStyle w:val="FootnoteText"/>
        <w:rPr>
          <w:sz w:val="16"/>
          <w:szCs w:val="16"/>
        </w:rPr>
      </w:pPr>
      <w:proofErr w:type="spellStart"/>
      <w:r>
        <w:rPr>
          <w:b/>
          <w:bCs/>
          <w:sz w:val="26"/>
          <w:szCs w:val="26"/>
          <w:u w:val="single"/>
        </w:rPr>
        <w:t>Mastin</w:t>
      </w:r>
      <w:proofErr w:type="spellEnd"/>
      <w:r>
        <w:t xml:space="preserve"> </w:t>
      </w:r>
      <w:r>
        <w:rPr>
          <w:sz w:val="16"/>
          <w:szCs w:val="16"/>
        </w:rPr>
        <w:t xml:space="preserve">[Luke </w:t>
      </w:r>
      <w:proofErr w:type="spellStart"/>
      <w:r>
        <w:rPr>
          <w:sz w:val="16"/>
          <w:szCs w:val="16"/>
        </w:rPr>
        <w:t>Mastin</w:t>
      </w:r>
      <w:proofErr w:type="spellEnd"/>
      <w:r>
        <w:rPr>
          <w:sz w:val="16"/>
          <w:szCs w:val="16"/>
        </w:rPr>
        <w:t xml:space="preserve">, Consequentialism, The basics of philosophy </w:t>
      </w:r>
      <w:hyperlink r:id="rId8" w:history="1">
        <w:r>
          <w:rPr>
            <w:rStyle w:val="Hyperlink"/>
            <w:sz w:val="16"/>
            <w:szCs w:val="16"/>
          </w:rPr>
          <w:t>http://www.philosophybasics.com/branch_consequentialism.html</w:t>
        </w:r>
      </w:hyperlink>
      <w:r>
        <w:rPr>
          <w:sz w:val="16"/>
          <w:szCs w:val="16"/>
        </w:rPr>
        <w:t>] //Massa</w:t>
      </w:r>
    </w:p>
    <w:p w14:paraId="62DCF1B4" w14:textId="77777777" w:rsidR="002C0AB7" w:rsidRDefault="002C0AB7" w:rsidP="002C0AB7">
      <w:pPr>
        <w:rPr>
          <w:b/>
          <w:sz w:val="16"/>
          <w:szCs w:val="24"/>
        </w:rPr>
      </w:pPr>
      <w:r>
        <w:rPr>
          <w:sz w:val="16"/>
        </w:rPr>
        <w:t xml:space="preserve">Some </w:t>
      </w:r>
      <w:r>
        <w:rPr>
          <w:b/>
          <w:sz w:val="26"/>
          <w:szCs w:val="26"/>
          <w:highlight w:val="yellow"/>
          <w:u w:val="single"/>
        </w:rPr>
        <w:t xml:space="preserve">consequentialist theories </w:t>
      </w:r>
      <w:proofErr w:type="gramStart"/>
      <w:r>
        <w:rPr>
          <w:b/>
          <w:sz w:val="26"/>
          <w:szCs w:val="26"/>
          <w:highlight w:val="yellow"/>
          <w:u w:val="single"/>
        </w:rPr>
        <w:t>include</w:t>
      </w:r>
      <w:r>
        <w:rPr>
          <w:sz w:val="16"/>
        </w:rPr>
        <w:t>:</w:t>
      </w:r>
      <w:proofErr w:type="gramEnd"/>
      <w:r>
        <w:rPr>
          <w:sz w:val="16"/>
        </w:rPr>
        <w:t xml:space="preserve"> </w:t>
      </w:r>
      <w:r>
        <w:rPr>
          <w:sz w:val="16"/>
          <w:szCs w:val="16"/>
        </w:rPr>
        <w:t xml:space="preserve">Utilitarianism, which holds that an action is right if it leads to the most happiness for the greatest number of people </w:t>
      </w:r>
      <w:r>
        <w:rPr>
          <w:sz w:val="16"/>
        </w:rPr>
        <w:t xml:space="preserve">("happiness" here is defined as the maximization of pleasure and the minimization of pain). </w:t>
      </w:r>
      <w:r>
        <w:rPr>
          <w:b/>
          <w:sz w:val="26"/>
          <w:szCs w:val="26"/>
          <w:highlight w:val="yellow"/>
          <w:u w:val="single"/>
        </w:rPr>
        <w:t>Hedonism</w:t>
      </w:r>
      <w:r>
        <w:rPr>
          <w:sz w:val="16"/>
        </w:rPr>
        <w:t xml:space="preserve">, </w:t>
      </w:r>
      <w:r>
        <w:rPr>
          <w:b/>
          <w:bCs/>
          <w:sz w:val="26"/>
          <w:szCs w:val="26"/>
          <w:highlight w:val="yellow"/>
          <w:u w:val="single"/>
        </w:rPr>
        <w:t>which</w:t>
      </w:r>
      <w:r>
        <w:rPr>
          <w:sz w:val="16"/>
        </w:rPr>
        <w:t xml:space="preserve"> is the </w:t>
      </w:r>
      <w:proofErr w:type="gramStart"/>
      <w:r>
        <w:rPr>
          <w:sz w:val="16"/>
        </w:rPr>
        <w:t xml:space="preserve">philosophy  </w:t>
      </w:r>
      <w:r>
        <w:rPr>
          <w:b/>
          <w:sz w:val="26"/>
          <w:szCs w:val="26"/>
          <w:highlight w:val="yellow"/>
          <w:u w:val="single"/>
        </w:rPr>
        <w:t>[</w:t>
      </w:r>
      <w:proofErr w:type="gramEnd"/>
      <w:r>
        <w:rPr>
          <w:b/>
          <w:sz w:val="26"/>
          <w:szCs w:val="26"/>
          <w:highlight w:val="yellow"/>
          <w:u w:val="single"/>
        </w:rPr>
        <w:t>holds]</w:t>
      </w:r>
      <w:r>
        <w:rPr>
          <w:b/>
          <w:sz w:val="26"/>
          <w:szCs w:val="26"/>
          <w:u w:val="single"/>
        </w:rPr>
        <w:t xml:space="preserve"> that </w:t>
      </w:r>
      <w:r>
        <w:rPr>
          <w:b/>
          <w:sz w:val="26"/>
          <w:szCs w:val="26"/>
          <w:highlight w:val="yellow"/>
          <w:u w:val="single"/>
        </w:rPr>
        <w:t>pleasure</w:t>
      </w:r>
      <w:r>
        <w:rPr>
          <w:sz w:val="16"/>
          <w:highlight w:val="yellow"/>
        </w:rPr>
        <w:t xml:space="preserve"> </w:t>
      </w:r>
      <w:r>
        <w:rPr>
          <w:b/>
          <w:sz w:val="26"/>
          <w:szCs w:val="26"/>
          <w:highlight w:val="yellow"/>
          <w:u w:val="single"/>
        </w:rPr>
        <w:t>is</w:t>
      </w:r>
      <w:r>
        <w:rPr>
          <w:sz w:val="16"/>
        </w:rPr>
        <w:t xml:space="preserve"> the </w:t>
      </w:r>
      <w:r>
        <w:rPr>
          <w:b/>
          <w:sz w:val="26"/>
          <w:szCs w:val="26"/>
          <w:highlight w:val="yellow"/>
          <w:u w:val="single"/>
        </w:rPr>
        <w:t>most important</w:t>
      </w:r>
      <w:r>
        <w:rPr>
          <w:sz w:val="16"/>
        </w:rPr>
        <w:t xml:space="preserve"> pursuit of mankind, </w:t>
      </w:r>
      <w:r>
        <w:rPr>
          <w:b/>
          <w:sz w:val="26"/>
          <w:szCs w:val="26"/>
          <w:highlight w:val="yellow"/>
          <w:u w:val="single"/>
        </w:rPr>
        <w:t>and</w:t>
      </w:r>
      <w:r>
        <w:rPr>
          <w:sz w:val="16"/>
        </w:rPr>
        <w:t xml:space="preserve"> that </w:t>
      </w:r>
      <w:r>
        <w:rPr>
          <w:b/>
          <w:sz w:val="26"/>
          <w:szCs w:val="26"/>
          <w:highlight w:val="yellow"/>
          <w:u w:val="single"/>
        </w:rPr>
        <w:t>individuals</w:t>
      </w:r>
      <w:r>
        <w:rPr>
          <w:sz w:val="16"/>
        </w:rPr>
        <w:t xml:space="preserve"> </w:t>
      </w:r>
      <w:r>
        <w:rPr>
          <w:b/>
          <w:sz w:val="26"/>
          <w:szCs w:val="26"/>
          <w:u w:val="single"/>
        </w:rPr>
        <w:t>should</w:t>
      </w:r>
      <w:r>
        <w:rPr>
          <w:sz w:val="16"/>
        </w:rPr>
        <w:t xml:space="preserve"> strive to </w:t>
      </w:r>
      <w:proofErr w:type="spellStart"/>
      <w:r>
        <w:rPr>
          <w:b/>
          <w:sz w:val="26"/>
          <w:szCs w:val="26"/>
          <w:highlight w:val="yellow"/>
          <w:u w:val="single"/>
        </w:rPr>
        <w:t>maximise</w:t>
      </w:r>
      <w:proofErr w:type="spellEnd"/>
      <w:r>
        <w:rPr>
          <w:sz w:val="16"/>
          <w:highlight w:val="yellow"/>
        </w:rPr>
        <w:t xml:space="preserve"> </w:t>
      </w:r>
      <w:r>
        <w:rPr>
          <w:b/>
          <w:sz w:val="26"/>
          <w:szCs w:val="26"/>
          <w:highlight w:val="yellow"/>
          <w:u w:val="single"/>
        </w:rPr>
        <w:t>their own</w:t>
      </w:r>
      <w:r>
        <w:rPr>
          <w:b/>
          <w:sz w:val="26"/>
          <w:szCs w:val="26"/>
          <w:u w:val="single"/>
        </w:rPr>
        <w:t xml:space="preserve"> total</w:t>
      </w:r>
      <w:r>
        <w:rPr>
          <w:sz w:val="16"/>
        </w:rPr>
        <w:t xml:space="preserve"> </w:t>
      </w:r>
      <w:r>
        <w:rPr>
          <w:b/>
          <w:sz w:val="26"/>
          <w:szCs w:val="26"/>
          <w:highlight w:val="yellow"/>
          <w:u w:val="single"/>
        </w:rPr>
        <w:t>pleasure</w:t>
      </w:r>
      <w:r>
        <w:rPr>
          <w:sz w:val="16"/>
        </w:rPr>
        <w:t xml:space="preserve"> (net of any pain or suffering). </w:t>
      </w:r>
      <w:r>
        <w:rPr>
          <w:b/>
          <w:sz w:val="26"/>
          <w:szCs w:val="26"/>
          <w:highlight w:val="yellow"/>
          <w:u w:val="single"/>
        </w:rPr>
        <w:t>Epicureanism</w:t>
      </w:r>
      <w:r>
        <w:rPr>
          <w:sz w:val="16"/>
        </w:rPr>
        <w:t xml:space="preserve"> is a more moderate approach (which still seeks to maximize happiness, but which </w:t>
      </w:r>
      <w:r>
        <w:rPr>
          <w:b/>
          <w:sz w:val="26"/>
          <w:szCs w:val="26"/>
          <w:highlight w:val="yellow"/>
          <w:u w:val="single"/>
        </w:rPr>
        <w:t>defines happiness</w:t>
      </w:r>
      <w:r>
        <w:rPr>
          <w:sz w:val="16"/>
        </w:rPr>
        <w:t xml:space="preserve"> more </w:t>
      </w:r>
      <w:r>
        <w:rPr>
          <w:b/>
          <w:sz w:val="26"/>
          <w:szCs w:val="26"/>
          <w:highlight w:val="yellow"/>
          <w:u w:val="single"/>
        </w:rPr>
        <w:t xml:space="preserve">as </w:t>
      </w:r>
      <w:r>
        <w:rPr>
          <w:b/>
          <w:sz w:val="26"/>
          <w:szCs w:val="26"/>
          <w:u w:val="single"/>
        </w:rPr>
        <w:t>a</w:t>
      </w:r>
      <w:r>
        <w:rPr>
          <w:sz w:val="16"/>
        </w:rPr>
        <w:t xml:space="preserve"> </w:t>
      </w:r>
      <w:r>
        <w:rPr>
          <w:b/>
          <w:sz w:val="26"/>
          <w:szCs w:val="26"/>
          <w:u w:val="single"/>
        </w:rPr>
        <w:t xml:space="preserve">state of </w:t>
      </w:r>
      <w:proofErr w:type="spellStart"/>
      <w:r>
        <w:rPr>
          <w:b/>
          <w:sz w:val="26"/>
          <w:szCs w:val="26"/>
          <w:highlight w:val="yellow"/>
          <w:u w:val="single"/>
        </w:rPr>
        <w:t>tranquillity</w:t>
      </w:r>
      <w:proofErr w:type="spellEnd"/>
      <w:r>
        <w:rPr>
          <w:sz w:val="16"/>
        </w:rPr>
        <w:t xml:space="preserve"> than pleasure). </w:t>
      </w:r>
      <w:r>
        <w:rPr>
          <w:b/>
          <w:bCs/>
          <w:sz w:val="26"/>
          <w:szCs w:val="26"/>
          <w:highlight w:val="yellow"/>
          <w:u w:val="single"/>
        </w:rPr>
        <w:t>Egoism</w:t>
      </w:r>
      <w:r>
        <w:rPr>
          <w:b/>
          <w:bCs/>
          <w:sz w:val="26"/>
          <w:szCs w:val="26"/>
          <w:u w:val="single"/>
        </w:rPr>
        <w:t xml:space="preserve">, which </w:t>
      </w:r>
      <w:r>
        <w:rPr>
          <w:b/>
          <w:bCs/>
          <w:sz w:val="26"/>
          <w:szCs w:val="26"/>
          <w:highlight w:val="yellow"/>
          <w:u w:val="single"/>
        </w:rPr>
        <w:t>holds</w:t>
      </w:r>
      <w:r>
        <w:rPr>
          <w:b/>
          <w:bCs/>
          <w:sz w:val="26"/>
          <w:szCs w:val="26"/>
          <w:u w:val="single"/>
        </w:rPr>
        <w:t xml:space="preserve"> that an action is right if it maximizes </w:t>
      </w:r>
      <w:r>
        <w:rPr>
          <w:b/>
          <w:bCs/>
          <w:sz w:val="26"/>
          <w:szCs w:val="26"/>
          <w:highlight w:val="yellow"/>
          <w:u w:val="single"/>
        </w:rPr>
        <w:t>good for the self.</w:t>
      </w:r>
      <w:r>
        <w:rPr>
          <w:sz w:val="16"/>
        </w:rPr>
        <w:t xml:space="preserve"> Thus, Egoism may license actions which are good for an individual even if detrimental to the general welfare.</w:t>
      </w:r>
      <w:r>
        <w:rPr>
          <w:b/>
          <w:sz w:val="16"/>
        </w:rPr>
        <w:t xml:space="preserve"> </w:t>
      </w:r>
      <w:r>
        <w:rPr>
          <w:b/>
          <w:bCs/>
          <w:sz w:val="26"/>
          <w:szCs w:val="26"/>
          <w:highlight w:val="yellow"/>
          <w:u w:val="single"/>
        </w:rPr>
        <w:t>Asceticism</w:t>
      </w:r>
      <w:r>
        <w:rPr>
          <w:sz w:val="16"/>
        </w:rPr>
        <w:t xml:space="preserve">, in some ways, </w:t>
      </w:r>
      <w:r>
        <w:rPr>
          <w:b/>
          <w:bCs/>
          <w:sz w:val="26"/>
          <w:szCs w:val="26"/>
          <w:highlight w:val="yellow"/>
          <w:u w:val="single"/>
        </w:rPr>
        <w:t>the opposite of Egoism</w:t>
      </w:r>
      <w:r>
        <w:rPr>
          <w:b/>
          <w:bCs/>
          <w:sz w:val="26"/>
          <w:szCs w:val="26"/>
          <w:u w:val="single"/>
        </w:rPr>
        <w:t xml:space="preserve"> in that it </w:t>
      </w:r>
      <w:r>
        <w:rPr>
          <w:b/>
          <w:bCs/>
          <w:sz w:val="26"/>
          <w:szCs w:val="26"/>
          <w:highlight w:val="yellow"/>
          <w:u w:val="single"/>
        </w:rPr>
        <w:t>describes</w:t>
      </w:r>
      <w:r>
        <w:rPr>
          <w:b/>
          <w:bCs/>
          <w:sz w:val="26"/>
          <w:szCs w:val="26"/>
          <w:u w:val="single"/>
        </w:rPr>
        <w:t xml:space="preserve"> a life characterized by </w:t>
      </w:r>
      <w:r>
        <w:rPr>
          <w:b/>
          <w:bCs/>
          <w:sz w:val="26"/>
          <w:szCs w:val="26"/>
          <w:highlight w:val="yellow"/>
          <w:u w:val="single"/>
        </w:rPr>
        <w:t>abstinence</w:t>
      </w:r>
      <w:r>
        <w:rPr>
          <w:b/>
          <w:bCs/>
          <w:sz w:val="26"/>
          <w:szCs w:val="26"/>
          <w:u w:val="single"/>
        </w:rPr>
        <w:t xml:space="preserve"> from egoistic pleasures</w:t>
      </w:r>
      <w:r>
        <w:rPr>
          <w:sz w:val="16"/>
        </w:rPr>
        <w:t xml:space="preserve"> </w:t>
      </w:r>
      <w:proofErr w:type="gramStart"/>
      <w:r>
        <w:rPr>
          <w:sz w:val="16"/>
        </w:rPr>
        <w:t>especially</w:t>
      </w:r>
      <w:proofErr w:type="gramEnd"/>
      <w:r>
        <w:rPr>
          <w:sz w:val="16"/>
        </w:rPr>
        <w:t xml:space="preserve"> </w:t>
      </w:r>
      <w:r>
        <w:rPr>
          <w:b/>
          <w:bCs/>
          <w:sz w:val="26"/>
          <w:szCs w:val="26"/>
          <w:highlight w:val="yellow"/>
          <w:u w:val="single"/>
        </w:rPr>
        <w:t>to achieve a spiritual goal. Altruism</w:t>
      </w:r>
      <w:r>
        <w:rPr>
          <w:sz w:val="16"/>
        </w:rPr>
        <w:t xml:space="preserve">, which </w:t>
      </w:r>
      <w:r>
        <w:rPr>
          <w:b/>
          <w:bCs/>
          <w:sz w:val="26"/>
          <w:szCs w:val="26"/>
          <w:highlight w:val="yellow"/>
          <w:u w:val="single"/>
        </w:rPr>
        <w:t>prescribes</w:t>
      </w:r>
      <w:r>
        <w:rPr>
          <w:b/>
          <w:bCs/>
          <w:sz w:val="26"/>
          <w:szCs w:val="26"/>
          <w:u w:val="single"/>
        </w:rPr>
        <w:t xml:space="preserve"> that an individual take </w:t>
      </w:r>
      <w:r>
        <w:rPr>
          <w:b/>
          <w:bCs/>
          <w:sz w:val="26"/>
          <w:szCs w:val="26"/>
          <w:highlight w:val="yellow"/>
          <w:u w:val="single"/>
        </w:rPr>
        <w:t xml:space="preserve">actions </w:t>
      </w:r>
      <w:r>
        <w:rPr>
          <w:b/>
          <w:bCs/>
          <w:sz w:val="26"/>
          <w:szCs w:val="26"/>
          <w:u w:val="single"/>
        </w:rPr>
        <w:t xml:space="preserve">that have the best consequences </w:t>
      </w:r>
      <w:r>
        <w:rPr>
          <w:b/>
          <w:bCs/>
          <w:sz w:val="26"/>
          <w:szCs w:val="26"/>
          <w:highlight w:val="yellow"/>
          <w:u w:val="single"/>
        </w:rPr>
        <w:t xml:space="preserve">for everyone except </w:t>
      </w:r>
      <w:r>
        <w:rPr>
          <w:b/>
          <w:bCs/>
          <w:sz w:val="26"/>
          <w:szCs w:val="26"/>
          <w:u w:val="single"/>
        </w:rPr>
        <w:t xml:space="preserve">for </w:t>
      </w:r>
      <w:r>
        <w:rPr>
          <w:b/>
          <w:bCs/>
          <w:sz w:val="26"/>
          <w:szCs w:val="26"/>
          <w:highlight w:val="yellow"/>
          <w:u w:val="single"/>
        </w:rPr>
        <w:t>himself</w:t>
      </w:r>
      <w:r>
        <w:rPr>
          <w:sz w:val="16"/>
        </w:rPr>
        <w:t xml:space="preserve">, according to Auguste Comte's dictum, "Live for others". Thus, individuals have a moral obligation to help, serve or benefit others, if </w:t>
      </w:r>
      <w:proofErr w:type="gramStart"/>
      <w:r>
        <w:rPr>
          <w:sz w:val="16"/>
        </w:rPr>
        <w:t>necessary</w:t>
      </w:r>
      <w:proofErr w:type="gramEnd"/>
      <w:r>
        <w:rPr>
          <w:sz w:val="16"/>
        </w:rPr>
        <w:t xml:space="preserve"> at the sacrifice of self-interest. </w:t>
      </w:r>
      <w:r>
        <w:rPr>
          <w:b/>
          <w:sz w:val="26"/>
          <w:szCs w:val="26"/>
          <w:highlight w:val="yellow"/>
          <w:u w:val="single"/>
        </w:rPr>
        <w:t>Rule Consequentialism</w:t>
      </w:r>
      <w:r>
        <w:rPr>
          <w:sz w:val="16"/>
        </w:rPr>
        <w:t xml:space="preserve">, which is a theory (sometimes seen as an attempt to reconcile Consequentialism and Deontology), </w:t>
      </w:r>
      <w:r>
        <w:rPr>
          <w:b/>
          <w:sz w:val="26"/>
          <w:szCs w:val="26"/>
          <w:highlight w:val="yellow"/>
          <w:u w:val="single"/>
        </w:rPr>
        <w:t>[holds]</w:t>
      </w:r>
      <w:r>
        <w:rPr>
          <w:b/>
          <w:sz w:val="26"/>
          <w:szCs w:val="26"/>
          <w:u w:val="single"/>
        </w:rPr>
        <w:t xml:space="preserve"> that moral </w:t>
      </w:r>
      <w:proofErr w:type="spellStart"/>
      <w:r>
        <w:rPr>
          <w:b/>
          <w:sz w:val="26"/>
          <w:szCs w:val="26"/>
          <w:u w:val="single"/>
        </w:rPr>
        <w:t>behaviour</w:t>
      </w:r>
      <w:proofErr w:type="spellEnd"/>
      <w:r>
        <w:rPr>
          <w:b/>
          <w:sz w:val="26"/>
          <w:szCs w:val="26"/>
          <w:u w:val="single"/>
        </w:rPr>
        <w:t xml:space="preserve"> involves </w:t>
      </w:r>
      <w:r>
        <w:rPr>
          <w:b/>
          <w:sz w:val="26"/>
          <w:szCs w:val="26"/>
          <w:highlight w:val="yellow"/>
          <w:u w:val="single"/>
        </w:rPr>
        <w:t>following</w:t>
      </w:r>
      <w:r>
        <w:rPr>
          <w:b/>
          <w:sz w:val="26"/>
          <w:szCs w:val="26"/>
          <w:u w:val="single"/>
        </w:rPr>
        <w:t xml:space="preserve"> certain </w:t>
      </w:r>
      <w:r>
        <w:rPr>
          <w:b/>
          <w:sz w:val="26"/>
          <w:szCs w:val="26"/>
          <w:highlight w:val="yellow"/>
          <w:u w:val="single"/>
        </w:rPr>
        <w:t>rules</w:t>
      </w:r>
      <w:r>
        <w:rPr>
          <w:sz w:val="16"/>
        </w:rPr>
        <w:t xml:space="preserve">, but that those rules should be </w:t>
      </w:r>
      <w:r>
        <w:rPr>
          <w:b/>
          <w:sz w:val="26"/>
          <w:szCs w:val="26"/>
          <w:highlight w:val="yellow"/>
          <w:u w:val="single"/>
        </w:rPr>
        <w:t>chosen</w:t>
      </w:r>
      <w:r>
        <w:rPr>
          <w:sz w:val="16"/>
        </w:rPr>
        <w:t xml:space="preserve"> based </w:t>
      </w:r>
      <w:r>
        <w:rPr>
          <w:b/>
          <w:sz w:val="26"/>
          <w:szCs w:val="26"/>
          <w:highlight w:val="yellow"/>
          <w:u w:val="single"/>
        </w:rPr>
        <w:t>on</w:t>
      </w:r>
      <w:r>
        <w:rPr>
          <w:sz w:val="16"/>
        </w:rPr>
        <w:t xml:space="preserve"> the </w:t>
      </w:r>
      <w:r>
        <w:rPr>
          <w:b/>
          <w:sz w:val="26"/>
          <w:szCs w:val="26"/>
          <w:highlight w:val="yellow"/>
          <w:u w:val="single"/>
        </w:rPr>
        <w:t>consequences</w:t>
      </w:r>
      <w:r>
        <w:rPr>
          <w:b/>
          <w:sz w:val="26"/>
          <w:szCs w:val="26"/>
          <w:u w:val="single"/>
        </w:rPr>
        <w:t xml:space="preserve"> that </w:t>
      </w:r>
      <w:r>
        <w:rPr>
          <w:sz w:val="16"/>
        </w:rPr>
        <w:t>the selection of</w:t>
      </w:r>
      <w:r>
        <w:rPr>
          <w:b/>
          <w:sz w:val="26"/>
          <w:szCs w:val="26"/>
          <w:u w:val="single"/>
        </w:rPr>
        <w:t xml:space="preserve"> </w:t>
      </w:r>
      <w:r>
        <w:rPr>
          <w:b/>
          <w:sz w:val="26"/>
          <w:szCs w:val="26"/>
          <w:highlight w:val="yellow"/>
          <w:u w:val="single"/>
        </w:rPr>
        <w:t>those rules have</w:t>
      </w:r>
      <w:r>
        <w:rPr>
          <w:sz w:val="16"/>
          <w:highlight w:val="yellow"/>
        </w:rPr>
        <w:t>.</w:t>
      </w:r>
      <w:r>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Pr>
          <w:b/>
          <w:sz w:val="26"/>
          <w:szCs w:val="26"/>
          <w:highlight w:val="yellow"/>
          <w:u w:val="single"/>
        </w:rPr>
        <w:t>Negative Consequentialism</w:t>
      </w:r>
      <w:r>
        <w:rPr>
          <w:sz w:val="16"/>
        </w:rPr>
        <w:t xml:space="preserve">, which </w:t>
      </w:r>
      <w:r>
        <w:rPr>
          <w:b/>
          <w:sz w:val="26"/>
          <w:szCs w:val="26"/>
          <w:highlight w:val="yellow"/>
          <w:u w:val="single"/>
        </w:rPr>
        <w:t>focuses on</w:t>
      </w:r>
      <w:r>
        <w:rPr>
          <w:b/>
          <w:sz w:val="26"/>
          <w:szCs w:val="26"/>
          <w:u w:val="single"/>
        </w:rPr>
        <w:t xml:space="preserve"> </w:t>
      </w:r>
      <w:r>
        <w:rPr>
          <w:b/>
          <w:sz w:val="26"/>
          <w:szCs w:val="26"/>
          <w:highlight w:val="yellow"/>
          <w:u w:val="single"/>
        </w:rPr>
        <w:t xml:space="preserve">minimizing bad consequences rather than promoting good </w:t>
      </w:r>
      <w:r>
        <w:rPr>
          <w:b/>
          <w:sz w:val="26"/>
          <w:szCs w:val="26"/>
          <w:u w:val="single"/>
        </w:rPr>
        <w:t>consequences</w:t>
      </w:r>
      <w:r>
        <w:rPr>
          <w:sz w:val="16"/>
          <w:highlight w:val="yellow"/>
        </w:rPr>
        <w:t>.</w:t>
      </w:r>
      <w:r>
        <w:rPr>
          <w:sz w:val="16"/>
        </w:rPr>
        <w:t xml:space="preserve"> This may actually require active intervention (to prevent harm from being done</w:t>
      </w:r>
      <w:proofErr w:type="gramStart"/>
      <w:r>
        <w:rPr>
          <w:sz w:val="16"/>
        </w:rPr>
        <w:t>), or</w:t>
      </w:r>
      <w:proofErr w:type="gramEnd"/>
      <w:r>
        <w:rPr>
          <w:sz w:val="16"/>
        </w:rPr>
        <w:t xml:space="preserve"> may only require passive avoidance of bad outcomes.</w:t>
      </w:r>
    </w:p>
    <w:p w14:paraId="51316FAA" w14:textId="77777777" w:rsidR="002C0AB7" w:rsidRPr="00804966" w:rsidRDefault="002C0AB7" w:rsidP="002C0AB7">
      <w:pPr>
        <w:pStyle w:val="Heading4"/>
      </w:pPr>
      <w:r w:rsidRPr="00804966">
        <w:t>B. Violation: They don’t and maximizing expected well-being doesn’t cut it.</w:t>
      </w:r>
    </w:p>
    <w:p w14:paraId="7095AE76" w14:textId="77777777" w:rsidR="002C0AB7" w:rsidRDefault="002C0AB7" w:rsidP="002C0AB7">
      <w:pPr>
        <w:rPr>
          <w:sz w:val="16"/>
          <w:szCs w:val="16"/>
        </w:rPr>
      </w:pPr>
      <w:r>
        <w:rPr>
          <w:b/>
          <w:bCs/>
          <w:sz w:val="26"/>
          <w:szCs w:val="26"/>
          <w:u w:val="single"/>
        </w:rPr>
        <w:t>Crisp</w:t>
      </w:r>
      <w:r>
        <w:rPr>
          <w:sz w:val="16"/>
          <w:szCs w:val="16"/>
        </w:rPr>
        <w:t>, Roger, "Well-Being", </w:t>
      </w:r>
      <w:r>
        <w:rPr>
          <w:i/>
          <w:iCs/>
          <w:sz w:val="16"/>
          <w:szCs w:val="16"/>
        </w:rPr>
        <w:t>The Stanford Encyclopedia of Philosophy </w:t>
      </w:r>
      <w:r>
        <w:rPr>
          <w:sz w:val="16"/>
          <w:szCs w:val="16"/>
        </w:rPr>
        <w:t xml:space="preserve">(Fall </w:t>
      </w:r>
      <w:r>
        <w:rPr>
          <w:b/>
          <w:bCs/>
          <w:sz w:val="26"/>
          <w:szCs w:val="26"/>
          <w:u w:val="single"/>
        </w:rPr>
        <w:t>2017</w:t>
      </w:r>
      <w:r>
        <w:rPr>
          <w:sz w:val="16"/>
          <w:szCs w:val="16"/>
        </w:rPr>
        <w:t xml:space="preserve"> Edition), Edward N. </w:t>
      </w:r>
      <w:proofErr w:type="spellStart"/>
      <w:r>
        <w:rPr>
          <w:sz w:val="16"/>
          <w:szCs w:val="16"/>
        </w:rPr>
        <w:t>Zalta</w:t>
      </w:r>
      <w:proofErr w:type="spellEnd"/>
      <w:r>
        <w:rPr>
          <w:sz w:val="16"/>
          <w:szCs w:val="16"/>
        </w:rPr>
        <w:t> (ed.), URL = &lt;https://plato.stanford.edu/archives/fall2017/entries/well-being/&gt;. //Massa</w:t>
      </w:r>
    </w:p>
    <w:p w14:paraId="3952DFAD" w14:textId="77777777" w:rsidR="002C0AB7" w:rsidRDefault="002C0AB7" w:rsidP="002C0AB7">
      <w:pPr>
        <w:rPr>
          <w:sz w:val="16"/>
          <w:szCs w:val="16"/>
        </w:rPr>
      </w:pPr>
      <w:r>
        <w:rPr>
          <w:sz w:val="16"/>
        </w:rPr>
        <w:t xml:space="preserve">Well-being is </w:t>
      </w:r>
      <w:proofErr w:type="gramStart"/>
      <w:r>
        <w:rPr>
          <w:sz w:val="16"/>
        </w:rPr>
        <w:t>most commonly used</w:t>
      </w:r>
      <w:proofErr w:type="gramEnd"/>
      <w:r>
        <w:rPr>
          <w:sz w:val="16"/>
        </w:rPr>
        <w:t xml:space="preserve"> in philosophy to describe what is non-instrumentally or ultimately good </w:t>
      </w:r>
      <w:r>
        <w:rPr>
          <w:i/>
          <w:iCs/>
          <w:sz w:val="16"/>
        </w:rPr>
        <w:t>for</w:t>
      </w:r>
      <w:r>
        <w:rPr>
          <w:sz w:val="16"/>
        </w:rPr>
        <w:t xml:space="preserve"> a person. </w:t>
      </w:r>
      <w:r>
        <w:rPr>
          <w:b/>
          <w:bCs/>
          <w:sz w:val="26"/>
          <w:szCs w:val="26"/>
          <w:u w:val="single"/>
        </w:rPr>
        <w:t xml:space="preserve">The question of </w:t>
      </w:r>
      <w:r>
        <w:rPr>
          <w:b/>
          <w:bCs/>
          <w:sz w:val="26"/>
          <w:szCs w:val="26"/>
          <w:highlight w:val="yellow"/>
          <w:u w:val="single"/>
        </w:rPr>
        <w:t>what well-being consists in is of independent interest</w:t>
      </w:r>
      <w:r>
        <w:rPr>
          <w:sz w:val="16"/>
        </w:rPr>
        <w:t xml:space="preserve">, but it is of great importance in moral philosophy, especially </w:t>
      </w:r>
      <w:r>
        <w:rPr>
          <w:b/>
          <w:bCs/>
          <w:sz w:val="26"/>
          <w:szCs w:val="26"/>
          <w:highlight w:val="yellow"/>
          <w:u w:val="single"/>
        </w:rPr>
        <w:t>in the case of util</w:t>
      </w:r>
      <w:r>
        <w:rPr>
          <w:b/>
          <w:bCs/>
          <w:sz w:val="26"/>
          <w:szCs w:val="26"/>
          <w:u w:val="single"/>
        </w:rPr>
        <w:t>itarianism</w:t>
      </w:r>
      <w:r>
        <w:rPr>
          <w:sz w:val="16"/>
        </w:rPr>
        <w:t xml:space="preserve">, according to which the only moral requirement is that well-being be maximized. Significant challenges to the very notion have been mounted, </w:t>
      </w:r>
      <w:proofErr w:type="gramStart"/>
      <w:r>
        <w:rPr>
          <w:sz w:val="16"/>
        </w:rPr>
        <w:t>in particular by</w:t>
      </w:r>
      <w:proofErr w:type="gramEnd"/>
      <w:r>
        <w:rPr>
          <w:sz w:val="16"/>
        </w:rPr>
        <w:t xml:space="preserve"> G.E. Moore and T.M. Scanlon. </w:t>
      </w:r>
      <w:r>
        <w:rPr>
          <w:b/>
          <w:bCs/>
          <w:sz w:val="26"/>
          <w:szCs w:val="26"/>
          <w:highlight w:val="yellow"/>
          <w:u w:val="single"/>
        </w:rPr>
        <w:t>It has become standard to distinguish theories of well-being as either hedonist</w:t>
      </w:r>
      <w:r>
        <w:rPr>
          <w:b/>
          <w:bCs/>
          <w:sz w:val="26"/>
          <w:szCs w:val="26"/>
          <w:u w:val="single"/>
        </w:rPr>
        <w:t xml:space="preserve"> theories, </w:t>
      </w:r>
      <w:r>
        <w:rPr>
          <w:b/>
          <w:bCs/>
          <w:sz w:val="26"/>
          <w:szCs w:val="26"/>
          <w:highlight w:val="yellow"/>
          <w:u w:val="single"/>
        </w:rPr>
        <w:t>desire</w:t>
      </w:r>
      <w:r>
        <w:rPr>
          <w:b/>
          <w:bCs/>
          <w:sz w:val="26"/>
          <w:szCs w:val="26"/>
          <w:u w:val="single"/>
        </w:rPr>
        <w:t xml:space="preserve"> theories, </w:t>
      </w:r>
      <w:r>
        <w:rPr>
          <w:b/>
          <w:bCs/>
          <w:sz w:val="26"/>
          <w:szCs w:val="26"/>
          <w:highlight w:val="yellow"/>
          <w:u w:val="single"/>
        </w:rPr>
        <w:t>or objective list theories</w:t>
      </w:r>
      <w:r>
        <w:rPr>
          <w:sz w:val="16"/>
        </w:rPr>
        <w:t>. According to the view known as welfarism, well-being is the only value. Also important in ethics is the question of how a person’s moral character and actions relate to their well-being.</w:t>
      </w:r>
    </w:p>
    <w:p w14:paraId="3B5BBE99" w14:textId="77777777" w:rsidR="002C0AB7" w:rsidRPr="00804966" w:rsidRDefault="002C0AB7" w:rsidP="002C0AB7">
      <w:pPr>
        <w:pStyle w:val="Heading4"/>
        <w:rPr>
          <w:szCs w:val="26"/>
        </w:rPr>
      </w:pPr>
      <w:r w:rsidRPr="00804966">
        <w:t>C. Standards:</w:t>
      </w:r>
    </w:p>
    <w:p w14:paraId="6D598271" w14:textId="77777777" w:rsidR="00555A8C" w:rsidRPr="00804966" w:rsidRDefault="00555A8C" w:rsidP="00555A8C">
      <w:pPr>
        <w:pStyle w:val="Heading4"/>
      </w:pPr>
      <w:r w:rsidRPr="00804966">
        <w:t xml:space="preserve">1. </w:t>
      </w:r>
      <w:r w:rsidRPr="00804966">
        <w:rPr>
          <w:u w:val="single"/>
        </w:rPr>
        <w:t>Shiftiness</w:t>
      </w:r>
      <w:r w:rsidRPr="00804966">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1DEE291B" w14:textId="77777777" w:rsidR="00555A8C" w:rsidRPr="00804966" w:rsidRDefault="00555A8C" w:rsidP="00555A8C">
      <w:pPr>
        <w:pStyle w:val="Heading4"/>
      </w:pPr>
      <w:r w:rsidRPr="00804966">
        <w:t xml:space="preserve">2. </w:t>
      </w:r>
      <w:r w:rsidRPr="00804966">
        <w:rPr>
          <w:u w:val="single"/>
        </w:rPr>
        <w:t>Strat</w:t>
      </w:r>
      <w:r w:rsidRPr="00804966">
        <w:t xml:space="preserve"> – I lose 6 minutes of time during the AC to generate a strategy because I don't know what turns or </w:t>
      </w:r>
      <w:proofErr w:type="gramStart"/>
      <w:r w:rsidRPr="00804966">
        <w:t>strategy</w:t>
      </w:r>
      <w:proofErr w:type="gramEnd"/>
      <w:r w:rsidRPr="00804966">
        <w:t xml:space="preserve"> I can go for during the 1N absent which proves CX doesn’t check since it would occur after the skew.</w:t>
      </w:r>
    </w:p>
    <w:p w14:paraId="54ABB49E" w14:textId="77777777" w:rsidR="00555A8C" w:rsidRPr="00804966" w:rsidRDefault="00555A8C" w:rsidP="00555A8C">
      <w:pPr>
        <w:pStyle w:val="Heading4"/>
      </w:pPr>
      <w:r w:rsidRPr="00804966">
        <w:t xml:space="preserve">3. </w:t>
      </w:r>
      <w:r w:rsidRPr="00804966">
        <w:rPr>
          <w:u w:val="single"/>
        </w:rPr>
        <w:t>Resolvability</w:t>
      </w:r>
      <w:r w:rsidRPr="00804966">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1A038CB2" w14:textId="3D6D44C6" w:rsidR="002C0AB7" w:rsidRPr="002C0AB7" w:rsidRDefault="002C0AB7" w:rsidP="002C0AB7">
      <w:pPr>
        <w:pStyle w:val="Heading2"/>
      </w:pPr>
      <w:r>
        <w:t>3</w:t>
      </w:r>
    </w:p>
    <w:p w14:paraId="4CE1C93A" w14:textId="77777777" w:rsidR="002C0AB7" w:rsidRPr="00C43442" w:rsidRDefault="002C0AB7" w:rsidP="002C0AB7">
      <w:pPr>
        <w:pStyle w:val="Heading4"/>
        <w:rPr>
          <w:rFonts w:cs="Times New Roman"/>
        </w:rPr>
      </w:pPr>
      <w:r w:rsidRPr="00C43442">
        <w:rPr>
          <w:rFonts w:cs="Times New Roman"/>
        </w:rPr>
        <w:t>Utilitarianism is morally repugnant:</w:t>
      </w:r>
    </w:p>
    <w:p w14:paraId="0CF19EC0" w14:textId="77777777" w:rsidR="002C0AB7" w:rsidRPr="00C43442" w:rsidRDefault="002C0AB7" w:rsidP="002C0AB7">
      <w:pPr>
        <w:pStyle w:val="Heading4"/>
        <w:rPr>
          <w:rFonts w:cs="Times New Roman"/>
        </w:rPr>
      </w:pPr>
      <w:r w:rsidRPr="00C43442">
        <w:rPr>
          <w:rFonts w:cs="Times New Roman"/>
        </w:rPr>
        <w:t xml:space="preserve">[1] Util creates a moral obligation to oppress </w:t>
      </w:r>
      <w:proofErr w:type="gramStart"/>
      <w:r w:rsidRPr="00C43442">
        <w:rPr>
          <w:rFonts w:cs="Times New Roman"/>
        </w:rPr>
        <w:t>people, when</w:t>
      </w:r>
      <w:proofErr w:type="gramEnd"/>
      <w:r w:rsidRPr="00C43442">
        <w:rPr>
          <w:rFonts w:cs="Times New Roman"/>
        </w:rPr>
        <w:t xml:space="preserve"> their suffering would cause a greater amount of happiness for the majority.</w:t>
      </w:r>
    </w:p>
    <w:p w14:paraId="2C63D5B6" w14:textId="77777777" w:rsidR="002C0AB7" w:rsidRPr="00C43442" w:rsidRDefault="002C0AB7" w:rsidP="002C0AB7">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0D0A762C" w14:textId="77777777" w:rsidR="002C0AB7" w:rsidRPr="00C43442" w:rsidRDefault="002C0AB7" w:rsidP="002C0AB7">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w:t>
      </w:r>
      <w:proofErr w:type="gramStart"/>
      <w:r w:rsidRPr="00C43442">
        <w:rPr>
          <w:b/>
          <w:bCs/>
          <w:szCs w:val="26"/>
          <w:u w:val="single"/>
        </w:rPr>
        <w:t>as a result of</w:t>
      </w:r>
      <w:proofErr w:type="gramEnd"/>
      <w:r w:rsidRPr="00C43442">
        <w:rPr>
          <w:b/>
          <w:bCs/>
          <w:szCs w:val="26"/>
          <w:u w:val="single"/>
        </w:rPr>
        <w:t xml:space="preserve">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 xml:space="preserve">the pleasure seems </w:t>
      </w:r>
      <w:proofErr w:type="gramStart"/>
      <w:r w:rsidRPr="00C43442">
        <w:rPr>
          <w:b/>
          <w:bCs/>
          <w:szCs w:val="26"/>
          <w:highlight w:val="yellow"/>
          <w:u w:val="single"/>
        </w:rPr>
        <w:t>all the more</w:t>
      </w:r>
      <w:proofErr w:type="gramEnd"/>
      <w:r w:rsidRPr="00C43442">
        <w:rPr>
          <w:b/>
          <w:bCs/>
          <w:szCs w:val="26"/>
          <w:highlight w:val="yellow"/>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65641B4C" w14:textId="77777777" w:rsidR="002C0AB7" w:rsidRPr="00C43442" w:rsidRDefault="002C0AB7" w:rsidP="002C0AB7">
      <w:pPr>
        <w:pStyle w:val="Heading4"/>
        <w:rPr>
          <w:rFonts w:cs="Times New Roman"/>
        </w:rPr>
      </w:pPr>
      <w:r w:rsidRPr="00C43442">
        <w:rPr>
          <w:rFonts w:cs="Times New Roman"/>
        </w:rPr>
        <w:t xml:space="preserve">[2] Because only consequences determine if specific actions are good or bad, utilitarianism justifies horrific conclusions since no </w:t>
      </w:r>
      <w:proofErr w:type="gramStart"/>
      <w:r w:rsidRPr="00C43442">
        <w:rPr>
          <w:rFonts w:cs="Times New Roman"/>
        </w:rPr>
        <w:t>state of affairs</w:t>
      </w:r>
      <w:proofErr w:type="gramEnd"/>
      <w:r w:rsidRPr="00C43442">
        <w:rPr>
          <w:rFonts w:cs="Times New Roman"/>
        </w:rPr>
        <w:t xml:space="preserve"> could ever be intrinsically bad in and of itself. </w:t>
      </w:r>
    </w:p>
    <w:p w14:paraId="4C781DFB" w14:textId="77777777" w:rsidR="002C0AB7" w:rsidRPr="00C43442" w:rsidRDefault="002C0AB7" w:rsidP="002C0AB7">
      <w:proofErr w:type="spellStart"/>
      <w:r w:rsidRPr="00C43442">
        <w:rPr>
          <w:b/>
          <w:bCs/>
          <w:szCs w:val="26"/>
          <w:u w:val="single"/>
        </w:rPr>
        <w:t>Vallentyne</w:t>
      </w:r>
      <w:proofErr w:type="spellEnd"/>
      <w:r w:rsidRPr="00C43442">
        <w:rPr>
          <w:sz w:val="16"/>
          <w:szCs w:val="16"/>
        </w:rPr>
        <w:t xml:space="preserve">, Peter. </w:t>
      </w:r>
      <w:r w:rsidRPr="00C43442">
        <w:rPr>
          <w:i/>
          <w:iCs/>
          <w:sz w:val="16"/>
          <w:szCs w:val="16"/>
        </w:rPr>
        <w:t>Against Maximizing Act-Consequentialism</w:t>
      </w:r>
      <w:r w:rsidRPr="00C43442">
        <w:rPr>
          <w:sz w:val="16"/>
          <w:szCs w:val="16"/>
        </w:rPr>
        <w:t xml:space="preserve">. </w:t>
      </w:r>
      <w:r w:rsidRPr="00C43442">
        <w:rPr>
          <w:b/>
          <w:bCs/>
          <w:szCs w:val="26"/>
          <w:u w:val="single"/>
        </w:rPr>
        <w:t>2006</w:t>
      </w:r>
      <w:r w:rsidRPr="00C43442">
        <w:rPr>
          <w:sz w:val="16"/>
          <w:szCs w:val="16"/>
        </w:rPr>
        <w:t xml:space="preserve">, mospace.umsystem.edu/xmlui/bitstream/handle/10355/10174/AgainstMaximizingActConsequentialism.pdf?sequence=1. </w:t>
      </w:r>
    </w:p>
    <w:p w14:paraId="37230B30" w14:textId="77777777" w:rsidR="002C0AB7" w:rsidRPr="00C43442" w:rsidRDefault="002C0AB7" w:rsidP="002C0AB7">
      <w:pPr>
        <w:rPr>
          <w:sz w:val="16"/>
        </w:rPr>
      </w:pPr>
      <w:r w:rsidRPr="00C43442">
        <w:rPr>
          <w:b/>
          <w:bCs/>
          <w:szCs w:val="26"/>
          <w:highlight w:val="yellow"/>
          <w:u w:val="single"/>
        </w:rPr>
        <w:t>If</w:t>
      </w:r>
      <w:r w:rsidRPr="00C43442">
        <w:rPr>
          <w:sz w:val="16"/>
        </w:rPr>
        <w:t xml:space="preserve"> core </w:t>
      </w:r>
      <w:r w:rsidRPr="00C43442">
        <w:rPr>
          <w:b/>
          <w:bCs/>
          <w:szCs w:val="26"/>
          <w:highlight w:val="yellow"/>
          <w:u w:val="single"/>
        </w:rPr>
        <w:t>consequentialism is true, then any action with maximally good consequences</w:t>
      </w:r>
      <w:r w:rsidRPr="00C43442">
        <w:rPr>
          <w:sz w:val="16"/>
        </w:rPr>
        <w:t xml:space="preserve"> (</w:t>
      </w:r>
      <w:proofErr w:type="gramStart"/>
      <w:r w:rsidRPr="00C43442">
        <w:rPr>
          <w:sz w:val="16"/>
        </w:rPr>
        <w:t>in a given</w:t>
      </w:r>
      <w:proofErr w:type="gramEnd"/>
      <w:r w:rsidRPr="00C43442">
        <w:rPr>
          <w:sz w:val="16"/>
        </w:rPr>
        <w:t xml:space="preserve"> choice situation) </w:t>
      </w:r>
      <w:r w:rsidRPr="00C43442">
        <w:rPr>
          <w:b/>
          <w:bCs/>
          <w:szCs w:val="26"/>
          <w:highlight w:val="yellow"/>
          <w:u w:val="single"/>
        </w:rPr>
        <w:t>is permissible</w:t>
      </w:r>
      <w:r w:rsidRPr="00C43442">
        <w:rPr>
          <w:sz w:val="16"/>
        </w:rPr>
        <w:t xml:space="preserve">. The main argument in favor of this claim is the following: </w:t>
      </w:r>
      <w:r w:rsidRPr="00C43442">
        <w:rPr>
          <w:b/>
          <w:bCs/>
          <w:szCs w:val="26"/>
          <w:highlight w:val="yellow"/>
          <w:u w:val="single"/>
        </w:rPr>
        <w:t>P1: An action is</w:t>
      </w:r>
      <w:r w:rsidRPr="00C43442">
        <w:rPr>
          <w:b/>
          <w:bCs/>
          <w:szCs w:val="26"/>
          <w:u w:val="single"/>
        </w:rPr>
        <w:t xml:space="preserve"> morally </w:t>
      </w:r>
      <w:r w:rsidRPr="00C43442">
        <w:rPr>
          <w:b/>
          <w:bCs/>
          <w:szCs w:val="26"/>
          <w:highlight w:val="yellow"/>
          <w:u w:val="single"/>
        </w:rPr>
        <w:t>permissible</w:t>
      </w:r>
      <w:r w:rsidRPr="00C43442">
        <w:rPr>
          <w:b/>
          <w:bCs/>
          <w:szCs w:val="26"/>
          <w:u w:val="single"/>
        </w:rPr>
        <w:t xml:space="preserve"> </w:t>
      </w:r>
      <w:r w:rsidRPr="00C43442">
        <w:rPr>
          <w:b/>
          <w:bCs/>
          <w:szCs w:val="26"/>
          <w:highlight w:val="yellow"/>
          <w:u w:val="single"/>
        </w:rPr>
        <w:t>if</w:t>
      </w:r>
      <w:r w:rsidRPr="00C43442">
        <w:rPr>
          <w:b/>
          <w:bCs/>
          <w:szCs w:val="26"/>
          <w:u w:val="single"/>
        </w:rPr>
        <w:t xml:space="preserve"> it is best </w:t>
      </w:r>
      <w:r w:rsidRPr="00C43442">
        <w:rPr>
          <w:b/>
          <w:bCs/>
          <w:szCs w:val="26"/>
          <w:highlight w:val="yellow"/>
          <w:u w:val="single"/>
        </w:rPr>
        <w:t>supported by insistent moral reasons for action.</w:t>
      </w:r>
      <w:r w:rsidRPr="00C43442">
        <w:rPr>
          <w:b/>
          <w:bCs/>
          <w:szCs w:val="26"/>
          <w:u w:val="single"/>
        </w:rPr>
        <w:t xml:space="preserve"> </w:t>
      </w:r>
      <w:r w:rsidRPr="00C43442">
        <w:rPr>
          <w:b/>
          <w:bCs/>
          <w:szCs w:val="26"/>
          <w:highlight w:val="yellow"/>
          <w:u w:val="single"/>
        </w:rPr>
        <w:t>P2: The value of consequences is always an insistent moral reason</w:t>
      </w:r>
      <w:r w:rsidRPr="00C43442">
        <w:rPr>
          <w:b/>
          <w:bCs/>
          <w:szCs w:val="26"/>
          <w:u w:val="single"/>
        </w:rPr>
        <w:t xml:space="preserve"> for action. </w:t>
      </w:r>
      <w:r w:rsidRPr="00C43442">
        <w:rPr>
          <w:b/>
          <w:bCs/>
          <w:szCs w:val="26"/>
          <w:highlight w:val="yellow"/>
          <w:u w:val="single"/>
        </w:rPr>
        <w:t>P3: The value of consequences is the only insistent moral reason</w:t>
      </w:r>
      <w:r w:rsidRPr="00C43442">
        <w:rPr>
          <w:b/>
          <w:bCs/>
          <w:szCs w:val="26"/>
          <w:u w:val="single"/>
        </w:rPr>
        <w:t xml:space="preserve"> for action. C: </w:t>
      </w:r>
      <w:r w:rsidRPr="00C43442">
        <w:rPr>
          <w:b/>
          <w:bCs/>
          <w:szCs w:val="26"/>
          <w:highlight w:val="yellow"/>
          <w:u w:val="single"/>
        </w:rPr>
        <w:t>Thus, an action is</w:t>
      </w:r>
      <w:r w:rsidRPr="00C43442">
        <w:rPr>
          <w:b/>
          <w:bCs/>
          <w:szCs w:val="26"/>
          <w:u w:val="single"/>
        </w:rPr>
        <w:t xml:space="preserve"> morally </w:t>
      </w:r>
      <w:r w:rsidRPr="00C43442">
        <w:rPr>
          <w:b/>
          <w:bCs/>
          <w:szCs w:val="26"/>
          <w:highlight w:val="yellow"/>
          <w:u w:val="single"/>
        </w:rPr>
        <w:t>permissible if it maximizes</w:t>
      </w:r>
      <w:r w:rsidRPr="00C43442">
        <w:rPr>
          <w:b/>
          <w:bCs/>
          <w:szCs w:val="26"/>
          <w:u w:val="single"/>
        </w:rPr>
        <w:t xml:space="preserve"> the value of </w:t>
      </w:r>
      <w:r w:rsidRPr="00C43442">
        <w:rPr>
          <w:b/>
          <w:bCs/>
          <w:szCs w:val="26"/>
          <w:highlight w:val="yellow"/>
          <w:u w:val="single"/>
        </w:rPr>
        <w:t>consequences</w:t>
      </w:r>
      <w:r w:rsidRPr="00C43442">
        <w:rPr>
          <w:b/>
          <w:bCs/>
          <w:szCs w:val="26"/>
          <w:u w:val="single"/>
        </w:rPr>
        <w:t>.</w:t>
      </w:r>
      <w:r w:rsidRPr="00C43442">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C43442">
        <w:rPr>
          <w:sz w:val="16"/>
        </w:rPr>
        <w:t>implausible, because</w:t>
      </w:r>
      <w:proofErr w:type="gramEnd"/>
      <w:r w:rsidRPr="00C43442">
        <w:rPr>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C43442">
        <w:rPr>
          <w:sz w:val="16"/>
        </w:rPr>
        <w:t>In particular</w:t>
      </w:r>
      <w:r w:rsidRPr="00C43442">
        <w:rPr>
          <w:b/>
          <w:bCs/>
          <w:szCs w:val="26"/>
          <w:u w:val="single"/>
        </w:rPr>
        <w:t xml:space="preserve">, </w:t>
      </w:r>
      <w:r w:rsidRPr="00C43442">
        <w:rPr>
          <w:b/>
          <w:bCs/>
          <w:szCs w:val="26"/>
          <w:highlight w:val="yellow"/>
          <w:u w:val="single"/>
        </w:rPr>
        <w:t>individuals</w:t>
      </w:r>
      <w:proofErr w:type="gramEnd"/>
      <w:r w:rsidRPr="00C43442">
        <w:rPr>
          <w:b/>
          <w:bCs/>
          <w:szCs w:val="26"/>
          <w:highlight w:val="yellow"/>
          <w:u w:val="single"/>
        </w:rPr>
        <w:t xml:space="preserve"> have certain rights that may not be infringed</w:t>
      </w:r>
      <w:r w:rsidRPr="00C43442">
        <w:rPr>
          <w:b/>
          <w:bCs/>
          <w:szCs w:val="26"/>
          <w:u w:val="single"/>
        </w:rPr>
        <w:t xml:space="preserve"> simply because the consequences are better.</w:t>
      </w:r>
      <w:r w:rsidRPr="00C43442">
        <w:rPr>
          <w:sz w:val="16"/>
        </w:rPr>
        <w:t xml:space="preserve"> Unlike prudential rationality, morality involves many distinct centers of will (choice) or 15 </w:t>
      </w:r>
      <w:r w:rsidRPr="00C43442">
        <w:rPr>
          <w:b/>
          <w:bCs/>
          <w:szCs w:val="26"/>
          <w:highlight w:val="yellow"/>
          <w:u w:val="single"/>
        </w:rPr>
        <w:t>interests</w:t>
      </w:r>
      <w:r w:rsidRPr="00C43442">
        <w:rPr>
          <w:b/>
          <w:bCs/>
          <w:szCs w:val="26"/>
          <w:u w:val="single"/>
        </w:rPr>
        <w:t xml:space="preserve">, and these </w:t>
      </w:r>
      <w:r w:rsidRPr="00C43442">
        <w:rPr>
          <w:b/>
          <w:bCs/>
          <w:szCs w:val="26"/>
          <w:highlight w:val="yellow"/>
          <w:u w:val="single"/>
        </w:rPr>
        <w:t>cannot simply be lumped together and traded off</w:t>
      </w:r>
      <w:r w:rsidRPr="00C43442">
        <w:rPr>
          <w:b/>
          <w:bCs/>
          <w:szCs w:val="26"/>
          <w:u w:val="single"/>
        </w:rPr>
        <w:t xml:space="preserve"> against each other.</w:t>
      </w:r>
      <w:r w:rsidRPr="00C43442">
        <w:rPr>
          <w:sz w:val="16"/>
        </w:rPr>
        <w:t xml:space="preserve">16 </w:t>
      </w:r>
      <w:r w:rsidRPr="00C43442">
        <w:rPr>
          <w:b/>
          <w:bCs/>
          <w:szCs w:val="26"/>
          <w:u w:val="single"/>
        </w:rPr>
        <w:t xml:space="preserve">The basic problem with standard versions of core consequentialism is that </w:t>
      </w:r>
      <w:r w:rsidRPr="00C43442">
        <w:rPr>
          <w:b/>
          <w:bCs/>
          <w:szCs w:val="26"/>
          <w:highlight w:val="yellow"/>
          <w:u w:val="single"/>
        </w:rPr>
        <w:t>they fail to recognize</w:t>
      </w:r>
      <w:r w:rsidRPr="00C43442">
        <w:rPr>
          <w:b/>
          <w:bCs/>
          <w:szCs w:val="26"/>
          <w:u w:val="single"/>
        </w:rPr>
        <w:t xml:space="preserve"> adequately </w:t>
      </w:r>
      <w:r w:rsidRPr="00C43442">
        <w:rPr>
          <w:b/>
          <w:bCs/>
          <w:szCs w:val="26"/>
          <w:highlight w:val="yellow"/>
          <w:u w:val="single"/>
        </w:rPr>
        <w:t>the normative separateness of persons</w:t>
      </w:r>
      <w:r w:rsidRPr="00C43442">
        <w:rPr>
          <w:b/>
          <w:bCs/>
          <w:szCs w:val="26"/>
          <w:u w:val="single"/>
        </w:rPr>
        <w:t>.</w:t>
      </w:r>
      <w:r w:rsidRPr="00C43442">
        <w:rPr>
          <w:sz w:val="16"/>
        </w:rPr>
        <w:t xml:space="preserve"> Psychological </w:t>
      </w:r>
      <w:r w:rsidRPr="00C43442">
        <w:rPr>
          <w:b/>
          <w:bCs/>
          <w:szCs w:val="26"/>
          <w:highlight w:val="yellow"/>
          <w:u w:val="single"/>
        </w:rPr>
        <w:t>autonomous beings</w:t>
      </w:r>
      <w:r w:rsidRPr="00C43442">
        <w:rPr>
          <w:sz w:val="16"/>
        </w:rPr>
        <w:t xml:space="preserve"> (as well, perhaps, as other beings with moral standing) are not merely means for the promotion of value. They </w:t>
      </w:r>
      <w:r w:rsidRPr="00C43442">
        <w:rPr>
          <w:b/>
          <w:bCs/>
          <w:szCs w:val="26"/>
          <w:highlight w:val="yellow"/>
          <w:u w:val="single"/>
        </w:rPr>
        <w:t>must be respected and honored</w:t>
      </w:r>
      <w:r w:rsidRPr="00C43442">
        <w:rPr>
          <w:sz w:val="16"/>
        </w:rPr>
        <w:t xml:space="preserve">, and this means that at least sometimes certain things may not be done to them, even though this promotes value overall. An innocent person may not be killed against her will, for example, </w:t>
      </w:r>
      <w:proofErr w:type="gramStart"/>
      <w:r w:rsidRPr="00C43442">
        <w:rPr>
          <w:sz w:val="16"/>
        </w:rPr>
        <w:t>in order to</w:t>
      </w:r>
      <w:proofErr w:type="gramEnd"/>
      <w:r w:rsidRPr="00C43442">
        <w:rPr>
          <w:sz w:val="16"/>
        </w:rPr>
        <w:t xml:space="preserve"> make a million happy people slightly happier. This would be sacrificing her for the benefit of others.</w:t>
      </w:r>
    </w:p>
    <w:p w14:paraId="56710495" w14:textId="77777777" w:rsidR="002C0AB7" w:rsidRPr="00C43442" w:rsidRDefault="002C0AB7" w:rsidP="002C0AB7">
      <w:pPr>
        <w:pStyle w:val="Heading4"/>
        <w:rPr>
          <w:rFonts w:cs="Times New Roman"/>
        </w:rPr>
      </w:pPr>
      <w:r w:rsidRPr="00C43442">
        <w:rPr>
          <w:rFonts w:cs="Times New Roman"/>
        </w:rPr>
        <w:t xml:space="preserve">This puts the affirmative in a double bind: Either A) we intuitively know killing people is wrong in which case you reject </w:t>
      </w:r>
      <w:r>
        <w:rPr>
          <w:rFonts w:cs="Times New Roman"/>
        </w:rPr>
        <w:t>util</w:t>
      </w:r>
      <w:r w:rsidRPr="00C43442">
        <w:rPr>
          <w:rFonts w:cs="Times New Roman"/>
        </w:rPr>
        <w:t xml:space="preserve"> out of principle or B) they condone death as good in which case their advantage would flow neg.</w:t>
      </w:r>
    </w:p>
    <w:p w14:paraId="48C9A14B" w14:textId="77777777" w:rsidR="002C0AB7" w:rsidRPr="00C43442" w:rsidRDefault="002C0AB7" w:rsidP="002C0AB7">
      <w:pPr>
        <w:pStyle w:val="Heading4"/>
        <w:rPr>
          <w:rFonts w:cs="Times New Roman"/>
        </w:rPr>
      </w:pPr>
      <w:r w:rsidRPr="00C43442">
        <w:rPr>
          <w:rFonts w:cs="Times New Roman"/>
        </w:rPr>
        <w:t xml:space="preserve">Impacts: </w:t>
      </w:r>
    </w:p>
    <w:p w14:paraId="7A3D99ED" w14:textId="77777777" w:rsidR="002C0AB7" w:rsidRDefault="002C0AB7" w:rsidP="002C0AB7">
      <w:pPr>
        <w:pStyle w:val="Heading4"/>
        <w:rPr>
          <w:rFonts w:cs="Times New Roman"/>
        </w:rPr>
      </w:pP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28471794" w14:textId="58DE1A0F" w:rsidR="002C0AB7" w:rsidRDefault="002C0AB7" w:rsidP="002C0AB7">
      <w:pPr>
        <w:pStyle w:val="Heading2"/>
      </w:pPr>
      <w:r>
        <w:t>4</w:t>
      </w:r>
    </w:p>
    <w:p w14:paraId="4A60539E" w14:textId="77777777" w:rsidR="002C0AB7" w:rsidRDefault="002C0AB7" w:rsidP="002C0AB7">
      <w:pPr>
        <w:pStyle w:val="Heading4"/>
      </w:pPr>
      <w:r>
        <w:t>Uniqueness: Industrial society and a growing population of humans make extinction inevitable- famine, biodiversity loss, and much more.</w:t>
      </w:r>
    </w:p>
    <w:p w14:paraId="6C74BFD8" w14:textId="77777777" w:rsidR="002C0AB7" w:rsidRDefault="002C0AB7" w:rsidP="002C0AB7">
      <w:r>
        <w:t xml:space="preserve">Corey J. A </w:t>
      </w:r>
      <w:r w:rsidRPr="00A01513">
        <w:rPr>
          <w:rStyle w:val="Style13ptBold"/>
        </w:rPr>
        <w:t>Bradshaw et al</w:t>
      </w:r>
      <w:r>
        <w:t xml:space="preserve"> (16 other people), January 13, </w:t>
      </w:r>
      <w:r w:rsidRPr="00E73F59">
        <w:t>20</w:t>
      </w:r>
      <w:r w:rsidRPr="00A01513">
        <w:rPr>
          <w:rStyle w:val="Style13ptBold"/>
        </w:rPr>
        <w:t>21</w:t>
      </w:r>
      <w:r w:rsidRPr="00A01513">
        <w:t>,</w:t>
      </w:r>
      <w:r>
        <w:t xml:space="preserve"> frontiers in conservation science, “Underestimating the Challenges of Avoiding a Ghastly Future”, [https://www.frontiersin.org/articles/10.3389/fcosc.2020.615419/full] mc</w:t>
      </w:r>
    </w:p>
    <w:p w14:paraId="55F0AD70" w14:textId="77777777" w:rsidR="002C0AB7" w:rsidRPr="007378DB" w:rsidRDefault="002C0AB7" w:rsidP="002C0AB7">
      <w:pPr>
        <w:rPr>
          <w:sz w:val="14"/>
        </w:rPr>
      </w:pPr>
      <w:r w:rsidRPr="00E73F59">
        <w:rPr>
          <w:rStyle w:val="Emphasis"/>
          <w:highlight w:val="yellow"/>
        </w:rPr>
        <w:t>Humanity is causing a rapid loss of</w:t>
      </w:r>
      <w:r w:rsidRPr="007378DB">
        <w:rPr>
          <w:sz w:val="14"/>
        </w:rPr>
        <w:t xml:space="preserve"> biodiversity and, with it, </w:t>
      </w:r>
      <w:r w:rsidRPr="00E73F59">
        <w:rPr>
          <w:rStyle w:val="Emphasis"/>
          <w:highlight w:val="yellow"/>
        </w:rPr>
        <w:t>Earth's ability to support</w:t>
      </w:r>
      <w:r w:rsidRPr="007378DB">
        <w:rPr>
          <w:sz w:val="14"/>
        </w:rPr>
        <w:t xml:space="preserve"> complex </w:t>
      </w:r>
      <w:r w:rsidRPr="00E73F59">
        <w:rPr>
          <w:rStyle w:val="Emphasis"/>
          <w:highlight w:val="yellow"/>
        </w:rPr>
        <w:t>life</w:t>
      </w:r>
      <w:r w:rsidRPr="007378DB">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w:t>
      </w:r>
      <w:proofErr w:type="spellStart"/>
      <w:r w:rsidRPr="007378DB">
        <w:rPr>
          <w:sz w:val="14"/>
        </w:rPr>
        <w:t>Bavel</w:t>
      </w:r>
      <w:proofErr w:type="spellEnd"/>
      <w:r w:rsidRPr="007378DB">
        <w:rPr>
          <w:sz w:val="14"/>
        </w:rPr>
        <w:t xml:space="preserve">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E73F59">
        <w:rPr>
          <w:rStyle w:val="Emphasis"/>
          <w:highlight w:val="yellow"/>
        </w:rPr>
        <w:t>changes in the biosphere are</w:t>
      </w:r>
      <w:r w:rsidRPr="007378DB">
        <w:rPr>
          <w:sz w:val="14"/>
        </w:rPr>
        <w:t xml:space="preserve"> directly </w:t>
      </w:r>
      <w:r w:rsidRPr="00E73F59">
        <w:rPr>
          <w:rStyle w:val="Emphasis"/>
          <w:highlight w:val="yellow"/>
        </w:rPr>
        <w:t>linked to the growth of human systems</w:t>
      </w:r>
      <w:r w:rsidRPr="007378DB">
        <w:rPr>
          <w:sz w:val="14"/>
        </w:rPr>
        <w:t xml:space="preserve"> (summarized in Figure 1). While the rapid loss of species and populations differs regionally in intensity (Ceballos et al., 2015, 2017, 2020; Díaz et al., 2019), and most species have not been adequately assessed for extinction risk (Webb and </w:t>
      </w:r>
      <w:proofErr w:type="spellStart"/>
      <w:r w:rsidRPr="007378DB">
        <w:rPr>
          <w:sz w:val="14"/>
        </w:rPr>
        <w:t>Mindel</w:t>
      </w:r>
      <w:proofErr w:type="spellEnd"/>
      <w:r w:rsidRPr="007378DB">
        <w:rPr>
          <w:sz w:val="14"/>
        </w:rPr>
        <w:t xml:space="preserve">, 2015), certain global trends are obvious. Since the start of agriculture around 11,000 years ago, the biomass of </w:t>
      </w:r>
      <w:r w:rsidRPr="00E73F59">
        <w:rPr>
          <w:rStyle w:val="Emphasis"/>
          <w:highlight w:val="yellow"/>
        </w:rPr>
        <w:t>terrestrial vegetation has been halved</w:t>
      </w:r>
      <w:r w:rsidRPr="007378DB">
        <w:rPr>
          <w:sz w:val="14"/>
        </w:rPr>
        <w:t xml:space="preserve"> (</w:t>
      </w:r>
      <w:proofErr w:type="spellStart"/>
      <w:r w:rsidRPr="007378DB">
        <w:rPr>
          <w:sz w:val="14"/>
        </w:rPr>
        <w:t>Erb</w:t>
      </w:r>
      <w:proofErr w:type="spellEnd"/>
      <w:r w:rsidRPr="007378DB">
        <w:rPr>
          <w:sz w:val="14"/>
        </w:rPr>
        <w:t xml:space="preserve"> et al., 2018), with a corresponding loss of &gt;20% of its original biodiversity (Díaz et al., 2019), together denoting that &gt;70% of the Earth's land surface has been altered by Homo sapiens (IPBES, 2019). There have been &gt;</w:t>
      </w:r>
      <w:r w:rsidRPr="00E73F59">
        <w:rPr>
          <w:rStyle w:val="Emphasis"/>
          <w:highlight w:val="yellow"/>
        </w:rPr>
        <w:t>700</w:t>
      </w:r>
      <w:r w:rsidRPr="007378DB">
        <w:rPr>
          <w:sz w:val="14"/>
        </w:rPr>
        <w:t xml:space="preserve"> documented </w:t>
      </w:r>
      <w:r w:rsidRPr="00E73F59">
        <w:rPr>
          <w:rStyle w:val="Emphasis"/>
          <w:highlight w:val="yellow"/>
        </w:rPr>
        <w:t>vertebrate</w:t>
      </w:r>
      <w:r w:rsidRPr="007378DB">
        <w:rPr>
          <w:sz w:val="14"/>
        </w:rPr>
        <w:t xml:space="preserve"> (Díaz et al., 2019) </w:t>
      </w:r>
      <w:r w:rsidRPr="00E73F59">
        <w:rPr>
          <w:rStyle w:val="Emphasis"/>
          <w:highlight w:val="yellow"/>
        </w:rPr>
        <w:t>and ~600 plant</w:t>
      </w:r>
      <w:r w:rsidRPr="007378DB">
        <w:rPr>
          <w:sz w:val="14"/>
        </w:rPr>
        <w:t xml:space="preserve"> (Humphreys et al., 2019) </w:t>
      </w:r>
      <w:r w:rsidRPr="00E73F59">
        <w:rPr>
          <w:rStyle w:val="Emphasis"/>
          <w:highlight w:val="yellow"/>
        </w:rPr>
        <w:t>species extinctions</w:t>
      </w:r>
      <w:r w:rsidRPr="007378DB">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imminent extinction of their species (Ceballos et al., 2020). Overall, perhaps 1 million species are threatened with extinction </w:t>
      </w:r>
      <w:proofErr w:type="gramStart"/>
      <w:r w:rsidRPr="007378DB">
        <w:rPr>
          <w:sz w:val="14"/>
        </w:rPr>
        <w:t>in the near future</w:t>
      </w:r>
      <w:proofErr w:type="gramEnd"/>
      <w:r w:rsidRPr="007378DB">
        <w:rPr>
          <w:sz w:val="14"/>
        </w:rPr>
        <w:t xml:space="preserv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E73F59">
        <w:rPr>
          <w:rStyle w:val="Emphasis"/>
          <w:highlight w:val="yellow"/>
        </w:rPr>
        <w:t>Freshwater and marine environments have</w:t>
      </w:r>
      <w:r w:rsidRPr="007378DB">
        <w:rPr>
          <w:sz w:val="14"/>
        </w:rPr>
        <w:t xml:space="preserve"> also </w:t>
      </w:r>
      <w:r w:rsidRPr="00E73F59">
        <w:rPr>
          <w:rStyle w:val="Emphasis"/>
          <w:highlight w:val="yellow"/>
        </w:rPr>
        <w:t>been</w:t>
      </w:r>
      <w:r w:rsidRPr="007378DB">
        <w:rPr>
          <w:sz w:val="14"/>
        </w:rPr>
        <w:t xml:space="preserve"> severely </w:t>
      </w:r>
      <w:r w:rsidRPr="00E73F59">
        <w:rPr>
          <w:rStyle w:val="Emphasis"/>
          <w:highlight w:val="yellow"/>
        </w:rPr>
        <w:t>damaged</w:t>
      </w:r>
      <w:r w:rsidRPr="007378DB">
        <w:rPr>
          <w:sz w:val="14"/>
        </w:rPr>
        <w:t xml:space="preserve">. Today there is &lt;15% of the original wetland area globally than was present 300 years ago (Davidson, 2014), and &gt;75% of rivers &gt;1,000 km long no longer </w:t>
      </w:r>
      <w:proofErr w:type="gramStart"/>
      <w:r w:rsidRPr="007378DB">
        <w:rPr>
          <w:sz w:val="14"/>
        </w:rPr>
        <w:t>flow</w:t>
      </w:r>
      <w:proofErr w:type="gramEnd"/>
      <w:r w:rsidRPr="007378DB">
        <w:rPr>
          <w:sz w:val="14"/>
        </w:rPr>
        <w:t xml:space="preserve"> freely along their entire course (Grill et al., 2019). More than </w:t>
      </w:r>
      <w:r w:rsidRPr="00627B4B">
        <w:rPr>
          <w:rStyle w:val="Emphasis"/>
        </w:rPr>
        <w:t>two-thirds of the oceans have been compromised</w:t>
      </w:r>
      <w:r w:rsidRPr="007378DB">
        <w:rPr>
          <w:sz w:val="14"/>
        </w:rPr>
        <w:t xml:space="preserve"> to some extent by human activities (Halpern et al., 2015), live coral cover on reefs has halved in &lt;200 years (</w:t>
      </w:r>
      <w:proofErr w:type="spellStart"/>
      <w:r w:rsidRPr="007378DB">
        <w:rPr>
          <w:sz w:val="14"/>
        </w:rPr>
        <w:t>Frieler</w:t>
      </w:r>
      <w:proofErr w:type="spellEnd"/>
      <w:r w:rsidRPr="007378DB">
        <w:rPr>
          <w:sz w:val="14"/>
        </w:rPr>
        <w:t xml:space="preserve"> et al., 2013), seagrass extent has been decreasing by 10% per decade over the last century (</w:t>
      </w:r>
      <w:proofErr w:type="spellStart"/>
      <w:r w:rsidRPr="007378DB">
        <w:rPr>
          <w:sz w:val="14"/>
        </w:rPr>
        <w:t>Waycott</w:t>
      </w:r>
      <w:proofErr w:type="spellEnd"/>
      <w:r w:rsidRPr="007378DB">
        <w:rPr>
          <w:sz w:val="14"/>
        </w:rPr>
        <w:t xml:space="preserve"> et al., 2009; Díaz et al., 2019), kelp forests have declined by ~40% (</w:t>
      </w:r>
      <w:proofErr w:type="spellStart"/>
      <w:r w:rsidRPr="007378DB">
        <w:rPr>
          <w:sz w:val="14"/>
        </w:rPr>
        <w:t>Krumhansl</w:t>
      </w:r>
      <w:proofErr w:type="spellEnd"/>
      <w:r w:rsidRPr="007378DB">
        <w:rPr>
          <w:sz w:val="14"/>
        </w:rPr>
        <w:t xml:space="preserve">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w:t>
      </w:r>
      <w:proofErr w:type="spellStart"/>
      <w:r w:rsidRPr="007378DB">
        <w:rPr>
          <w:sz w:val="14"/>
        </w:rPr>
        <w:t>Hinkel</w:t>
      </w:r>
      <w:proofErr w:type="spellEnd"/>
      <w:r w:rsidRPr="007378DB">
        <w:rPr>
          <w:sz w:val="14"/>
        </w:rPr>
        <w:t xml:space="preserve">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w:t>
      </w:r>
      <w:proofErr w:type="spellStart"/>
      <w:r w:rsidRPr="007378DB">
        <w:rPr>
          <w:sz w:val="14"/>
        </w:rPr>
        <w:t>Elhacham</w:t>
      </w:r>
      <w:proofErr w:type="spellEnd"/>
      <w:r w:rsidRPr="007378DB">
        <w:rPr>
          <w:sz w:val="14"/>
        </w:rPr>
        <w:t xml:space="preserve"> et al., 2020). Sixth Mass Extinction A mass extinction is defined as a loss of ~75% of all species on the planet over a geologically short interval—generally anything &lt;3 million years (Jablonski et al., 1994; </w:t>
      </w:r>
      <w:proofErr w:type="spellStart"/>
      <w:r w:rsidRPr="007378DB">
        <w:rPr>
          <w:sz w:val="14"/>
        </w:rPr>
        <w:t>Barnosky</w:t>
      </w:r>
      <w:proofErr w:type="spellEnd"/>
      <w:r w:rsidRPr="007378DB">
        <w:rPr>
          <w:sz w:val="14"/>
        </w:rPr>
        <w:t xml:space="preserve"> et al., 2011</w:t>
      </w:r>
      <w:r w:rsidRPr="007378DB">
        <w:rPr>
          <w:rStyle w:val="Emphasis"/>
        </w:rPr>
        <w:t>). At least five major extinction events have occurred since the Cambrian</w:t>
      </w:r>
      <w:r w:rsidRPr="007378DB">
        <w:rPr>
          <w:sz w:val="14"/>
        </w:rPr>
        <w:t xml:space="preserve"> (Sodhi et al., 2009), the most recent of them 66 million years ago at the close of the Cretaceous period. </w:t>
      </w:r>
      <w:r w:rsidRPr="007378DB">
        <w:rPr>
          <w:rStyle w:val="Emphasis"/>
          <w:highlight w:val="yellow"/>
        </w:rPr>
        <w:t>The background rate of extinction</w:t>
      </w:r>
      <w:r w:rsidRPr="007378DB">
        <w:rPr>
          <w:rStyle w:val="Emphasis"/>
        </w:rPr>
        <w:t xml:space="preserve"> since then </w:t>
      </w:r>
      <w:r w:rsidRPr="00647C69">
        <w:rPr>
          <w:rStyle w:val="Emphasis"/>
          <w:highlight w:val="yellow"/>
        </w:rPr>
        <w:t>has been 0.1 extinctions million species−1 year</w:t>
      </w:r>
      <w:r w:rsidRPr="007378DB">
        <w:rPr>
          <w:rStyle w:val="Emphasis"/>
        </w:rPr>
        <w:t xml:space="preserve">−1 (Ceballos et al., 2015), </w:t>
      </w:r>
      <w:r w:rsidRPr="007378DB">
        <w:rPr>
          <w:rStyle w:val="Emphasis"/>
          <w:highlight w:val="yellow"/>
        </w:rPr>
        <w:t>while</w:t>
      </w:r>
      <w:r w:rsidRPr="007378DB">
        <w:rPr>
          <w:rStyle w:val="Emphasis"/>
        </w:rPr>
        <w:t xml:space="preserve"> estimates of </w:t>
      </w:r>
      <w:r w:rsidRPr="007378DB">
        <w:rPr>
          <w:rStyle w:val="Emphasis"/>
          <w:highlight w:val="yellow"/>
        </w:rPr>
        <w:t>today's extinction rate are</w:t>
      </w:r>
      <w:r w:rsidRPr="007378DB">
        <w:rPr>
          <w:rStyle w:val="Emphasis"/>
        </w:rPr>
        <w:t xml:space="preserve"> orders of magnitude greater (Lamkin and Miller, 2016). Recorded vertebrate extinctions since the 16th century—the mere tip of the true extinction iceberg—give a rate of extinction of 1.3 species year−1, which is conservatively </w:t>
      </w:r>
      <w:r w:rsidRPr="007378DB">
        <w:rPr>
          <w:rStyle w:val="Emphasis"/>
          <w:highlight w:val="yellow"/>
        </w:rPr>
        <w:t>&gt;15 times the background rate</w:t>
      </w:r>
      <w:r w:rsidRPr="007378DB">
        <w:rPr>
          <w:sz w:val="14"/>
        </w:rPr>
        <w:t xml:space="preserve"> (Ceballos et al., 2015). The IUCN estimates that some 20% of all species are in danger of extinction over the next few decades, which greatly exceeds the background rate. That </w:t>
      </w:r>
      <w:r w:rsidRPr="007378DB">
        <w:rPr>
          <w:rStyle w:val="Emphasis"/>
          <w:highlight w:val="yellow"/>
        </w:rPr>
        <w:t>we are already on the path of a sixth major extinction is now scientifically undeniable</w:t>
      </w:r>
      <w:r w:rsidRPr="007378DB">
        <w:rPr>
          <w:sz w:val="14"/>
        </w:rPr>
        <w:t xml:space="preserve"> (</w:t>
      </w:r>
      <w:proofErr w:type="spellStart"/>
      <w:r w:rsidRPr="007378DB">
        <w:rPr>
          <w:sz w:val="14"/>
        </w:rPr>
        <w:t>Barnosky</w:t>
      </w:r>
      <w:proofErr w:type="spellEnd"/>
      <w:r w:rsidRPr="007378DB">
        <w:rPr>
          <w:sz w:val="14"/>
        </w:rPr>
        <w:t xml:space="preserve">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w:t>
      </w:r>
      <w:proofErr w:type="spellStart"/>
      <w:r w:rsidRPr="007378DB">
        <w:rPr>
          <w:sz w:val="14"/>
        </w:rPr>
        <w:t>Serdeczny</w:t>
      </w:r>
      <w:proofErr w:type="spellEnd"/>
      <w:r w:rsidRPr="007378DB">
        <w:rPr>
          <w:sz w:val="14"/>
        </w:rPr>
        <w:t xml:space="preserve"> et al., 2017)—is projected to double over the next 30 years. By 2050, the world population will likely grow to ~9.9 billion (prb.org), with growth projected by many to continue until well into the next century (Bradshaw and Brook, 2014; </w:t>
      </w:r>
      <w:proofErr w:type="spellStart"/>
      <w:r w:rsidRPr="007378DB">
        <w:rPr>
          <w:sz w:val="14"/>
        </w:rPr>
        <w:t>Gerland</w:t>
      </w:r>
      <w:proofErr w:type="spellEnd"/>
      <w:r w:rsidRPr="007378DB">
        <w:rPr>
          <w:sz w:val="14"/>
        </w:rPr>
        <w:t xml:space="preserve"> et al., 2014), although more recent estimates predict a peak toward the end of this century (</w:t>
      </w:r>
      <w:proofErr w:type="spellStart"/>
      <w:r w:rsidRPr="007378DB">
        <w:rPr>
          <w:sz w:val="14"/>
        </w:rPr>
        <w:t>Vollset</w:t>
      </w:r>
      <w:proofErr w:type="spellEnd"/>
      <w:r w:rsidRPr="007378DB">
        <w:rPr>
          <w:sz w:val="14"/>
        </w:rPr>
        <w:t xml:space="preserve"> et al., 2020). Large </w:t>
      </w:r>
      <w:r w:rsidRPr="00E73F59">
        <w:rPr>
          <w:rStyle w:val="Emphasis"/>
          <w:highlight w:val="yellow"/>
        </w:rPr>
        <w:t>population size and continued growth are implicated in many</w:t>
      </w:r>
      <w:r w:rsidRPr="007378DB">
        <w:rPr>
          <w:sz w:val="14"/>
        </w:rPr>
        <w:t xml:space="preserve"> societal </w:t>
      </w:r>
      <w:r w:rsidRPr="00E73F59">
        <w:rPr>
          <w:rStyle w:val="Emphasis"/>
          <w:highlight w:val="yellow"/>
        </w:rPr>
        <w:t>problems</w:t>
      </w:r>
      <w:r w:rsidRPr="007378DB">
        <w:rPr>
          <w:sz w:val="14"/>
        </w:rPr>
        <w:t xml:space="preserve">. The impact of population growth, combined with an imperfect distribution of resources, leads to massive food insecurity. By some estimates, </w:t>
      </w:r>
      <w:r w:rsidRPr="00627B4B">
        <w:rPr>
          <w:rStyle w:val="Emphasis"/>
        </w:rPr>
        <w:t xml:space="preserve">700–800 million people are starving and </w:t>
      </w:r>
      <w:r w:rsidRPr="00E73F59">
        <w:rPr>
          <w:rStyle w:val="Emphasis"/>
          <w:highlight w:val="yellow"/>
        </w:rPr>
        <w:t>1–2 billion are</w:t>
      </w:r>
      <w:r w:rsidRPr="00E73F59">
        <w:rPr>
          <w:rStyle w:val="Emphasis"/>
        </w:rPr>
        <w:t xml:space="preserve"> </w:t>
      </w:r>
      <w:r w:rsidRPr="007378DB">
        <w:rPr>
          <w:sz w:val="14"/>
        </w:rPr>
        <w:t>micronutrient-</w:t>
      </w:r>
      <w:r w:rsidRPr="00627B4B">
        <w:rPr>
          <w:rStyle w:val="Emphasis"/>
          <w:highlight w:val="yellow"/>
        </w:rPr>
        <w:t>malnourished</w:t>
      </w:r>
      <w:r w:rsidRPr="007378DB">
        <w:rPr>
          <w:sz w:val="14"/>
        </w:rPr>
        <w:t xml:space="preserve"> </w:t>
      </w:r>
      <w:r w:rsidRPr="00627B4B">
        <w:rPr>
          <w:rStyle w:val="Emphasis"/>
          <w:highlight w:val="yellow"/>
        </w:rPr>
        <w:t>and</w:t>
      </w:r>
      <w:r w:rsidRPr="007378DB">
        <w:rPr>
          <w:sz w:val="14"/>
        </w:rPr>
        <w:t xml:space="preserve"> </w:t>
      </w:r>
      <w:r w:rsidRPr="00E73F59">
        <w:rPr>
          <w:rStyle w:val="Emphasis"/>
          <w:highlight w:val="yellow"/>
        </w:rPr>
        <w:t xml:space="preserve">unable to function </w:t>
      </w:r>
      <w:r w:rsidRPr="00627B4B">
        <w:rPr>
          <w:rStyle w:val="Emphasis"/>
          <w:highlight w:val="yellow"/>
        </w:rPr>
        <w:t>fully, with</w:t>
      </w:r>
      <w:r w:rsidRPr="007378DB">
        <w:rPr>
          <w:sz w:val="14"/>
        </w:rPr>
        <w:t xml:space="preserve"> </w:t>
      </w:r>
      <w:r w:rsidRPr="00E73F59">
        <w:rPr>
          <w:rStyle w:val="Emphasis"/>
        </w:rPr>
        <w:t xml:space="preserve">prospects of many </w:t>
      </w:r>
      <w:r w:rsidRPr="00627B4B">
        <w:rPr>
          <w:rStyle w:val="Emphasis"/>
          <w:highlight w:val="yellow"/>
        </w:rPr>
        <w:t>more food problems in the</w:t>
      </w:r>
      <w:r w:rsidRPr="00E73F59">
        <w:rPr>
          <w:rStyle w:val="Emphasis"/>
        </w:rPr>
        <w:t xml:space="preserve"> near </w:t>
      </w:r>
      <w:r w:rsidRPr="00627B4B">
        <w:rPr>
          <w:rStyle w:val="Emphasis"/>
          <w:highlight w:val="yellow"/>
        </w:rPr>
        <w:t>future</w:t>
      </w:r>
      <w:r w:rsidRPr="007378DB">
        <w:rPr>
          <w:sz w:val="14"/>
        </w:rPr>
        <w:t xml:space="preserve"> (Ehrlich and Harte, 2015</w:t>
      </w:r>
      <w:proofErr w:type="gramStart"/>
      <w:r w:rsidRPr="007378DB">
        <w:rPr>
          <w:sz w:val="14"/>
        </w:rPr>
        <w:t>a,b</w:t>
      </w:r>
      <w:proofErr w:type="gramEnd"/>
      <w:r w:rsidRPr="007378DB">
        <w:rPr>
          <w:sz w:val="14"/>
        </w:rPr>
        <w:t xml:space="preserve">). </w:t>
      </w:r>
      <w:r w:rsidRPr="00E73F59">
        <w:rPr>
          <w:rStyle w:val="Emphasis"/>
        </w:rPr>
        <w:t xml:space="preserve">Large </w:t>
      </w:r>
      <w:r w:rsidRPr="00001FEB">
        <w:rPr>
          <w:rStyle w:val="Emphasis"/>
          <w:highlight w:val="yellow"/>
        </w:rPr>
        <w:t>populations and their</w:t>
      </w:r>
      <w:r w:rsidRPr="00E73F59">
        <w:rPr>
          <w:rStyle w:val="Emphasis"/>
        </w:rPr>
        <w:t xml:space="preserve"> continued </w:t>
      </w:r>
      <w:r w:rsidRPr="00001FEB">
        <w:rPr>
          <w:rStyle w:val="Emphasis"/>
          <w:highlight w:val="yellow"/>
        </w:rPr>
        <w:t>growth are</w:t>
      </w:r>
      <w:r w:rsidRPr="00E73F59">
        <w:rPr>
          <w:rStyle w:val="Emphasis"/>
        </w:rPr>
        <w:t xml:space="preserve"> also </w:t>
      </w:r>
      <w:r w:rsidRPr="00001FEB">
        <w:rPr>
          <w:rStyle w:val="Emphasis"/>
          <w:highlight w:val="yellow"/>
        </w:rPr>
        <w:t>drivers of soil degradation and biodiversity loss</w:t>
      </w:r>
      <w:r w:rsidRPr="00E73F59">
        <w:rPr>
          <w:rStyle w:val="Emphasis"/>
        </w:rPr>
        <w:t xml:space="preserve"> (Pimm et al., 2014). More people means that </w:t>
      </w:r>
      <w:r w:rsidRPr="00001FEB">
        <w:rPr>
          <w:rStyle w:val="Emphasis"/>
          <w:highlight w:val="yellow"/>
        </w:rPr>
        <w:t xml:space="preserve">more synthetic compounds and </w:t>
      </w:r>
      <w:r w:rsidRPr="00627B4B">
        <w:rPr>
          <w:rStyle w:val="Emphasis"/>
        </w:rPr>
        <w:t xml:space="preserve">dangerous throw-away </w:t>
      </w:r>
      <w:r w:rsidRPr="00001FEB">
        <w:rPr>
          <w:rStyle w:val="Emphasis"/>
          <w:highlight w:val="yellow"/>
        </w:rPr>
        <w:t>plastics</w:t>
      </w:r>
      <w:r w:rsidRPr="00E73F59">
        <w:rPr>
          <w:rStyle w:val="Emphasis"/>
        </w:rPr>
        <w:t xml:space="preserve"> (</w:t>
      </w:r>
      <w:proofErr w:type="spellStart"/>
      <w:r w:rsidRPr="00E73F59">
        <w:rPr>
          <w:rStyle w:val="Emphasis"/>
        </w:rPr>
        <w:t>Vethaak</w:t>
      </w:r>
      <w:proofErr w:type="spellEnd"/>
      <w:r w:rsidRPr="00E73F59">
        <w:rPr>
          <w:rStyle w:val="Emphasis"/>
        </w:rPr>
        <w:t xml:space="preserve"> and Leslie, 2016) are manufactured, many of </w:t>
      </w:r>
      <w:r w:rsidRPr="00627B4B">
        <w:rPr>
          <w:rStyle w:val="Emphasis"/>
        </w:rPr>
        <w:t xml:space="preserve">which </w:t>
      </w:r>
      <w:r w:rsidRPr="00001FEB">
        <w:rPr>
          <w:rStyle w:val="Emphasis"/>
          <w:highlight w:val="yellow"/>
        </w:rPr>
        <w:t xml:space="preserve">add to the </w:t>
      </w:r>
      <w:r w:rsidRPr="00001FEB">
        <w:rPr>
          <w:rStyle w:val="Emphasis"/>
        </w:rPr>
        <w:t xml:space="preserve">growing </w:t>
      </w:r>
      <w:r w:rsidRPr="00001FEB">
        <w:rPr>
          <w:rStyle w:val="Emphasis"/>
          <w:highlight w:val="yellow"/>
        </w:rPr>
        <w:t>toxification of the Earth</w:t>
      </w:r>
      <w:r w:rsidRPr="00E73F59">
        <w:rPr>
          <w:rStyle w:val="Emphasis"/>
        </w:rPr>
        <w:t xml:space="preserve"> (Cribb, 2014). It also </w:t>
      </w:r>
      <w:r w:rsidRPr="00001FEB">
        <w:rPr>
          <w:rStyle w:val="Emphasis"/>
        </w:rPr>
        <w:t>increases chances of pandemics</w:t>
      </w:r>
      <w:r w:rsidRPr="00E73F59">
        <w:rPr>
          <w:rStyle w:val="Emphasis"/>
        </w:rPr>
        <w:t xml:space="preserve"> (Daily and Ehrlich, 1996b) that fuel ever-more desperate hunts for scarce resources (</w:t>
      </w:r>
      <w:proofErr w:type="spellStart"/>
      <w:r w:rsidRPr="00E73F59">
        <w:rPr>
          <w:rStyle w:val="Emphasis"/>
        </w:rPr>
        <w:t>Klare</w:t>
      </w:r>
      <w:proofErr w:type="spellEnd"/>
      <w:r w:rsidRPr="00E73F59">
        <w:rPr>
          <w:rStyle w:val="Emphasis"/>
        </w:rPr>
        <w:t>, 2012).</w:t>
      </w:r>
      <w:r w:rsidRPr="007378DB">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w:t>
      </w:r>
      <w:proofErr w:type="spellStart"/>
      <w:r w:rsidRPr="007378DB">
        <w:rPr>
          <w:sz w:val="14"/>
        </w:rPr>
        <w:t>Klare</w:t>
      </w:r>
      <w:proofErr w:type="spellEnd"/>
      <w:r w:rsidRPr="007378DB">
        <w:rPr>
          <w:sz w:val="14"/>
        </w:rPr>
        <w:t xml:space="preserve">, 2001; Toon et al., 2007). The multiple, interacting causes of civil war </w:t>
      </w:r>
      <w:proofErr w:type="gramStart"/>
      <w:r w:rsidRPr="007378DB">
        <w:rPr>
          <w:sz w:val="14"/>
        </w:rPr>
        <w:t>in particular are</w:t>
      </w:r>
      <w:proofErr w:type="gramEnd"/>
      <w:r w:rsidRPr="007378DB">
        <w:rPr>
          <w:sz w:val="14"/>
        </w:rPr>
        <w:t xml:space="preserve"> varied, including poverty, inequality, weak institutions, political grievance, ethnic divisions, and environmental stressors such as drought, deforestation, and land degradation (Homer-Dixon, 1991, 1999; Collier and </w:t>
      </w:r>
      <w:proofErr w:type="spellStart"/>
      <w:r w:rsidRPr="007378DB">
        <w:rPr>
          <w:sz w:val="14"/>
        </w:rPr>
        <w:t>Hoeer</w:t>
      </w:r>
      <w:proofErr w:type="spellEnd"/>
      <w:r w:rsidRPr="007378DB">
        <w:rPr>
          <w:sz w:val="14"/>
        </w:rPr>
        <w:t xml:space="preserve">, 1998; Hauge and </w:t>
      </w:r>
      <w:proofErr w:type="spellStart"/>
      <w:r w:rsidRPr="007378DB">
        <w:rPr>
          <w:sz w:val="14"/>
        </w:rPr>
        <w:t>llingsen</w:t>
      </w:r>
      <w:proofErr w:type="spellEnd"/>
      <w:r w:rsidRPr="007378DB">
        <w:rPr>
          <w:sz w:val="14"/>
        </w:rPr>
        <w:t xml:space="preserve">, 1998; Fearon and </w:t>
      </w:r>
      <w:proofErr w:type="spellStart"/>
      <w:r w:rsidRPr="007378DB">
        <w:rPr>
          <w:sz w:val="14"/>
        </w:rPr>
        <w:t>Laitin</w:t>
      </w:r>
      <w:proofErr w:type="spellEnd"/>
      <w:r w:rsidRPr="007378DB">
        <w:rPr>
          <w:sz w:val="14"/>
        </w:rPr>
        <w:t xml:space="preserve">, 2003; </w:t>
      </w:r>
      <w:proofErr w:type="spellStart"/>
      <w:r w:rsidRPr="007378DB">
        <w:rPr>
          <w:sz w:val="14"/>
        </w:rPr>
        <w:t>Brückner</w:t>
      </w:r>
      <w:proofErr w:type="spellEnd"/>
      <w:r w:rsidRPr="007378DB">
        <w:rPr>
          <w:sz w:val="14"/>
        </w:rPr>
        <w:t>, 2010; Acemoglu et al., 2017). Population growth itself can even increase the probability of military involvement in conflicts (</w:t>
      </w:r>
      <w:proofErr w:type="spellStart"/>
      <w:r w:rsidRPr="007378DB">
        <w:rPr>
          <w:sz w:val="14"/>
        </w:rPr>
        <w:t>Tir</w:t>
      </w:r>
      <w:proofErr w:type="spellEnd"/>
      <w:r w:rsidRPr="007378DB">
        <w:rPr>
          <w:sz w:val="14"/>
        </w:rPr>
        <w:t xml:space="preserve">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001FEB">
        <w:rPr>
          <w:rStyle w:val="Emphasis"/>
          <w:highlight w:val="yellow"/>
        </w:rPr>
        <w:t>with population growth, humanity's consumption</w:t>
      </w:r>
      <w:r w:rsidRPr="007378DB">
        <w:rPr>
          <w:sz w:val="14"/>
        </w:rPr>
        <w:t xml:space="preserve"> as a fraction </w:t>
      </w:r>
      <w:r w:rsidRPr="00001FEB">
        <w:rPr>
          <w:rStyle w:val="Emphasis"/>
          <w:highlight w:val="yellow"/>
        </w:rPr>
        <w:t>of Earth's</w:t>
      </w:r>
      <w:r w:rsidRPr="007378DB">
        <w:rPr>
          <w:sz w:val="14"/>
        </w:rPr>
        <w:t xml:space="preserve"> regenerative </w:t>
      </w:r>
      <w:r w:rsidRPr="00001FEB">
        <w:rPr>
          <w:rStyle w:val="Emphasis"/>
          <w:highlight w:val="yellow"/>
        </w:rPr>
        <w:t xml:space="preserve">capacity has </w:t>
      </w:r>
      <w:r w:rsidRPr="007378DB">
        <w:rPr>
          <w:rStyle w:val="Emphasis"/>
          <w:highlight w:val="yellow"/>
        </w:rPr>
        <w:t>grown</w:t>
      </w:r>
      <w:r w:rsidRPr="007378DB">
        <w:rPr>
          <w:rStyle w:val="Emphasis"/>
        </w:rPr>
        <w:t xml:space="preserve"> from ~ 73% in 1960 to 170% in 2016</w:t>
      </w:r>
      <w:r w:rsidRPr="007378DB">
        <w:rPr>
          <w:sz w:val="14"/>
        </w:rPr>
        <w:t xml:space="preserve"> (Lin et al., 2018), with substantially greater per-person consumption in countries with highest income. With COVID-19, this overshoot dropped to 56% above Earth's regenerative capacity, which means that </w:t>
      </w:r>
      <w:r w:rsidRPr="007378DB">
        <w:rPr>
          <w:rStyle w:val="Emphasis"/>
          <w:highlight w:val="yellow"/>
        </w:rPr>
        <w:t>between January and August 2020, humanity consumed as much as Earth can renew in the entire year</w:t>
      </w:r>
      <w:r w:rsidRPr="007378DB">
        <w:rPr>
          <w:sz w:val="14"/>
        </w:rPr>
        <w:t xml:space="preserve"> (overshootday.org). While inequality among people and countries remains staggering, the global middle class has grown rapidly and exceeded half the human population by 2018 (</w:t>
      </w:r>
      <w:proofErr w:type="spellStart"/>
      <w:r w:rsidRPr="007378DB">
        <w:rPr>
          <w:sz w:val="14"/>
        </w:rPr>
        <w:t>Kharas</w:t>
      </w:r>
      <w:proofErr w:type="spellEnd"/>
      <w:r w:rsidRPr="007378DB">
        <w:rPr>
          <w:sz w:val="14"/>
        </w:rPr>
        <w:t xml:space="preserve"> and Hamel, 2018). Over 70% of all people currently </w:t>
      </w:r>
      <w:proofErr w:type="gramStart"/>
      <w:r w:rsidRPr="007378DB">
        <w:rPr>
          <w:sz w:val="14"/>
        </w:rPr>
        <w:t>live in</w:t>
      </w:r>
      <w:proofErr w:type="gramEnd"/>
      <w:r w:rsidRPr="007378DB">
        <w:rPr>
          <w:sz w:val="14"/>
        </w:rPr>
        <w:t xml:space="preserve"> countries that run a biocapacity deficit while also having less than world-average income, excluding them from compensating their biocapacity deficit through purchases (</w:t>
      </w:r>
      <w:proofErr w:type="spellStart"/>
      <w:r w:rsidRPr="007378DB">
        <w:rPr>
          <w:sz w:val="14"/>
        </w:rPr>
        <w:t>Wackernagel</w:t>
      </w:r>
      <w:proofErr w:type="spellEnd"/>
      <w:r w:rsidRPr="007378DB">
        <w:rPr>
          <w:sz w:val="14"/>
        </w:rPr>
        <w:t xml:space="preserve">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t>
      </w:r>
      <w:proofErr w:type="spellStart"/>
      <w:r w:rsidRPr="007378DB">
        <w:rPr>
          <w:sz w:val="14"/>
        </w:rPr>
        <w:t>Wackernagel</w:t>
      </w:r>
      <w:proofErr w:type="spellEnd"/>
      <w:r w:rsidRPr="007378DB">
        <w:rPr>
          <w:sz w:val="14"/>
        </w:rPr>
        <w:t xml:space="preserve"> et al., 2019).</w:t>
      </w:r>
    </w:p>
    <w:p w14:paraId="0D3A9827" w14:textId="77777777" w:rsidR="002C0AB7" w:rsidRDefault="002C0AB7" w:rsidP="002C0AB7">
      <w:pPr>
        <w:pStyle w:val="Heading4"/>
      </w:pPr>
      <w:r>
        <w:t xml:space="preserve">Link: Nuclear war would collapse civilization through nuclear famine but ensure that </w:t>
      </w:r>
      <w:proofErr w:type="gramStart"/>
      <w:r>
        <w:t>a number of</w:t>
      </w:r>
      <w:proofErr w:type="gramEnd"/>
      <w:r>
        <w:t xml:space="preserve"> humans survive.</w:t>
      </w:r>
    </w:p>
    <w:p w14:paraId="1BEBCA51" w14:textId="77777777" w:rsidR="002C0AB7" w:rsidRDefault="002C0AB7" w:rsidP="002C0AB7">
      <w:r>
        <w:t xml:space="preserve">Shaun </w:t>
      </w:r>
      <w:r w:rsidRPr="00381B05">
        <w:rPr>
          <w:rStyle w:val="Style13ptBold"/>
        </w:rPr>
        <w:t>Tandon</w:t>
      </w:r>
      <w:r>
        <w:t>, December 10, 20</w:t>
      </w:r>
      <w:r w:rsidRPr="00381B05">
        <w:rPr>
          <w:rStyle w:val="Style13ptBold"/>
        </w:rPr>
        <w:t>13</w:t>
      </w:r>
      <w:r>
        <w:t>, PHYS ORG, “Nuclear war would 'end civilization' with famine, study says”, [https://phys.org/news/2013-12-nuclear-war-civilization-famine.html] mc</w:t>
      </w:r>
    </w:p>
    <w:p w14:paraId="3FBD371B" w14:textId="77777777" w:rsidR="002C0AB7" w:rsidRDefault="002C0AB7" w:rsidP="002C0AB7">
      <w:pPr>
        <w:rPr>
          <w:sz w:val="16"/>
        </w:rPr>
      </w:pPr>
      <w:r w:rsidRPr="00381B05">
        <w:rPr>
          <w:rStyle w:val="Emphasis"/>
          <w:highlight w:val="yellow"/>
        </w:rPr>
        <w:t>A nuclear war</w:t>
      </w:r>
      <w:r w:rsidRPr="00381B05">
        <w:rPr>
          <w:sz w:val="16"/>
        </w:rPr>
        <w:t xml:space="preserve"> between India and Pakistan </w:t>
      </w:r>
      <w:r w:rsidRPr="00381B05">
        <w:rPr>
          <w:rStyle w:val="Emphasis"/>
          <w:highlight w:val="yellow"/>
        </w:rPr>
        <w:t>would</w:t>
      </w:r>
      <w:r w:rsidRPr="00381B05">
        <w:rPr>
          <w:sz w:val="16"/>
        </w:rPr>
        <w:t xml:space="preserve"> set off a global famine that could kill two billion people and effectively </w:t>
      </w:r>
      <w:r w:rsidRPr="00381B05">
        <w:rPr>
          <w:rStyle w:val="Emphasis"/>
          <w:highlight w:val="yellow"/>
        </w:rPr>
        <w:t>end human civilization</w:t>
      </w:r>
      <w:r w:rsidRPr="00381B05">
        <w:rPr>
          <w:sz w:val="16"/>
        </w:rPr>
        <w:t xml:space="preserve">, a study said Tuesday. Even if limited in scope, </w:t>
      </w:r>
      <w:r w:rsidRPr="00381B05">
        <w:rPr>
          <w:rStyle w:val="Emphasis"/>
          <w:highlight w:val="yellow"/>
        </w:rPr>
        <w:t>a conflict</w:t>
      </w:r>
      <w:r w:rsidRPr="00381B05">
        <w:rPr>
          <w:sz w:val="16"/>
        </w:rPr>
        <w:t xml:space="preserve"> with nuclear weapons </w:t>
      </w:r>
      <w:r w:rsidRPr="00381B05">
        <w:rPr>
          <w:rStyle w:val="Emphasis"/>
          <w:highlight w:val="yellow"/>
        </w:rPr>
        <w:t>would wreak havoc</w:t>
      </w:r>
      <w:r w:rsidRPr="00381B05">
        <w:rPr>
          <w:sz w:val="16"/>
        </w:rPr>
        <w:t xml:space="preserve"> in the atmosphere </w:t>
      </w:r>
      <w:r w:rsidRPr="00381B05">
        <w:rPr>
          <w:rStyle w:val="Emphasis"/>
          <w:highlight w:val="yellow"/>
        </w:rPr>
        <w:t>and devastate crop yields</w:t>
      </w:r>
      <w:r w:rsidRPr="00381B05">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381B05">
        <w:rPr>
          <w:rStyle w:val="Emphasis"/>
          <w:highlight w:val="yellow"/>
        </w:rPr>
        <w:t>country would face severe food insecurity</w:t>
      </w:r>
      <w:r w:rsidRPr="00381B05">
        <w:rPr>
          <w:sz w:val="16"/>
        </w:rPr>
        <w:t xml:space="preserve">. "A billion people dead in the developing world is obviously a catastrophe unparalleled in human history. But then if you add to that the possibility of another 1.3 billion people in China being at risk, </w:t>
      </w:r>
      <w:r w:rsidRPr="00381B05">
        <w:rPr>
          <w:rStyle w:val="Emphasis"/>
          <w:highlight w:val="yellow"/>
        </w:rPr>
        <w:t>we are entering something that is</w:t>
      </w:r>
      <w:r w:rsidRPr="00381B05">
        <w:rPr>
          <w:sz w:val="16"/>
        </w:rPr>
        <w:t xml:space="preserve"> clearly </w:t>
      </w:r>
      <w:r w:rsidRPr="00381B05">
        <w:rPr>
          <w:rStyle w:val="Emphasis"/>
          <w:highlight w:val="yellow"/>
        </w:rPr>
        <w:t>the end of civilization</w:t>
      </w:r>
      <w:r w:rsidRPr="00381B05">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381B05">
        <w:rPr>
          <w:rStyle w:val="Emphasis"/>
          <w:highlight w:val="yellow"/>
        </w:rPr>
        <w:t>from any limited nuclear war</w:t>
      </w:r>
      <w:r w:rsidRPr="00381B05">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w:t>
      </w:r>
      <w:proofErr w:type="gramStart"/>
      <w:r w:rsidRPr="00381B05">
        <w:rPr>
          <w:sz w:val="16"/>
        </w:rPr>
        <w:t>the human race</w:t>
      </w:r>
      <w:proofErr w:type="gramEnd"/>
      <w:r w:rsidRPr="00381B05">
        <w:rPr>
          <w:sz w:val="16"/>
        </w:rPr>
        <w:t xml:space="preserve">. "In this kind of war, biologically </w:t>
      </w:r>
      <w:r w:rsidRPr="00381B05">
        <w:rPr>
          <w:rStyle w:val="Emphasis"/>
          <w:highlight w:val="yellow"/>
        </w:rPr>
        <w:t>there are going to be people surviving somewhere on the planet</w:t>
      </w:r>
      <w:r w:rsidRPr="00381B05">
        <w:rPr>
          <w:rStyle w:val="Emphasis"/>
        </w:rPr>
        <w:t xml:space="preserve"> </w:t>
      </w:r>
      <w:r w:rsidRPr="00381B05">
        <w:rPr>
          <w:sz w:val="16"/>
        </w:rPr>
        <w:t xml:space="preserve">but the chaos that would result from this will dwarf anything we've ever seen," Helfand said. The study said that the </w:t>
      </w:r>
      <w:r w:rsidRPr="00381B05">
        <w:rPr>
          <w:rStyle w:val="Emphasis"/>
        </w:rPr>
        <w:t>black carbon</w:t>
      </w:r>
      <w:r w:rsidRPr="00381B05">
        <w:rPr>
          <w:sz w:val="16"/>
        </w:rPr>
        <w:t xml:space="preserve"> aerosol particles kicked into the atmosphere by a South Asian nuclear war </w:t>
      </w:r>
      <w:r w:rsidRPr="00381B05">
        <w:rPr>
          <w:rStyle w:val="Emphasis"/>
        </w:rPr>
        <w:t>would reduce US corn and soybean production</w:t>
      </w:r>
      <w:r w:rsidRPr="00381B05">
        <w:rPr>
          <w:sz w:val="16"/>
        </w:rPr>
        <w:t xml:space="preserve"> by around 10 percent over a decade. </w:t>
      </w:r>
      <w:r w:rsidRPr="00381B05">
        <w:rPr>
          <w:rStyle w:val="Emphasis"/>
        </w:rPr>
        <w:t>The particles would also reduce China's rice production</w:t>
      </w:r>
      <w:r w:rsidRPr="00381B05">
        <w:rPr>
          <w:sz w:val="16"/>
        </w:rPr>
        <w:t xml:space="preserve"> by an average of 21 percent over four years and by another 10 percent over the following six years. The updated study also found </w:t>
      </w:r>
      <w:r w:rsidRPr="00DA4731">
        <w:rPr>
          <w:rStyle w:val="Emphasis"/>
        </w:rPr>
        <w:t>severe effects on China's wheat, which is vital to the country despite its association with rice</w:t>
      </w:r>
      <w:r w:rsidRPr="00381B05">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58F7CAB1" w14:textId="77777777" w:rsidR="002C0AB7" w:rsidRDefault="002C0AB7" w:rsidP="002C0AB7">
      <w:pPr>
        <w:pStyle w:val="Heading4"/>
      </w:pPr>
      <w:r>
        <w:t xml:space="preserve">Internal Link: </w:t>
      </w:r>
      <w:proofErr w:type="gramStart"/>
      <w:r>
        <w:t>Isolated island</w:t>
      </w:r>
      <w:proofErr w:type="gramEnd"/>
      <w:r>
        <w:t xml:space="preserve"> populations repopulate Earth solves nuclear winter led extinction.  </w:t>
      </w:r>
    </w:p>
    <w:p w14:paraId="3527D7DF" w14:textId="77777777" w:rsidR="002C0AB7" w:rsidRPr="00882AC1" w:rsidRDefault="002C0AB7" w:rsidP="002C0AB7">
      <w:proofErr w:type="spellStart"/>
      <w:r w:rsidRPr="00502888">
        <w:rPr>
          <w:rStyle w:val="Style13ptBold"/>
        </w:rPr>
        <w:t>Turchin</w:t>
      </w:r>
      <w:proofErr w:type="spellEnd"/>
      <w:r w:rsidRPr="00502888">
        <w:rPr>
          <w:rStyle w:val="Style13ptBold"/>
        </w:rPr>
        <w:t xml:space="preserve"> and Green 18</w:t>
      </w:r>
      <w:r>
        <w:t xml:space="preserve"> </w:t>
      </w:r>
      <w:r w:rsidRPr="00502888">
        <w:rPr>
          <w:sz w:val="16"/>
          <w:szCs w:val="16"/>
        </w:rPr>
        <w:t xml:space="preserve">(Alexey </w:t>
      </w:r>
      <w:proofErr w:type="spellStart"/>
      <w:r w:rsidRPr="00502888">
        <w:rPr>
          <w:sz w:val="16"/>
          <w:szCs w:val="16"/>
        </w:rPr>
        <w:t>Turchin</w:t>
      </w:r>
      <w:proofErr w:type="spellEnd"/>
      <w:r w:rsidRPr="00502888">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4914B3F" w14:textId="77777777" w:rsidR="002C0AB7" w:rsidRDefault="002C0AB7" w:rsidP="002C0AB7">
      <w:pPr>
        <w:rPr>
          <w:sz w:val="10"/>
        </w:rPr>
      </w:pPr>
      <w:r w:rsidRPr="00B452C7">
        <w:rPr>
          <w:sz w:val="10"/>
        </w:rPr>
        <w:t xml:space="preserve">Different types of possible catastrophes suggest different scenarios for how survival could happen on an island. What is important is that the island should have properties which protect against the specific dangers of </w:t>
      </w:r>
      <w:proofErr w:type="gramStart"/>
      <w:r w:rsidRPr="00B452C7">
        <w:rPr>
          <w:sz w:val="10"/>
        </w:rPr>
        <w:t>particular global</w:t>
      </w:r>
      <w:proofErr w:type="gramEnd"/>
      <w:r w:rsidRPr="00B452C7">
        <w:rPr>
          <w:sz w:val="10"/>
        </w:rPr>
        <w:t xml:space="preserve"> catastrophic risks. Specifically, different islands will provide protection against different risks, and their natural diversity will contribute to a higher total level of protection:  Quarantined island survives </w:t>
      </w:r>
      <w:proofErr w:type="gramStart"/>
      <w:r w:rsidRPr="00B452C7">
        <w:rPr>
          <w:sz w:val="10"/>
        </w:rPr>
        <w:t>pandemic .</w:t>
      </w:r>
      <w:proofErr w:type="gramEnd"/>
      <w:r w:rsidRPr="00B452C7">
        <w:rPr>
          <w:sz w:val="10"/>
        </w:rPr>
        <w:t xml:space="preserve">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 xml:space="preserve">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B452C7">
        <w:rPr>
          <w:sz w:val="10"/>
        </w:rPr>
        <w:t>motor boats</w:t>
      </w:r>
      <w:proofErr w:type="gramEnd"/>
      <w:r w:rsidRPr="00B452C7">
        <w:rPr>
          <w:sz w:val="10"/>
        </w:rPr>
        <w:t xml:space="preserve">,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w:t>
      </w:r>
      <w:proofErr w:type="gramStart"/>
      <w:r w:rsidRPr="00B452C7">
        <w:rPr>
          <w:sz w:val="10"/>
        </w:rPr>
        <w:t>similar to</w:t>
      </w:r>
      <w:proofErr w:type="gramEnd"/>
      <w:r w:rsidRPr="00B452C7">
        <w:rPr>
          <w:sz w:val="10"/>
        </w:rPr>
        <w:t xml:space="preserve">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 xml:space="preserve">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B452C7">
        <w:rPr>
          <w:sz w:val="10"/>
        </w:rPr>
        <w:t>ammunition</w:t>
      </w:r>
      <w:proofErr w:type="gramEnd"/>
      <w:r w:rsidRPr="00B452C7">
        <w:rPr>
          <w:sz w:val="10"/>
        </w:rPr>
        <w:t xml:space="preserve">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w:t>
      </w:r>
      <w:proofErr w:type="spellStart"/>
      <w:r w:rsidRPr="00B452C7">
        <w:rPr>
          <w:sz w:val="10"/>
        </w:rPr>
        <w:t>Voanews</w:t>
      </w:r>
      <w:proofErr w:type="spellEnd"/>
      <w:r w:rsidRPr="00B452C7">
        <w:rPr>
          <w:sz w:val="10"/>
        </w:rPr>
        <w:t>,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w:t>
      </w:r>
      <w:proofErr w:type="gramStart"/>
      <w:r w:rsidRPr="00B452C7">
        <w:rPr>
          <w:sz w:val="10"/>
        </w:rPr>
        <w:t>energy</w:t>
      </w:r>
      <w:proofErr w:type="gramEnd"/>
      <w:r w:rsidRPr="00B452C7">
        <w:rPr>
          <w:sz w:val="10"/>
        </w:rPr>
        <w:t xml:space="preserve">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w:t>
      </w:r>
      <w:proofErr w:type="spellStart"/>
      <w:r w:rsidRPr="00B452C7">
        <w:rPr>
          <w:sz w:val="10"/>
          <w:szCs w:val="16"/>
        </w:rPr>
        <w:t>Turchin</w:t>
      </w:r>
      <w:proofErr w:type="spellEnd"/>
      <w:r w:rsidRPr="00B452C7">
        <w:rPr>
          <w:sz w:val="10"/>
          <w:szCs w:val="16"/>
        </w:rPr>
        <w:t xml:space="preserve">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w:t>
      </w:r>
      <w:proofErr w:type="gramStart"/>
      <w:r w:rsidRPr="00B452C7">
        <w:rPr>
          <w:sz w:val="10"/>
        </w:rPr>
        <w:t>e.g.</w:t>
      </w:r>
      <w:proofErr w:type="gramEnd"/>
      <w:r w:rsidRPr="00B452C7">
        <w:rPr>
          <w:sz w:val="10"/>
        </w:rPr>
        <w:t xml:space="preserve">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6500836E" w14:textId="77777777" w:rsidR="002C0AB7" w:rsidRDefault="002C0AB7" w:rsidP="002C0AB7">
      <w:pPr>
        <w:pStyle w:val="Heading4"/>
      </w:pPr>
      <w:r>
        <w:t xml:space="preserve">Impact: Industrial civilization wouldn’t recover. </w:t>
      </w:r>
    </w:p>
    <w:p w14:paraId="5FBF011B" w14:textId="77777777" w:rsidR="002C0AB7" w:rsidRDefault="002C0AB7" w:rsidP="002C0AB7">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3D9A4319" w14:textId="77777777" w:rsidR="002C0AB7" w:rsidRPr="00054C87" w:rsidRDefault="002C0AB7" w:rsidP="002C0AB7">
      <w:pPr>
        <w:rPr>
          <w:sz w:val="8"/>
        </w:rPr>
      </w:pPr>
      <w:r w:rsidRPr="005B3F26">
        <w:rPr>
          <w:sz w:val="8"/>
        </w:rPr>
        <w:t xml:space="preserve">Imagine that the world as we know it ends tomorrow. There’s a global catastrophe: a pandemic virus, an asteroid strike, or perhaps a nuclear holocaust. </w:t>
      </w:r>
      <w:proofErr w:type="gramStart"/>
      <w:r w:rsidRPr="005B3F26">
        <w:rPr>
          <w:sz w:val="8"/>
        </w:rPr>
        <w:t>The vast majority of</w:t>
      </w:r>
      <w:proofErr w:type="gramEnd"/>
      <w:r w:rsidRPr="005B3F26">
        <w:rPr>
          <w:sz w:val="8"/>
        </w:rPr>
        <w:t xml:space="preserve"> the human race perishes. Our </w:t>
      </w:r>
      <w:proofErr w:type="spellStart"/>
      <w:r w:rsidRPr="005B3F26">
        <w:rPr>
          <w:sz w:val="8"/>
        </w:rPr>
        <w:t>civilisation</w:t>
      </w:r>
      <w:proofErr w:type="spellEnd"/>
      <w:r w:rsidRPr="005B3F26">
        <w:rPr>
          <w:sz w:val="8"/>
        </w:rPr>
        <w:t xml:space="preserve">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w:t>
      </w:r>
      <w:proofErr w:type="spellStart"/>
      <w:r w:rsidRPr="005B3F26">
        <w:rPr>
          <w:sz w:val="8"/>
        </w:rPr>
        <w:t>agonising</w:t>
      </w:r>
      <w:proofErr w:type="spellEnd"/>
      <w:r w:rsidRPr="005B3F26">
        <w:rPr>
          <w:sz w:val="8"/>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5B3F26">
        <w:rPr>
          <w:sz w:val="8"/>
        </w:rPr>
        <w:t>civilisation</w:t>
      </w:r>
      <w:proofErr w:type="spellEnd"/>
      <w:r w:rsidRPr="005B3F26">
        <w:rPr>
          <w:sz w:val="8"/>
        </w:rPr>
        <w:t xml:space="preserve">? 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5B3F26">
        <w:rPr>
          <w:rStyle w:val="Emphasis"/>
          <w:highlight w:val="yellow"/>
        </w:rPr>
        <w:t>crude oil</w:t>
      </w:r>
      <w:r w:rsidRPr="005B3F26">
        <w:rPr>
          <w:rStyle w:val="StyleUnderline"/>
          <w:highlight w:val="yellow"/>
        </w:rPr>
        <w:t xml:space="preserve"> and</w:t>
      </w:r>
      <w:r w:rsidRPr="005B3F26">
        <w:rPr>
          <w:sz w:val="8"/>
        </w:rPr>
        <w:t xml:space="preserve">, particularly in Britain, much of the shallowest, most readily mined deposits of coal. </w:t>
      </w:r>
      <w:r w:rsidRPr="002370DD">
        <w:rPr>
          <w:rStyle w:val="Emphasis"/>
          <w:highlight w:val="yellow"/>
        </w:rPr>
        <w:t>Fossil fuels are central</w:t>
      </w:r>
      <w:r w:rsidRPr="005B3F26">
        <w:rPr>
          <w:sz w:val="8"/>
          <w:highlight w:val="yellow"/>
        </w:rPr>
        <w:t xml:space="preserve"> </w:t>
      </w:r>
      <w:r w:rsidRPr="002370DD">
        <w:rPr>
          <w:rStyle w:val="StyleUnderline"/>
          <w:highlight w:val="yellow"/>
        </w:rPr>
        <w:t>to</w:t>
      </w:r>
      <w:r w:rsidRPr="002E5BAC">
        <w:rPr>
          <w:rStyle w:val="StyleUnderline"/>
        </w:rPr>
        <w:t xml:space="preserve"> </w:t>
      </w:r>
      <w:r w:rsidRPr="005B3F26">
        <w:rPr>
          <w:sz w:val="8"/>
        </w:rPr>
        <w:t>the</w:t>
      </w:r>
      <w:r w:rsidRPr="002E5BAC">
        <w:rPr>
          <w:rStyle w:val="StyleUnderline"/>
        </w:rPr>
        <w:t xml:space="preserv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w:t>
      </w:r>
      <w:r w:rsidRPr="005B3F26">
        <w:rPr>
          <w:sz w:val="8"/>
        </w:rPr>
        <w:t>industrial</w:t>
      </w:r>
      <w:r w:rsidRPr="002E5BAC">
        <w:rPr>
          <w:rStyle w:val="StyleUnderline"/>
        </w:rPr>
        <w:t xml:space="preserve"> </w:t>
      </w:r>
      <w:r w:rsidRPr="002370DD">
        <w:rPr>
          <w:rStyle w:val="StyleUnderline"/>
          <w:highlight w:val="yellow"/>
        </w:rPr>
        <w:t>society</w:t>
      </w:r>
      <w:r w:rsidRPr="002E5BAC">
        <w:rPr>
          <w:rStyle w:val="StyleUnderline"/>
        </w:rPr>
        <w:t xml:space="preserve">, </w:t>
      </w:r>
      <w:r w:rsidRPr="005B3F26">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w:t>
      </w:r>
      <w:r w:rsidRPr="005B3F26">
        <w:rPr>
          <w:sz w:val="8"/>
        </w:rPr>
        <w:t>roast the ingredients of concrete, or</w:t>
      </w:r>
      <w:r w:rsidRPr="002370DD">
        <w:rPr>
          <w:rStyle w:val="StyleUnderline"/>
          <w:highlight w:val="yellow"/>
        </w:rPr>
        <w:t xml:space="preserve">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w:t>
      </w:r>
      <w:r w:rsidRPr="005B3F26">
        <w:rPr>
          <w:sz w:val="8"/>
        </w:rPr>
        <w:t>a lot of heat. It is</w:t>
      </w:r>
      <w:r w:rsidRPr="002E5BAC">
        <w:rPr>
          <w:rStyle w:val="StyleUnderline"/>
        </w:rPr>
        <w:t xml:space="preserve"> </w:t>
      </w:r>
      <w:r w:rsidRPr="002370DD">
        <w:rPr>
          <w:rStyle w:val="Emphasis"/>
          <w:highlight w:val="yellow"/>
        </w:rPr>
        <w:t>fossil fuels</w:t>
      </w:r>
      <w:r w:rsidRPr="002E5BAC">
        <w:rPr>
          <w:rStyle w:val="StyleUnderline"/>
        </w:rPr>
        <w:t xml:space="preserve"> </w:t>
      </w:r>
      <w:r w:rsidRPr="005B3F26">
        <w:rPr>
          <w:sz w:val="8"/>
        </w:rPr>
        <w:t xml:space="preserve">– coal, </w:t>
      </w:r>
      <w:proofErr w:type="gramStart"/>
      <w:r w:rsidRPr="005B3F26">
        <w:rPr>
          <w:sz w:val="8"/>
        </w:rPr>
        <w:t>gas</w:t>
      </w:r>
      <w:proofErr w:type="gramEnd"/>
      <w:r w:rsidRPr="005B3F26">
        <w:rPr>
          <w:sz w:val="8"/>
        </w:rPr>
        <w:t xml:space="preserve"> </w:t>
      </w:r>
      <w:r w:rsidRPr="00EF24EC">
        <w:rPr>
          <w:sz w:val="8"/>
        </w:rPr>
        <w:t xml:space="preserve">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w:t>
      </w:r>
      <w:proofErr w:type="spellStart"/>
      <w:r w:rsidRPr="00EF24EC">
        <w:rPr>
          <w:sz w:val="8"/>
        </w:rPr>
        <w:t>civilisation</w:t>
      </w:r>
      <w:proofErr w:type="spellEnd"/>
      <w:r w:rsidRPr="00EF24EC">
        <w:rPr>
          <w:sz w:val="8"/>
        </w:rPr>
        <w:t xml:space="preserve"> necessarily contingent on the easy availability of ancient energy? Is it possible to build an </w:t>
      </w:r>
      <w:proofErr w:type="spellStart"/>
      <w:r w:rsidRPr="00EF24EC">
        <w:rPr>
          <w:sz w:val="8"/>
        </w:rPr>
        <w:t>industrialised</w:t>
      </w:r>
      <w:proofErr w:type="spellEnd"/>
      <w:r w:rsidRPr="00EF24EC">
        <w:rPr>
          <w:sz w:val="8"/>
        </w:rPr>
        <w:t xml:space="preserve"> </w:t>
      </w:r>
      <w:proofErr w:type="spellStart"/>
      <w:r w:rsidRPr="00EF24EC">
        <w:rPr>
          <w:sz w:val="8"/>
        </w:rPr>
        <w:t>civilisation</w:t>
      </w:r>
      <w:proofErr w:type="spellEnd"/>
      <w:r w:rsidRPr="00EF24EC">
        <w:rPr>
          <w:sz w:val="8"/>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w:t>
      </w:r>
      <w:proofErr w:type="spellStart"/>
      <w:r w:rsidRPr="00EF24EC">
        <w:rPr>
          <w:sz w:val="8"/>
        </w:rPr>
        <w:t>civilisation</w:t>
      </w:r>
      <w:proofErr w:type="spellEnd"/>
      <w:r w:rsidRPr="00EF24EC">
        <w:rPr>
          <w:sz w:val="8"/>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w:t>
      </w:r>
      <w:proofErr w:type="gramStart"/>
      <w:r w:rsidRPr="00EF24EC">
        <w:rPr>
          <w:sz w:val="8"/>
        </w:rPr>
        <w:t>, more or less, that</w:t>
      </w:r>
      <w:proofErr w:type="gramEnd"/>
      <w:r w:rsidRPr="00EF24EC">
        <w:rPr>
          <w:sz w:val="8"/>
        </w:rPr>
        <w:t xml:space="preserve"> we need for modern semiconductor electronics components. These techniques took a long time to </w:t>
      </w:r>
      <w:proofErr w:type="gramStart"/>
      <w:r w:rsidRPr="00EF24EC">
        <w:rPr>
          <w:sz w:val="8"/>
        </w:rPr>
        <w:t>develop, and</w:t>
      </w:r>
      <w:proofErr w:type="gramEnd"/>
      <w:r w:rsidRPr="00EF24EC">
        <w:rPr>
          <w:sz w:val="8"/>
        </w:rPr>
        <w:t xml:space="preserve"> would presumably take a long time to recover. So photovoltaic solar power would not be within the capability of a society early in the </w:t>
      </w:r>
      <w:proofErr w:type="spellStart"/>
      <w:r w:rsidRPr="00EF24EC">
        <w:rPr>
          <w:sz w:val="8"/>
        </w:rPr>
        <w:t>industrialisation</w:t>
      </w:r>
      <w:proofErr w:type="spellEnd"/>
      <w:r w:rsidRPr="00EF24EC">
        <w:rPr>
          <w:sz w:val="8"/>
        </w:rPr>
        <w:t xml:space="preserve">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EF24EC">
        <w:rPr>
          <w:sz w:val="8"/>
        </w:rPr>
        <w:t>organisation</w:t>
      </w:r>
      <w:proofErr w:type="spellEnd"/>
      <w:r w:rsidRPr="00EF24EC">
        <w:rPr>
          <w:sz w:val="8"/>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w:t>
      </w:r>
      <w:r w:rsidRPr="005B3F26">
        <w:rPr>
          <w:sz w:val="8"/>
        </w:rPr>
        <w:t xml:space="preserve"> envisage an electrified </w:t>
      </w:r>
      <w:proofErr w:type="spellStart"/>
      <w:r w:rsidRPr="005B3F26">
        <w:rPr>
          <w:sz w:val="8"/>
        </w:rPr>
        <w:t>civilisation</w:t>
      </w:r>
      <w:proofErr w:type="spellEnd"/>
      <w:r w:rsidRPr="005B3F26">
        <w:rPr>
          <w:sz w:val="8"/>
        </w:rPr>
        <w:t xml:space="preserve">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5B3F26">
        <w:rPr>
          <w:sz w:val="8"/>
        </w:rPr>
        <w:t>industrialising</w:t>
      </w:r>
      <w:proofErr w:type="spellEnd"/>
      <w:r w:rsidRPr="005B3F26">
        <w:rPr>
          <w:sz w:val="8"/>
        </w:rPr>
        <w:t xml:space="preserve"> society produce crucial building materials such as iron and steel, brick, mortar, </w:t>
      </w:r>
      <w:proofErr w:type="gramStart"/>
      <w:r w:rsidRPr="005B3F26">
        <w:rPr>
          <w:sz w:val="8"/>
        </w:rPr>
        <w:t>cement</w:t>
      </w:r>
      <w:proofErr w:type="gramEnd"/>
      <w:r w:rsidRPr="005B3F26">
        <w:rPr>
          <w:sz w:val="8"/>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5B3F26">
        <w:rPr>
          <w:sz w:val="8"/>
        </w:rPr>
        <w:t>sulphur</w:t>
      </w:r>
      <w:proofErr w:type="spellEnd"/>
      <w:r w:rsidRPr="005B3F26">
        <w:rPr>
          <w:sz w:val="8"/>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5B3F26">
        <w:rPr>
          <w:sz w:val="8"/>
        </w:rPr>
        <w:t>smoulders</w:t>
      </w:r>
      <w:proofErr w:type="spellEnd"/>
      <w:r w:rsidRPr="005B3F26">
        <w:rPr>
          <w:sz w:val="8"/>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5B3F26">
        <w:rPr>
          <w:sz w:val="8"/>
        </w:rPr>
        <w:t>sealed</w:t>
      </w:r>
      <w:proofErr w:type="gramEnd"/>
      <w:r w:rsidRPr="005B3F26">
        <w:rPr>
          <w:sz w:val="8"/>
        </w:rPr>
        <w:t xml:space="preserve"> and a fire is lit from the top. The skill in charcoal production is to allow just enough air into the interior of the kiln. There must be enough combustion heat to drive out moisture and volatiles and to </w:t>
      </w:r>
      <w:proofErr w:type="spellStart"/>
      <w:r w:rsidRPr="005B3F26">
        <w:rPr>
          <w:sz w:val="8"/>
        </w:rPr>
        <w:t>pyrolyse</w:t>
      </w:r>
      <w:proofErr w:type="spellEnd"/>
      <w:r w:rsidRPr="005B3F26">
        <w:rPr>
          <w:sz w:val="8"/>
        </w:rPr>
        <w:t xml:space="preserve"> the wood, but not so much that you are left with nothing but a pile of ashes. The kiln attendant monitors the state of the burn by carefully watching the smoke seeping out of the top, opening air </w:t>
      </w:r>
      <w:proofErr w:type="gramStart"/>
      <w:r w:rsidRPr="005B3F26">
        <w:rPr>
          <w:sz w:val="8"/>
        </w:rPr>
        <w:t>holes</w:t>
      </w:r>
      <w:proofErr w:type="gramEnd"/>
      <w:r w:rsidRPr="005B3F26">
        <w:rPr>
          <w:sz w:val="8"/>
        </w:rPr>
        <w:t xml:space="preserve"> or sealing with clay as necessary to regulate the process. Brazil shows how the raw materials of modern </w:t>
      </w:r>
      <w:proofErr w:type="spellStart"/>
      <w:r w:rsidRPr="005B3F26">
        <w:rPr>
          <w:sz w:val="8"/>
        </w:rPr>
        <w:t>civilisation</w:t>
      </w:r>
      <w:proofErr w:type="spellEnd"/>
      <w:r w:rsidRPr="005B3F26">
        <w:rPr>
          <w:sz w:val="8"/>
        </w:rPr>
        <w:t xml:space="preserve"> can be supplied without reliance on fossil fuels </w:t>
      </w:r>
      <w:proofErr w:type="gramStart"/>
      <w:r w:rsidRPr="005B3F26">
        <w:rPr>
          <w:sz w:val="8"/>
        </w:rPr>
        <w:t>Good</w:t>
      </w:r>
      <w:proofErr w:type="gramEnd"/>
      <w:r w:rsidRPr="005B3F26">
        <w:rPr>
          <w:sz w:val="8"/>
        </w:rPr>
        <w:t xml:space="preserve"> things come to those who wait, and this wood pyrolysis process can take up to a week of carefully controlled </w:t>
      </w:r>
      <w:proofErr w:type="spellStart"/>
      <w:r w:rsidRPr="005B3F26">
        <w:rPr>
          <w:sz w:val="8"/>
        </w:rPr>
        <w:t>smouldering</w:t>
      </w:r>
      <w:proofErr w:type="spellEnd"/>
      <w:r w:rsidRPr="005B3F26">
        <w:rPr>
          <w:sz w:val="8"/>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5B3F26">
        <w:rPr>
          <w:sz w:val="8"/>
        </w:rPr>
        <w:t>civilisation</w:t>
      </w:r>
      <w:proofErr w:type="spellEnd"/>
      <w:r w:rsidRPr="005B3F26">
        <w:rPr>
          <w:sz w:val="8"/>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5B3F26">
        <w:rPr>
          <w:sz w:val="8"/>
        </w:rPr>
        <w:t>vapours</w:t>
      </w:r>
      <w:proofErr w:type="spellEnd"/>
      <w:r w:rsidRPr="005B3F26">
        <w:rPr>
          <w:sz w:val="8"/>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5B3F26">
        <w:rPr>
          <w:sz w:val="8"/>
        </w:rPr>
        <w:t>actually touching</w:t>
      </w:r>
      <w:proofErr w:type="gramEnd"/>
      <w:r w:rsidRPr="005B3F26">
        <w:rPr>
          <w:sz w:val="8"/>
        </w:rPr>
        <w:t xml:space="preserve"> the matchwood: it dances above, with a clear gap in between. The flame </w:t>
      </w:r>
      <w:proofErr w:type="gramStart"/>
      <w:r w:rsidRPr="005B3F26">
        <w:rPr>
          <w:sz w:val="8"/>
        </w:rPr>
        <w:t>actually feeds</w:t>
      </w:r>
      <w:proofErr w:type="gramEnd"/>
      <w:r w:rsidRPr="005B3F26">
        <w:rPr>
          <w:sz w:val="8"/>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5B3F26">
        <w:rPr>
          <w:sz w:val="8"/>
        </w:rPr>
        <w:t>To</w:t>
      </w:r>
      <w:proofErr w:type="gramEnd"/>
      <w:r w:rsidRPr="005B3F26">
        <w:rPr>
          <w:sz w:val="8"/>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5B3F26">
        <w:rPr>
          <w:sz w:val="8"/>
        </w:rPr>
        <w:t>carbonised</w:t>
      </w:r>
      <w:proofErr w:type="spellEnd"/>
      <w:r w:rsidRPr="005B3F26">
        <w:rPr>
          <w:sz w:val="8"/>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5B3F26">
        <w:rPr>
          <w:sz w:val="8"/>
        </w:rPr>
        <w:t>street lights</w:t>
      </w:r>
      <w:proofErr w:type="gramEnd"/>
      <w:r w:rsidRPr="005B3F26">
        <w:rPr>
          <w:sz w:val="8"/>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5B3F26">
        <w:rPr>
          <w:sz w:val="8"/>
        </w:rPr>
        <w:t>litre</w:t>
      </w:r>
      <w:proofErr w:type="spellEnd"/>
      <w:r w:rsidRPr="005B3F26">
        <w:rPr>
          <w:sz w:val="8"/>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5B3F26">
        <w:rPr>
          <w:sz w:val="8"/>
        </w:rPr>
        <w:t>cement</w:t>
      </w:r>
      <w:proofErr w:type="gramEnd"/>
      <w:r w:rsidRPr="005B3F26">
        <w:rPr>
          <w:sz w:val="8"/>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5B3F26">
        <w:rPr>
          <w:sz w:val="8"/>
        </w:rPr>
        <w:t>marvellous</w:t>
      </w:r>
      <w:proofErr w:type="spellEnd"/>
      <w:r w:rsidRPr="005B3F26">
        <w:rPr>
          <w:sz w:val="8"/>
        </w:rPr>
        <w:t xml:space="preserve"> vision of industry wholly weaned from its dependency on fossil fuel. Is that our solution, then? Could our rebooting society run on wood, supplemented with electricity from renewable sources? Maybe </w:t>
      </w:r>
      <w:proofErr w:type="gramStart"/>
      <w:r w:rsidRPr="005B3F26">
        <w:rPr>
          <w:sz w:val="8"/>
        </w:rPr>
        <w:t>so, if</w:t>
      </w:r>
      <w:proofErr w:type="gramEnd"/>
      <w:r w:rsidRPr="005B3F26">
        <w:rPr>
          <w:sz w:val="8"/>
        </w:rPr>
        <w:t xml:space="preserve"> the population was fairly small. But here’s the catch. These</w:t>
      </w:r>
      <w:r w:rsidRPr="00CB6AE9">
        <w:rPr>
          <w:rStyle w:val="StyleUnderline"/>
        </w:rPr>
        <w:t xml:space="preserve"> </w:t>
      </w:r>
      <w:r w:rsidRPr="002370DD">
        <w:rPr>
          <w:rStyle w:val="StyleUnderline"/>
          <w:highlight w:val="yellow"/>
        </w:rPr>
        <w:t>options</w:t>
      </w:r>
      <w:r w:rsidRPr="00CB6AE9">
        <w:rPr>
          <w:rStyle w:val="StyleUnderline"/>
        </w:rPr>
        <w:t xml:space="preserve"> </w:t>
      </w:r>
      <w:r w:rsidRPr="005B3F26">
        <w:rPr>
          <w:sz w:val="8"/>
        </w:rPr>
        <w:t>all</w:t>
      </w:r>
      <w:r w:rsidRPr="00CB6AE9">
        <w:rPr>
          <w:rStyle w:val="StyleUnderline"/>
        </w:rPr>
        <w:t xml:space="preserve"> </w:t>
      </w:r>
      <w:r w:rsidRPr="002370DD">
        <w:rPr>
          <w:rStyle w:val="StyleUnderline"/>
          <w:highlight w:val="yellow"/>
        </w:rPr>
        <w:t xml:space="preserve">presuppose </w:t>
      </w:r>
      <w:r w:rsidRPr="005B3F26">
        <w:rPr>
          <w:sz w:val="8"/>
        </w:rPr>
        <w:t xml:space="preserve">that our survivors </w:t>
      </w:r>
      <w:proofErr w:type="gramStart"/>
      <w:r w:rsidRPr="005B3F26">
        <w:rPr>
          <w:sz w:val="8"/>
        </w:rPr>
        <w:t>are able to</w:t>
      </w:r>
      <w:proofErr w:type="gramEnd"/>
      <w:r w:rsidRPr="005B3F26">
        <w:rPr>
          <w:sz w:val="8"/>
        </w:rPr>
        <w:t xml:space="preserve"> construct</w:t>
      </w:r>
      <w:r w:rsidRPr="002370DD">
        <w:rPr>
          <w:rStyle w:val="Emphasis"/>
          <w:highlight w:val="yellow"/>
        </w:rPr>
        <w:t xml:space="preserve"> efficient steam turbines, </w:t>
      </w:r>
      <w:r w:rsidRPr="005B3F26">
        <w:rPr>
          <w:sz w:val="8"/>
        </w:rPr>
        <w:t xml:space="preserve">CHP stations and internal combustion engines. We know how to do all that, 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w:t>
      </w:r>
      <w:r w:rsidRPr="005B3F26">
        <w:rPr>
          <w:sz w:val="8"/>
        </w:rPr>
        <w:t xml:space="preserve">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5B3F26">
        <w:rPr>
          <w:sz w:val="8"/>
        </w:rPr>
        <w:t>that subsequent engineers</w:t>
      </w:r>
      <w:proofErr w:type="gramEnd"/>
      <w:r w:rsidRPr="005B3F26">
        <w:rPr>
          <w:sz w:val="8"/>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5B3F26">
        <w:rPr>
          <w:sz w:val="8"/>
        </w:rPr>
        <w:t>metallurgy</w:t>
      </w:r>
      <w:proofErr w:type="gramEnd"/>
      <w:r w:rsidRPr="005B3F26">
        <w:rPr>
          <w:sz w:val="8"/>
        </w:rPr>
        <w:t xml:space="preserve">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w:t>
      </w:r>
      <w:proofErr w:type="gramStart"/>
      <w:r w:rsidRPr="005B3F26">
        <w:rPr>
          <w:sz w:val="8"/>
        </w:rPr>
        <w:t>In</w:t>
      </w:r>
      <w:proofErr w:type="gramEnd"/>
      <w:r w:rsidRPr="005B3F26">
        <w:rPr>
          <w:sz w:val="8"/>
        </w:rPr>
        <w:t xml:space="preserve"> a temperate climate such as the UK’s, an acre of broadleaf trees produces about four to five </w:t>
      </w:r>
      <w:proofErr w:type="spellStart"/>
      <w:r w:rsidRPr="005B3F26">
        <w:rPr>
          <w:sz w:val="8"/>
        </w:rPr>
        <w:t>tonnes</w:t>
      </w:r>
      <w:proofErr w:type="spellEnd"/>
      <w:r w:rsidRPr="005B3F26">
        <w:rPr>
          <w:sz w:val="8"/>
        </w:rPr>
        <w:t xml:space="preserve"> of biomass fuel every year. If you cultivated fast-growing kinds such as willow or miscanthus grass, you could quadruple that. The trick to </w:t>
      </w:r>
      <w:proofErr w:type="spellStart"/>
      <w:r w:rsidRPr="005B3F26">
        <w:rPr>
          <w:sz w:val="8"/>
        </w:rPr>
        <w:t>maximising</w:t>
      </w:r>
      <w:proofErr w:type="spellEnd"/>
      <w:r w:rsidRPr="005B3F26">
        <w:rPr>
          <w:sz w:val="8"/>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5B3F26">
        <w:rPr>
          <w:sz w:val="8"/>
        </w:rPr>
        <w:t>all of</w:t>
      </w:r>
      <w:proofErr w:type="gramEnd"/>
      <w:r w:rsidRPr="005B3F26">
        <w:rPr>
          <w:sz w:val="8"/>
        </w:rPr>
        <w:t xml:space="preserve">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w:t>
      </w:r>
      <w:proofErr w:type="gramStart"/>
      <w:r w:rsidRPr="005B3F26">
        <w:rPr>
          <w:sz w:val="8"/>
        </w:rPr>
        <w:t>and also</w:t>
      </w:r>
      <w:proofErr w:type="gramEnd"/>
      <w:r w:rsidRPr="005B3F26">
        <w:rPr>
          <w:sz w:val="8"/>
        </w:rPr>
        <w:t xml:space="preserve">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w:t>
      </w:r>
      <w:proofErr w:type="spellStart"/>
      <w:r w:rsidRPr="005B3F26">
        <w:rPr>
          <w:sz w:val="8"/>
        </w:rPr>
        <w:t>tonnes</w:t>
      </w:r>
      <w:proofErr w:type="spellEnd"/>
      <w:r w:rsidRPr="005B3F26">
        <w:rPr>
          <w:sz w:val="8"/>
        </w:rPr>
        <w:t xml:space="preserve"> of coal, and it can be dug out of the ground an awful lot quicker than waiting for the woodland to regrow. It is this limitation in the supply of thermal energy that would pose the biggest problem to a society trying to </w:t>
      </w:r>
      <w:proofErr w:type="spellStart"/>
      <w:r w:rsidRPr="005B3F26">
        <w:rPr>
          <w:sz w:val="8"/>
        </w:rPr>
        <w:t>industrialise</w:t>
      </w:r>
      <w:proofErr w:type="spellEnd"/>
      <w:r w:rsidRPr="005B3F26">
        <w:rPr>
          <w:sz w:val="8"/>
        </w:rPr>
        <w:t xml:space="preserve"> without easy access to fossil fuels. This is true in our post-apocalyptic scenario, and it would be equally true in any counterfactual world that never developed fossil fuels for whatever reason. For a society to stand any chance of </w:t>
      </w:r>
      <w:proofErr w:type="spellStart"/>
      <w:r w:rsidRPr="005B3F26">
        <w:rPr>
          <w:sz w:val="8"/>
        </w:rPr>
        <w:t>industrialising</w:t>
      </w:r>
      <w:proofErr w:type="spellEnd"/>
      <w:r w:rsidRPr="005B3F26">
        <w:rPr>
          <w:sz w:val="8"/>
        </w:rPr>
        <w:t xml:space="preserve"> under such conditions, it would have to focus its efforts in certain, very </w:t>
      </w:r>
      <w:proofErr w:type="spellStart"/>
      <w:r w:rsidRPr="005B3F26">
        <w:rPr>
          <w:sz w:val="8"/>
        </w:rPr>
        <w:t>favourable</w:t>
      </w:r>
      <w:proofErr w:type="spellEnd"/>
      <w:r w:rsidRPr="005B3F26">
        <w:rPr>
          <w:sz w:val="8"/>
        </w:rPr>
        <w:t xml:space="preserv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w:t>
      </w:r>
      <w:proofErr w:type="gramStart"/>
      <w:r w:rsidRPr="005B3F26">
        <w:rPr>
          <w:sz w:val="8"/>
        </w:rPr>
        <w:t>actually growing</w:t>
      </w:r>
      <w:proofErr w:type="gramEnd"/>
      <w:r w:rsidRPr="005B3F26">
        <w:rPr>
          <w:sz w:val="8"/>
        </w:rPr>
        <w:t xml:space="preserve">, which is worrying for a number of reasons too familiar to rehearse here. Steps towards a low-carbon economy are vital. But we should also </w:t>
      </w:r>
      <w:proofErr w:type="spellStart"/>
      <w:r w:rsidRPr="005B3F26">
        <w:rPr>
          <w:sz w:val="8"/>
        </w:rPr>
        <w:t>recognise</w:t>
      </w:r>
      <w:proofErr w:type="spellEnd"/>
      <w:r w:rsidRPr="005B3F26">
        <w:rPr>
          <w:sz w:val="8"/>
        </w:rPr>
        <w:t xml:space="preserve"> how pivotal those accumulated reservoirs of thermal energy were in getting us to where we are. Maybe we could have made it the hard way. A slow-burn progression through the stages of </w:t>
      </w:r>
      <w:proofErr w:type="spellStart"/>
      <w:r w:rsidRPr="005B3F26">
        <w:rPr>
          <w:sz w:val="8"/>
        </w:rPr>
        <w:t>mechanisation</w:t>
      </w:r>
      <w:proofErr w:type="spellEnd"/>
      <w:r w:rsidRPr="005B3F26">
        <w:rPr>
          <w:sz w:val="8"/>
        </w:rPr>
        <w:t xml:space="preserve">, supported by a combination of renewable electricity and sustainably grown biomass, might be possible after all. Then again, it might not. We’d better hope we can secure the future of our own </w:t>
      </w:r>
      <w:proofErr w:type="spellStart"/>
      <w:r w:rsidRPr="005B3F26">
        <w:rPr>
          <w:sz w:val="8"/>
        </w:rPr>
        <w:t>civilisation</w:t>
      </w:r>
      <w:proofErr w:type="spellEnd"/>
      <w:r w:rsidRPr="005B3F26">
        <w:rPr>
          <w:sz w:val="8"/>
        </w:rPr>
        <w:t xml:space="preserve">, because we might have </w:t>
      </w:r>
      <w:proofErr w:type="spellStart"/>
      <w:r w:rsidRPr="005B3F26">
        <w:rPr>
          <w:sz w:val="8"/>
        </w:rPr>
        <w:t>scuppered</w:t>
      </w:r>
      <w:proofErr w:type="spellEnd"/>
      <w:r w:rsidRPr="005B3F26">
        <w:rPr>
          <w:sz w:val="8"/>
        </w:rPr>
        <w:t xml:space="preserve"> the chances of any society to follow in our wake.</w:t>
      </w:r>
    </w:p>
    <w:p w14:paraId="6C804887" w14:textId="4E66E376" w:rsidR="00277D30" w:rsidRPr="00277D30" w:rsidRDefault="00277D30" w:rsidP="00277D30">
      <w:pPr>
        <w:pStyle w:val="Heading2"/>
      </w:pPr>
    </w:p>
    <w:sectPr w:rsidR="00277D30" w:rsidRPr="00277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E3F6C" w14:textId="77777777" w:rsidR="002E1DE5" w:rsidRDefault="002E1DE5" w:rsidP="002C0AB7">
      <w:pPr>
        <w:spacing w:after="0" w:line="240" w:lineRule="auto"/>
      </w:pPr>
      <w:r>
        <w:separator/>
      </w:r>
    </w:p>
  </w:endnote>
  <w:endnote w:type="continuationSeparator" w:id="0">
    <w:p w14:paraId="33FFD581" w14:textId="77777777" w:rsidR="002E1DE5" w:rsidRDefault="002E1DE5" w:rsidP="002C0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D2A2E" w14:textId="77777777" w:rsidR="002E1DE5" w:rsidRDefault="002E1DE5" w:rsidP="002C0AB7">
      <w:pPr>
        <w:spacing w:after="0" w:line="240" w:lineRule="auto"/>
      </w:pPr>
      <w:r>
        <w:separator/>
      </w:r>
    </w:p>
  </w:footnote>
  <w:footnote w:type="continuationSeparator" w:id="0">
    <w:p w14:paraId="4B920BBA" w14:textId="77777777" w:rsidR="002E1DE5" w:rsidRDefault="002E1DE5" w:rsidP="002C0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7D30"/>
    <w:rsid w:val="000139A3"/>
    <w:rsid w:val="000D7249"/>
    <w:rsid w:val="00100833"/>
    <w:rsid w:val="00104529"/>
    <w:rsid w:val="00105942"/>
    <w:rsid w:val="00107396"/>
    <w:rsid w:val="00140011"/>
    <w:rsid w:val="00144A4C"/>
    <w:rsid w:val="00176AB0"/>
    <w:rsid w:val="00177B7D"/>
    <w:rsid w:val="0018322D"/>
    <w:rsid w:val="001B5776"/>
    <w:rsid w:val="001E527A"/>
    <w:rsid w:val="001F78CE"/>
    <w:rsid w:val="00232579"/>
    <w:rsid w:val="00251FC7"/>
    <w:rsid w:val="00277D30"/>
    <w:rsid w:val="002855A7"/>
    <w:rsid w:val="002B146A"/>
    <w:rsid w:val="002B5E17"/>
    <w:rsid w:val="002C0AB7"/>
    <w:rsid w:val="002E1DE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5A8C"/>
    <w:rsid w:val="0057268A"/>
    <w:rsid w:val="005D2912"/>
    <w:rsid w:val="006065BD"/>
    <w:rsid w:val="00645FA9"/>
    <w:rsid w:val="00647866"/>
    <w:rsid w:val="0065765C"/>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5D72"/>
  <w15:chartTrackingRefBased/>
  <w15:docId w15:val="{624837AD-324B-431D-B186-6CAA41DE1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5A8C"/>
    <w:rPr>
      <w:rFonts w:ascii="Calibri" w:hAnsi="Calibri" w:cs="Calibri"/>
    </w:rPr>
  </w:style>
  <w:style w:type="paragraph" w:styleId="Heading1">
    <w:name w:val="heading 1"/>
    <w:aliases w:val="Pocket"/>
    <w:basedOn w:val="Normal"/>
    <w:next w:val="Normal"/>
    <w:link w:val="Heading1Char"/>
    <w:qFormat/>
    <w:rsid w:val="00555A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5A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5A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555A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5A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A8C"/>
  </w:style>
  <w:style w:type="character" w:customStyle="1" w:styleId="Heading1Char">
    <w:name w:val="Heading 1 Char"/>
    <w:aliases w:val="Pocket Char"/>
    <w:basedOn w:val="DefaultParagraphFont"/>
    <w:link w:val="Heading1"/>
    <w:rsid w:val="00555A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5A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5A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555A8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55A8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5A8C"/>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555A8C"/>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Card Text"/>
    <w:basedOn w:val="DefaultParagraphFont"/>
    <w:uiPriority w:val="99"/>
    <w:unhideWhenUsed/>
    <w:rsid w:val="00555A8C"/>
    <w:rPr>
      <w:color w:val="auto"/>
      <w:u w:val="none"/>
    </w:rPr>
  </w:style>
  <w:style w:type="character" w:styleId="FollowedHyperlink">
    <w:name w:val="FollowedHyperlink"/>
    <w:basedOn w:val="DefaultParagraphFont"/>
    <w:uiPriority w:val="99"/>
    <w:semiHidden/>
    <w:unhideWhenUsed/>
    <w:rsid w:val="00555A8C"/>
    <w:rPr>
      <w:color w:val="auto"/>
      <w:u w:val="none"/>
    </w:rPr>
  </w:style>
  <w:style w:type="paragraph" w:styleId="FootnoteText">
    <w:name w:val="footnote text"/>
    <w:basedOn w:val="Normal"/>
    <w:link w:val="FootnoteTextChar"/>
    <w:uiPriority w:val="99"/>
    <w:unhideWhenUsed/>
    <w:qFormat/>
    <w:rsid w:val="002C0AB7"/>
    <w:rPr>
      <w:sz w:val="20"/>
      <w:szCs w:val="20"/>
    </w:rPr>
  </w:style>
  <w:style w:type="character" w:customStyle="1" w:styleId="FootnoteTextChar">
    <w:name w:val="Footnote Text Char"/>
    <w:basedOn w:val="DefaultParagraphFont"/>
    <w:link w:val="FootnoteText"/>
    <w:uiPriority w:val="99"/>
    <w:rsid w:val="002C0AB7"/>
    <w:rPr>
      <w:rFonts w:ascii="Calibri" w:hAnsi="Calibri" w:cs="Calibri"/>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2C0AB7"/>
    <w:pPr>
      <w:spacing w:after="0" w:line="240" w:lineRule="auto"/>
    </w:pPr>
    <w:rPr>
      <w:sz w:val="26"/>
      <w:u w:val="single"/>
    </w:rPr>
  </w:style>
  <w:style w:type="paragraph" w:customStyle="1" w:styleId="textbold">
    <w:name w:val="text bold"/>
    <w:basedOn w:val="Normal"/>
    <w:link w:val="Emphasis"/>
    <w:uiPriority w:val="7"/>
    <w:qFormat/>
    <w:rsid w:val="002C0AB7"/>
    <w:pPr>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qFormat/>
    <w:rsid w:val="002C0AB7"/>
    <w:rPr>
      <w:w w:val="100"/>
      <w:position w:val="-1"/>
      <w:effect w:val="none"/>
      <w:vertAlign w:val="superscript"/>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basics.com/branch_consequentialism.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9928</Words>
  <Characters>56592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2021-10-29T22:10:00Z</dcterms:created>
  <dcterms:modified xsi:type="dcterms:W3CDTF">2021-12-06T20:48:00Z</dcterms:modified>
</cp:coreProperties>
</file>