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084C6" w14:textId="7E94153C" w:rsidR="001F547E" w:rsidRDefault="001F547E" w:rsidP="001F547E">
      <w:pPr>
        <w:pStyle w:val="Heading1"/>
      </w:pPr>
      <w:r>
        <w:t>Buberian Ethics</w:t>
      </w:r>
    </w:p>
    <w:p w14:paraId="11FF9736" w14:textId="5CF2EF86" w:rsidR="001F547E" w:rsidRDefault="001F547E" w:rsidP="001F547E">
      <w:pPr>
        <w:pStyle w:val="Heading2"/>
      </w:pPr>
      <w:r>
        <w:t>ROB</w:t>
      </w:r>
    </w:p>
    <w:p w14:paraId="4E97ED4C" w14:textId="77777777" w:rsidR="00AD107A" w:rsidRDefault="00AD107A" w:rsidP="00AD107A">
      <w:pPr>
        <w:pStyle w:val="Heading4"/>
      </w:pPr>
      <w:r>
        <w:t>The Role of the ballot is to the test if the resolution is true.</w:t>
      </w:r>
    </w:p>
    <w:p w14:paraId="35775686" w14:textId="0E62C038" w:rsidR="00AD107A" w:rsidRPr="005A49FB" w:rsidRDefault="00AD107A" w:rsidP="00AD107A">
      <w:pPr>
        <w:pStyle w:val="Heading4"/>
        <w:rPr>
          <w:rFonts w:eastAsia="Calibri"/>
        </w:rPr>
      </w:pPr>
      <w:r>
        <w:rPr>
          <w:rFonts w:eastAsia="Calibri"/>
        </w:rPr>
        <w:t>1] I</w:t>
      </w:r>
      <w:r w:rsidRPr="005A49FB">
        <w:rPr>
          <w:rFonts w:eastAsia="Calibri"/>
        </w:rPr>
        <w:t xml:space="preserve">nclusion: </w:t>
      </w:r>
    </w:p>
    <w:p w14:paraId="6EDBD11A" w14:textId="548BB31A" w:rsidR="001F547E" w:rsidRDefault="00AD107A" w:rsidP="00AD107A">
      <w:pPr>
        <w:pStyle w:val="Heading4"/>
        <w:rPr>
          <w:rFonts w:eastAsia="Calibri"/>
        </w:rPr>
      </w:pPr>
      <w:r>
        <w:t>2]</w:t>
      </w:r>
      <w:r w:rsidRPr="005A49FB">
        <w:t xml:space="preserve">. </w:t>
      </w:r>
      <w:proofErr w:type="spellStart"/>
      <w:r w:rsidRPr="005A49FB">
        <w:t>Constitutivism</w:t>
      </w:r>
      <w:proofErr w:type="spellEnd"/>
      <w:r w:rsidRPr="005A49FB">
        <w:t xml:space="preserve">: </w:t>
      </w:r>
    </w:p>
    <w:p w14:paraId="652E69DF" w14:textId="50F46DB4" w:rsidR="00AD107A" w:rsidRPr="00253B30" w:rsidRDefault="00AD107A" w:rsidP="00AD107A">
      <w:pPr>
        <w:pStyle w:val="Heading4"/>
      </w:pPr>
      <w:r>
        <w:t xml:space="preserve">C] </w:t>
      </w:r>
      <w:r>
        <w:rPr>
          <w:rFonts w:eastAsia="Calibri" w:cs="Times New Roman"/>
          <w:color w:val="000000"/>
        </w:rPr>
        <w:t xml:space="preserve">Isomorphism: </w:t>
      </w:r>
    </w:p>
    <w:p w14:paraId="165DA543" w14:textId="77777777" w:rsidR="00AD107A" w:rsidRPr="00AD107A" w:rsidRDefault="00AD107A" w:rsidP="00AD107A"/>
    <w:p w14:paraId="54845E83" w14:textId="752A9B48" w:rsidR="001F547E" w:rsidRPr="001F547E" w:rsidRDefault="001F547E" w:rsidP="001F547E">
      <w:pPr>
        <w:pStyle w:val="Heading2"/>
        <w:rPr>
          <w:rFonts w:asciiTheme="minorHAnsi" w:hAnsiTheme="minorHAnsi" w:cstheme="minorHAnsi"/>
        </w:rPr>
      </w:pPr>
      <w:r w:rsidRPr="00E410B8">
        <w:rPr>
          <w:rFonts w:asciiTheme="minorHAnsi" w:hAnsiTheme="minorHAnsi" w:cstheme="minorHAnsi"/>
        </w:rPr>
        <w:t>Framework</w:t>
      </w:r>
    </w:p>
    <w:p w14:paraId="04B29FE3"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I Affirm, there is no singe mind independent moral truth—instead each person creates their own conception of the good</w:t>
      </w:r>
    </w:p>
    <w:p w14:paraId="53AC7612" w14:textId="77777777" w:rsidR="001F547E" w:rsidRPr="00E410B8" w:rsidRDefault="001F547E" w:rsidP="001F547E">
      <w:pPr>
        <w:rPr>
          <w:rFonts w:asciiTheme="minorHAnsi" w:hAnsiTheme="minorHAnsi" w:cstheme="minorHAnsi"/>
          <w:sz w:val="14"/>
        </w:rPr>
      </w:pPr>
      <w:r w:rsidRPr="00E410B8">
        <w:rPr>
          <w:rFonts w:asciiTheme="minorHAnsi" w:hAnsiTheme="minorHAnsi" w:cstheme="minorHAnsi"/>
          <w:sz w:val="14"/>
        </w:rPr>
        <w:t xml:space="preserve">J.L </w:t>
      </w:r>
      <w:r w:rsidRPr="00E410B8">
        <w:rPr>
          <w:rStyle w:val="Style13ptBold"/>
          <w:rFonts w:asciiTheme="minorHAnsi" w:hAnsiTheme="minorHAnsi" w:cstheme="minorHAnsi"/>
        </w:rPr>
        <w:t>Mackie</w:t>
      </w:r>
      <w:r w:rsidRPr="00E410B8">
        <w:rPr>
          <w:rFonts w:asciiTheme="minorHAnsi" w:hAnsiTheme="minorHAnsi" w:cstheme="minorHAnsi"/>
          <w:sz w:val="14"/>
        </w:rPr>
        <w:t xml:space="preserve">, Australian Philosopher, The subjectivity of values, </w:t>
      </w:r>
      <w:r w:rsidRPr="00E410B8">
        <w:rPr>
          <w:rStyle w:val="Style13ptBold"/>
          <w:rFonts w:asciiTheme="minorHAnsi" w:hAnsiTheme="minorHAnsi" w:cstheme="minorHAnsi"/>
        </w:rPr>
        <w:t>1977</w:t>
      </w:r>
      <w:r w:rsidRPr="00E410B8">
        <w:rPr>
          <w:rFonts w:asciiTheme="minorHAnsi" w:hAnsiTheme="minorHAnsi" w:cstheme="minorHAnsi"/>
          <w:sz w:val="14"/>
        </w:rPr>
        <w:t>, ///AHS PB</w:t>
      </w:r>
    </w:p>
    <w:p w14:paraId="1A3A69A2" w14:textId="77777777" w:rsidR="001F547E" w:rsidRPr="00E410B8" w:rsidRDefault="001F547E" w:rsidP="001F547E">
      <w:pPr>
        <w:rPr>
          <w:rFonts w:asciiTheme="minorHAnsi" w:hAnsiTheme="minorHAnsi" w:cstheme="minorHAnsi"/>
          <w:sz w:val="14"/>
        </w:rPr>
      </w:pPr>
      <w:r w:rsidRPr="00E410B8">
        <w:rPr>
          <w:rStyle w:val="Style13ptBold"/>
          <w:rFonts w:asciiTheme="minorHAnsi" w:hAnsiTheme="minorHAnsi" w:cstheme="minorHAnsi"/>
          <w:highlight w:val="yellow"/>
        </w:rPr>
        <w:t>[First</w:t>
      </w:r>
      <w:r w:rsidRPr="00E410B8">
        <w:rPr>
          <w:rStyle w:val="Style13ptBold"/>
          <w:rFonts w:asciiTheme="minorHAnsi" w:hAnsiTheme="minorHAnsi" w:cstheme="minorHAnsi"/>
        </w:rPr>
        <w:t>] The Argument from Relativity</w:t>
      </w:r>
      <w:r w:rsidRPr="00E410B8">
        <w:rPr>
          <w:rFonts w:asciiTheme="minorHAnsi" w:hAnsiTheme="minorHAnsi" w:cstheme="minorHAnsi"/>
          <w:sz w:val="14"/>
        </w:rPr>
        <w:t xml:space="preserve"> The argument from relativity has as its </w:t>
      </w:r>
      <w:proofErr w:type="spellStart"/>
      <w:r w:rsidRPr="00E410B8">
        <w:rPr>
          <w:rFonts w:asciiTheme="minorHAnsi" w:hAnsiTheme="minorHAnsi" w:cstheme="minorHAnsi"/>
          <w:sz w:val="14"/>
        </w:rPr>
        <w:t>premiss</w:t>
      </w:r>
      <w:proofErr w:type="spellEnd"/>
      <w:r w:rsidRPr="00E410B8">
        <w:rPr>
          <w:rFonts w:asciiTheme="minorHAnsi" w:hAnsiTheme="minorHAnsi" w:cstheme="minorHAnsi"/>
          <w:sz w:val="14"/>
        </w:rPr>
        <w:t xml:space="preserve"> </w:t>
      </w:r>
      <w:r w:rsidRPr="00E410B8">
        <w:rPr>
          <w:rStyle w:val="Style13ptBold"/>
          <w:rFonts w:asciiTheme="minorHAnsi" w:hAnsiTheme="minorHAnsi" w:cstheme="minorHAnsi"/>
        </w:rPr>
        <w:t xml:space="preserve">the </w:t>
      </w:r>
      <w:proofErr w:type="spellStart"/>
      <w:r w:rsidRPr="00E410B8">
        <w:rPr>
          <w:rStyle w:val="Style13ptBold"/>
          <w:rFonts w:asciiTheme="minorHAnsi" w:hAnsiTheme="minorHAnsi" w:cstheme="minorHAnsi"/>
        </w:rPr>
        <w:t>wellknown</w:t>
      </w:r>
      <w:proofErr w:type="spellEnd"/>
      <w:r w:rsidRPr="00E410B8">
        <w:rPr>
          <w:rStyle w:val="Style13ptBold"/>
          <w:rFonts w:asciiTheme="minorHAnsi" w:hAnsiTheme="minorHAnsi" w:cstheme="minorHAnsi"/>
        </w:rPr>
        <w:t xml:space="preserve"> variation in moral codes</w:t>
      </w:r>
      <w:r w:rsidRPr="00E410B8">
        <w:rPr>
          <w:rFonts w:asciiTheme="minorHAnsi" w:hAnsiTheme="minorHAnsi" w:cstheme="minorHAnsi"/>
          <w:sz w:val="14"/>
        </w:rPr>
        <w:t xml:space="preserve"> from one society to another and from one period to another, and also the differences in moral beliefs between different groups and classes within a complex community. Such variation </w:t>
      </w:r>
      <w:r w:rsidRPr="00E410B8">
        <w:rPr>
          <w:rStyle w:val="Style13ptBold"/>
          <w:rFonts w:asciiTheme="minorHAnsi" w:hAnsiTheme="minorHAnsi" w:cstheme="minorHAnsi"/>
        </w:rPr>
        <w:t>is in itself merely a truth of descriptive morality</w:t>
      </w:r>
      <w:r w:rsidRPr="00E410B8">
        <w:rPr>
          <w:rFonts w:asciiTheme="minorHAnsi" w:hAnsiTheme="minorHAnsi" w:cstheme="minorHAnsi"/>
          <w:sz w:val="14"/>
        </w:rPr>
        <w:t xml:space="preserve">, a fact of anthropology which entails neither first order nor second order ethical views. Yet it may indirectly support second order subjectivism: </w:t>
      </w:r>
      <w:r w:rsidRPr="00E410B8">
        <w:rPr>
          <w:rStyle w:val="Style13ptBold"/>
          <w:rFonts w:asciiTheme="minorHAnsi" w:hAnsiTheme="minorHAnsi" w:cstheme="minorHAnsi"/>
          <w:highlight w:val="yellow"/>
        </w:rPr>
        <w:t>radical differences between</w:t>
      </w:r>
      <w:r w:rsidRPr="00E410B8">
        <w:rPr>
          <w:rStyle w:val="Style13ptBold"/>
          <w:rFonts w:asciiTheme="minorHAnsi" w:hAnsiTheme="minorHAnsi" w:cstheme="minorHAnsi"/>
        </w:rPr>
        <w:t xml:space="preserve"> first order </w:t>
      </w:r>
      <w:r w:rsidRPr="00E410B8">
        <w:rPr>
          <w:rStyle w:val="Style13ptBold"/>
          <w:rFonts w:asciiTheme="minorHAnsi" w:hAnsiTheme="minorHAnsi" w:cstheme="minorHAnsi"/>
          <w:highlight w:val="yellow"/>
        </w:rPr>
        <w:t>moral judgements make it difficult to treat</w:t>
      </w:r>
      <w:r w:rsidRPr="00E410B8">
        <w:rPr>
          <w:rStyle w:val="Style13ptBold"/>
          <w:rFonts w:asciiTheme="minorHAnsi" w:hAnsiTheme="minorHAnsi" w:cstheme="minorHAnsi"/>
        </w:rPr>
        <w:t xml:space="preserve"> those judgements </w:t>
      </w:r>
      <w:r w:rsidRPr="00E410B8">
        <w:rPr>
          <w:rStyle w:val="Style13ptBold"/>
          <w:rFonts w:asciiTheme="minorHAnsi" w:hAnsiTheme="minorHAnsi" w:cstheme="minorHAnsi"/>
          <w:highlight w:val="yellow"/>
        </w:rPr>
        <w:t>as</w:t>
      </w:r>
      <w:r w:rsidRPr="00E410B8">
        <w:rPr>
          <w:rStyle w:val="Style13ptBold"/>
          <w:rFonts w:asciiTheme="minorHAnsi" w:hAnsiTheme="minorHAnsi" w:cstheme="minorHAnsi"/>
        </w:rPr>
        <w:t xml:space="preserve"> apprehensions of </w:t>
      </w:r>
      <w:r w:rsidRPr="00E410B8">
        <w:rPr>
          <w:rStyle w:val="Style13ptBold"/>
          <w:rFonts w:asciiTheme="minorHAnsi" w:hAnsiTheme="minorHAnsi" w:cstheme="minorHAnsi"/>
          <w:highlight w:val="yellow"/>
        </w:rPr>
        <w:t>objective truths</w:t>
      </w:r>
      <w:r w:rsidRPr="00E410B8">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E410B8">
        <w:rPr>
          <w:rStyle w:val="Style13ptBold"/>
          <w:rFonts w:asciiTheme="minorHAnsi" w:hAnsiTheme="minorHAnsi" w:cstheme="minorHAnsi"/>
        </w:rPr>
        <w:t>Disagreement about moral codes seems to reflect people ’ s adherence to and participation in different ways of life</w:t>
      </w:r>
      <w:r w:rsidRPr="00E410B8">
        <w:rPr>
          <w:rFonts w:asciiTheme="minorHAnsi" w:hAnsiTheme="minorHAnsi" w:cstheme="minorHAnsi"/>
          <w:sz w:val="14"/>
        </w:rPr>
        <w:t xml:space="preserve">. The causal connection seems to be mainly that way round: it is that </w:t>
      </w:r>
      <w:r w:rsidRPr="00E410B8">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sidRPr="00E410B8">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Of course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E410B8">
        <w:rPr>
          <w:rStyle w:val="Style13ptBold"/>
          <w:rFonts w:asciiTheme="minorHAnsi" w:hAnsiTheme="minorHAnsi" w:cstheme="minorHAnsi"/>
          <w:highlight w:val="yellow"/>
        </w:rPr>
        <w:t>variations in</w:t>
      </w:r>
      <w:r w:rsidRPr="00E410B8">
        <w:rPr>
          <w:rStyle w:val="Style13ptBold"/>
          <w:rFonts w:asciiTheme="minorHAnsi" w:hAnsiTheme="minorHAnsi" w:cstheme="minorHAnsi"/>
        </w:rPr>
        <w:t xml:space="preserve"> the </w:t>
      </w:r>
      <w:r w:rsidRPr="00E410B8">
        <w:rPr>
          <w:rStyle w:val="Style13ptBold"/>
          <w:rFonts w:asciiTheme="minorHAnsi" w:hAnsiTheme="minorHAnsi" w:cstheme="minorHAnsi"/>
          <w:highlight w:val="yellow"/>
        </w:rPr>
        <w:t>moral codes are more readily explained by</w:t>
      </w:r>
      <w:r w:rsidRPr="00E410B8">
        <w:rPr>
          <w:rStyle w:val="Style13ptBold"/>
          <w:rFonts w:asciiTheme="minorHAnsi" w:hAnsiTheme="minorHAnsi" w:cstheme="minorHAnsi"/>
        </w:rPr>
        <w:t xml:space="preserve"> the hypothesis </w:t>
      </w:r>
      <w:r w:rsidRPr="00E410B8">
        <w:rPr>
          <w:rStyle w:val="Style13ptBold"/>
          <w:rFonts w:asciiTheme="minorHAnsi" w:hAnsiTheme="minorHAnsi" w:cstheme="minorHAnsi"/>
          <w:highlight w:val="yellow"/>
        </w:rPr>
        <w:t>that they reflect ways of life than by</w:t>
      </w:r>
      <w:r w:rsidRPr="00E410B8">
        <w:rPr>
          <w:rStyle w:val="Style13ptBold"/>
          <w:rFonts w:asciiTheme="minorHAnsi" w:hAnsiTheme="minorHAnsi" w:cstheme="minorHAnsi"/>
        </w:rPr>
        <w:t xml:space="preserve"> the hypothesis that </w:t>
      </w:r>
      <w:r w:rsidRPr="00E410B8">
        <w:rPr>
          <w:rStyle w:val="Style13ptBold"/>
          <w:rFonts w:asciiTheme="minorHAnsi" w:hAnsiTheme="minorHAnsi" w:cstheme="minorHAnsi"/>
          <w:highlight w:val="yellow"/>
        </w:rPr>
        <w:t>they</w:t>
      </w:r>
      <w:r w:rsidRPr="00E410B8">
        <w:rPr>
          <w:rStyle w:val="Style13ptBold"/>
          <w:rFonts w:asciiTheme="minorHAnsi" w:hAnsiTheme="minorHAnsi" w:cstheme="minorHAnsi"/>
        </w:rPr>
        <w:t xml:space="preserve"> express </w:t>
      </w:r>
      <w:r w:rsidRPr="00E410B8">
        <w:rPr>
          <w:rStyle w:val="Style13ptBold"/>
          <w:rFonts w:asciiTheme="minorHAnsi" w:hAnsiTheme="minorHAnsi" w:cstheme="minorHAnsi"/>
          <w:highlight w:val="yellow"/>
        </w:rPr>
        <w:t>perceptions, most of them</w:t>
      </w:r>
      <w:r w:rsidRPr="00E410B8">
        <w:rPr>
          <w:rStyle w:val="Style13ptBold"/>
          <w:rFonts w:asciiTheme="minorHAnsi" w:hAnsiTheme="minorHAnsi" w:cstheme="minorHAnsi"/>
        </w:rPr>
        <w:t xml:space="preserve"> seriously inadequate and </w:t>
      </w:r>
      <w:r w:rsidRPr="00E410B8">
        <w:rPr>
          <w:rStyle w:val="Style13ptBold"/>
          <w:rFonts w:asciiTheme="minorHAnsi" w:hAnsiTheme="minorHAnsi" w:cstheme="minorHAnsi"/>
          <w:highlight w:val="yellow"/>
        </w:rPr>
        <w:t>badly distorted, of objective values</w:t>
      </w:r>
      <w:r w:rsidRPr="00E410B8">
        <w:rPr>
          <w:rFonts w:asciiTheme="minorHAnsi" w:hAnsiTheme="minorHAnsi" w:cstheme="minorHAnsi"/>
          <w:sz w:val="14"/>
        </w:rPr>
        <w:t xml:space="preserve">. But there is </w:t>
      </w:r>
      <w:r w:rsidRPr="00E410B8">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E410B8">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E410B8">
        <w:rPr>
          <w:rStyle w:val="Style13ptBold"/>
          <w:rFonts w:asciiTheme="minorHAnsi" w:hAnsiTheme="minorHAnsi" w:cstheme="minorHAnsi"/>
        </w:rPr>
        <w:t>To take this line the moral objectivist has to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E410B8">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actually affirmed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sidRPr="00E410B8">
        <w:rPr>
          <w:rFonts w:asciiTheme="minorHAnsi" w:hAnsiTheme="minorHAnsi" w:cstheme="minorHAnsi"/>
          <w:sz w:val="14"/>
        </w:rPr>
        <w:t>irresolvably</w:t>
      </w:r>
      <w:proofErr w:type="spellEnd"/>
      <w:r w:rsidRPr="00E410B8">
        <w:rPr>
          <w:rFonts w:asciiTheme="minorHAnsi" w:hAnsiTheme="minorHAnsi" w:cstheme="minorHAnsi"/>
          <w:sz w:val="14"/>
        </w:rPr>
        <w:t xml:space="preserve"> different responses in others. ‘Moral sense’ or ‘intuition’ is an initially more plausible description of what supplies many of our basic moral judgements than ‘reason’. With regard to all these starting points of moral thinking the argument from relativity remains in full force. </w:t>
      </w:r>
      <w:r w:rsidRPr="00E410B8">
        <w:rPr>
          <w:rStyle w:val="Style13ptBold"/>
          <w:rFonts w:asciiTheme="minorHAnsi" w:hAnsiTheme="minorHAnsi" w:cstheme="minorHAnsi"/>
          <w:highlight w:val="yellow"/>
        </w:rPr>
        <w:t xml:space="preserve">[Second] </w:t>
      </w:r>
      <w:r w:rsidRPr="00E410B8">
        <w:rPr>
          <w:rStyle w:val="Style13ptBold"/>
          <w:rFonts w:asciiTheme="minorHAnsi" w:hAnsiTheme="minorHAnsi" w:cstheme="minorHAnsi"/>
        </w:rPr>
        <w:t>The Argument from Queerness</w:t>
      </w:r>
      <w:r w:rsidRPr="00E410B8">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E410B8">
        <w:rPr>
          <w:rStyle w:val="Style13ptBold"/>
          <w:rFonts w:asciiTheme="minorHAnsi" w:hAnsiTheme="minorHAnsi" w:cstheme="minorHAnsi"/>
          <w:highlight w:val="yellow"/>
        </w:rPr>
        <w:t>If there were objective values</w:t>
      </w:r>
      <w:r w:rsidRPr="00E410B8">
        <w:rPr>
          <w:rStyle w:val="Style13ptBold"/>
          <w:rFonts w:asciiTheme="minorHAnsi" w:hAnsiTheme="minorHAnsi" w:cstheme="minorHAnsi"/>
        </w:rPr>
        <w:t xml:space="preserve">, then </w:t>
      </w:r>
      <w:r w:rsidRPr="00E410B8">
        <w:rPr>
          <w:rStyle w:val="Style13ptBold"/>
          <w:rFonts w:asciiTheme="minorHAnsi" w:hAnsiTheme="minorHAnsi" w:cstheme="minorHAnsi"/>
          <w:highlight w:val="yellow"/>
        </w:rPr>
        <w:t>they would be</w:t>
      </w:r>
      <w:r w:rsidRPr="00E410B8">
        <w:rPr>
          <w:rStyle w:val="Style13ptBold"/>
          <w:rFonts w:asciiTheme="minorHAnsi" w:hAnsiTheme="minorHAnsi" w:cstheme="minorHAnsi"/>
        </w:rPr>
        <w:t xml:space="preserve"> entities or qualities or relations of a very strange sort, </w:t>
      </w:r>
      <w:r w:rsidRPr="00E410B8">
        <w:rPr>
          <w:rStyle w:val="Style13ptBold"/>
          <w:rFonts w:asciiTheme="minorHAnsi" w:hAnsiTheme="minorHAnsi" w:cstheme="minorHAnsi"/>
          <w:highlight w:val="yellow"/>
        </w:rPr>
        <w:t>utterly different from anything else in the universe</w:t>
      </w:r>
      <w:r w:rsidRPr="00E410B8">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sidRPr="00E410B8">
        <w:rPr>
          <w:rFonts w:asciiTheme="minorHAnsi" w:hAnsiTheme="minorHAnsi" w:cstheme="minorHAnsi"/>
          <w:sz w:val="14"/>
        </w:rPr>
        <w:t xml:space="preserve">. These points were recognized by Moore when he spoke of nonnatural qualities, and by the intuitionists in their talk about a ‘faculty of moral intuition’. Intuitionism has long been out of </w:t>
      </w:r>
      <w:proofErr w:type="spellStart"/>
      <w:r w:rsidRPr="00E410B8">
        <w:rPr>
          <w:rFonts w:asciiTheme="minorHAnsi" w:hAnsiTheme="minorHAnsi" w:cstheme="minorHAnsi"/>
          <w:sz w:val="14"/>
        </w:rPr>
        <w:t>favour</w:t>
      </w:r>
      <w:proofErr w:type="spellEnd"/>
      <w:r w:rsidRPr="00E410B8">
        <w:rPr>
          <w:rFonts w:asciiTheme="minorHAnsi" w:hAnsiTheme="minorHAnsi" w:cstheme="minorHAnsi"/>
          <w:sz w:val="14"/>
        </w:rPr>
        <w:t xml:space="preserve">, and it is indeed easy to point out its </w:t>
      </w:r>
      <w:proofErr w:type="spellStart"/>
      <w:r w:rsidRPr="00E410B8">
        <w:rPr>
          <w:rFonts w:asciiTheme="minorHAnsi" w:hAnsiTheme="minorHAnsi" w:cstheme="minorHAnsi"/>
          <w:sz w:val="14"/>
        </w:rPr>
        <w:t>implausibilities</w:t>
      </w:r>
      <w:proofErr w:type="spellEnd"/>
      <w:r w:rsidRPr="00E410B8">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Of course the suggestion that moral judgements are made or moral problems solved by just sitting down and having an ethical intuition is a travesty of actual moral thinking. But, however complex the real process, it will require (if it is to yield authoritatively prescriptive conclusions) some input of this distinctive sort, either </w:t>
      </w:r>
      <w:proofErr w:type="spellStart"/>
      <w:r w:rsidRPr="00E410B8">
        <w:rPr>
          <w:rFonts w:asciiTheme="minorHAnsi" w:hAnsiTheme="minorHAnsi" w:cstheme="minorHAnsi"/>
          <w:sz w:val="14"/>
        </w:rPr>
        <w:t>premisses</w:t>
      </w:r>
      <w:proofErr w:type="spellEnd"/>
      <w:r w:rsidRPr="00E410B8">
        <w:rPr>
          <w:rFonts w:asciiTheme="minorHAnsi" w:hAnsiTheme="minorHAnsi" w:cstheme="minorHAnsi"/>
          <w:sz w:val="14"/>
        </w:rPr>
        <w:t xml:space="preserve"> or forms of argument or both. When we ask the awkward question, </w:t>
      </w:r>
      <w:r w:rsidRPr="00E410B8">
        <w:rPr>
          <w:rStyle w:val="Style13ptBold"/>
          <w:rFonts w:asciiTheme="minorHAnsi" w:hAnsiTheme="minorHAnsi" w:cstheme="minorHAnsi"/>
        </w:rPr>
        <w:t xml:space="preserve">how we can be aware of this authoritative </w:t>
      </w:r>
      <w:proofErr w:type="spellStart"/>
      <w:r w:rsidRPr="00E410B8">
        <w:rPr>
          <w:rStyle w:val="Style13ptBold"/>
          <w:rFonts w:asciiTheme="minorHAnsi" w:hAnsiTheme="minorHAnsi" w:cstheme="minorHAnsi"/>
        </w:rPr>
        <w:t>prescriptivity</w:t>
      </w:r>
      <w:proofErr w:type="spellEnd"/>
      <w:r w:rsidRPr="00E410B8">
        <w:rPr>
          <w:rStyle w:val="Style13ptBold"/>
          <w:rFonts w:asciiTheme="minorHAnsi" w:hAnsiTheme="minorHAnsi" w:cstheme="minorHAnsi"/>
        </w:rPr>
        <w:t xml:space="preserve">, of the truth of these distinctively ethical </w:t>
      </w:r>
      <w:proofErr w:type="spellStart"/>
      <w:r w:rsidRPr="00E410B8">
        <w:rPr>
          <w:rStyle w:val="Style13ptBold"/>
          <w:rFonts w:asciiTheme="minorHAnsi" w:hAnsiTheme="minorHAnsi" w:cstheme="minorHAnsi"/>
        </w:rPr>
        <w:t>premisses</w:t>
      </w:r>
      <w:proofErr w:type="spellEnd"/>
      <w:r w:rsidRPr="00E410B8">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E410B8">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E410B8">
        <w:rPr>
          <w:rStyle w:val="Style13ptBold"/>
          <w:rFonts w:asciiTheme="minorHAnsi" w:hAnsiTheme="minorHAnsi" w:cstheme="minorHAnsi"/>
        </w:rPr>
        <w:t>This queerness does not consist simply in the fact that ethical statements are ‘unverifiable’</w:t>
      </w:r>
      <w:r w:rsidRPr="00E410B8">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E410B8">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sidRPr="00E410B8">
        <w:rPr>
          <w:rFonts w:asciiTheme="minorHAnsi" w:hAnsiTheme="minorHAnsi" w:cstheme="minorHAnsi"/>
          <w:sz w:val="14"/>
        </w:rPr>
        <w:t>.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E410B8">
        <w:rPr>
          <w:rFonts w:asciiTheme="minorHAnsi" w:hAnsiTheme="minorHAnsi" w:cstheme="minorHAnsi"/>
          <w:sz w:val="14"/>
        </w:rPr>
        <w:t>pursuedness</w:t>
      </w:r>
      <w:proofErr w:type="spellEnd"/>
      <w:r w:rsidRPr="00E410B8">
        <w:rPr>
          <w:rFonts w:asciiTheme="minorHAnsi" w:hAnsiTheme="minorHAnsi" w:cstheme="minorHAnsi"/>
          <w:sz w:val="14"/>
        </w:rPr>
        <w:t xml:space="preserve"> somehow built into it. </w:t>
      </w:r>
      <w:r w:rsidRPr="00E410B8">
        <w:rPr>
          <w:rStyle w:val="Style13ptBold"/>
          <w:rFonts w:asciiTheme="minorHAnsi" w:hAnsiTheme="minorHAnsi" w:cstheme="minorHAnsi"/>
        </w:rPr>
        <w:t>Similarly, if there were objective principles of right and wrong, any wrong (possible) course of action would have not-to-be-doneness somehow built into it</w:t>
      </w:r>
      <w:r w:rsidRPr="00E410B8">
        <w:rPr>
          <w:rFonts w:asciiTheme="minorHAnsi" w:hAnsiTheme="minorHAnsi" w:cstheme="minorHAnsi"/>
          <w:sz w:val="14"/>
        </w:rPr>
        <w:t xml:space="preserve">. Or we should have something like Clarke ’ s necessary relations of fitness between situations and actions, so that a situation would have a demand for such- </w:t>
      </w:r>
      <w:proofErr w:type="spellStart"/>
      <w:r w:rsidRPr="00E410B8">
        <w:rPr>
          <w:rFonts w:asciiTheme="minorHAnsi" w:hAnsiTheme="minorHAnsi" w:cstheme="minorHAnsi"/>
          <w:sz w:val="14"/>
        </w:rPr>
        <w:t>andsuch</w:t>
      </w:r>
      <w:proofErr w:type="spellEnd"/>
      <w:r w:rsidRPr="00E410B8">
        <w:rPr>
          <w:rFonts w:asciiTheme="minorHAnsi" w:hAnsiTheme="minorHAnsi" w:cstheme="minorHAnsi"/>
          <w:sz w:val="14"/>
        </w:rPr>
        <w:t xml:space="preserve">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E410B8">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sidRPr="00E410B8">
        <w:rPr>
          <w:rStyle w:val="Style13ptBold"/>
          <w:rFonts w:asciiTheme="minorHAnsi" w:hAnsiTheme="minorHAnsi" w:cstheme="minorHAnsi"/>
          <w:highlight w:val="yellow"/>
        </w:rPr>
        <w:t xml:space="preserve">What is the connection between </w:t>
      </w:r>
      <w:r w:rsidRPr="00E410B8">
        <w:rPr>
          <w:rStyle w:val="Style13ptBold"/>
          <w:rFonts w:asciiTheme="minorHAnsi" w:hAnsiTheme="minorHAnsi" w:cstheme="minorHAnsi"/>
        </w:rPr>
        <w:t xml:space="preserve">the natural fact that </w:t>
      </w:r>
      <w:r w:rsidRPr="00E410B8">
        <w:rPr>
          <w:rStyle w:val="Style13ptBold"/>
          <w:rFonts w:asciiTheme="minorHAnsi" w:hAnsiTheme="minorHAnsi" w:cstheme="minorHAnsi"/>
          <w:highlight w:val="yellow"/>
        </w:rPr>
        <w:t xml:space="preserve">an action </w:t>
      </w:r>
      <w:r w:rsidRPr="00E410B8">
        <w:rPr>
          <w:rStyle w:val="Style13ptBold"/>
          <w:rFonts w:asciiTheme="minorHAnsi" w:hAnsiTheme="minorHAnsi" w:cstheme="minorHAnsi"/>
        </w:rPr>
        <w:t xml:space="preserve">is a piece of deliberate cruelty – say, causing pain just for fun – </w:t>
      </w:r>
      <w:r w:rsidRPr="00E410B8">
        <w:rPr>
          <w:rStyle w:val="Style13ptBold"/>
          <w:rFonts w:asciiTheme="minorHAnsi" w:hAnsiTheme="minorHAnsi" w:cstheme="minorHAnsi"/>
          <w:highlight w:val="yellow"/>
        </w:rPr>
        <w:t>and the moral fact that it is wrong?</w:t>
      </w:r>
      <w:r w:rsidRPr="00E410B8">
        <w:rPr>
          <w:rStyle w:val="Style13ptBold"/>
          <w:rFonts w:asciiTheme="minorHAnsi" w:hAnsiTheme="minorHAnsi" w:cstheme="minorHAnsi"/>
        </w:rPr>
        <w:t xml:space="preserve"> It cannot be an entailment, a logical or semantic necessity</w:t>
      </w:r>
      <w:r w:rsidRPr="00E410B8">
        <w:rPr>
          <w:rFonts w:asciiTheme="minorHAnsi" w:hAnsiTheme="minorHAnsi" w:cstheme="minorHAnsi"/>
          <w:sz w:val="14"/>
        </w:rPr>
        <w:t xml:space="preserve">. Yet it is not merely that the two features occur together. </w:t>
      </w:r>
      <w:r w:rsidRPr="00E410B8">
        <w:rPr>
          <w:rStyle w:val="Style13ptBold"/>
          <w:rFonts w:asciiTheme="minorHAnsi" w:hAnsiTheme="minorHAnsi" w:cstheme="minorHAnsi"/>
          <w:highlight w:val="yellow"/>
        </w:rPr>
        <w:t>The wrongness must</w:t>
      </w:r>
      <w:r w:rsidRPr="00E410B8">
        <w:rPr>
          <w:rStyle w:val="Style13ptBold"/>
          <w:rFonts w:asciiTheme="minorHAnsi" w:hAnsiTheme="minorHAnsi" w:cstheme="minorHAnsi"/>
        </w:rPr>
        <w:t xml:space="preserve"> somehow </w:t>
      </w:r>
      <w:r w:rsidRPr="00E410B8">
        <w:rPr>
          <w:rStyle w:val="Style13ptBold"/>
          <w:rFonts w:asciiTheme="minorHAnsi" w:hAnsiTheme="minorHAnsi" w:cstheme="minorHAnsi"/>
          <w:highlight w:val="yellow"/>
        </w:rPr>
        <w:t>be ‘consequential’</w:t>
      </w:r>
      <w:r w:rsidRPr="00E410B8">
        <w:rPr>
          <w:rStyle w:val="Style13ptBold"/>
          <w:rFonts w:asciiTheme="minorHAnsi" w:hAnsiTheme="minorHAnsi" w:cstheme="minorHAnsi"/>
        </w:rPr>
        <w:t xml:space="preserve"> or ‘supervenient’; it is wrong because it is a piece of deliberate cruelty. </w:t>
      </w:r>
      <w:r w:rsidRPr="00E410B8">
        <w:rPr>
          <w:rStyle w:val="Style13ptBold"/>
          <w:rFonts w:asciiTheme="minorHAnsi" w:hAnsiTheme="minorHAnsi" w:cstheme="minorHAnsi"/>
          <w:highlight w:val="yellow"/>
        </w:rPr>
        <w:t>But</w:t>
      </w:r>
      <w:r w:rsidRPr="00E410B8">
        <w:rPr>
          <w:rStyle w:val="Style13ptBold"/>
          <w:rFonts w:asciiTheme="minorHAnsi" w:hAnsiTheme="minorHAnsi" w:cstheme="minorHAnsi"/>
        </w:rPr>
        <w:t xml:space="preserve"> just what in the world is signified by this ‘because’? And </w:t>
      </w:r>
      <w:r w:rsidRPr="00E410B8">
        <w:rPr>
          <w:rStyle w:val="Style13ptBold"/>
          <w:rFonts w:asciiTheme="minorHAnsi" w:hAnsiTheme="minorHAnsi" w:cstheme="minorHAnsi"/>
          <w:highlight w:val="yellow"/>
        </w:rPr>
        <w:t>how do we know</w:t>
      </w:r>
      <w:r w:rsidRPr="00E410B8">
        <w:rPr>
          <w:rStyle w:val="Style13ptBold"/>
          <w:rFonts w:asciiTheme="minorHAnsi" w:hAnsiTheme="minorHAnsi" w:cstheme="minorHAnsi"/>
        </w:rPr>
        <w:t xml:space="preserve"> the relation that it signifies</w:t>
      </w:r>
      <w:r w:rsidRPr="00E410B8">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4DF31E34"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Instead the subject is created through an encounter with the other and determines what is by reflecting on what it is not. This mutual recognition constructs concepts of good and bad from the social and cultural standpoint the meeting occurs in.</w:t>
      </w:r>
    </w:p>
    <w:p w14:paraId="02DA8D22" w14:textId="77777777" w:rsidR="001F547E" w:rsidRPr="00E410B8" w:rsidRDefault="001F547E" w:rsidP="001F547E">
      <w:pPr>
        <w:rPr>
          <w:rFonts w:asciiTheme="minorHAnsi" w:hAnsiTheme="minorHAnsi" w:cstheme="minorHAnsi"/>
          <w:sz w:val="14"/>
        </w:rPr>
      </w:pPr>
      <w:r w:rsidRPr="00E410B8">
        <w:rPr>
          <w:rStyle w:val="Style13ptBold"/>
          <w:rFonts w:asciiTheme="minorHAnsi" w:hAnsiTheme="minorHAnsi" w:cstheme="minorHAnsi"/>
        </w:rPr>
        <w:t>Sevilla</w:t>
      </w:r>
      <w:r w:rsidRPr="00E410B8">
        <w:rPr>
          <w:rFonts w:asciiTheme="minorHAnsi" w:hAnsiTheme="minorHAnsi" w:cstheme="minorHAnsi"/>
          <w:sz w:val="14"/>
        </w:rPr>
        <w:t xml:space="preserve"> A.L. (</w:t>
      </w:r>
      <w:r w:rsidRPr="00E410B8">
        <w:rPr>
          <w:rStyle w:val="Style13ptBold"/>
          <w:rFonts w:asciiTheme="minorHAnsi" w:hAnsiTheme="minorHAnsi" w:cstheme="minorHAnsi"/>
        </w:rPr>
        <w:t>2017</w:t>
      </w:r>
      <w:r w:rsidRPr="00E410B8">
        <w:rPr>
          <w:rFonts w:asciiTheme="minorHAnsi" w:hAnsiTheme="minorHAnsi" w:cstheme="minorHAnsi"/>
          <w:sz w:val="14"/>
        </w:rPr>
        <w:t xml:space="preserve">) Relationality vs. Singularity: Between Care Ethics and Poststructuralism. In: </w:t>
      </w:r>
      <w:proofErr w:type="spellStart"/>
      <w:r w:rsidRPr="00E410B8">
        <w:rPr>
          <w:rFonts w:asciiTheme="minorHAnsi" w:hAnsiTheme="minorHAnsi" w:cstheme="minorHAnsi"/>
          <w:sz w:val="14"/>
        </w:rPr>
        <w:t>Watsuji</w:t>
      </w:r>
      <w:proofErr w:type="spellEnd"/>
      <w:r w:rsidRPr="00E410B8">
        <w:rPr>
          <w:rFonts w:asciiTheme="minorHAnsi" w:hAnsiTheme="minorHAnsi" w:cstheme="minorHAnsi"/>
          <w:sz w:val="14"/>
        </w:rPr>
        <w:t xml:space="preserve"> </w:t>
      </w:r>
      <w:proofErr w:type="spellStart"/>
      <w:r w:rsidRPr="00E410B8">
        <w:rPr>
          <w:rFonts w:asciiTheme="minorHAnsi" w:hAnsiTheme="minorHAnsi" w:cstheme="minorHAnsi"/>
          <w:sz w:val="14"/>
        </w:rPr>
        <w:t>Tetsurô’s</w:t>
      </w:r>
      <w:proofErr w:type="spellEnd"/>
      <w:r w:rsidRPr="00E410B8">
        <w:rPr>
          <w:rFonts w:asciiTheme="minorHAnsi" w:hAnsiTheme="minorHAnsi" w:cstheme="minorHAnsi"/>
          <w:sz w:val="14"/>
        </w:rPr>
        <w:t xml:space="preserve"> Global Ethics of Emptiness. Global Political Thinkers. Palgrave Macmillan, Cham, </w:t>
      </w:r>
      <w:hyperlink r:id="rId8" w:history="1">
        <w:r w:rsidRPr="00E410B8">
          <w:rPr>
            <w:rStyle w:val="Hyperlink"/>
            <w:rFonts w:asciiTheme="minorHAnsi" w:hAnsiTheme="minorHAnsi" w:cstheme="minorHAnsi"/>
            <w:sz w:val="14"/>
          </w:rPr>
          <w:t>https://doi.org/10.1007/978-3-319-58353-2_2</w:t>
        </w:r>
      </w:hyperlink>
      <w:r w:rsidRPr="00E410B8">
        <w:rPr>
          <w:rFonts w:asciiTheme="minorHAnsi" w:hAnsiTheme="minorHAnsi" w:cstheme="minorHAnsi"/>
          <w:sz w:val="14"/>
        </w:rPr>
        <w:t xml:space="preserve"> ///AHS PB</w:t>
      </w:r>
    </w:p>
    <w:p w14:paraId="1564F578" w14:textId="77777777" w:rsidR="001F547E" w:rsidRPr="00E410B8" w:rsidRDefault="001F547E" w:rsidP="001F547E">
      <w:pPr>
        <w:spacing w:after="0" w:line="331" w:lineRule="atLeast"/>
        <w:rPr>
          <w:rStyle w:val="Heading4Char"/>
          <w:rFonts w:asciiTheme="minorHAnsi" w:hAnsiTheme="minorHAnsi" w:cstheme="minorHAnsi"/>
          <w:u w:val="single"/>
        </w:rPr>
      </w:pPr>
      <w:r w:rsidRPr="00E410B8">
        <w:rPr>
          <w:rStyle w:val="Heading4Char"/>
          <w:rFonts w:asciiTheme="minorHAnsi" w:hAnsiTheme="minorHAnsi" w:cstheme="minorHAnsi"/>
          <w:highlight w:val="yellow"/>
          <w:u w:val="single"/>
        </w:rPr>
        <w:t>Thinking, questioning, are often taken as</w:t>
      </w:r>
      <w:r w:rsidRPr="00E410B8">
        <w:rPr>
          <w:rStyle w:val="Heading4Char"/>
          <w:rFonts w:asciiTheme="minorHAnsi" w:hAnsiTheme="minorHAnsi" w:cstheme="minorHAnsi"/>
          <w:u w:val="single"/>
        </w:rPr>
        <w:t xml:space="preserve"> a demonstration of the indubitable existence of the ego</w:t>
      </w:r>
      <w:r w:rsidRPr="00E410B8">
        <w:rPr>
          <w:rFonts w:asciiTheme="minorHAnsi" w:eastAsia="Times New Roman" w:hAnsiTheme="minorHAnsi" w:cstheme="minorHAnsi"/>
          <w:color w:val="000000"/>
          <w:sz w:val="14"/>
        </w:rPr>
        <w:t xml:space="preserve"> (as in Descartes’ famous methodic doubt). Sometimes </w:t>
      </w:r>
      <w:r w:rsidRPr="00E410B8">
        <w:rPr>
          <w:rStyle w:val="Heading4Char"/>
          <w:rFonts w:asciiTheme="minorHAnsi" w:hAnsiTheme="minorHAnsi" w:cstheme="minorHAnsi"/>
          <w:u w:val="single"/>
        </w:rPr>
        <w:t>this is</w:t>
      </w:r>
      <w:r w:rsidRPr="00E410B8">
        <w:rPr>
          <w:rFonts w:asciiTheme="minorHAnsi" w:eastAsia="Times New Roman" w:hAnsiTheme="minorHAnsi" w:cstheme="minorHAnsi"/>
          <w:color w:val="000000"/>
          <w:sz w:val="14"/>
        </w:rPr>
        <w:t xml:space="preserve"> even </w:t>
      </w:r>
      <w:r w:rsidRPr="00E410B8">
        <w:rPr>
          <w:rStyle w:val="Heading4Char"/>
          <w:rFonts w:asciiTheme="minorHAnsi" w:hAnsiTheme="minorHAnsi" w:cstheme="minorHAnsi"/>
          <w:u w:val="single"/>
        </w:rPr>
        <w:t xml:space="preserve">developed into </w:t>
      </w:r>
      <w:r w:rsidRPr="00E410B8">
        <w:rPr>
          <w:rStyle w:val="Heading4Char"/>
          <w:rFonts w:asciiTheme="minorHAnsi" w:hAnsiTheme="minorHAnsi" w:cstheme="minorHAnsi"/>
          <w:highlight w:val="yellow"/>
          <w:u w:val="single"/>
        </w:rPr>
        <w:t>a solipsist position (I can be sure</w:t>
      </w:r>
      <w:r w:rsidRPr="00E410B8">
        <w:rPr>
          <w:rStyle w:val="Heading4Char"/>
          <w:rFonts w:asciiTheme="minorHAnsi" w:hAnsiTheme="minorHAnsi" w:cstheme="minorHAnsi"/>
          <w:u w:val="single"/>
        </w:rPr>
        <w:t xml:space="preserve"> that </w:t>
      </w:r>
      <w:r w:rsidRPr="00E410B8">
        <w:rPr>
          <w:rStyle w:val="Heading4Char"/>
          <w:rFonts w:asciiTheme="minorHAnsi" w:hAnsiTheme="minorHAnsi" w:cstheme="minorHAnsi"/>
          <w:highlight w:val="yellow"/>
          <w:u w:val="single"/>
        </w:rPr>
        <w:t>I exist because I am thinking, but I don’t know if anyone else exists</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However</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reads these acts in the complete opposite way: </w:t>
      </w:r>
      <w:r w:rsidRPr="00E410B8">
        <w:rPr>
          <w:rStyle w:val="Heading4Char"/>
          <w:rFonts w:asciiTheme="minorHAnsi" w:hAnsiTheme="minorHAnsi" w:cstheme="minorHAnsi"/>
          <w:u w:val="single"/>
        </w:rPr>
        <w:t xml:space="preserve">questioning shows how </w:t>
      </w:r>
      <w:r w:rsidRPr="00E410B8">
        <w:rPr>
          <w:rStyle w:val="Heading4Char"/>
          <w:rFonts w:asciiTheme="minorHAnsi" w:hAnsiTheme="minorHAnsi" w:cstheme="minorHAnsi"/>
          <w:highlight w:val="yellow"/>
          <w:u w:val="single"/>
        </w:rPr>
        <w:t>our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individuality</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 fundamentally connected to other</w:t>
      </w:r>
      <w:r w:rsidRPr="00E410B8">
        <w:rPr>
          <w:rStyle w:val="Heading4Char"/>
          <w:rFonts w:asciiTheme="minorHAnsi" w:hAnsiTheme="minorHAnsi" w:cstheme="minorHAnsi"/>
          <w:u w:val="single"/>
        </w:rPr>
        <w:t>s</w:t>
      </w:r>
      <w:r w:rsidRPr="00E410B8">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E410B8">
        <w:rPr>
          <w:rStyle w:val="Heading4Char"/>
          <w:rFonts w:asciiTheme="minorHAnsi" w:hAnsiTheme="minorHAnsi" w:cstheme="minorHAnsi"/>
          <w:u w:val="single"/>
        </w:rPr>
        <w:t>our</w:t>
      </w:r>
      <w:r w:rsidRPr="00E410B8">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E410B8">
        <w:rPr>
          <w:rStyle w:val="Heading4Char"/>
          <w:rFonts w:asciiTheme="minorHAnsi" w:hAnsiTheme="minorHAnsi" w:cstheme="minorHAnsi"/>
          <w:u w:val="single"/>
        </w:rPr>
        <w:t>starting point</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We take our departure not from the intentional consciousness of “I” but from “betweenness</w:t>
      </w:r>
      <w:r w:rsidRPr="00E410B8">
        <w:rPr>
          <w:rFonts w:asciiTheme="minorHAnsi" w:eastAsia="Times New Roman" w:hAnsiTheme="minorHAnsi" w:cstheme="minorHAnsi"/>
          <w:color w:val="000000"/>
          <w:sz w:val="14"/>
        </w:rPr>
        <w:t xml:space="preserve">.” The essential feature of betweenness lies in this, </w:t>
      </w:r>
      <w:r w:rsidRPr="00E410B8">
        <w:rPr>
          <w:rStyle w:val="Heading4Char"/>
          <w:rFonts w:asciiTheme="minorHAnsi" w:hAnsiTheme="minorHAnsi" w:cstheme="minorHAnsi"/>
          <w:u w:val="single"/>
        </w:rPr>
        <w:t xml:space="preserve">that </w:t>
      </w:r>
      <w:r w:rsidRPr="00E410B8">
        <w:rPr>
          <w:rStyle w:val="Heading4Char"/>
          <w:rFonts w:asciiTheme="minorHAnsi" w:hAnsiTheme="minorHAnsi" w:cstheme="minorHAnsi"/>
          <w:highlight w:val="yellow"/>
          <w:u w:val="single"/>
        </w:rPr>
        <w:t>the intentionality of the I is</w:t>
      </w:r>
      <w:r w:rsidRPr="00E410B8">
        <w:rPr>
          <w:rStyle w:val="Heading4Char"/>
          <w:rFonts w:asciiTheme="minorHAnsi" w:hAnsiTheme="minorHAnsi" w:cstheme="minorHAnsi"/>
          <w:u w:val="single"/>
        </w:rPr>
        <w:t xml:space="preserve"> from the outset </w:t>
      </w:r>
      <w:r w:rsidRPr="00E410B8">
        <w:rPr>
          <w:rStyle w:val="Heading4Char"/>
          <w:rFonts w:asciiTheme="minorHAnsi" w:hAnsiTheme="minorHAnsi" w:cstheme="minorHAnsi"/>
          <w:highlight w:val="yellow"/>
          <w:u w:val="single"/>
        </w:rPr>
        <w:t>prescribed by its counterpart, which is also</w:t>
      </w:r>
      <w:r w:rsidRPr="00E410B8">
        <w:rPr>
          <w:rStyle w:val="Heading4Char"/>
          <w:rFonts w:asciiTheme="minorHAnsi" w:hAnsiTheme="minorHAnsi" w:cstheme="minorHAnsi"/>
          <w:u w:val="single"/>
        </w:rPr>
        <w:t xml:space="preserve"> conversely </w:t>
      </w:r>
      <w:r w:rsidRPr="00E410B8">
        <w:rPr>
          <w:rStyle w:val="Heading4Char"/>
          <w:rFonts w:asciiTheme="minorHAnsi" w:hAnsiTheme="minorHAnsi" w:cstheme="minorHAnsi"/>
          <w:highlight w:val="yellow"/>
          <w:u w:val="single"/>
        </w:rPr>
        <w:t>prescribed by the former</w:t>
      </w:r>
      <w:r w:rsidRPr="00E410B8">
        <w:rPr>
          <w:rStyle w:val="Heading4Char"/>
          <w:rFonts w:asciiTheme="minorHAnsi" w:hAnsiTheme="minorHAnsi" w:cstheme="minorHAnsi"/>
          <w:u w:val="single"/>
        </w:rPr>
        <w:t xml:space="preserve">.3 This betweenness as a starting point applies not only to asking ethical questions but also to all our acts as human beings. </w:t>
      </w:r>
      <w:r w:rsidRPr="00E410B8">
        <w:rPr>
          <w:rStyle w:val="Heading4Char"/>
          <w:rFonts w:asciiTheme="minorHAnsi" w:hAnsiTheme="minorHAnsi" w:cstheme="minorHAnsi"/>
          <w:highlight w:val="yellow"/>
          <w:u w:val="single"/>
        </w:rPr>
        <w:t>For example</w:t>
      </w:r>
      <w:r w:rsidRPr="00E410B8">
        <w:rPr>
          <w:rFonts w:asciiTheme="minorHAnsi" w:eastAsia="Times New Roman" w:hAnsiTheme="minorHAnsi" w:cstheme="minorHAnsi"/>
          <w:color w:val="000000"/>
          <w:sz w:val="14"/>
        </w:rPr>
        <w:t xml:space="preserve">, right now, I am writing. But my </w:t>
      </w:r>
      <w:r w:rsidRPr="00E410B8">
        <w:rPr>
          <w:rStyle w:val="Heading4Char"/>
          <w:rFonts w:asciiTheme="minorHAnsi" w:hAnsiTheme="minorHAnsi" w:cstheme="minorHAnsi"/>
          <w:u w:val="single"/>
        </w:rPr>
        <w:t>writing is always determined by possible readers</w:t>
      </w:r>
      <w:r w:rsidRPr="00E410B8">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E410B8">
        <w:rPr>
          <w:rStyle w:val="Heading4Char"/>
          <w:rFonts w:asciiTheme="minorHAnsi" w:hAnsiTheme="minorHAnsi" w:cstheme="minorHAnsi"/>
          <w:highlight w:val="yellow"/>
          <w:u w:val="single"/>
        </w:rPr>
        <w:t xml:space="preserve">The author is always determined by readers, and a reader </w:t>
      </w:r>
      <w:r w:rsidRPr="00E410B8">
        <w:rPr>
          <w:rStyle w:val="Heading4Char"/>
          <w:rFonts w:asciiTheme="minorHAnsi" w:hAnsiTheme="minorHAnsi" w:cstheme="minorHAnsi"/>
          <w:u w:val="single"/>
        </w:rPr>
        <w:t xml:space="preserve">is always determined </w:t>
      </w:r>
      <w:r w:rsidRPr="00E410B8">
        <w:rPr>
          <w:rStyle w:val="Heading4Char"/>
          <w:rFonts w:asciiTheme="minorHAnsi" w:hAnsiTheme="minorHAnsi" w:cstheme="minorHAnsi"/>
          <w:highlight w:val="yellow"/>
          <w:u w:val="single"/>
        </w:rPr>
        <w:t>by authors</w:t>
      </w:r>
      <w:r w:rsidRPr="00E410B8">
        <w:rPr>
          <w:rStyle w:val="Heading4Char"/>
          <w:rFonts w:asciiTheme="minorHAnsi" w:hAnsiTheme="minorHAnsi" w:cstheme="minorHAnsi"/>
          <w:u w:val="single"/>
        </w:rPr>
        <w:t xml:space="preserve"> in a </w:t>
      </w:r>
      <w:r w:rsidRPr="00E410B8">
        <w:rPr>
          <w:rStyle w:val="Heading4Char"/>
          <w:rFonts w:asciiTheme="minorHAnsi" w:hAnsiTheme="minorHAnsi" w:cstheme="minorHAnsi"/>
          <w:highlight w:val="yellow"/>
          <w:u w:val="single"/>
        </w:rPr>
        <w:t>reciprocal</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determination</w:t>
      </w:r>
      <w:r w:rsidRPr="00E410B8">
        <w:rPr>
          <w:rStyle w:val="Heading4Char"/>
          <w:rFonts w:asciiTheme="minorHAnsi" w:hAnsiTheme="minorHAnsi" w:cstheme="minorHAnsi"/>
          <w:u w:val="single"/>
        </w:rPr>
        <w:t xml:space="preserve"> and mutual dependency</w:t>
      </w:r>
      <w:r w:rsidRPr="00E410B8">
        <w:rPr>
          <w:rFonts w:asciiTheme="minorHAnsi" w:eastAsia="Times New Roman" w:hAnsiTheme="minorHAnsi" w:cstheme="minorHAnsi"/>
          <w:color w:val="000000"/>
          <w:sz w:val="14"/>
        </w:rPr>
        <w:t xml:space="preserve">. Therefore,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does not even start with an independent author and an independent reader, who then have a relationship. Rather, “</w:t>
      </w:r>
      <w:r w:rsidRPr="00E410B8">
        <w:rPr>
          <w:rStyle w:val="Heading4Char"/>
          <w:rFonts w:asciiTheme="minorHAnsi" w:hAnsiTheme="minorHAnsi" w:cstheme="minorHAnsi"/>
          <w:u w:val="single"/>
        </w:rPr>
        <w:t xml:space="preserve">This relationship is constructed through and through in the betweenness between an author and his readers. </w:t>
      </w:r>
      <w:r w:rsidRPr="00E410B8">
        <w:rPr>
          <w:rStyle w:val="Heading4Char"/>
          <w:rFonts w:asciiTheme="minorHAnsi" w:hAnsiTheme="minorHAnsi" w:cstheme="minorHAnsi"/>
          <w:highlight w:val="yellow"/>
          <w:u w:val="single"/>
        </w:rPr>
        <w:t>Neither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can exist prior to and independent of the other</w:t>
      </w:r>
      <w:r w:rsidRPr="00E410B8">
        <w:rPr>
          <w:rStyle w:val="Heading4Char"/>
          <w:rFonts w:asciiTheme="minorHAnsi" w:hAnsiTheme="minorHAnsi" w:cstheme="minorHAnsi"/>
          <w:u w:val="single"/>
        </w:rPr>
        <w:t>. They exist only by depending on one another.”4</w:t>
      </w:r>
    </w:p>
    <w:p w14:paraId="5D29C533"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Thus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B] Performativity: Responding to my framework concedes its authority since language presupposes multiple parties who mutually assign words meaning C] Actor Spec: States are made up of Others, which means that any theory of good that only relates to the individual cannot motivate collective action, since Others couldn’t access it.</w:t>
      </w:r>
    </w:p>
    <w:p w14:paraId="267F26BF"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76FE3278" w14:textId="77777777" w:rsidR="001F547E" w:rsidRPr="00E410B8" w:rsidRDefault="001F547E" w:rsidP="001F547E">
      <w:pPr>
        <w:spacing w:after="0" w:line="331" w:lineRule="atLeast"/>
        <w:rPr>
          <w:rFonts w:asciiTheme="minorHAnsi" w:eastAsia="Times New Roman" w:hAnsiTheme="minorHAnsi" w:cstheme="minorHAnsi"/>
          <w:color w:val="000000"/>
          <w:sz w:val="16"/>
          <w:szCs w:val="24"/>
        </w:rPr>
      </w:pPr>
      <w:r w:rsidRPr="00E410B8">
        <w:rPr>
          <w:rFonts w:asciiTheme="minorHAnsi" w:eastAsia="Times New Roman" w:hAnsiTheme="minorHAnsi" w:cstheme="minorHAnsi"/>
          <w:color w:val="000000"/>
          <w:sz w:val="16"/>
        </w:rPr>
        <w:t xml:space="preserve">Emmanuel </w:t>
      </w:r>
      <w:r w:rsidRPr="00E410B8">
        <w:rPr>
          <w:rStyle w:val="Style13ptBold"/>
          <w:rFonts w:asciiTheme="minorHAnsi" w:hAnsiTheme="minorHAnsi" w:cstheme="minorHAnsi"/>
        </w:rPr>
        <w:t>Levinas</w:t>
      </w:r>
      <w:r w:rsidRPr="00E410B8">
        <w:rPr>
          <w:rFonts w:asciiTheme="minorHAnsi" w:eastAsia="Times New Roman" w:hAnsiTheme="minorHAnsi" w:cstheme="minorHAnsi"/>
          <w:color w:val="000000"/>
          <w:sz w:val="16"/>
        </w:rPr>
        <w:t xml:space="preserve">, Jewish-Lithuanian Philosopher, </w:t>
      </w:r>
      <w:r w:rsidRPr="00E410B8">
        <w:rPr>
          <w:rStyle w:val="Heading4Char"/>
          <w:rFonts w:asciiTheme="minorHAnsi" w:hAnsiTheme="minorHAnsi" w:cstheme="minorHAnsi"/>
          <w:u w:val="single"/>
        </w:rPr>
        <w:t>Summarizes</w:t>
      </w:r>
      <w:r w:rsidRPr="00E410B8">
        <w:rPr>
          <w:rFonts w:asciiTheme="minorHAnsi" w:eastAsia="Times New Roman" w:hAnsiTheme="minorHAnsi" w:cstheme="minorHAnsi"/>
          <w:color w:val="000000"/>
          <w:sz w:val="16"/>
        </w:rPr>
        <w:t xml:space="preserve">, "Martin </w:t>
      </w:r>
      <w:r w:rsidRPr="00E410B8">
        <w:rPr>
          <w:rStyle w:val="Heading4Char"/>
          <w:rFonts w:asciiTheme="minorHAnsi" w:hAnsiTheme="minorHAnsi" w:cstheme="minorHAnsi"/>
          <w:u w:val="single"/>
        </w:rPr>
        <w:t>Buber</w:t>
      </w:r>
      <w:r w:rsidRPr="00E410B8">
        <w:rPr>
          <w:rFonts w:asciiTheme="minorHAnsi" w:eastAsia="Times New Roman" w:hAnsiTheme="minorHAnsi" w:cstheme="minorHAnsi"/>
          <w:color w:val="000000"/>
          <w:sz w:val="16"/>
        </w:rPr>
        <w:t xml:space="preserve"> and the, Theory of Knowledge, </w:t>
      </w:r>
      <w:r w:rsidRPr="00E410B8">
        <w:rPr>
          <w:rStyle w:val="Heading4Char"/>
          <w:rFonts w:asciiTheme="minorHAnsi" w:hAnsiTheme="minorHAnsi" w:cstheme="minorHAnsi"/>
          <w:u w:val="single"/>
        </w:rPr>
        <w:t>1967</w:t>
      </w:r>
      <w:r w:rsidRPr="00E410B8">
        <w:rPr>
          <w:rFonts w:asciiTheme="minorHAnsi" w:eastAsia="Times New Roman" w:hAnsiTheme="minorHAnsi" w:cstheme="minorHAnsi"/>
          <w:color w:val="000000"/>
          <w:sz w:val="16"/>
        </w:rPr>
        <w:t xml:space="preserve"> ,///AHS PB</w:t>
      </w:r>
    </w:p>
    <w:p w14:paraId="10E31192" w14:textId="77777777" w:rsidR="001F547E" w:rsidRPr="00E410B8" w:rsidRDefault="001F547E" w:rsidP="001F547E">
      <w:pPr>
        <w:rPr>
          <w:rFonts w:asciiTheme="minorHAnsi" w:eastAsiaTheme="majorEastAsia" w:hAnsiTheme="minorHAnsi" w:cstheme="minorHAnsi"/>
          <w:b/>
          <w:iCs/>
          <w:sz w:val="26"/>
          <w:u w:val="single"/>
        </w:rPr>
      </w:pPr>
      <w:proofErr w:type="spellStart"/>
      <w:r w:rsidRPr="00E410B8">
        <w:rPr>
          <w:rFonts w:asciiTheme="minorHAnsi" w:eastAsia="Times New Roman" w:hAnsiTheme="minorHAnsi" w:cstheme="minorHAnsi"/>
          <w:color w:val="000000"/>
          <w:sz w:val="14"/>
        </w:rPr>
        <w:t>Verbundenheit</w:t>
      </w:r>
      <w:proofErr w:type="spellEnd"/>
      <w:r w:rsidRPr="00E410B8">
        <w:rPr>
          <w:rFonts w:asciiTheme="minorHAnsi" w:eastAsia="Times New Roman" w:hAnsiTheme="minorHAnsi" w:cstheme="minorHAnsi"/>
          <w:color w:val="000000"/>
          <w:sz w:val="14"/>
        </w:rPr>
        <w:t xml:space="preserve"> characterizes </w:t>
      </w:r>
      <w:r w:rsidRPr="00E410B8">
        <w:rPr>
          <w:rStyle w:val="Heading4Char"/>
          <w:rFonts w:asciiTheme="minorHAnsi" w:hAnsiTheme="minorHAnsi" w:cstheme="minorHAnsi"/>
          <w:highlight w:val="yellow"/>
          <w:u w:val="single"/>
        </w:rPr>
        <w:t>the reciprocity of the I-Thou relation</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and</w:t>
      </w:r>
      <w:r w:rsidRPr="00E410B8">
        <w:rPr>
          <w:rFonts w:asciiTheme="minorHAnsi" w:eastAsia="Times New Roman" w:hAnsiTheme="minorHAnsi" w:cstheme="minorHAnsi"/>
          <w:color w:val="000000"/>
          <w:sz w:val="14"/>
        </w:rPr>
        <w:t xml:space="preserve"> of the </w:t>
      </w:r>
      <w:r w:rsidRPr="00E410B8">
        <w:rPr>
          <w:rStyle w:val="Heading4Char"/>
          <w:rFonts w:asciiTheme="minorHAnsi" w:hAnsiTheme="minorHAnsi" w:cstheme="minorHAnsi"/>
          <w:u w:val="single"/>
        </w:rPr>
        <w:t>dialogue</w:t>
      </w:r>
      <w:r w:rsidRPr="00E410B8">
        <w:rPr>
          <w:rFonts w:asciiTheme="minorHAnsi" w:eastAsia="Times New Roman" w:hAnsiTheme="minorHAnsi" w:cstheme="minorHAnsi"/>
          <w:color w:val="000000"/>
          <w:sz w:val="14"/>
        </w:rPr>
        <w:t xml:space="preserve"> where I commit myself to the Thou just because it </w:t>
      </w:r>
      <w:r w:rsidRPr="00E410B8">
        <w:rPr>
          <w:rStyle w:val="Heading4Char"/>
          <w:rFonts w:asciiTheme="minorHAnsi" w:hAnsiTheme="minorHAnsi" w:cstheme="minorHAnsi"/>
          <w:highlight w:val="yellow"/>
          <w:u w:val="single"/>
        </w:rPr>
        <w:t xml:space="preserve">is </w:t>
      </w:r>
      <w:r w:rsidRPr="00E410B8">
        <w:rPr>
          <w:rStyle w:val="Style13ptBold"/>
          <w:rFonts w:asciiTheme="minorHAnsi" w:hAnsiTheme="minorHAnsi" w:cstheme="minorHAnsi"/>
          <w:highlight w:val="yellow"/>
        </w:rPr>
        <w:t>absolutely other. The</w:t>
      </w:r>
      <w:r w:rsidRPr="00E410B8">
        <w:rPr>
          <w:rStyle w:val="Heading4Char"/>
          <w:rFonts w:asciiTheme="minorHAnsi" w:hAnsiTheme="minorHAnsi" w:cstheme="minorHAnsi"/>
          <w:highlight w:val="yellow"/>
          <w:u w:val="single"/>
        </w:rPr>
        <w:t xml:space="preserve"> essence of the 'word' does not</w:t>
      </w:r>
      <w:r w:rsidRPr="00E410B8">
        <w:rPr>
          <w:rStyle w:val="Heading4Char"/>
          <w:rFonts w:asciiTheme="minorHAnsi" w:hAnsiTheme="minorHAnsi" w:cstheme="minorHAnsi"/>
          <w:u w:val="single"/>
        </w:rPr>
        <w:t xml:space="preserve"> initially </w:t>
      </w:r>
      <w:r w:rsidRPr="00E410B8">
        <w:rPr>
          <w:rStyle w:val="Heading4Char"/>
          <w:rFonts w:asciiTheme="minorHAnsi" w:hAnsiTheme="minorHAnsi" w:cstheme="minorHAnsi"/>
          <w:highlight w:val="yellow"/>
          <w:u w:val="single"/>
        </w:rPr>
        <w:t>consist in its objective meaning</w:t>
      </w:r>
      <w:r w:rsidRPr="00E410B8">
        <w:rPr>
          <w:rStyle w:val="Heading4Char"/>
          <w:rFonts w:asciiTheme="minorHAnsi" w:hAnsiTheme="minorHAnsi" w:cstheme="minorHAnsi"/>
          <w:u w:val="single"/>
        </w:rPr>
        <w:t xml:space="preserve"> or descriptive possibilities, but in the response that it elicits. The assertion is not true </w:t>
      </w:r>
      <w:r w:rsidRPr="00E410B8">
        <w:rPr>
          <w:rStyle w:val="Heading4Char"/>
          <w:rFonts w:asciiTheme="minorHAnsi" w:hAnsiTheme="minorHAnsi" w:cstheme="minorHAnsi"/>
          <w:highlight w:val="yellow"/>
          <w:u w:val="single"/>
        </w:rPr>
        <w:t>because the thought</w:t>
      </w:r>
      <w:r w:rsidRPr="00E410B8">
        <w:rPr>
          <w:rStyle w:val="Heading4Char"/>
          <w:rFonts w:asciiTheme="minorHAnsi" w:hAnsiTheme="minorHAnsi" w:cstheme="minorHAnsi"/>
          <w:u w:val="single"/>
        </w:rPr>
        <w:t xml:space="preserve"> that it expresses </w:t>
      </w:r>
      <w:r w:rsidRPr="00E410B8">
        <w:rPr>
          <w:rStyle w:val="Heading4Char"/>
          <w:rFonts w:asciiTheme="minorHAnsi" w:hAnsiTheme="minorHAnsi" w:cstheme="minorHAnsi"/>
          <w:highlight w:val="yellow"/>
          <w:u w:val="single"/>
        </w:rPr>
        <w:t>corresponds to the thing</w:t>
      </w:r>
      <w:r w:rsidRPr="00E410B8">
        <w:rPr>
          <w:rStyle w:val="Heading4Char"/>
          <w:rFonts w:asciiTheme="minorHAnsi" w:hAnsiTheme="minorHAnsi" w:cstheme="minorHAnsi"/>
          <w:u w:val="single"/>
        </w:rPr>
        <w:t xml:space="preserve"> or because it is revelatory of being. It is true only when it derives from the I-Thou relation identical with the ontological process itself. </w:t>
      </w:r>
      <w:r w:rsidRPr="00E410B8">
        <w:rPr>
          <w:rStyle w:val="Heading4Char"/>
          <w:rFonts w:asciiTheme="minorHAnsi" w:hAnsiTheme="minorHAnsi" w:cstheme="minorHAnsi"/>
          <w:highlight w:val="yellow"/>
          <w:u w:val="single"/>
        </w:rPr>
        <w:t xml:space="preserve">The assertion is true when it realizes the reciprocity of the relation by eliciting a response </w:t>
      </w:r>
      <w:r w:rsidRPr="00E410B8">
        <w:rPr>
          <w:rStyle w:val="Heading4Char"/>
          <w:rFonts w:asciiTheme="minorHAnsi" w:hAnsiTheme="minorHAnsi" w:cstheme="minorHAnsi"/>
          <w:u w:val="single"/>
        </w:rPr>
        <w:t xml:space="preserve">and singling out an individual who alone is capable of responding. </w:t>
      </w:r>
      <w:r w:rsidRPr="00E410B8">
        <w:rPr>
          <w:rFonts w:asciiTheme="minorHAnsi" w:hAnsiTheme="minorHAnsi" w:cstheme="minorHAnsi"/>
          <w:sz w:val="14"/>
          <w:szCs w:val="14"/>
        </w:rPr>
        <w:t>This conception of the truth has nothing in common with the static notion of truth as an expressible content</w:t>
      </w:r>
      <w:r w:rsidRPr="00E410B8">
        <w:rPr>
          <w:rStyle w:val="Heading4Char"/>
          <w:rFonts w:asciiTheme="minorHAnsi" w:hAnsiTheme="minorHAnsi" w:cstheme="minorHAnsi"/>
          <w:u w:val="single"/>
        </w:rPr>
        <w:t>.</w:t>
      </w:r>
      <w:r w:rsidRPr="00E410B8">
        <w:rPr>
          <w:rFonts w:asciiTheme="minorHAnsi" w:eastAsia="Times New Roman" w:hAnsiTheme="minorHAnsi" w:cstheme="minorHAnsi"/>
          <w:color w:val="000000"/>
          <w:sz w:val="14"/>
        </w:rPr>
        <w:t xml:space="preserve"> But it is not to be assumed that a </w:t>
      </w:r>
      <w:proofErr w:type="spellStart"/>
      <w:r w:rsidRPr="00E410B8">
        <w:rPr>
          <w:rFonts w:asciiTheme="minorHAnsi" w:eastAsia="Times New Roman" w:hAnsiTheme="minorHAnsi" w:cstheme="minorHAnsi"/>
          <w:color w:val="000000"/>
          <w:sz w:val="14"/>
        </w:rPr>
        <w:t>Heraclitian</w:t>
      </w:r>
      <w:proofErr w:type="spellEnd"/>
      <w:r w:rsidRPr="00E410B8">
        <w:rPr>
          <w:rFonts w:asciiTheme="minorHAnsi" w:eastAsia="Times New Roman" w:hAnsiTheme="minorHAnsi" w:cstheme="minorHAnsi"/>
          <w:color w:val="000000"/>
          <w:sz w:val="14"/>
        </w:rPr>
        <w:t xml:space="preserve"> or </w:t>
      </w:r>
      <w:proofErr w:type="spellStart"/>
      <w:r w:rsidRPr="00E410B8">
        <w:rPr>
          <w:rFonts w:asciiTheme="minorHAnsi" w:eastAsia="Times New Roman" w:hAnsiTheme="minorHAnsi" w:cstheme="minorHAnsi"/>
          <w:color w:val="000000"/>
          <w:sz w:val="14"/>
        </w:rPr>
        <w:t>Bergsonian</w:t>
      </w:r>
      <w:proofErr w:type="spellEnd"/>
      <w:r w:rsidRPr="00E410B8">
        <w:rPr>
          <w:rFonts w:asciiTheme="minorHAnsi" w:eastAsia="Times New Roman" w:hAnsiTheme="minorHAnsi" w:cstheme="minorHAnsi"/>
          <w:color w:val="000000"/>
          <w:sz w:val="14"/>
        </w:rPr>
        <w:t xml:space="preserve"> becoming, also inexpressible because </w:t>
      </w:r>
      <w:r w:rsidRPr="00E410B8">
        <w:rPr>
          <w:rStyle w:val="Heading4Char"/>
          <w:rFonts w:asciiTheme="minorHAnsi" w:hAnsiTheme="minorHAnsi" w:cstheme="minorHAnsi"/>
          <w:highlight w:val="yellow"/>
          <w:u w:val="single"/>
        </w:rPr>
        <w:t>the word</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w:t>
      </w:r>
      <w:r w:rsidRPr="00E410B8">
        <w:rPr>
          <w:rStyle w:val="Heading4Char"/>
          <w:rFonts w:asciiTheme="minorHAnsi" w:hAnsiTheme="minorHAnsi" w:cstheme="minorHAnsi"/>
          <w:u w:val="single"/>
        </w:rPr>
        <w:t xml:space="preserve"> necessarily </w:t>
      </w:r>
      <w:r w:rsidRPr="00E410B8">
        <w:rPr>
          <w:rStyle w:val="Heading4Char"/>
          <w:rFonts w:asciiTheme="minorHAnsi" w:hAnsiTheme="minorHAnsi" w:cstheme="minorHAnsi"/>
          <w:highlight w:val="yellow"/>
          <w:u w:val="single"/>
        </w:rPr>
        <w:t>a changeless entity and cannot apply to what is always changing</w:t>
      </w:r>
      <w:r w:rsidRPr="00E410B8">
        <w:rPr>
          <w:rStyle w:val="Heading4Char"/>
          <w:rFonts w:asciiTheme="minorHAnsi" w:hAnsiTheme="minorHAnsi" w:cstheme="minorHAnsi"/>
          <w:u w:val="single"/>
        </w:rPr>
        <w:t>, is the sole reality that may be opposed to immutable being</w:t>
      </w:r>
      <w:r w:rsidRPr="00E410B8">
        <w:rPr>
          <w:rFonts w:asciiTheme="minorHAnsi" w:eastAsia="Times New Roman" w:hAnsiTheme="minorHAnsi" w:cstheme="minorHAnsi"/>
          <w:color w:val="000000"/>
          <w:sz w:val="14"/>
        </w:rPr>
        <w:t xml:space="preserve">. For Buber describes a sphere of </w:t>
      </w:r>
      <w:r w:rsidRPr="00E410B8">
        <w:rPr>
          <w:rStyle w:val="Heading4Char"/>
          <w:rFonts w:asciiTheme="minorHAnsi" w:hAnsiTheme="minorHAnsi" w:cstheme="minorHAnsi"/>
          <w:highlight w:val="yellow"/>
          <w:u w:val="single"/>
        </w:rPr>
        <w:t>being</w:t>
      </w:r>
      <w:r w:rsidRPr="00E410B8">
        <w:rPr>
          <w:rFonts w:asciiTheme="minorHAnsi" w:eastAsia="Times New Roman" w:hAnsiTheme="minorHAnsi" w:cstheme="minorHAnsi"/>
          <w:color w:val="000000"/>
          <w:sz w:val="14"/>
        </w:rPr>
        <w:t xml:space="preserve"> which </w:t>
      </w:r>
      <w:r w:rsidRPr="00E410B8">
        <w:rPr>
          <w:rStyle w:val="Heading4Char"/>
          <w:rFonts w:asciiTheme="minorHAnsi" w:hAnsiTheme="minorHAnsi" w:cstheme="minorHAnsi"/>
          <w:u w:val="single"/>
        </w:rPr>
        <w:t xml:space="preserve">cannot be told because it </w:t>
      </w:r>
      <w:r w:rsidRPr="00E410B8">
        <w:rPr>
          <w:rStyle w:val="Heading4Char"/>
          <w:rFonts w:asciiTheme="minorHAnsi" w:hAnsiTheme="minorHAnsi" w:cstheme="minorHAnsi"/>
          <w:highlight w:val="yellow"/>
          <w:u w:val="single"/>
        </w:rPr>
        <w:t>is a living dialogue between individuals</w:t>
      </w:r>
      <w:r w:rsidRPr="00E410B8">
        <w:rPr>
          <w:rStyle w:val="Heading4Char"/>
          <w:rFonts w:asciiTheme="minorHAnsi" w:hAnsiTheme="minorHAnsi" w:cstheme="minorHAnsi"/>
          <w:u w:val="single"/>
        </w:rPr>
        <w:t xml:space="preserve"> who are not related as objective contents to one another</w:t>
      </w:r>
      <w:r w:rsidRPr="00E410B8">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E410B8">
        <w:rPr>
          <w:rStyle w:val="Heading4Char"/>
          <w:rFonts w:asciiTheme="minorHAnsi" w:hAnsiTheme="minorHAnsi" w:cstheme="minorHAnsi"/>
          <w:u w:val="single"/>
        </w:rPr>
        <w:t>To apprehend the other as a content is tantamount to relating oneself to him as an object and is to enter into an I-It relation instead. The notion of truth</w:t>
      </w:r>
      <w:r w:rsidRPr="00E410B8">
        <w:rPr>
          <w:rFonts w:asciiTheme="minorHAnsi" w:eastAsia="Times New Roman" w:hAnsiTheme="minorHAnsi" w:cstheme="minorHAnsi"/>
          <w:color w:val="000000"/>
          <w:sz w:val="14"/>
        </w:rPr>
        <w:t xml:space="preserve"> (with respect to which Buber's language is insufficiently didactic) </w:t>
      </w:r>
      <w:r w:rsidRPr="00E410B8">
        <w:rPr>
          <w:rStyle w:val="Heading4Char"/>
          <w:rFonts w:asciiTheme="minorHAnsi" w:hAnsiTheme="minorHAnsi" w:cstheme="minorHAnsi"/>
          <w:u w:val="single"/>
        </w:rPr>
        <w:t>is</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determinated</w:t>
      </w:r>
      <w:proofErr w:type="spellEnd"/>
      <w:r w:rsidRPr="00E410B8">
        <w:rPr>
          <w:rFonts w:asciiTheme="minorHAnsi" w:eastAsia="Times New Roman" w:hAnsiTheme="minorHAnsi" w:cstheme="minorHAnsi"/>
          <w:color w:val="000000"/>
          <w:sz w:val="14"/>
        </w:rPr>
        <w:t xml:space="preserve"> by the I-Thou relation </w:t>
      </w:r>
      <w:r w:rsidRPr="00E410B8">
        <w:rPr>
          <w:rStyle w:val="Heading4Char"/>
          <w:rFonts w:asciiTheme="minorHAnsi" w:hAnsiTheme="minorHAnsi" w:cstheme="minorHAnsi"/>
          <w:u w:val="single"/>
        </w:rPr>
        <w:t>construed as the fundamental relation to being.</w:t>
      </w:r>
      <w:r w:rsidRPr="00E410B8">
        <w:rPr>
          <w:rFonts w:asciiTheme="minorHAnsi" w:eastAsia="Times New Roman" w:hAnsiTheme="minorHAnsi" w:cstheme="minorHAnsi"/>
          <w:color w:val="000000"/>
          <w:sz w:val="14"/>
        </w:rPr>
        <w:t xml:space="preserve"> We must distinguish Truth possessed, Truth as an impersonal result, called also </w:t>
      </w:r>
      <w:r w:rsidRPr="00E410B8">
        <w:rPr>
          <w:rStyle w:val="Heading4Char"/>
          <w:rFonts w:asciiTheme="minorHAnsi" w:hAnsiTheme="minorHAnsi" w:cstheme="minorHAnsi"/>
          <w:u w:val="single"/>
        </w:rPr>
        <w:t>objective Truth</w:t>
      </w:r>
      <w:r w:rsidRPr="00E410B8">
        <w:rPr>
          <w:rFonts w:asciiTheme="minorHAnsi" w:eastAsia="Times New Roman" w:hAnsiTheme="minorHAnsi" w:cstheme="minorHAnsi"/>
          <w:color w:val="000000"/>
          <w:sz w:val="14"/>
        </w:rPr>
        <w:t xml:space="preserve"> (283) from the Truth as a "way of being," a manner of truly being which denotes God. But truth also </w:t>
      </w:r>
      <w:r w:rsidRPr="00E410B8">
        <w:rPr>
          <w:rStyle w:val="Heading4Char"/>
          <w:rFonts w:asciiTheme="minorHAnsi" w:hAnsiTheme="minorHAnsi" w:cstheme="minorHAnsi"/>
          <w:u w:val="single"/>
        </w:rPr>
        <w:t>signifies a "concrete attitude towards being,"</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Realverhältnis</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zum</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Seienden</w:t>
      </w:r>
      <w:proofErr w:type="spellEnd"/>
      <w:r w:rsidRPr="00E410B8">
        <w:rPr>
          <w:rFonts w:asciiTheme="minorHAnsi" w:eastAsia="Times New Roman" w:hAnsiTheme="minorHAnsi" w:cstheme="minorHAnsi"/>
          <w:color w:val="000000"/>
          <w:sz w:val="14"/>
        </w:rPr>
        <w:t xml:space="preserve">" (198-199) </w:t>
      </w:r>
      <w:r w:rsidRPr="00E410B8">
        <w:rPr>
          <w:rStyle w:val="Heading4Char"/>
          <w:rFonts w:asciiTheme="minorHAnsi" w:hAnsiTheme="minorHAnsi" w:cstheme="minorHAnsi"/>
          <w:u w:val="single"/>
        </w:rPr>
        <w:t>and the living test which verifies it</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BewAhrung</w:t>
      </w:r>
      <w:proofErr w:type="spellEnd"/>
      <w:r w:rsidRPr="00E410B8">
        <w:rPr>
          <w:rFonts w:asciiTheme="minorHAnsi" w:eastAsia="Times New Roman" w:hAnsiTheme="minorHAnsi" w:cstheme="minorHAnsi"/>
          <w:color w:val="000000"/>
          <w:sz w:val="14"/>
        </w:rPr>
        <w:t>). "</w:t>
      </w:r>
      <w:r w:rsidRPr="00E410B8">
        <w:rPr>
          <w:rStyle w:val="Heading4Char"/>
          <w:rFonts w:asciiTheme="minorHAnsi" w:hAnsiTheme="minorHAnsi" w:cstheme="minorHAnsi"/>
          <w:highlight w:val="yellow"/>
          <w:u w:val="single"/>
        </w:rPr>
        <w:t>To know signifies</w:t>
      </w:r>
      <w:r w:rsidRPr="00E410B8">
        <w:rPr>
          <w:rStyle w:val="Heading4Char"/>
          <w:rFonts w:asciiTheme="minorHAnsi" w:hAnsiTheme="minorHAnsi" w:cstheme="minorHAnsi"/>
          <w:u w:val="single"/>
        </w:rPr>
        <w:t xml:space="preserve"> for the creature </w:t>
      </w:r>
      <w:r w:rsidRPr="00E410B8">
        <w:rPr>
          <w:rStyle w:val="Heading4Char"/>
          <w:rFonts w:asciiTheme="minorHAnsi" w:hAnsiTheme="minorHAnsi" w:cstheme="minorHAnsi"/>
          <w:highlight w:val="yellow"/>
          <w:u w:val="single"/>
        </w:rPr>
        <w:t>to fulfill a relation with being</w:t>
      </w:r>
      <w:r w:rsidRPr="00E410B8">
        <w:rPr>
          <w:rFonts w:asciiTheme="minorHAnsi" w:eastAsia="Times New Roman" w:hAnsiTheme="minorHAnsi" w:cstheme="minorHAnsi"/>
          <w:color w:val="000000"/>
          <w:sz w:val="14"/>
        </w:rPr>
        <w:t>, for everyone in his own particular way, sincerely (</w:t>
      </w:r>
      <w:proofErr w:type="spellStart"/>
      <w:r w:rsidRPr="00E410B8">
        <w:rPr>
          <w:rFonts w:asciiTheme="minorHAnsi" w:eastAsia="Times New Roman" w:hAnsiTheme="minorHAnsi" w:cstheme="minorHAnsi"/>
          <w:color w:val="000000"/>
          <w:sz w:val="14"/>
        </w:rPr>
        <w:t>wahrhaft</w:t>
      </w:r>
      <w:proofErr w:type="spellEnd"/>
      <w:r w:rsidRPr="00E410B8">
        <w:rPr>
          <w:rFonts w:asciiTheme="minorHAnsi" w:eastAsia="Times New Roman" w:hAnsiTheme="minorHAnsi" w:cstheme="minorHAnsi"/>
          <w:color w:val="000000"/>
          <w:sz w:val="14"/>
        </w:rPr>
        <w:t xml:space="preserve">) and </w:t>
      </w:r>
      <w:r w:rsidRPr="00E410B8">
        <w:rPr>
          <w:rStyle w:val="Heading4Char"/>
          <w:rFonts w:asciiTheme="minorHAnsi" w:hAnsiTheme="minorHAnsi" w:cstheme="minorHAnsi"/>
          <w:u w:val="single"/>
        </w:rPr>
        <w:t xml:space="preserve">with complete responsibility, accepting it on faith in all its various manifestations and therefore open to its real possibilities, </w:t>
      </w:r>
      <w:r w:rsidRPr="00E410B8">
        <w:rPr>
          <w:rStyle w:val="Heading4Char"/>
          <w:rFonts w:asciiTheme="minorHAnsi" w:hAnsiTheme="minorHAnsi" w:cstheme="minorHAnsi"/>
          <w:highlight w:val="yellow"/>
          <w:u w:val="single"/>
        </w:rPr>
        <w:t>integrating these experiences according to</w:t>
      </w:r>
      <w:r w:rsidRPr="00E410B8">
        <w:rPr>
          <w:rStyle w:val="Heading4Char"/>
          <w:rFonts w:asciiTheme="minorHAnsi" w:hAnsiTheme="minorHAnsi" w:cstheme="minorHAnsi"/>
          <w:u w:val="single"/>
        </w:rPr>
        <w:t xml:space="preserve"> its own </w:t>
      </w:r>
      <w:r w:rsidRPr="00E410B8">
        <w:rPr>
          <w:rStyle w:val="Heading4Char"/>
          <w:rFonts w:asciiTheme="minorHAnsi" w:hAnsiTheme="minorHAnsi" w:cstheme="minorHAnsi"/>
          <w:highlight w:val="yellow"/>
          <w:u w:val="single"/>
        </w:rPr>
        <w:t>nature</w:t>
      </w:r>
      <w:r w:rsidRPr="00E410B8">
        <w:rPr>
          <w:rStyle w:val="Heading4Char"/>
          <w:rFonts w:asciiTheme="minorHAnsi" w:hAnsiTheme="minorHAnsi" w:cstheme="minorHAnsi"/>
          <w:u w:val="single"/>
        </w:rPr>
        <w:t>. It is only in this way that the living truth emerges and can be preserved." (283)</w:t>
      </w:r>
    </w:p>
    <w:p w14:paraId="7225B7C5"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C] Normativity: nobody would agree to engage in an ethical relationship that arbitrarily discriminated against them, so reciprocal relations are key because both parties enter with the expectation of equal treatment. </w:t>
      </w:r>
    </w:p>
    <w:p w14:paraId="2C080770" w14:textId="7777777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 xml:space="preserve">Thus the standard is </w:t>
      </w:r>
      <w:r>
        <w:rPr>
          <w:rFonts w:asciiTheme="minorHAnsi" w:hAnsiTheme="minorHAnsi" w:cstheme="minorHAnsi"/>
        </w:rPr>
        <w:t>Buberian ethics</w:t>
      </w:r>
      <w:r w:rsidRPr="00E410B8">
        <w:rPr>
          <w:rFonts w:asciiTheme="minorHAnsi" w:hAnsiTheme="minorHAnsi" w:cstheme="minorHAnsi"/>
        </w:rPr>
        <w:t xml:space="preserve">. Even if your framework is the correct moral system, we </w:t>
      </w:r>
      <w:proofErr w:type="spellStart"/>
      <w:r w:rsidRPr="00E410B8">
        <w:rPr>
          <w:rFonts w:asciiTheme="minorHAnsi" w:hAnsiTheme="minorHAnsi" w:cstheme="minorHAnsi"/>
        </w:rPr>
        <w:t>cant</w:t>
      </w:r>
      <w:proofErr w:type="spellEnd"/>
      <w:r w:rsidRPr="00E410B8">
        <w:rPr>
          <w:rFonts w:asciiTheme="minorHAnsi" w:hAnsiTheme="minorHAnsi" w:cstheme="minorHAnsi"/>
        </w:rPr>
        <w:t xml:space="preserve"> access it without reciprocal relations, so my offense comes first as a side constraint. Prefer:</w:t>
      </w:r>
    </w:p>
    <w:p w14:paraId="0C371260" w14:textId="769249B7"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[1] The negative must concede the affirmative framework</w:t>
      </w:r>
      <w:r>
        <w:rPr>
          <w:rFonts w:asciiTheme="minorHAnsi" w:hAnsiTheme="minorHAnsi" w:cstheme="minorHAnsi"/>
        </w:rPr>
        <w:t xml:space="preserve"> if it is about reciprocal relations</w:t>
      </w:r>
      <w:r w:rsidRPr="00E410B8">
        <w:rPr>
          <w:rFonts w:asciiTheme="minorHAnsi" w:hAnsiTheme="minorHAnsi" w:cstheme="minorHAnsi"/>
        </w:rPr>
        <w:t xml:space="preserve">. </w:t>
      </w:r>
    </w:p>
    <w:p w14:paraId="74CFE2F0" w14:textId="2EDD304A" w:rsidR="001F547E" w:rsidRDefault="001F547E" w:rsidP="001F547E">
      <w:pPr>
        <w:pStyle w:val="Heading4"/>
        <w:rPr>
          <w:rFonts w:eastAsia="Calibri" w:cs="Times New Roman"/>
          <w:sz w:val="12"/>
        </w:rPr>
      </w:pPr>
      <w:r w:rsidRPr="00E410B8">
        <w:rPr>
          <w:rFonts w:asciiTheme="minorHAnsi" w:hAnsiTheme="minorHAnsi" w:cstheme="minorHAnsi"/>
        </w:rPr>
        <w:t>[</w:t>
      </w:r>
      <w:r>
        <w:rPr>
          <w:rFonts w:asciiTheme="minorHAnsi" w:hAnsiTheme="minorHAnsi" w:cstheme="minorHAnsi"/>
        </w:rPr>
        <w:t>2</w:t>
      </w:r>
      <w:r w:rsidRPr="00E410B8">
        <w:rPr>
          <w:rFonts w:asciiTheme="minorHAnsi" w:hAnsiTheme="minorHAnsi" w:cstheme="minorHAnsi"/>
        </w:rPr>
        <w:t xml:space="preserve">] </w:t>
      </w:r>
      <w:r>
        <w:rPr>
          <w:rFonts w:eastAsia="SimSun"/>
          <w:lang w:eastAsia="zh-CN"/>
        </w:rPr>
        <w:t xml:space="preserve">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7C89A0F" w14:textId="2685DF32" w:rsidR="001F547E" w:rsidRPr="001F547E" w:rsidRDefault="001F547E" w:rsidP="001F547E">
      <w:pPr>
        <w:pStyle w:val="Heading4"/>
      </w:pPr>
      <w:r>
        <w:t xml:space="preserve">7. </w:t>
      </w:r>
      <w:r>
        <w:rPr>
          <w:rFonts w:eastAsia="Times New Roman" w:cs="Times New Roman"/>
          <w:szCs w:val="24"/>
        </w:rPr>
        <w:t xml:space="preserve">Psychology – Agents intuitively prefer intent.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sz w:val="12"/>
          <w:szCs w:val="12"/>
        </w:rPr>
        <w:t xml:space="preserve">J </w:t>
      </w:r>
      <w:proofErr w:type="spellStart"/>
      <w:r w:rsidRPr="00F20C29">
        <w:rPr>
          <w:i/>
          <w:sz w:val="12"/>
          <w:szCs w:val="12"/>
        </w:rPr>
        <w:t>Consum</w:t>
      </w:r>
      <w:proofErr w:type="spellEnd"/>
      <w:r w:rsidRPr="00F20C29">
        <w:rPr>
          <w:i/>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294956">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294956">
        <w:rPr>
          <w:highlight w:val="yellow"/>
          <w:u w:val="single"/>
        </w:rPr>
        <w:t>magnify</w:t>
      </w:r>
      <w:r w:rsidRPr="00F20C29">
        <w:rPr>
          <w:u w:val="single"/>
        </w:rPr>
        <w:t xml:space="preserve"> the intensity of </w:t>
      </w:r>
      <w:r w:rsidRPr="00294956">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294956">
        <w:rPr>
          <w:highlight w:val="yellow"/>
          <w:u w:val="single"/>
        </w:rPr>
        <w:t>that</w:t>
      </w:r>
      <w:r w:rsidRPr="00F20C29">
        <w:rPr>
          <w:u w:val="single"/>
        </w:rPr>
        <w:t xml:space="preserve"> perceptions of personal causation </w:t>
      </w:r>
      <w:r w:rsidRPr="00294956">
        <w:rPr>
          <w:highlight w:val="yellow"/>
          <w:u w:val="single"/>
        </w:rPr>
        <w:t>intensify</w:t>
      </w:r>
      <w:r w:rsidRPr="00F20C29">
        <w:rPr>
          <w:u w:val="single"/>
        </w:rPr>
        <w:t xml:space="preserve"> </w:t>
      </w:r>
      <w:r w:rsidRPr="00294956">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294956">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294956">
        <w:rPr>
          <w:highlight w:val="yellow"/>
          <w:u w:val="single"/>
        </w:rPr>
        <w:t>confronted with choices that detrimentally affect</w:t>
      </w:r>
      <w:r w:rsidRPr="00F20C29">
        <w:rPr>
          <w:u w:val="single"/>
        </w:rPr>
        <w:t xml:space="preserve"> their </w:t>
      </w:r>
      <w:r w:rsidRPr="00294956">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294956">
        <w:rPr>
          <w:highlight w:val="yellow"/>
          <w:u w:val="single"/>
        </w:rPr>
        <w:t>desire for</w:t>
      </w:r>
      <w:r w:rsidRPr="00F20C29">
        <w:rPr>
          <w:u w:val="single"/>
        </w:rPr>
        <w:t xml:space="preserve"> </w:t>
      </w:r>
      <w:r w:rsidRPr="00294956">
        <w:rPr>
          <w:highlight w:val="yellow"/>
          <w:u w:val="single"/>
        </w:rPr>
        <w:t>choice in spite of its</w:t>
      </w:r>
      <w:r w:rsidRPr="00F20C29">
        <w:rPr>
          <w:u w:val="single"/>
        </w:rPr>
        <w:t xml:space="preserve"> negative </w:t>
      </w:r>
      <w:r w:rsidRPr="00294956">
        <w:rPr>
          <w:highlight w:val="yellow"/>
          <w:u w:val="single"/>
        </w:rPr>
        <w:t>consequences can be attributed to</w:t>
      </w:r>
      <w:r w:rsidRPr="00F20C29">
        <w:rPr>
          <w:u w:val="single"/>
        </w:rPr>
        <w:t xml:space="preserve"> consumers’ belief that they will maximize subjective utility by </w:t>
      </w:r>
      <w:r w:rsidRPr="00294956">
        <w:rPr>
          <w:highlight w:val="yellow"/>
          <w:u w:val="single"/>
        </w:rPr>
        <w:t>selecting the option that</w:t>
      </w:r>
      <w:r w:rsidRPr="00F20C29">
        <w:rPr>
          <w:u w:val="single"/>
        </w:rPr>
        <w:t xml:space="preserve"> best </w:t>
      </w:r>
      <w:r w:rsidRPr="00294956">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p>
    <w:p w14:paraId="25CAF93C" w14:textId="145BEDC0" w:rsidR="001F547E" w:rsidRPr="00E410B8" w:rsidRDefault="001F547E" w:rsidP="001F547E">
      <w:pPr>
        <w:pStyle w:val="Heading4"/>
        <w:rPr>
          <w:rFonts w:asciiTheme="minorHAnsi" w:hAnsiTheme="minorHAnsi" w:cstheme="minorHAnsi"/>
        </w:rPr>
      </w:pPr>
      <w:r w:rsidRPr="00E410B8">
        <w:rPr>
          <w:rFonts w:asciiTheme="minorHAnsi" w:hAnsiTheme="minorHAnsi" w:cstheme="minorHAnsi"/>
        </w:rPr>
        <w:t>[</w:t>
      </w:r>
      <w:r>
        <w:rPr>
          <w:rFonts w:asciiTheme="minorHAnsi" w:hAnsiTheme="minorHAnsi" w:cstheme="minorHAnsi"/>
        </w:rPr>
        <w:t>3</w:t>
      </w:r>
      <w:r w:rsidRPr="00E410B8">
        <w:rPr>
          <w:rFonts w:asciiTheme="minorHAnsi" w:hAnsiTheme="minorHAnsi" w:cstheme="minorHAnsi"/>
        </w:rPr>
        <w:t xml:space="preserve">] Ideal theory is key: </w:t>
      </w:r>
    </w:p>
    <w:p w14:paraId="76C826B8" w14:textId="77777777" w:rsidR="001F547E" w:rsidRPr="00714038" w:rsidRDefault="001F547E" w:rsidP="001F547E">
      <w:pPr>
        <w:pStyle w:val="Heading2"/>
      </w:pPr>
      <w:r>
        <w:t>Offense</w:t>
      </w:r>
    </w:p>
    <w:p w14:paraId="77825C53" w14:textId="6CE25593" w:rsidR="001F547E" w:rsidRPr="00714038" w:rsidRDefault="001F547E" w:rsidP="001F547E">
      <w:pPr>
        <w:keepNext/>
        <w:keepLines/>
        <w:spacing w:before="40" w:after="0"/>
        <w:outlineLvl w:val="3"/>
        <w:rPr>
          <w:rFonts w:eastAsia="Times New Roman"/>
          <w:b/>
          <w:iCs/>
          <w:sz w:val="26"/>
        </w:rPr>
      </w:pPr>
      <w:r w:rsidRPr="00714038">
        <w:rPr>
          <w:rFonts w:eastAsia="Times New Roman"/>
          <w:b/>
          <w:iCs/>
          <w:sz w:val="26"/>
        </w:rPr>
        <w:t xml:space="preserve">[1] IP rights structurally prevent all people from accessing the same intellectual </w:t>
      </w:r>
      <w:r>
        <w:rPr>
          <w:rFonts w:eastAsia="Times New Roman"/>
          <w:b/>
          <w:iCs/>
          <w:sz w:val="26"/>
        </w:rPr>
        <w:t>rights</w:t>
      </w:r>
      <w:r w:rsidRPr="00714038">
        <w:rPr>
          <w:rFonts w:eastAsia="Times New Roman"/>
          <w:b/>
          <w:iCs/>
          <w:sz w:val="26"/>
        </w:rPr>
        <w:t xml:space="preserve"> by not giving life-saving medication to poorer nations</w:t>
      </w:r>
      <w:r>
        <w:rPr>
          <w:rFonts w:eastAsia="Times New Roman"/>
          <w:b/>
          <w:iCs/>
          <w:sz w:val="26"/>
        </w:rPr>
        <w:t xml:space="preserve"> which means relations between people are not reciprocal</w:t>
      </w:r>
      <w:r w:rsidRPr="00714038">
        <w:rPr>
          <w:rFonts w:eastAsia="Times New Roman"/>
          <w:b/>
          <w:iCs/>
          <w:sz w:val="26"/>
        </w:rPr>
        <w:t xml:space="preserve">. </w:t>
      </w:r>
    </w:p>
    <w:p w14:paraId="5F1CC32D" w14:textId="77777777" w:rsidR="001F547E" w:rsidRPr="00714038" w:rsidRDefault="001F547E" w:rsidP="001F547E">
      <w:pPr>
        <w:rPr>
          <w:rFonts w:eastAsia="Calibri"/>
        </w:rPr>
      </w:pPr>
      <w:r w:rsidRPr="00714038">
        <w:rPr>
          <w:rFonts w:eastAsia="Calibri"/>
          <w:b/>
          <w:bCs/>
          <w:sz w:val="26"/>
          <w:szCs w:val="26"/>
        </w:rPr>
        <w:t>Morabito 15</w:t>
      </w:r>
      <w:r w:rsidRPr="00714038">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rsidRPr="00714038">
        <w:rPr>
          <w:rFonts w:eastAsia="Calibri"/>
        </w:rPr>
        <w:t>ahs</w:t>
      </w:r>
      <w:proofErr w:type="spellEnd"/>
      <w:r w:rsidRPr="00714038">
        <w:rPr>
          <w:rFonts w:eastAsia="Calibri"/>
        </w:rPr>
        <w:t xml:space="preserve"> </w:t>
      </w:r>
      <w:proofErr w:type="spellStart"/>
      <w:r w:rsidRPr="00714038">
        <w:rPr>
          <w:rFonts w:eastAsia="Calibri"/>
        </w:rPr>
        <w:t>emi</w:t>
      </w:r>
      <w:proofErr w:type="spellEnd"/>
    </w:p>
    <w:p w14:paraId="6D788C42" w14:textId="77777777" w:rsidR="001F547E" w:rsidRPr="00714038" w:rsidRDefault="001F547E" w:rsidP="001F547E">
      <w:pPr>
        <w:rPr>
          <w:rFonts w:eastAsia="Calibri"/>
          <w:sz w:val="12"/>
        </w:rPr>
      </w:pPr>
      <w:r w:rsidRPr="00714038">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714038">
        <w:rPr>
          <w:rFonts w:eastAsia="Calibri"/>
          <w:sz w:val="12"/>
        </w:rPr>
        <w:t>principles.lT</w:t>
      </w:r>
      <w:proofErr w:type="spellEnd"/>
      <w:r w:rsidRPr="00714038">
        <w:rPr>
          <w:rFonts w:eastAsia="Calibri"/>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714038">
        <w:rPr>
          <w:rFonts w:eastAsia="Calibri"/>
          <w:sz w:val="12"/>
        </w:rPr>
        <w:t>right.le</w:t>
      </w:r>
      <w:proofErr w:type="spellEnd"/>
      <w:r w:rsidRPr="00714038">
        <w:rPr>
          <w:rFonts w:eastAsia="Calibri"/>
          <w:sz w:val="12"/>
        </w:rPr>
        <w:t xml:space="preserve"> This view aligns with Nussbaum who takes a capabilities view which is based on the idea that well-being is "of vital moral importance [and]... </w:t>
      </w:r>
      <w:r w:rsidRPr="00714038">
        <w:rPr>
          <w:rFonts w:eastAsia="Calibri"/>
          <w:bCs/>
          <w:u w:val="single"/>
        </w:rPr>
        <w:t>individuals must have real opportunities to live well and to flourish as human beings.</w:t>
      </w:r>
      <w:r w:rsidRPr="00714038">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714038">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714038">
        <w:rPr>
          <w:rFonts w:eastAsia="Calibri"/>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714038">
        <w:rPr>
          <w:rFonts w:eastAsia="Calibri"/>
          <w:sz w:val="12"/>
        </w:rPr>
        <w:t>retrovirals</w:t>
      </w:r>
      <w:proofErr w:type="spellEnd"/>
      <w:r w:rsidRPr="00714038">
        <w:rPr>
          <w:rFonts w:eastAsia="Calibri"/>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714038">
        <w:rPr>
          <w:rFonts w:eastAsia="Calibri"/>
          <w:bCs/>
          <w:highlight w:val="yellow"/>
          <w:u w:val="single"/>
        </w:rPr>
        <w:t>The ongoing tension</w:t>
      </w:r>
      <w:r w:rsidRPr="00714038">
        <w:rPr>
          <w:rFonts w:eastAsia="Calibri"/>
          <w:bCs/>
          <w:u w:val="single"/>
        </w:rPr>
        <w:t xml:space="preserve"> </w:t>
      </w:r>
      <w:r w:rsidRPr="00714038">
        <w:rPr>
          <w:rFonts w:eastAsia="Calibri"/>
          <w:bCs/>
          <w:highlight w:val="yellow"/>
          <w:u w:val="single"/>
        </w:rPr>
        <w:t>between</w:t>
      </w:r>
      <w:r w:rsidRPr="00714038">
        <w:rPr>
          <w:rFonts w:eastAsia="Calibri"/>
          <w:bCs/>
          <w:u w:val="single"/>
        </w:rPr>
        <w:t xml:space="preserve"> the fight against </w:t>
      </w:r>
      <w:r w:rsidRPr="00714038">
        <w:rPr>
          <w:rFonts w:eastAsia="Calibri"/>
          <w:bCs/>
          <w:highlight w:val="yellow"/>
          <w:u w:val="single"/>
        </w:rPr>
        <w:t>poverty and IP rights</w:t>
      </w:r>
      <w:r w:rsidRPr="00714038">
        <w:rPr>
          <w:rFonts w:eastAsia="Calibri"/>
          <w:bCs/>
          <w:u w:val="single"/>
        </w:rPr>
        <w:t xml:space="preserve"> continues to </w:t>
      </w:r>
      <w:r w:rsidRPr="00714038">
        <w:rPr>
          <w:rFonts w:eastAsia="Calibri"/>
          <w:bCs/>
          <w:highlight w:val="yellow"/>
          <w:u w:val="single"/>
        </w:rPr>
        <w:t>persist at the mercy of</w:t>
      </w:r>
      <w:r w:rsidRPr="00714038">
        <w:rPr>
          <w:rFonts w:eastAsia="Calibri"/>
          <w:bCs/>
          <w:u w:val="single"/>
        </w:rPr>
        <w:t xml:space="preserve"> humans in </w:t>
      </w:r>
      <w:r w:rsidRPr="00714038">
        <w:rPr>
          <w:rFonts w:eastAsia="Calibri"/>
          <w:bCs/>
          <w:highlight w:val="yellow"/>
          <w:u w:val="single"/>
        </w:rPr>
        <w:t>poorer nations</w:t>
      </w:r>
      <w:r w:rsidRPr="00714038">
        <w:rPr>
          <w:rFonts w:eastAsia="Calibri"/>
          <w:bCs/>
          <w:u w:val="single"/>
        </w:rPr>
        <w:t xml:space="preserve"> who are </w:t>
      </w:r>
      <w:r w:rsidRPr="00714038">
        <w:rPr>
          <w:rFonts w:eastAsia="Calibri"/>
          <w:bCs/>
          <w:highlight w:val="yellow"/>
          <w:u w:val="single"/>
        </w:rPr>
        <w:t>unable to afford medications</w:t>
      </w:r>
      <w:r w:rsidRPr="00714038">
        <w:rPr>
          <w:rFonts w:eastAsia="Calibri"/>
          <w:bCs/>
          <w:u w:val="single"/>
        </w:rPr>
        <w:t xml:space="preserve"> to cure their illnesses and diseases </w:t>
      </w:r>
      <w:r w:rsidRPr="00714038">
        <w:rPr>
          <w:rFonts w:eastAsia="Calibri"/>
          <w:bCs/>
          <w:highlight w:val="yellow"/>
          <w:u w:val="single"/>
        </w:rPr>
        <w:t>which hinders maximum</w:t>
      </w:r>
      <w:r w:rsidRPr="00714038">
        <w:rPr>
          <w:rFonts w:eastAsia="Calibri"/>
          <w:bCs/>
          <w:u w:val="single"/>
        </w:rPr>
        <w:t xml:space="preserve"> human </w:t>
      </w:r>
      <w:r w:rsidRPr="00714038">
        <w:rPr>
          <w:rFonts w:eastAsia="Calibri"/>
          <w:b/>
          <w:iCs/>
          <w:highlight w:val="yellow"/>
          <w:u w:val="single"/>
        </w:rPr>
        <w:t>f</w:t>
      </w:r>
      <w:r w:rsidRPr="00714038">
        <w:rPr>
          <w:rFonts w:eastAsia="Calibri"/>
          <w:bCs/>
          <w:highlight w:val="yellow"/>
          <w:u w:val="single"/>
        </w:rPr>
        <w:t>lourishing and does not express good character.</w:t>
      </w:r>
      <w:r w:rsidRPr="00714038">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714038">
        <w:rPr>
          <w:rFonts w:eastAsia="Calibri"/>
          <w:bCs/>
          <w:highlight w:val="yellow"/>
          <w:u w:val="single"/>
        </w:rPr>
        <w:t>every person should have the ability to live a flourishing life yet the IP movement has placed limitations on what a person can do</w:t>
      </w:r>
      <w:r w:rsidRPr="00714038">
        <w:rPr>
          <w:rFonts w:eastAsia="Calibri"/>
          <w:bCs/>
          <w:u w:val="single"/>
        </w:rPr>
        <w:t xml:space="preserve"> and be as a result of continued poverty.33</w:t>
      </w:r>
    </w:p>
    <w:p w14:paraId="3B02C74A" w14:textId="44C340D0" w:rsidR="00A95652" w:rsidRDefault="001F547E" w:rsidP="001F547E">
      <w:pPr>
        <w:pStyle w:val="Heading4"/>
      </w:pPr>
      <w:r>
        <w:t xml:space="preserve">[2] Property rights </w:t>
      </w:r>
      <w:proofErr w:type="spellStart"/>
      <w:r>
        <w:t>dont</w:t>
      </w:r>
      <w:proofErr w:type="spellEnd"/>
      <w:r>
        <w:t xml:space="preserve"> treat people as equal – assumes that some people have a divine right to help other people. This is because if you have property rights you have more power </w:t>
      </w:r>
      <w:proofErr w:type="spellStart"/>
      <w:r>
        <w:t>then</w:t>
      </w:r>
      <w:proofErr w:type="spellEnd"/>
      <w:r>
        <w:t xml:space="preserve"> people who don’t because you have access and they don’t. It also asserts that the people who came up with the idea are better than others.</w:t>
      </w:r>
    </w:p>
    <w:p w14:paraId="3C56D638" w14:textId="25BCA436" w:rsidR="001F547E" w:rsidRPr="001F547E" w:rsidRDefault="001F547E" w:rsidP="001F547E"/>
    <w:sectPr w:rsidR="001F547E" w:rsidRPr="001F54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5C34" w14:textId="77777777" w:rsidR="00AD12EF" w:rsidRDefault="00AD12EF" w:rsidP="001F547E">
      <w:pPr>
        <w:spacing w:after="0" w:line="240" w:lineRule="auto"/>
      </w:pPr>
      <w:r>
        <w:separator/>
      </w:r>
    </w:p>
  </w:endnote>
  <w:endnote w:type="continuationSeparator" w:id="0">
    <w:p w14:paraId="496F4E76" w14:textId="77777777" w:rsidR="00AD12EF" w:rsidRDefault="00AD12EF" w:rsidP="001F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41A0" w14:textId="77777777" w:rsidR="00AD12EF" w:rsidRDefault="00AD12EF" w:rsidP="001F547E">
      <w:pPr>
        <w:spacing w:after="0" w:line="240" w:lineRule="auto"/>
      </w:pPr>
      <w:r>
        <w:separator/>
      </w:r>
    </w:p>
  </w:footnote>
  <w:footnote w:type="continuationSeparator" w:id="0">
    <w:p w14:paraId="7E6BCBCF" w14:textId="77777777" w:rsidR="00AD12EF" w:rsidRDefault="00AD12EF" w:rsidP="001F5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82537794384"/>
    <w:docVar w:name="VerbatimVersion" w:val="5.1"/>
  </w:docVars>
  <w:rsids>
    <w:rsidRoot w:val="001F547E"/>
    <w:rsid w:val="000139A3"/>
    <w:rsid w:val="000A4670"/>
    <w:rsid w:val="000D7249"/>
    <w:rsid w:val="00100833"/>
    <w:rsid w:val="00104529"/>
    <w:rsid w:val="00105942"/>
    <w:rsid w:val="00107396"/>
    <w:rsid w:val="00144A4C"/>
    <w:rsid w:val="00176AB0"/>
    <w:rsid w:val="00177B7D"/>
    <w:rsid w:val="0018322D"/>
    <w:rsid w:val="001B5776"/>
    <w:rsid w:val="001E527A"/>
    <w:rsid w:val="001F547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1BB9"/>
    <w:rsid w:val="008B3ECB"/>
    <w:rsid w:val="008B4E85"/>
    <w:rsid w:val="008C1B2E"/>
    <w:rsid w:val="0091627E"/>
    <w:rsid w:val="0097032B"/>
    <w:rsid w:val="009D2EAD"/>
    <w:rsid w:val="009D54B2"/>
    <w:rsid w:val="009E1922"/>
    <w:rsid w:val="009E7A8B"/>
    <w:rsid w:val="009F7ED2"/>
    <w:rsid w:val="00A93661"/>
    <w:rsid w:val="00A95652"/>
    <w:rsid w:val="00AC0AB8"/>
    <w:rsid w:val="00AD107A"/>
    <w:rsid w:val="00AD12E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11D7D"/>
  <w15:chartTrackingRefBased/>
  <w15:docId w15:val="{E4B3B33E-0611-4F5D-892F-B682F480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1BB9"/>
    <w:rPr>
      <w:rFonts w:ascii="Calibri" w:hAnsi="Calibri" w:cs="Calibri"/>
    </w:rPr>
  </w:style>
  <w:style w:type="paragraph" w:styleId="Heading1">
    <w:name w:val="heading 1"/>
    <w:aliases w:val="Pocket"/>
    <w:basedOn w:val="Normal"/>
    <w:next w:val="Normal"/>
    <w:link w:val="Heading1Char"/>
    <w:qFormat/>
    <w:rsid w:val="008B1B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1B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1B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B1B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1B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BB9"/>
  </w:style>
  <w:style w:type="character" w:customStyle="1" w:styleId="Heading1Char">
    <w:name w:val="Heading 1 Char"/>
    <w:aliases w:val="Pocket Char"/>
    <w:basedOn w:val="DefaultParagraphFont"/>
    <w:link w:val="Heading1"/>
    <w:rsid w:val="008B1B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1B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1BB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B1BB9"/>
    <w:rPr>
      <w:rFonts w:ascii="Calibri" w:eastAsiaTheme="majorEastAsia" w:hAnsi="Calibri" w:cstheme="majorBidi"/>
      <w:b/>
      <w:iCs/>
      <w:sz w:val="26"/>
    </w:rPr>
  </w:style>
  <w:style w:type="character" w:styleId="Emphasis">
    <w:name w:val="Emphasis"/>
    <w:basedOn w:val="DefaultParagraphFont"/>
    <w:uiPriority w:val="7"/>
    <w:qFormat/>
    <w:rsid w:val="008B1BB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B1BB9"/>
    <w:rPr>
      <w:b/>
      <w:bCs/>
      <w:sz w:val="26"/>
      <w:u w:val="single"/>
    </w:rPr>
  </w:style>
  <w:style w:type="character" w:customStyle="1" w:styleId="StyleUnderline">
    <w:name w:val="Style Underline"/>
    <w:aliases w:val="Underline"/>
    <w:basedOn w:val="DefaultParagraphFont"/>
    <w:uiPriority w:val="6"/>
    <w:qFormat/>
    <w:rsid w:val="008B1BB9"/>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B1BB9"/>
    <w:rPr>
      <w:color w:val="auto"/>
      <w:u w:val="none"/>
    </w:rPr>
  </w:style>
  <w:style w:type="character" w:styleId="FollowedHyperlink">
    <w:name w:val="FollowedHyperlink"/>
    <w:basedOn w:val="DefaultParagraphFont"/>
    <w:uiPriority w:val="99"/>
    <w:semiHidden/>
    <w:unhideWhenUsed/>
    <w:rsid w:val="008B1BB9"/>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F54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3-319-58353-2_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4552</Words>
  <Characters>25949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2021-09-18T23:53:00Z</dcterms:created>
  <dcterms:modified xsi:type="dcterms:W3CDTF">2021-09-19T13:31:00Z</dcterms:modified>
</cp:coreProperties>
</file>