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F1636" w14:textId="77777777" w:rsidR="009E526C" w:rsidRDefault="009E526C" w:rsidP="009E526C">
      <w:pPr>
        <w:pStyle w:val="Heading1"/>
      </w:pPr>
      <w:r>
        <w:t>1AC</w:t>
      </w:r>
    </w:p>
    <w:p w14:paraId="5ED4143F" w14:textId="77777777" w:rsidR="009E526C" w:rsidRDefault="009E526C" w:rsidP="009E526C">
      <w:pPr>
        <w:pStyle w:val="Heading2"/>
      </w:pPr>
      <w:r>
        <w:t>Shell</w:t>
      </w:r>
    </w:p>
    <w:p w14:paraId="09198DD5" w14:textId="77777777" w:rsidR="009E526C" w:rsidRPr="00473EE4" w:rsidRDefault="009E526C" w:rsidP="009E526C">
      <w:pPr>
        <w:pStyle w:val="Heading4"/>
      </w:pPr>
      <w:r>
        <w:t xml:space="preserve">Interpretation – </w:t>
      </w:r>
      <w:r w:rsidRPr="00473EE4">
        <w:t xml:space="preserve">The negative must concede the affirmative </w:t>
      </w:r>
      <w:r>
        <w:t xml:space="preserve">framework or </w:t>
      </w:r>
      <w:r w:rsidRPr="00473EE4">
        <w:t xml:space="preserve">contention level offense. </w:t>
      </w:r>
    </w:p>
    <w:p w14:paraId="3462C8CC" w14:textId="77777777" w:rsidR="009E526C" w:rsidRPr="00473EE4" w:rsidRDefault="009E526C" w:rsidP="009E526C">
      <w:pPr>
        <w:pStyle w:val="Heading4"/>
      </w:pPr>
      <w:r w:rsidRPr="00473EE4">
        <w:t>It’s preemptive, you violate by reading turns</w:t>
      </w:r>
      <w:r>
        <w:t xml:space="preserve"> or defense</w:t>
      </w:r>
      <w:r w:rsidRPr="00473EE4">
        <w:t xml:space="preserve"> </w:t>
      </w:r>
      <w:r>
        <w:t>to my offense and reading an alternative framework.</w:t>
      </w:r>
    </w:p>
    <w:p w14:paraId="4CBDF839" w14:textId="77777777" w:rsidR="009E526C" w:rsidRDefault="009E526C" w:rsidP="009E526C">
      <w:pPr>
        <w:pStyle w:val="Heading4"/>
      </w:pPr>
      <w:r>
        <w:t xml:space="preserve">Prefer – </w:t>
      </w:r>
    </w:p>
    <w:p w14:paraId="2EE892CD" w14:textId="77777777" w:rsidR="009E526C" w:rsidRDefault="009E526C" w:rsidP="009E526C">
      <w:pPr>
        <w:pStyle w:val="Analytic"/>
      </w:pPr>
      <w:r w:rsidRPr="001D6E7E">
        <w:t xml:space="preserve">Strat skew – </w:t>
      </w:r>
      <w:r>
        <w:t xml:space="preserve">A) </w:t>
      </w:r>
      <w:r w:rsidRPr="001D6E7E">
        <w:t xml:space="preserve">It’s impossible for the 1AR to win </w:t>
      </w:r>
      <w:r>
        <w:t>both layers of framing and offense</w:t>
      </w:r>
      <w:r w:rsidRPr="001D6E7E">
        <w:t xml:space="preserve"> when you can </w:t>
      </w:r>
      <w:r>
        <w:t>frame me out</w:t>
      </w:r>
      <w:r w:rsidRPr="001D6E7E">
        <w:t xml:space="preserve"> and read a bunch of turns to the </w:t>
      </w:r>
      <w:proofErr w:type="spellStart"/>
      <w:r w:rsidRPr="001D6E7E">
        <w:t>aff</w:t>
      </w:r>
      <w:proofErr w:type="spellEnd"/>
      <w:r w:rsidRPr="001D6E7E">
        <w:t xml:space="preserve"> making the round impossible in 4min</w:t>
      </w:r>
      <w:r>
        <w:t xml:space="preserve"> – especially since the 2n can collapse on either the framework or the contention for 6 minutes B) Neg reactivity advantage, </w:t>
      </w:r>
      <w:proofErr w:type="spellStart"/>
      <w:r>
        <w:t>aff</w:t>
      </w:r>
      <w:proofErr w:type="spellEnd"/>
      <w:r>
        <w:t xml:space="preserve"> disclosure, and 1n time allocation means they can craft a perfect 1nc – conceding one layer of substance solves since it gives me weighing recourse and strategic 1ar maneuvers without having to brute force both. </w:t>
      </w:r>
    </w:p>
    <w:p w14:paraId="66768C52" w14:textId="7DC438B2" w:rsidR="009E526C" w:rsidRPr="00585845" w:rsidRDefault="009E526C" w:rsidP="009E526C">
      <w:pPr>
        <w:pStyle w:val="Analytic"/>
      </w:pPr>
      <w:r>
        <w:t xml:space="preserve">1ar theory is legitimate since the negative could do literally anything without the ability to call out the abuse. </w:t>
      </w:r>
      <w:proofErr w:type="spellStart"/>
      <w:r>
        <w:t>Aff</w:t>
      </w:r>
      <w:proofErr w:type="spellEnd"/>
      <w:r>
        <w:t xml:space="preserve"> theory is Drop the debater because four minutes isn’t enough to read a shell and still have time to cover substance sufficiently. No RVI because the 2nr would get six minutes to collapse to turns on a shell I only spent 30 seconds on. </w:t>
      </w:r>
    </w:p>
    <w:p w14:paraId="6CF2168E" w14:textId="77777777" w:rsidR="009E526C" w:rsidRDefault="009E526C" w:rsidP="009E526C">
      <w:pPr>
        <w:pStyle w:val="Heading2"/>
        <w:rPr>
          <w:rFonts w:asciiTheme="minorHAnsi" w:hAnsiTheme="minorHAnsi" w:cstheme="minorHAnsi"/>
        </w:rPr>
      </w:pPr>
      <w:r>
        <w:rPr>
          <w:rFonts w:asciiTheme="minorHAnsi" w:hAnsiTheme="minorHAnsi" w:cstheme="minorHAnsi"/>
        </w:rPr>
        <w:t>ROB</w:t>
      </w:r>
    </w:p>
    <w:p w14:paraId="1E582D97" w14:textId="77777777" w:rsidR="009E526C" w:rsidRDefault="009E526C" w:rsidP="009E526C">
      <w:pPr>
        <w:pStyle w:val="Heading4"/>
      </w:pPr>
      <w:r>
        <w:t>The ROB is to test if the resolution is true.</w:t>
      </w:r>
    </w:p>
    <w:p w14:paraId="37D9B1D4" w14:textId="77777777" w:rsidR="009E526C" w:rsidRDefault="009E526C" w:rsidP="009E526C">
      <w:pPr>
        <w:pStyle w:val="Heading4"/>
        <w:rPr>
          <w:rFonts w:eastAsia="Calibri"/>
        </w:rPr>
      </w:pPr>
      <w:r>
        <w:t xml:space="preserve">1] </w:t>
      </w:r>
      <w:proofErr w:type="spellStart"/>
      <w:r w:rsidRPr="005A49FB">
        <w:t>Constitutiv</w:t>
      </w:r>
      <w:r>
        <w:t>sm</w:t>
      </w:r>
      <w:proofErr w:type="spellEnd"/>
      <w:r>
        <w:t>:</w:t>
      </w:r>
      <w:r w:rsidRPr="005A49FB">
        <w:t xml:space="preserve"> The ballot asks you to either vote </w:t>
      </w:r>
      <w:proofErr w:type="spellStart"/>
      <w:r w:rsidRPr="005A49FB">
        <w:t>aff</w:t>
      </w:r>
      <w:proofErr w:type="spellEnd"/>
      <w:r w:rsidRPr="005A49FB">
        <w:t xml:space="preserve"> or neg based on the given resolution a) </w:t>
      </w:r>
      <w:r w:rsidRPr="009D7F36">
        <w:rPr>
          <w:rFonts w:eastAsia="Calibri"/>
        </w:rPr>
        <w:t>Five dictionaries</w:t>
      </w:r>
      <w:r w:rsidRPr="005A49FB">
        <w:rPr>
          <w:rFonts w:eastAsia="Calibri"/>
          <w:vertAlign w:val="superscript"/>
        </w:rPr>
        <w:footnoteReference w:id="1"/>
      </w:r>
      <w:r w:rsidRPr="009D7F36">
        <w:rPr>
          <w:rFonts w:eastAsia="Calibri"/>
        </w:rPr>
        <w:t xml:space="preserve"> define to negate as to deny the truth of and affirm</w:t>
      </w:r>
      <w:r w:rsidRPr="005A49FB">
        <w:rPr>
          <w:rFonts w:eastAsia="Calibri"/>
          <w:vertAlign w:val="superscript"/>
        </w:rPr>
        <w:footnoteReference w:id="2"/>
      </w:r>
      <w:r w:rsidRPr="009D7F36">
        <w:rPr>
          <w:rFonts w:eastAsia="Calibri"/>
        </w:rPr>
        <w:t xml:space="preserve"> as to prove true which means its intrinsic to the nature of the activity b) the purpose of debate is the acquisition of knowledge in pursuit of truth – a </w:t>
      </w:r>
      <w:proofErr w:type="spellStart"/>
      <w:r w:rsidRPr="009D7F36">
        <w:rPr>
          <w:rFonts w:eastAsia="Calibri"/>
        </w:rPr>
        <w:t>resolutional</w:t>
      </w:r>
      <w:proofErr w:type="spellEnd"/>
      <w:r w:rsidRPr="009D7F36">
        <w:rPr>
          <w:rFonts w:eastAsia="Calibri"/>
        </w:rPr>
        <w:t xml:space="preserve"> focus is key to depth of exploration which o/w on specificity. It’s a jurisdictional issue since it questions whether the judge should go outside the scope of the game and can only endorse what is within their burden c) Even if another role of the ballot is better for debate, that is not a reason it ought to be the role of the ballot, just a reason we ought to</w:t>
      </w:r>
    </w:p>
    <w:p w14:paraId="3587DFCB" w14:textId="77777777" w:rsidR="009E526C" w:rsidRDefault="009E526C" w:rsidP="009E526C">
      <w:pPr>
        <w:pStyle w:val="Heading4"/>
      </w:pPr>
      <w:r>
        <w:t>2] Reject the western binary of truth and futurism in favor of a more nuanced understanding of the world.</w:t>
      </w:r>
    </w:p>
    <w:p w14:paraId="38A1370D" w14:textId="77777777" w:rsidR="009E526C" w:rsidRPr="00D575E3" w:rsidRDefault="009E526C" w:rsidP="009E526C">
      <w:pPr>
        <w:rPr>
          <w:sz w:val="14"/>
        </w:rPr>
      </w:pPr>
      <w:r w:rsidRPr="00D575E3">
        <w:rPr>
          <w:sz w:val="14"/>
        </w:rPr>
        <w:t xml:space="preserve">Graham </w:t>
      </w:r>
      <w:r w:rsidRPr="00D575E3">
        <w:rPr>
          <w:rStyle w:val="Style13ptBold"/>
        </w:rPr>
        <w:t>Priest</w:t>
      </w:r>
      <w:r w:rsidRPr="00D575E3">
        <w:rPr>
          <w:sz w:val="14"/>
        </w:rPr>
        <w:t xml:space="preserve">, Distinguished professor of philosophy at City University of New York and professor emeritus at the University of Melbourne. His latest book is One (2014), Beyond true and false, 5 May </w:t>
      </w:r>
      <w:r w:rsidRPr="00D575E3">
        <w:rPr>
          <w:rStyle w:val="Style13ptBold"/>
        </w:rPr>
        <w:t>2014</w:t>
      </w:r>
      <w:r w:rsidRPr="00D575E3">
        <w:rPr>
          <w:sz w:val="14"/>
        </w:rPr>
        <w:t xml:space="preserve">, </w:t>
      </w:r>
      <w:hyperlink r:id="rId8" w:history="1">
        <w:r w:rsidRPr="00D575E3">
          <w:rPr>
            <w:rStyle w:val="Hyperlink"/>
            <w:sz w:val="14"/>
          </w:rPr>
          <w:t>https://aeon.co/essays/the-logic-of-buddhist-philosophy-goes-beyond-simple-truth</w:t>
        </w:r>
      </w:hyperlink>
      <w:r w:rsidRPr="00D575E3">
        <w:rPr>
          <w:sz w:val="14"/>
        </w:rPr>
        <w:t xml:space="preserve"> ///BA PB</w:t>
      </w:r>
    </w:p>
    <w:p w14:paraId="1BC9D26E" w14:textId="3D250977" w:rsidR="009E526C" w:rsidRDefault="009E526C" w:rsidP="009E526C">
      <w:pPr>
        <w:rPr>
          <w:rStyle w:val="Style13ptBold"/>
        </w:rPr>
      </w:pPr>
      <w:r w:rsidRPr="00D575E3">
        <w:rPr>
          <w:sz w:val="14"/>
        </w:rPr>
        <w:t xml:space="preserve">At the core of the explanation, one </w:t>
      </w:r>
      <w:proofErr w:type="gramStart"/>
      <w:r w:rsidRPr="00D575E3">
        <w:rPr>
          <w:sz w:val="14"/>
        </w:rPr>
        <w:t>has to</w:t>
      </w:r>
      <w:proofErr w:type="gramEnd"/>
      <w:r w:rsidRPr="00D575E3">
        <w:rPr>
          <w:sz w:val="14"/>
        </w:rPr>
        <w:t xml:space="preserve"> grasp a very basic mathematical distinction. I speak of the difference between a relation and a function. </w:t>
      </w:r>
      <w:r w:rsidRPr="00D575E3">
        <w:rPr>
          <w:rStyle w:val="Style13ptBold"/>
          <w:highlight w:val="yellow"/>
        </w:rPr>
        <w:t>A relation is something that relates a certain</w:t>
      </w:r>
      <w:r w:rsidRPr="00D575E3">
        <w:rPr>
          <w:rStyle w:val="Style13ptBold"/>
        </w:rPr>
        <w:t xml:space="preserve"> kind of </w:t>
      </w:r>
      <w:r w:rsidRPr="00D575E3">
        <w:rPr>
          <w:rStyle w:val="Style13ptBold"/>
          <w:highlight w:val="yellow"/>
        </w:rPr>
        <w:t>object to</w:t>
      </w:r>
      <w:r w:rsidRPr="00D575E3">
        <w:rPr>
          <w:rStyle w:val="Style13ptBold"/>
        </w:rPr>
        <w:t xml:space="preserve"> some number of </w:t>
      </w:r>
      <w:r w:rsidRPr="00D575E3">
        <w:rPr>
          <w:rStyle w:val="Style13ptBold"/>
          <w:highlight w:val="yellow"/>
        </w:rPr>
        <w:t>others</w:t>
      </w:r>
      <w:r w:rsidRPr="00D575E3">
        <w:rPr>
          <w:sz w:val="14"/>
        </w:rPr>
        <w:t xml:space="preserve"> (zero, one, two, </w:t>
      </w:r>
      <w:proofErr w:type="spellStart"/>
      <w:r w:rsidRPr="00D575E3">
        <w:rPr>
          <w:sz w:val="14"/>
        </w:rPr>
        <w:t>etc</w:t>
      </w:r>
      <w:proofErr w:type="spellEnd"/>
      <w:r w:rsidRPr="00D575E3">
        <w:rPr>
          <w:sz w:val="14"/>
        </w:rPr>
        <w:t xml:space="preserve">). </w:t>
      </w:r>
      <w:r w:rsidRPr="00D575E3">
        <w:rPr>
          <w:rStyle w:val="Style13ptBold"/>
          <w:highlight w:val="yellow"/>
        </w:rPr>
        <w:t>A function</w:t>
      </w:r>
      <w:r w:rsidRPr="00D575E3">
        <w:rPr>
          <w:sz w:val="14"/>
        </w:rPr>
        <w:t xml:space="preserve">, on the other hand, </w:t>
      </w:r>
      <w:r w:rsidRPr="00D575E3">
        <w:rPr>
          <w:rStyle w:val="Style13ptBold"/>
        </w:rPr>
        <w:t xml:space="preserve">is a special kind of relation that </w:t>
      </w:r>
      <w:r w:rsidRPr="00D575E3">
        <w:rPr>
          <w:rStyle w:val="Style13ptBold"/>
          <w:highlight w:val="yellow"/>
        </w:rPr>
        <w:t>links each</w:t>
      </w:r>
      <w:r w:rsidRPr="00D575E3">
        <w:rPr>
          <w:rStyle w:val="Style13ptBold"/>
        </w:rPr>
        <w:t xml:space="preserve"> such </w:t>
      </w:r>
      <w:r w:rsidRPr="00D575E3">
        <w:rPr>
          <w:rStyle w:val="Style13ptBold"/>
          <w:highlight w:val="yellow"/>
        </w:rPr>
        <w:t>object to exactly one thing</w:t>
      </w:r>
      <w:r w:rsidRPr="00D575E3">
        <w:rPr>
          <w:sz w:val="14"/>
        </w:rPr>
        <w:t xml:space="preserve">. Suppose we are talking about people. Mother of and father of are functions, because every person has exactly one (biological) mother and exactly one father. But son of and daughter of are relations, because parents might have any number of sons and daughters. Functions give a unique output; relations can give any number of outputs. Keep that distinction in mind; we’ll come back to it a lot. Now, in logic, one is generally interested in whether a given claim is true or false. Logicians call true and false truth values. Normally, and following Aristotle, it is assumed that ‘value of’ is a function: the value of any given assertion is exactly one of true (or T), and false (or F). In this way, the principles of excluded middle (PEM) and non-contradiction (PNC) are built into the mathematics from the start. But they needn’t be. To get back to something that the </w:t>
      </w:r>
      <w:r w:rsidRPr="00D575E3">
        <w:rPr>
          <w:rStyle w:val="Style13ptBold"/>
          <w:highlight w:val="yellow"/>
        </w:rPr>
        <w:t>Buddha</w:t>
      </w:r>
      <w:r w:rsidRPr="00D575E3">
        <w:rPr>
          <w:sz w:val="14"/>
        </w:rPr>
        <w:t xml:space="preserve"> might </w:t>
      </w:r>
      <w:proofErr w:type="spellStart"/>
      <w:r w:rsidRPr="00D575E3">
        <w:rPr>
          <w:sz w:val="14"/>
        </w:rPr>
        <w:t>recognise</w:t>
      </w:r>
      <w:proofErr w:type="spellEnd"/>
      <w:r w:rsidRPr="00D575E3">
        <w:rPr>
          <w:sz w:val="14"/>
        </w:rPr>
        <w:t xml:space="preserve">, all we need to do is </w:t>
      </w:r>
      <w:r w:rsidRPr="00D575E3">
        <w:rPr>
          <w:rStyle w:val="Style13ptBold"/>
          <w:highlight w:val="yellow"/>
        </w:rPr>
        <w:t>make value of into a relation instead of a function</w:t>
      </w:r>
      <w:r w:rsidRPr="00D575E3">
        <w:rPr>
          <w:sz w:val="14"/>
        </w:rPr>
        <w:t xml:space="preserve">. </w:t>
      </w:r>
      <w:proofErr w:type="gramStart"/>
      <w:r w:rsidRPr="00D575E3">
        <w:rPr>
          <w:sz w:val="14"/>
        </w:rPr>
        <w:t>Thus</w:t>
      </w:r>
      <w:proofErr w:type="gramEnd"/>
      <w:r w:rsidRPr="00D575E3">
        <w:rPr>
          <w:sz w:val="14"/>
        </w:rPr>
        <w:t xml:space="preserve"> T might be a value of a sentence, as can F, both, or neither. We now have four possibilities: {T}, {F}, {</w:t>
      </w:r>
      <w:proofErr w:type="gramStart"/>
      <w:r w:rsidRPr="00D575E3">
        <w:rPr>
          <w:sz w:val="14"/>
        </w:rPr>
        <w:t>T,F</w:t>
      </w:r>
      <w:proofErr w:type="gramEnd"/>
      <w:r w:rsidRPr="00D575E3">
        <w:rPr>
          <w:sz w:val="14"/>
        </w:rPr>
        <w:t xml:space="preserve">} and { }. The curly brackets, by the way, indicate that we are dealing with sets of truth values rather than individual ones, as befits a relation rather than a function. The last pair of brackets denotes what mathematicians call the empty set: it is a collection with no members, like the set of humans with 17 legs. It would be conventional in mathematics to represent our four values using something called a </w:t>
      </w:r>
      <w:proofErr w:type="spellStart"/>
      <w:r w:rsidRPr="00D575E3">
        <w:rPr>
          <w:sz w:val="14"/>
        </w:rPr>
        <w:t>Hasse</w:t>
      </w:r>
      <w:proofErr w:type="spellEnd"/>
      <w:r w:rsidRPr="00D575E3">
        <w:rPr>
          <w:sz w:val="14"/>
        </w:rPr>
        <w:t xml:space="preserve"> diagram, like so: {T} ↗ ↖ {T, F} </w:t>
      </w:r>
      <w:proofErr w:type="gramStart"/>
      <w:r w:rsidRPr="00D575E3">
        <w:rPr>
          <w:sz w:val="14"/>
        </w:rPr>
        <w:t>{ }</w:t>
      </w:r>
      <w:proofErr w:type="gramEnd"/>
      <w:r w:rsidRPr="00D575E3">
        <w:rPr>
          <w:sz w:val="14"/>
        </w:rPr>
        <w:t xml:space="preserve"> ↖ ↗ {F} Thus the four </w:t>
      </w:r>
      <w:proofErr w:type="spellStart"/>
      <w:r w:rsidRPr="00D575E3">
        <w:rPr>
          <w:sz w:val="14"/>
        </w:rPr>
        <w:t>kotis</w:t>
      </w:r>
      <w:proofErr w:type="spellEnd"/>
      <w:r w:rsidRPr="00D575E3">
        <w:rPr>
          <w:sz w:val="14"/>
        </w:rPr>
        <w:t xml:space="preserve"> (corners) of the </w:t>
      </w:r>
      <w:proofErr w:type="spellStart"/>
      <w:r w:rsidRPr="00D575E3">
        <w:rPr>
          <w:sz w:val="14"/>
        </w:rPr>
        <w:t>catuskoti</w:t>
      </w:r>
      <w:proofErr w:type="spellEnd"/>
      <w:r w:rsidRPr="00D575E3">
        <w:rPr>
          <w:sz w:val="14"/>
        </w:rPr>
        <w:t xml:space="preserve"> appear before us. In case this all sounds rather convenient for the purposes of Buddhist </w:t>
      </w:r>
      <w:proofErr w:type="spellStart"/>
      <w:r w:rsidRPr="00D575E3">
        <w:rPr>
          <w:sz w:val="14"/>
        </w:rPr>
        <w:t>apologism</w:t>
      </w:r>
      <w:proofErr w:type="spellEnd"/>
      <w:r w:rsidRPr="00D575E3">
        <w:rPr>
          <w:sz w:val="14"/>
        </w:rPr>
        <w:t xml:space="preserve">, I should mention that the logic I have just described is called First Degree Entailment (FDE). It was originally constructed in the 1960s in an area called relevant logic. Exactly what this is need not concern us, but the US logician </w:t>
      </w:r>
      <w:proofErr w:type="spellStart"/>
      <w:r w:rsidRPr="00D575E3">
        <w:rPr>
          <w:sz w:val="14"/>
        </w:rPr>
        <w:t>Nuel</w:t>
      </w:r>
      <w:proofErr w:type="spellEnd"/>
      <w:r w:rsidRPr="00D575E3">
        <w:rPr>
          <w:sz w:val="14"/>
        </w:rPr>
        <w:t xml:space="preserve"> </w:t>
      </w:r>
      <w:proofErr w:type="spellStart"/>
      <w:r w:rsidRPr="00D575E3">
        <w:rPr>
          <w:sz w:val="14"/>
        </w:rPr>
        <w:t>Belnap</w:t>
      </w:r>
      <w:proofErr w:type="spellEnd"/>
      <w:r w:rsidRPr="00D575E3">
        <w:rPr>
          <w:sz w:val="14"/>
        </w:rPr>
        <w:t xml:space="preserve"> argued that FDE was a sensible system for databases that might have been fed inconsistent or incomplete information. All of which is to say, it had nothing to do with Buddhism whatsoever. Even so, you might be wondering how on earth something could be both true and false, or neither true nor false. In fact, the idea that some claims are neither true nor false is a very old one in Western philosophy. None other than Aristotle himself argued for one kind of example. In the somewhat infamous Chapter 9 of De </w:t>
      </w:r>
      <w:proofErr w:type="spellStart"/>
      <w:r w:rsidRPr="00D575E3">
        <w:rPr>
          <w:sz w:val="14"/>
        </w:rPr>
        <w:t>Interpretatione</w:t>
      </w:r>
      <w:proofErr w:type="spellEnd"/>
      <w:r w:rsidRPr="00D575E3">
        <w:rPr>
          <w:sz w:val="14"/>
        </w:rPr>
        <w:t xml:space="preserve">, he claims that </w:t>
      </w:r>
      <w:r w:rsidRPr="00D575E3">
        <w:rPr>
          <w:rStyle w:val="Style13ptBold"/>
          <w:highlight w:val="yellow"/>
        </w:rPr>
        <w:t>contingent statements about</w:t>
      </w:r>
      <w:r w:rsidRPr="00D575E3">
        <w:rPr>
          <w:rStyle w:val="Style13ptBold"/>
        </w:rPr>
        <w:t xml:space="preserve"> </w:t>
      </w:r>
      <w:r w:rsidRPr="00D575E3">
        <w:rPr>
          <w:rStyle w:val="Style13ptBold"/>
          <w:highlight w:val="yellow"/>
        </w:rPr>
        <w:t>the future</w:t>
      </w:r>
      <w:r w:rsidRPr="00D575E3">
        <w:rPr>
          <w:sz w:val="14"/>
        </w:rPr>
        <w:t xml:space="preserve">, such as ‘the first pope in the 22nd century will be African’, </w:t>
      </w:r>
      <w:r w:rsidRPr="00D575E3">
        <w:rPr>
          <w:rStyle w:val="Style13ptBold"/>
          <w:highlight w:val="yellow"/>
        </w:rPr>
        <w:t>are neither true nor false. The future is</w:t>
      </w:r>
      <w:r w:rsidRPr="00D575E3">
        <w:rPr>
          <w:rStyle w:val="Style13ptBold"/>
        </w:rPr>
        <w:t xml:space="preserve">, </w:t>
      </w:r>
      <w:proofErr w:type="gramStart"/>
      <w:r w:rsidRPr="00D575E3">
        <w:rPr>
          <w:rStyle w:val="Style13ptBold"/>
        </w:rPr>
        <w:t>as yet</w:t>
      </w:r>
      <w:proofErr w:type="gramEnd"/>
      <w:r w:rsidRPr="00D575E3">
        <w:rPr>
          <w:rStyle w:val="Style13ptBold"/>
        </w:rPr>
        <w:t xml:space="preserve">, </w:t>
      </w:r>
      <w:r w:rsidRPr="00D575E3">
        <w:rPr>
          <w:rStyle w:val="Style13ptBold"/>
          <w:highlight w:val="yellow"/>
        </w:rPr>
        <w:t>indeterminate</w:t>
      </w:r>
      <w:r w:rsidRPr="00D575E3">
        <w:rPr>
          <w:sz w:val="14"/>
        </w:rPr>
        <w:t xml:space="preserve">. So much for his arguments in the Metaphysics. </w:t>
      </w:r>
      <w:r w:rsidRPr="00D575E3">
        <w:rPr>
          <w:rStyle w:val="Style13ptBold"/>
          <w:highlight w:val="yellow"/>
        </w:rPr>
        <w:t>The notion that some things might be both true and false is</w:t>
      </w:r>
      <w:r w:rsidRPr="00D575E3">
        <w:rPr>
          <w:sz w:val="14"/>
        </w:rPr>
        <w:t xml:space="preserve"> much more unorthodox. But here, too, we can find some </w:t>
      </w:r>
      <w:r w:rsidRPr="00D575E3">
        <w:rPr>
          <w:rStyle w:val="Style13ptBold"/>
          <w:highlight w:val="yellow"/>
        </w:rPr>
        <w:t>plausible</w:t>
      </w:r>
      <w:r w:rsidRPr="00D575E3">
        <w:rPr>
          <w:rStyle w:val="Style13ptBold"/>
        </w:rPr>
        <w:t xml:space="preserve"> </w:t>
      </w:r>
      <w:r w:rsidRPr="00D575E3">
        <w:rPr>
          <w:sz w:val="14"/>
          <w:szCs w:val="14"/>
        </w:rPr>
        <w:t>examples.</w:t>
      </w:r>
      <w:r w:rsidRPr="00D575E3">
        <w:rPr>
          <w:rStyle w:val="Style13ptBold"/>
        </w:rPr>
        <w:t xml:space="preserve"> </w:t>
      </w:r>
      <w:r w:rsidRPr="00D575E3">
        <w:rPr>
          <w:rStyle w:val="Style13ptBold"/>
          <w:highlight w:val="yellow"/>
        </w:rPr>
        <w:t>Take the</w:t>
      </w:r>
      <w:r w:rsidRPr="00D575E3">
        <w:rPr>
          <w:sz w:val="14"/>
        </w:rPr>
        <w:t xml:space="preserve"> notorious ‘paradoxes of self-reference’, the oldest of which, reputedly discovered by </w:t>
      </w:r>
      <w:proofErr w:type="spellStart"/>
      <w:r w:rsidRPr="00D575E3">
        <w:rPr>
          <w:sz w:val="14"/>
        </w:rPr>
        <w:t>Eubulides</w:t>
      </w:r>
      <w:proofErr w:type="spellEnd"/>
      <w:r w:rsidRPr="00D575E3">
        <w:rPr>
          <w:sz w:val="14"/>
        </w:rPr>
        <w:t xml:space="preserve"> in the fourth century BCE, is called the </w:t>
      </w:r>
      <w:r w:rsidRPr="00D575E3">
        <w:rPr>
          <w:rStyle w:val="Style13ptBold"/>
        </w:rPr>
        <w:t xml:space="preserve">Liar </w:t>
      </w:r>
      <w:r w:rsidRPr="00D575E3">
        <w:rPr>
          <w:rStyle w:val="Style13ptBold"/>
          <w:highlight w:val="yellow"/>
        </w:rPr>
        <w:t>Paradox</w:t>
      </w:r>
      <w:r w:rsidRPr="00D575E3">
        <w:rPr>
          <w:sz w:val="14"/>
        </w:rPr>
        <w:t xml:space="preserve">. Here’s its commonest expression: </w:t>
      </w:r>
      <w:r w:rsidRPr="00D575E3">
        <w:rPr>
          <w:rStyle w:val="Style13ptBold"/>
          <w:highlight w:val="yellow"/>
        </w:rPr>
        <w:t>This statement is false.</w:t>
      </w:r>
      <w:r>
        <w:rPr>
          <w:rStyle w:val="Style13ptBold"/>
        </w:rPr>
        <w:t xml:space="preserve"> </w:t>
      </w:r>
      <w:r w:rsidRPr="00D575E3">
        <w:rPr>
          <w:sz w:val="14"/>
        </w:rPr>
        <w:t xml:space="preserve">Where’s the paradox? </w:t>
      </w:r>
      <w:r w:rsidRPr="00D575E3">
        <w:rPr>
          <w:rStyle w:val="Style13ptBold"/>
          <w:highlight w:val="yellow"/>
        </w:rPr>
        <w:t xml:space="preserve">If the statement is true, then it is indeed false. But if it is false, well, then it is true. </w:t>
      </w:r>
      <w:proofErr w:type="gramStart"/>
      <w:r w:rsidRPr="00D575E3">
        <w:rPr>
          <w:rStyle w:val="Style13ptBold"/>
          <w:highlight w:val="yellow"/>
        </w:rPr>
        <w:t>So</w:t>
      </w:r>
      <w:proofErr w:type="gramEnd"/>
      <w:r w:rsidRPr="00D575E3">
        <w:rPr>
          <w:rStyle w:val="Style13ptBold"/>
          <w:highlight w:val="yellow"/>
        </w:rPr>
        <w:t xml:space="preserve"> it seems to be both true and false.</w:t>
      </w:r>
    </w:p>
    <w:p w14:paraId="41B89E0B" w14:textId="77777777" w:rsidR="00296D10" w:rsidRPr="005A49FB" w:rsidRDefault="00296D10" w:rsidP="00296D10">
      <w:pPr>
        <w:pStyle w:val="Heading4"/>
        <w:rPr>
          <w:rFonts w:eastAsia="Calibri"/>
        </w:rPr>
      </w:pPr>
      <w:r>
        <w:t xml:space="preserve">3] </w:t>
      </w:r>
      <w:r>
        <w:rPr>
          <w:rFonts w:eastAsia="Calibri"/>
        </w:rPr>
        <w:t>I</w:t>
      </w:r>
      <w:r w:rsidRPr="005A49FB">
        <w:rPr>
          <w:rFonts w:eastAsia="Calibri"/>
        </w:rPr>
        <w:t xml:space="preserve">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w:t>
      </w:r>
      <w:proofErr w:type="gramStart"/>
      <w:r w:rsidRPr="005A49FB">
        <w:rPr>
          <w:rFonts w:eastAsia="Calibri"/>
        </w:rPr>
        <w:t>exclude</w:t>
      </w:r>
      <w:proofErr w:type="gramEnd"/>
      <w:r w:rsidRPr="005A49FB">
        <w:rPr>
          <w:rFonts w:eastAsia="Calibri"/>
        </w:rPr>
        <w:t xml:space="preserve"> all offense besides those that follow from their framework which shuts out people without the technical skill or resources to prep for it.</w:t>
      </w:r>
      <w:r>
        <w:rPr>
          <w:rFonts w:eastAsia="Calibri"/>
        </w:rPr>
        <w:t xml:space="preserve"> </w:t>
      </w:r>
    </w:p>
    <w:p w14:paraId="50E8E8D4" w14:textId="6293EDC7" w:rsidR="00296D10" w:rsidRPr="00BA6047" w:rsidRDefault="00296D10" w:rsidP="00296D10">
      <w:pPr>
        <w:pStyle w:val="Heading4"/>
      </w:pPr>
    </w:p>
    <w:p w14:paraId="289A7E3C" w14:textId="77777777" w:rsidR="009E526C" w:rsidRPr="00BA6047" w:rsidRDefault="009E526C" w:rsidP="009E526C">
      <w:pPr>
        <w:pStyle w:val="Heading2"/>
      </w:pPr>
      <w:r>
        <w:t>FWK</w:t>
      </w:r>
    </w:p>
    <w:p w14:paraId="49E98715" w14:textId="77777777" w:rsidR="009E526C" w:rsidRPr="00E410B8" w:rsidRDefault="009E526C" w:rsidP="009E526C">
      <w:pPr>
        <w:pStyle w:val="Heading4"/>
        <w:rPr>
          <w:rFonts w:asciiTheme="minorHAnsi" w:hAnsiTheme="minorHAnsi" w:cstheme="minorHAnsi"/>
        </w:rPr>
      </w:pPr>
      <w:r w:rsidRPr="00E410B8">
        <w:rPr>
          <w:rFonts w:asciiTheme="minorHAnsi" w:hAnsiTheme="minorHAnsi" w:cstheme="minorHAnsi"/>
        </w:rPr>
        <w:t>I Affirm, there is no singe mind independent moral truth—instead each person creates their own conception of the good</w:t>
      </w:r>
    </w:p>
    <w:p w14:paraId="1EF00ED1" w14:textId="77777777" w:rsidR="009E526C" w:rsidRPr="00E410B8" w:rsidRDefault="009E526C" w:rsidP="009E526C">
      <w:pPr>
        <w:rPr>
          <w:rFonts w:asciiTheme="minorHAnsi" w:hAnsiTheme="minorHAnsi" w:cstheme="minorHAnsi"/>
          <w:sz w:val="14"/>
        </w:rPr>
      </w:pPr>
      <w:r w:rsidRPr="00E410B8">
        <w:rPr>
          <w:rFonts w:asciiTheme="minorHAnsi" w:hAnsiTheme="minorHAnsi" w:cstheme="minorHAnsi"/>
          <w:sz w:val="14"/>
        </w:rPr>
        <w:t xml:space="preserve">J.L </w:t>
      </w:r>
      <w:r w:rsidRPr="00E410B8">
        <w:rPr>
          <w:rStyle w:val="Style13ptBold"/>
          <w:rFonts w:asciiTheme="minorHAnsi" w:hAnsiTheme="minorHAnsi" w:cstheme="minorHAnsi"/>
        </w:rPr>
        <w:t>Mackie</w:t>
      </w:r>
      <w:r w:rsidRPr="00E410B8">
        <w:rPr>
          <w:rFonts w:asciiTheme="minorHAnsi" w:hAnsiTheme="minorHAnsi" w:cstheme="minorHAnsi"/>
          <w:sz w:val="14"/>
        </w:rPr>
        <w:t xml:space="preserve">, Australian Philosopher, The subjectivity of values, </w:t>
      </w:r>
      <w:r w:rsidRPr="00E410B8">
        <w:rPr>
          <w:rStyle w:val="Style13ptBold"/>
          <w:rFonts w:asciiTheme="minorHAnsi" w:hAnsiTheme="minorHAnsi" w:cstheme="minorHAnsi"/>
        </w:rPr>
        <w:t>1977</w:t>
      </w:r>
      <w:r w:rsidRPr="00E410B8">
        <w:rPr>
          <w:rFonts w:asciiTheme="minorHAnsi" w:hAnsiTheme="minorHAnsi" w:cstheme="minorHAnsi"/>
          <w:sz w:val="14"/>
        </w:rPr>
        <w:t>, ///AHS PB</w:t>
      </w:r>
    </w:p>
    <w:p w14:paraId="7A7527C3" w14:textId="77777777" w:rsidR="009E526C" w:rsidRPr="00E410B8" w:rsidRDefault="009E526C" w:rsidP="009E526C">
      <w:pPr>
        <w:rPr>
          <w:rFonts w:asciiTheme="minorHAnsi" w:hAnsiTheme="minorHAnsi" w:cstheme="minorHAnsi"/>
          <w:sz w:val="14"/>
        </w:rPr>
      </w:pPr>
      <w:r w:rsidRPr="00E410B8">
        <w:rPr>
          <w:rStyle w:val="Style13ptBold"/>
          <w:rFonts w:asciiTheme="minorHAnsi" w:hAnsiTheme="minorHAnsi" w:cstheme="minorHAnsi"/>
          <w:highlight w:val="yellow"/>
        </w:rPr>
        <w:t>[First</w:t>
      </w:r>
      <w:r w:rsidRPr="00E410B8">
        <w:rPr>
          <w:rStyle w:val="Style13ptBold"/>
          <w:rFonts w:asciiTheme="minorHAnsi" w:hAnsiTheme="minorHAnsi" w:cstheme="minorHAnsi"/>
        </w:rPr>
        <w:t>] The Argument from Relativity</w:t>
      </w:r>
      <w:r w:rsidRPr="00E410B8">
        <w:rPr>
          <w:rFonts w:asciiTheme="minorHAnsi" w:hAnsiTheme="minorHAnsi" w:cstheme="minorHAnsi"/>
          <w:sz w:val="14"/>
        </w:rPr>
        <w:t xml:space="preserve"> The argument from relativity has as its </w:t>
      </w:r>
      <w:proofErr w:type="spellStart"/>
      <w:r w:rsidRPr="00E410B8">
        <w:rPr>
          <w:rFonts w:asciiTheme="minorHAnsi" w:hAnsiTheme="minorHAnsi" w:cstheme="minorHAnsi"/>
          <w:sz w:val="14"/>
        </w:rPr>
        <w:t>premiss</w:t>
      </w:r>
      <w:proofErr w:type="spellEnd"/>
      <w:r w:rsidRPr="00E410B8">
        <w:rPr>
          <w:rFonts w:asciiTheme="minorHAnsi" w:hAnsiTheme="minorHAnsi" w:cstheme="minorHAnsi"/>
          <w:sz w:val="14"/>
        </w:rPr>
        <w:t xml:space="preserve"> </w:t>
      </w:r>
      <w:r w:rsidRPr="00E410B8">
        <w:rPr>
          <w:rStyle w:val="Style13ptBold"/>
          <w:rFonts w:asciiTheme="minorHAnsi" w:hAnsiTheme="minorHAnsi" w:cstheme="minorHAnsi"/>
        </w:rPr>
        <w:t xml:space="preserve">the </w:t>
      </w:r>
      <w:proofErr w:type="spellStart"/>
      <w:r w:rsidRPr="00E410B8">
        <w:rPr>
          <w:rStyle w:val="Style13ptBold"/>
          <w:rFonts w:asciiTheme="minorHAnsi" w:hAnsiTheme="minorHAnsi" w:cstheme="minorHAnsi"/>
        </w:rPr>
        <w:t>wellknown</w:t>
      </w:r>
      <w:proofErr w:type="spellEnd"/>
      <w:r w:rsidRPr="00E410B8">
        <w:rPr>
          <w:rStyle w:val="Style13ptBold"/>
          <w:rFonts w:asciiTheme="minorHAnsi" w:hAnsiTheme="minorHAnsi" w:cstheme="minorHAnsi"/>
        </w:rPr>
        <w:t xml:space="preserve"> variation in moral codes</w:t>
      </w:r>
      <w:r w:rsidRPr="00E410B8">
        <w:rPr>
          <w:rFonts w:asciiTheme="minorHAnsi" w:hAnsiTheme="minorHAnsi" w:cstheme="minorHAnsi"/>
          <w:sz w:val="14"/>
        </w:rPr>
        <w:t xml:space="preserve"> from one society to another and from one period to another, </w:t>
      </w:r>
      <w:proofErr w:type="gramStart"/>
      <w:r w:rsidRPr="00E410B8">
        <w:rPr>
          <w:rFonts w:asciiTheme="minorHAnsi" w:hAnsiTheme="minorHAnsi" w:cstheme="minorHAnsi"/>
          <w:sz w:val="14"/>
        </w:rPr>
        <w:t>and also</w:t>
      </w:r>
      <w:proofErr w:type="gramEnd"/>
      <w:r w:rsidRPr="00E410B8">
        <w:rPr>
          <w:rFonts w:asciiTheme="minorHAnsi" w:hAnsiTheme="minorHAnsi" w:cstheme="minorHAnsi"/>
          <w:sz w:val="14"/>
        </w:rPr>
        <w:t xml:space="preserve"> the differences in moral beliefs between different groups and classes within a complex community. Such variation </w:t>
      </w:r>
      <w:r w:rsidRPr="00E410B8">
        <w:rPr>
          <w:rStyle w:val="Style13ptBold"/>
          <w:rFonts w:asciiTheme="minorHAnsi" w:hAnsiTheme="minorHAnsi" w:cstheme="minorHAnsi"/>
        </w:rPr>
        <w:t xml:space="preserve">is </w:t>
      </w:r>
      <w:proofErr w:type="gramStart"/>
      <w:r w:rsidRPr="00E410B8">
        <w:rPr>
          <w:rStyle w:val="Style13ptBold"/>
          <w:rFonts w:asciiTheme="minorHAnsi" w:hAnsiTheme="minorHAnsi" w:cstheme="minorHAnsi"/>
        </w:rPr>
        <w:t>in itself merely</w:t>
      </w:r>
      <w:proofErr w:type="gramEnd"/>
      <w:r w:rsidRPr="00E410B8">
        <w:rPr>
          <w:rStyle w:val="Style13ptBold"/>
          <w:rFonts w:asciiTheme="minorHAnsi" w:hAnsiTheme="minorHAnsi" w:cstheme="minorHAnsi"/>
        </w:rPr>
        <w:t xml:space="preserve"> a truth of descriptive morality</w:t>
      </w:r>
      <w:r w:rsidRPr="00E410B8">
        <w:rPr>
          <w:rFonts w:asciiTheme="minorHAnsi" w:hAnsiTheme="minorHAnsi" w:cstheme="minorHAnsi"/>
          <w:sz w:val="14"/>
        </w:rPr>
        <w:t xml:space="preserve">, a fact of anthropology which entails neither first order nor second order ethical views. Yet it may indirectly support second order subjectivism: </w:t>
      </w:r>
      <w:r w:rsidRPr="00E410B8">
        <w:rPr>
          <w:rStyle w:val="Style13ptBold"/>
          <w:rFonts w:asciiTheme="minorHAnsi" w:hAnsiTheme="minorHAnsi" w:cstheme="minorHAnsi"/>
          <w:highlight w:val="yellow"/>
        </w:rPr>
        <w:t>radical differences between</w:t>
      </w:r>
      <w:r w:rsidRPr="00E410B8">
        <w:rPr>
          <w:rStyle w:val="Style13ptBold"/>
          <w:rFonts w:asciiTheme="minorHAnsi" w:hAnsiTheme="minorHAnsi" w:cstheme="minorHAnsi"/>
        </w:rPr>
        <w:t xml:space="preserve"> first order </w:t>
      </w:r>
      <w:r w:rsidRPr="00E410B8">
        <w:rPr>
          <w:rStyle w:val="Style13ptBold"/>
          <w:rFonts w:asciiTheme="minorHAnsi" w:hAnsiTheme="minorHAnsi" w:cstheme="minorHAnsi"/>
          <w:highlight w:val="yellow"/>
        </w:rPr>
        <w:t>moral judgements make it difficult to treat</w:t>
      </w:r>
      <w:r w:rsidRPr="00E410B8">
        <w:rPr>
          <w:rStyle w:val="Style13ptBold"/>
          <w:rFonts w:asciiTheme="minorHAnsi" w:hAnsiTheme="minorHAnsi" w:cstheme="minorHAnsi"/>
        </w:rPr>
        <w:t xml:space="preserve"> those judgements </w:t>
      </w:r>
      <w:r w:rsidRPr="00E410B8">
        <w:rPr>
          <w:rStyle w:val="Style13ptBold"/>
          <w:rFonts w:asciiTheme="minorHAnsi" w:hAnsiTheme="minorHAnsi" w:cstheme="minorHAnsi"/>
          <w:highlight w:val="yellow"/>
        </w:rPr>
        <w:t>as</w:t>
      </w:r>
      <w:r w:rsidRPr="00E410B8">
        <w:rPr>
          <w:rStyle w:val="Style13ptBold"/>
          <w:rFonts w:asciiTheme="minorHAnsi" w:hAnsiTheme="minorHAnsi" w:cstheme="minorHAnsi"/>
        </w:rPr>
        <w:t xml:space="preserve"> apprehensions of </w:t>
      </w:r>
      <w:r w:rsidRPr="00E410B8">
        <w:rPr>
          <w:rStyle w:val="Style13ptBold"/>
          <w:rFonts w:asciiTheme="minorHAnsi" w:hAnsiTheme="minorHAnsi" w:cstheme="minorHAnsi"/>
          <w:highlight w:val="yellow"/>
        </w:rPr>
        <w:t>objective truths</w:t>
      </w:r>
      <w:r w:rsidRPr="00E410B8">
        <w:rPr>
          <w:rFonts w:asciiTheme="minorHAnsi" w:hAnsiTheme="minorHAnsi" w:cstheme="minorHAnsi"/>
          <w:sz w:val="14"/>
        </w:rPr>
        <w:t xml:space="preserve">. But it is not the mere occurrence of disagreements that tells against the objectivity of values. Disagreement on questions in history or biology or cosmology does not show that there are no objective issues in these fields for investigators to disagree about. But such scientific disagreement results from speculative inferences or explanatory hypotheses based on inadequate evidence, and it is hardly plausible to interpret moral disagreement in the same way. </w:t>
      </w:r>
      <w:r w:rsidRPr="00E410B8">
        <w:rPr>
          <w:rStyle w:val="Style13ptBold"/>
          <w:rFonts w:asciiTheme="minorHAnsi" w:hAnsiTheme="minorHAnsi" w:cstheme="minorHAnsi"/>
        </w:rPr>
        <w:t xml:space="preserve">Disagreement about moral codes seems to reflect </w:t>
      </w:r>
      <w:proofErr w:type="gramStart"/>
      <w:r w:rsidRPr="00E410B8">
        <w:rPr>
          <w:rStyle w:val="Style13ptBold"/>
          <w:rFonts w:asciiTheme="minorHAnsi" w:hAnsiTheme="minorHAnsi" w:cstheme="minorHAnsi"/>
        </w:rPr>
        <w:t>people ’</w:t>
      </w:r>
      <w:proofErr w:type="gramEnd"/>
      <w:r w:rsidRPr="00E410B8">
        <w:rPr>
          <w:rStyle w:val="Style13ptBold"/>
          <w:rFonts w:asciiTheme="minorHAnsi" w:hAnsiTheme="minorHAnsi" w:cstheme="minorHAnsi"/>
        </w:rPr>
        <w:t xml:space="preserve"> s adherence to and participation in different ways of life</w:t>
      </w:r>
      <w:r w:rsidRPr="00E410B8">
        <w:rPr>
          <w:rFonts w:asciiTheme="minorHAnsi" w:hAnsiTheme="minorHAnsi" w:cstheme="minorHAnsi"/>
          <w:sz w:val="14"/>
        </w:rPr>
        <w:t xml:space="preserve">. The causal connection seems to be mainly that way round: it is that </w:t>
      </w:r>
      <w:r w:rsidRPr="00E410B8">
        <w:rPr>
          <w:rStyle w:val="Style13ptBold"/>
          <w:rFonts w:asciiTheme="minorHAnsi" w:hAnsiTheme="minorHAnsi" w:cstheme="minorHAnsi"/>
        </w:rPr>
        <w:t>people approve of monogamy because they participate in a monogamous way of life rather than that they participate in a monogamous way of life because they approve of monogamy</w:t>
      </w:r>
      <w:r w:rsidRPr="00E410B8">
        <w:rPr>
          <w:rFonts w:asciiTheme="minorHAnsi" w:hAnsiTheme="minorHAnsi" w:cstheme="minorHAnsi"/>
          <w:sz w:val="14"/>
        </w:rPr>
        <w:t xml:space="preserve">. Of course, the standards may be an idealization of the way of life from which they arise: the monogamy in which people participate may be less complete, less rigid, than that of which it leads them to approve. This is not to say that moral judgements are purely conventional. </w:t>
      </w:r>
      <w:proofErr w:type="gramStart"/>
      <w:r w:rsidRPr="00E410B8">
        <w:rPr>
          <w:rFonts w:asciiTheme="minorHAnsi" w:hAnsiTheme="minorHAnsi" w:cstheme="minorHAnsi"/>
          <w:sz w:val="14"/>
        </w:rPr>
        <w:t>Of course</w:t>
      </w:r>
      <w:proofErr w:type="gramEnd"/>
      <w:r w:rsidRPr="00E410B8">
        <w:rPr>
          <w:rFonts w:asciiTheme="minorHAnsi" w:hAnsiTheme="minorHAnsi" w:cstheme="minorHAnsi"/>
          <w:sz w:val="14"/>
        </w:rPr>
        <w:t xml:space="preserve"> there have been and are moral heretics and moral reformers, people who have turned against the established rules and practices of their own communities for moral reasons, and often for moral reasons that we would endorse. But this can usually be understood as the extension, in ways which, though new and unconventional, seemed to them to be required for consistency, of rules to which they already adhered as arising out of an existing way of life. In short, the argument from relativity has some force simply because the actual </w:t>
      </w:r>
      <w:r w:rsidRPr="00E410B8">
        <w:rPr>
          <w:rStyle w:val="Style13ptBold"/>
          <w:rFonts w:asciiTheme="minorHAnsi" w:hAnsiTheme="minorHAnsi" w:cstheme="minorHAnsi"/>
          <w:highlight w:val="yellow"/>
        </w:rPr>
        <w:t>variations in</w:t>
      </w:r>
      <w:r w:rsidRPr="00E410B8">
        <w:rPr>
          <w:rStyle w:val="Style13ptBold"/>
          <w:rFonts w:asciiTheme="minorHAnsi" w:hAnsiTheme="minorHAnsi" w:cstheme="minorHAnsi"/>
        </w:rPr>
        <w:t xml:space="preserve"> the </w:t>
      </w:r>
      <w:r w:rsidRPr="00E410B8">
        <w:rPr>
          <w:rStyle w:val="Style13ptBold"/>
          <w:rFonts w:asciiTheme="minorHAnsi" w:hAnsiTheme="minorHAnsi" w:cstheme="minorHAnsi"/>
          <w:highlight w:val="yellow"/>
        </w:rPr>
        <w:t>moral codes are more readily explained by</w:t>
      </w:r>
      <w:r w:rsidRPr="00E410B8">
        <w:rPr>
          <w:rStyle w:val="Style13ptBold"/>
          <w:rFonts w:asciiTheme="minorHAnsi" w:hAnsiTheme="minorHAnsi" w:cstheme="minorHAnsi"/>
        </w:rPr>
        <w:t xml:space="preserve"> the hypothesis </w:t>
      </w:r>
      <w:r w:rsidRPr="00E410B8">
        <w:rPr>
          <w:rStyle w:val="Style13ptBold"/>
          <w:rFonts w:asciiTheme="minorHAnsi" w:hAnsiTheme="minorHAnsi" w:cstheme="minorHAnsi"/>
          <w:highlight w:val="yellow"/>
        </w:rPr>
        <w:t>that they reflect ways of life than by</w:t>
      </w:r>
      <w:r w:rsidRPr="00E410B8">
        <w:rPr>
          <w:rStyle w:val="Style13ptBold"/>
          <w:rFonts w:asciiTheme="minorHAnsi" w:hAnsiTheme="minorHAnsi" w:cstheme="minorHAnsi"/>
        </w:rPr>
        <w:t xml:space="preserve"> the hypothesis that </w:t>
      </w:r>
      <w:r w:rsidRPr="00E410B8">
        <w:rPr>
          <w:rStyle w:val="Style13ptBold"/>
          <w:rFonts w:asciiTheme="minorHAnsi" w:hAnsiTheme="minorHAnsi" w:cstheme="minorHAnsi"/>
          <w:highlight w:val="yellow"/>
        </w:rPr>
        <w:t>they</w:t>
      </w:r>
      <w:r w:rsidRPr="00E410B8">
        <w:rPr>
          <w:rStyle w:val="Style13ptBold"/>
          <w:rFonts w:asciiTheme="minorHAnsi" w:hAnsiTheme="minorHAnsi" w:cstheme="minorHAnsi"/>
        </w:rPr>
        <w:t xml:space="preserve"> express </w:t>
      </w:r>
      <w:r w:rsidRPr="00E410B8">
        <w:rPr>
          <w:rStyle w:val="Style13ptBold"/>
          <w:rFonts w:asciiTheme="minorHAnsi" w:hAnsiTheme="minorHAnsi" w:cstheme="minorHAnsi"/>
          <w:highlight w:val="yellow"/>
        </w:rPr>
        <w:t>perceptions, most of them</w:t>
      </w:r>
      <w:r w:rsidRPr="00E410B8">
        <w:rPr>
          <w:rStyle w:val="Style13ptBold"/>
          <w:rFonts w:asciiTheme="minorHAnsi" w:hAnsiTheme="minorHAnsi" w:cstheme="minorHAnsi"/>
        </w:rPr>
        <w:t xml:space="preserve"> seriously inadequate and </w:t>
      </w:r>
      <w:r w:rsidRPr="00E410B8">
        <w:rPr>
          <w:rStyle w:val="Style13ptBold"/>
          <w:rFonts w:asciiTheme="minorHAnsi" w:hAnsiTheme="minorHAnsi" w:cstheme="minorHAnsi"/>
          <w:highlight w:val="yellow"/>
        </w:rPr>
        <w:t>badly distorted, of objective values</w:t>
      </w:r>
      <w:r w:rsidRPr="00E410B8">
        <w:rPr>
          <w:rFonts w:asciiTheme="minorHAnsi" w:hAnsiTheme="minorHAnsi" w:cstheme="minorHAnsi"/>
          <w:sz w:val="14"/>
        </w:rPr>
        <w:t xml:space="preserve">. But there is </w:t>
      </w:r>
      <w:r w:rsidRPr="00E410B8">
        <w:rPr>
          <w:rStyle w:val="Style13ptBold"/>
          <w:rFonts w:asciiTheme="minorHAnsi" w:hAnsiTheme="minorHAnsi" w:cstheme="minorHAnsi"/>
        </w:rPr>
        <w:t>a well-known counter to this argument from relativity, namely to say that the items for which objective validity is in the first place to be claimed are not specific moral rules or codes but very general basic principles which are recognized at least implicitly to some extent in all society</w:t>
      </w:r>
      <w:r w:rsidRPr="00E410B8">
        <w:rPr>
          <w:rFonts w:asciiTheme="minorHAnsi" w:hAnsiTheme="minorHAnsi" w:cstheme="minorHAnsi"/>
          <w:sz w:val="14"/>
        </w:rPr>
        <w:t xml:space="preserve"> – such principles as provide the foundations of what Sidgwick has called different methods of ethics: the principle of universalizability, perhaps, or the rule that one ought to conform to the specific rules of any way of life in which one takes part, from which one profits, and on which one relies, or some utilitarian principle of doing what tends, or seems likely, to promote the general happiness. It is easy to show that such general principles, married with differing concrete circumstances, different existing social </w:t>
      </w:r>
      <w:proofErr w:type="gramStart"/>
      <w:r w:rsidRPr="00E410B8">
        <w:rPr>
          <w:rFonts w:asciiTheme="minorHAnsi" w:hAnsiTheme="minorHAnsi" w:cstheme="minorHAnsi"/>
          <w:sz w:val="14"/>
        </w:rPr>
        <w:t>patterns</w:t>
      </w:r>
      <w:proofErr w:type="gramEnd"/>
      <w:r w:rsidRPr="00E410B8">
        <w:rPr>
          <w:rFonts w:asciiTheme="minorHAnsi" w:hAnsiTheme="minorHAnsi" w:cstheme="minorHAnsi"/>
          <w:sz w:val="14"/>
        </w:rPr>
        <w:t xml:space="preserve"> or different preferences, will beget different specific moral rules; and there is some plausibility in the claim that the specific rules thus generated will vary from community to community or from group to group in close agreement with the actual variations in accepted codes. The argument from relativity can be only partly countered in this way. </w:t>
      </w:r>
      <w:r w:rsidRPr="00E410B8">
        <w:rPr>
          <w:rStyle w:val="Style13ptBold"/>
          <w:rFonts w:asciiTheme="minorHAnsi" w:hAnsiTheme="minorHAnsi" w:cstheme="minorHAnsi"/>
        </w:rPr>
        <w:t xml:space="preserve">To take this line the moral objectivist </w:t>
      </w:r>
      <w:proofErr w:type="gramStart"/>
      <w:r w:rsidRPr="00E410B8">
        <w:rPr>
          <w:rStyle w:val="Style13ptBold"/>
          <w:rFonts w:asciiTheme="minorHAnsi" w:hAnsiTheme="minorHAnsi" w:cstheme="minorHAnsi"/>
        </w:rPr>
        <w:t>has to</w:t>
      </w:r>
      <w:proofErr w:type="gramEnd"/>
      <w:r w:rsidRPr="00E410B8">
        <w:rPr>
          <w:rStyle w:val="Style13ptBold"/>
          <w:rFonts w:asciiTheme="minorHAnsi" w:hAnsiTheme="minorHAnsi" w:cstheme="minorHAnsi"/>
        </w:rPr>
        <w:t xml:space="preserve"> stay that it is only in these principles that the objective moral character attaches immediately to its descriptively specified ground or subject: other moral judgements are objectively valid or true, but only derivatively and contingently – if things had been otherwise, quite different sorts of actions would have been right.</w:t>
      </w:r>
      <w:r w:rsidRPr="00E410B8">
        <w:rPr>
          <w:rFonts w:asciiTheme="minorHAnsi" w:hAnsiTheme="minorHAnsi" w:cstheme="minorHAnsi"/>
          <w:sz w:val="14"/>
        </w:rPr>
        <w:t xml:space="preserve"> And despite the prominence in recent philosophical ethics of universalization, utilitarian principles, and the like, these are very far from constituting the whole of what is </w:t>
      </w:r>
      <w:proofErr w:type="gramStart"/>
      <w:r w:rsidRPr="00E410B8">
        <w:rPr>
          <w:rFonts w:asciiTheme="minorHAnsi" w:hAnsiTheme="minorHAnsi" w:cstheme="minorHAnsi"/>
          <w:sz w:val="14"/>
        </w:rPr>
        <w:t>actually affirmed</w:t>
      </w:r>
      <w:proofErr w:type="gramEnd"/>
      <w:r w:rsidRPr="00E410B8">
        <w:rPr>
          <w:rFonts w:asciiTheme="minorHAnsi" w:hAnsiTheme="minorHAnsi" w:cstheme="minorHAnsi"/>
          <w:sz w:val="14"/>
        </w:rPr>
        <w:t xml:space="preserve"> as basic in ordinary moral thought. Much of this is concerned rather with what Hare calls “ideals” or, less kindly, ‘fanaticism’. That is, people judge that some things are good or right, and others are bad or wrong, not because – or at any rate not only because – they exemplify some general principle for which widespread implicit acceptance could be claimed, but because something about those things arouses certain responses immediately in them, though they would arouse radically and </w:t>
      </w:r>
      <w:proofErr w:type="spellStart"/>
      <w:r w:rsidRPr="00E410B8">
        <w:rPr>
          <w:rFonts w:asciiTheme="minorHAnsi" w:hAnsiTheme="minorHAnsi" w:cstheme="minorHAnsi"/>
          <w:sz w:val="14"/>
        </w:rPr>
        <w:t>irresolvably</w:t>
      </w:r>
      <w:proofErr w:type="spellEnd"/>
      <w:r w:rsidRPr="00E410B8">
        <w:rPr>
          <w:rFonts w:asciiTheme="minorHAnsi" w:hAnsiTheme="minorHAnsi" w:cstheme="minorHAnsi"/>
          <w:sz w:val="14"/>
        </w:rPr>
        <w:t xml:space="preserve"> different responses in others. ‘Moral sense’ or ‘intuition’ is an initially more plausible description of what supplies many of our basic moral judgements than ‘reason’. </w:t>
      </w:r>
      <w:proofErr w:type="gramStart"/>
      <w:r w:rsidRPr="00E410B8">
        <w:rPr>
          <w:rFonts w:asciiTheme="minorHAnsi" w:hAnsiTheme="minorHAnsi" w:cstheme="minorHAnsi"/>
          <w:sz w:val="14"/>
        </w:rPr>
        <w:t>With regard to</w:t>
      </w:r>
      <w:proofErr w:type="gramEnd"/>
      <w:r w:rsidRPr="00E410B8">
        <w:rPr>
          <w:rFonts w:asciiTheme="minorHAnsi" w:hAnsiTheme="minorHAnsi" w:cstheme="minorHAnsi"/>
          <w:sz w:val="14"/>
        </w:rPr>
        <w:t xml:space="preserve"> all these starting points of moral thinking the argument from relativity remains in full force. </w:t>
      </w:r>
      <w:r w:rsidRPr="00E410B8">
        <w:rPr>
          <w:rStyle w:val="Style13ptBold"/>
          <w:rFonts w:asciiTheme="minorHAnsi" w:hAnsiTheme="minorHAnsi" w:cstheme="minorHAnsi"/>
          <w:highlight w:val="yellow"/>
        </w:rPr>
        <w:t xml:space="preserve">[Second] </w:t>
      </w:r>
      <w:r w:rsidRPr="00E410B8">
        <w:rPr>
          <w:rStyle w:val="Style13ptBold"/>
          <w:rFonts w:asciiTheme="minorHAnsi" w:hAnsiTheme="minorHAnsi" w:cstheme="minorHAnsi"/>
        </w:rPr>
        <w:t>The Argument from Queerness</w:t>
      </w:r>
      <w:r w:rsidRPr="00E410B8">
        <w:rPr>
          <w:rFonts w:asciiTheme="minorHAnsi" w:hAnsiTheme="minorHAnsi" w:cstheme="minorHAnsi"/>
          <w:sz w:val="14"/>
        </w:rPr>
        <w:t xml:space="preserve"> Even more important, however, and certainly more generally applicable, is the argument from queerness. This has two parts, one metaphysical, the other epistemological. </w:t>
      </w:r>
      <w:r w:rsidRPr="00E410B8">
        <w:rPr>
          <w:rStyle w:val="Style13ptBold"/>
          <w:rFonts w:asciiTheme="minorHAnsi" w:hAnsiTheme="minorHAnsi" w:cstheme="minorHAnsi"/>
          <w:highlight w:val="yellow"/>
        </w:rPr>
        <w:t>If there were objective values</w:t>
      </w:r>
      <w:r w:rsidRPr="00E410B8">
        <w:rPr>
          <w:rStyle w:val="Style13ptBold"/>
          <w:rFonts w:asciiTheme="minorHAnsi" w:hAnsiTheme="minorHAnsi" w:cstheme="minorHAnsi"/>
        </w:rPr>
        <w:t xml:space="preserve">, then </w:t>
      </w:r>
      <w:r w:rsidRPr="00E410B8">
        <w:rPr>
          <w:rStyle w:val="Style13ptBold"/>
          <w:rFonts w:asciiTheme="minorHAnsi" w:hAnsiTheme="minorHAnsi" w:cstheme="minorHAnsi"/>
          <w:highlight w:val="yellow"/>
        </w:rPr>
        <w:t>they would be</w:t>
      </w:r>
      <w:r w:rsidRPr="00E410B8">
        <w:rPr>
          <w:rStyle w:val="Style13ptBold"/>
          <w:rFonts w:asciiTheme="minorHAnsi" w:hAnsiTheme="minorHAnsi" w:cstheme="minorHAnsi"/>
        </w:rPr>
        <w:t xml:space="preserve"> entities or qualities or relations of a very strange sort, </w:t>
      </w:r>
      <w:r w:rsidRPr="00E410B8">
        <w:rPr>
          <w:rStyle w:val="Style13ptBold"/>
          <w:rFonts w:asciiTheme="minorHAnsi" w:hAnsiTheme="minorHAnsi" w:cstheme="minorHAnsi"/>
          <w:highlight w:val="yellow"/>
        </w:rPr>
        <w:t>utterly different from anything else in the universe</w:t>
      </w:r>
      <w:r w:rsidRPr="00E410B8">
        <w:rPr>
          <w:rStyle w:val="Style13ptBold"/>
          <w:rFonts w:asciiTheme="minorHAnsi" w:hAnsiTheme="minorHAnsi" w:cstheme="minorHAnsi"/>
        </w:rPr>
        <w:t>. Correspondingly, if we were aware of them, it would have to be by some special faculty of moral perception or intuition, utterly different from our ordinary ways of knowing everything else</w:t>
      </w:r>
      <w:r w:rsidRPr="00E410B8">
        <w:rPr>
          <w:rFonts w:asciiTheme="minorHAnsi" w:hAnsiTheme="minorHAnsi" w:cstheme="minorHAnsi"/>
          <w:sz w:val="14"/>
        </w:rPr>
        <w:t xml:space="preserve">. These points were recognized by Moore when </w:t>
      </w:r>
      <w:proofErr w:type="gramStart"/>
      <w:r w:rsidRPr="00E410B8">
        <w:rPr>
          <w:rFonts w:asciiTheme="minorHAnsi" w:hAnsiTheme="minorHAnsi" w:cstheme="minorHAnsi"/>
          <w:sz w:val="14"/>
        </w:rPr>
        <w:t>he</w:t>
      </w:r>
      <w:proofErr w:type="gramEnd"/>
      <w:r w:rsidRPr="00E410B8">
        <w:rPr>
          <w:rFonts w:asciiTheme="minorHAnsi" w:hAnsiTheme="minorHAnsi" w:cstheme="minorHAnsi"/>
          <w:sz w:val="14"/>
        </w:rPr>
        <w:t xml:space="preserve"> spoke of nonnatural qualities, and by the intuitionists in their talk about a ‘faculty of moral intuition’. Intuitionism has long been out of </w:t>
      </w:r>
      <w:proofErr w:type="spellStart"/>
      <w:r w:rsidRPr="00E410B8">
        <w:rPr>
          <w:rFonts w:asciiTheme="minorHAnsi" w:hAnsiTheme="minorHAnsi" w:cstheme="minorHAnsi"/>
          <w:sz w:val="14"/>
        </w:rPr>
        <w:t>favour</w:t>
      </w:r>
      <w:proofErr w:type="spellEnd"/>
      <w:r w:rsidRPr="00E410B8">
        <w:rPr>
          <w:rFonts w:asciiTheme="minorHAnsi" w:hAnsiTheme="minorHAnsi" w:cstheme="minorHAnsi"/>
          <w:sz w:val="14"/>
        </w:rPr>
        <w:t xml:space="preserve">, and it is indeed easy to point out its </w:t>
      </w:r>
      <w:proofErr w:type="spellStart"/>
      <w:r w:rsidRPr="00E410B8">
        <w:rPr>
          <w:rFonts w:asciiTheme="minorHAnsi" w:hAnsiTheme="minorHAnsi" w:cstheme="minorHAnsi"/>
          <w:sz w:val="14"/>
        </w:rPr>
        <w:t>implausibilities</w:t>
      </w:r>
      <w:proofErr w:type="spellEnd"/>
      <w:r w:rsidRPr="00E410B8">
        <w:rPr>
          <w:rFonts w:asciiTheme="minorHAnsi" w:hAnsiTheme="minorHAnsi" w:cstheme="minorHAnsi"/>
          <w:sz w:val="14"/>
        </w:rPr>
        <w:t xml:space="preserve">. What is not so often stressed, but is more important, is that the central thesis of intuitionism is one to which any objectivist view of values is in the end committed: intuitionism merely makes unpalatably plain what other forms of objectivism wrap up. </w:t>
      </w:r>
      <w:proofErr w:type="gramStart"/>
      <w:r w:rsidRPr="00E410B8">
        <w:rPr>
          <w:rFonts w:asciiTheme="minorHAnsi" w:hAnsiTheme="minorHAnsi" w:cstheme="minorHAnsi"/>
          <w:sz w:val="14"/>
        </w:rPr>
        <w:t>Of course</w:t>
      </w:r>
      <w:proofErr w:type="gramEnd"/>
      <w:r w:rsidRPr="00E410B8">
        <w:rPr>
          <w:rFonts w:asciiTheme="minorHAnsi" w:hAnsiTheme="minorHAnsi" w:cstheme="minorHAnsi"/>
          <w:sz w:val="14"/>
        </w:rPr>
        <w:t xml:space="preserve"> the suggestion that moral judgements are made or moral problems solved by just sitting down and having an ethical intuition is a travesty of actual moral thinking. </w:t>
      </w:r>
      <w:proofErr w:type="gramStart"/>
      <w:r w:rsidRPr="00E410B8">
        <w:rPr>
          <w:rFonts w:asciiTheme="minorHAnsi" w:hAnsiTheme="minorHAnsi" w:cstheme="minorHAnsi"/>
          <w:sz w:val="14"/>
        </w:rPr>
        <w:t>But,</w:t>
      </w:r>
      <w:proofErr w:type="gramEnd"/>
      <w:r w:rsidRPr="00E410B8">
        <w:rPr>
          <w:rFonts w:asciiTheme="minorHAnsi" w:hAnsiTheme="minorHAnsi" w:cstheme="minorHAnsi"/>
          <w:sz w:val="14"/>
        </w:rPr>
        <w:t xml:space="preserve"> however complex the real process, it will require (if it is to yield authoritatively prescriptive conclusions) some input of this distinctive sort, either </w:t>
      </w:r>
      <w:proofErr w:type="spellStart"/>
      <w:r w:rsidRPr="00E410B8">
        <w:rPr>
          <w:rFonts w:asciiTheme="minorHAnsi" w:hAnsiTheme="minorHAnsi" w:cstheme="minorHAnsi"/>
          <w:sz w:val="14"/>
        </w:rPr>
        <w:t>premisses</w:t>
      </w:r>
      <w:proofErr w:type="spellEnd"/>
      <w:r w:rsidRPr="00E410B8">
        <w:rPr>
          <w:rFonts w:asciiTheme="minorHAnsi" w:hAnsiTheme="minorHAnsi" w:cstheme="minorHAnsi"/>
          <w:sz w:val="14"/>
        </w:rPr>
        <w:t xml:space="preserve"> or forms of argument or both. When we ask the awkward question, </w:t>
      </w:r>
      <w:r w:rsidRPr="00E410B8">
        <w:rPr>
          <w:rStyle w:val="Style13ptBold"/>
          <w:rFonts w:asciiTheme="minorHAnsi" w:hAnsiTheme="minorHAnsi" w:cstheme="minorHAnsi"/>
        </w:rPr>
        <w:t xml:space="preserve">how we can be aware of this authoritative </w:t>
      </w:r>
      <w:proofErr w:type="spellStart"/>
      <w:r w:rsidRPr="00E410B8">
        <w:rPr>
          <w:rStyle w:val="Style13ptBold"/>
          <w:rFonts w:asciiTheme="minorHAnsi" w:hAnsiTheme="minorHAnsi" w:cstheme="minorHAnsi"/>
        </w:rPr>
        <w:t>prescriptivity</w:t>
      </w:r>
      <w:proofErr w:type="spellEnd"/>
      <w:r w:rsidRPr="00E410B8">
        <w:rPr>
          <w:rStyle w:val="Style13ptBold"/>
          <w:rFonts w:asciiTheme="minorHAnsi" w:hAnsiTheme="minorHAnsi" w:cstheme="minorHAnsi"/>
        </w:rPr>
        <w:t xml:space="preserve">, of the truth of these distinctively ethical </w:t>
      </w:r>
      <w:proofErr w:type="spellStart"/>
      <w:r w:rsidRPr="00E410B8">
        <w:rPr>
          <w:rStyle w:val="Style13ptBold"/>
          <w:rFonts w:asciiTheme="minorHAnsi" w:hAnsiTheme="minorHAnsi" w:cstheme="minorHAnsi"/>
        </w:rPr>
        <w:t>premisses</w:t>
      </w:r>
      <w:proofErr w:type="spellEnd"/>
      <w:r w:rsidRPr="00E410B8">
        <w:rPr>
          <w:rStyle w:val="Style13ptBold"/>
          <w:rFonts w:asciiTheme="minorHAnsi" w:hAnsiTheme="minorHAnsi" w:cstheme="minorHAnsi"/>
        </w:rPr>
        <w:t xml:space="preserve"> or of the cogency of this distinctively ethical pattern of reasoning, none of our ordinary accounts of sensory perception or introspection or the framing and confirming of explanatory hypotheses or inference or logical construction or conceptual analysis, or any combination of these, will provide a satisfactory answer; ‘a special sort of intuition’ is a lame answer</w:t>
      </w:r>
      <w:r w:rsidRPr="00E410B8">
        <w:rPr>
          <w:rFonts w:asciiTheme="minorHAnsi" w:hAnsiTheme="minorHAnsi" w:cstheme="minorHAnsi"/>
          <w:sz w:val="14"/>
        </w:rPr>
        <w:t xml:space="preserve">, but it is the one to which the clearheaded objectivist is compelled to resort. Indeed, the best move for the moral objectivist is not to evade this issue, but to look for companions in guilt. For example, Richard Price argues that it is not moral knowledge alone that such an empiricism as those of Locke and Hume is unable to account for, but also our knowledge and even our ideas of essence, number, identity, diversity, solidity, inertia, substance, the necessary existence and infinite extension of time and space, </w:t>
      </w:r>
      <w:proofErr w:type="gramStart"/>
      <w:r w:rsidRPr="00E410B8">
        <w:rPr>
          <w:rFonts w:asciiTheme="minorHAnsi" w:hAnsiTheme="minorHAnsi" w:cstheme="minorHAnsi"/>
          <w:sz w:val="14"/>
        </w:rPr>
        <w:t>necessity</w:t>
      </w:r>
      <w:proofErr w:type="gramEnd"/>
      <w:r w:rsidRPr="00E410B8">
        <w:rPr>
          <w:rFonts w:asciiTheme="minorHAnsi" w:hAnsiTheme="minorHAnsi" w:cstheme="minorHAnsi"/>
          <w:sz w:val="14"/>
        </w:rPr>
        <w:t xml:space="preserve"> and possibility in general, power, and causation. If the understanding, which Price defines as the faculty within us that discerns truth, is also a source of new simple ideas of so many other sorts, may it not also be a power of immediately perceiving right and wrong, which yet are real characters of actions? This is an important counter to the argument from queerness. The only adequate reply to it would be to show how, on empiricist foundations, we can construct an account of the ideas and beliefs and knowledge that we have of all these matters. I cannot even begin to do that here, though I have undertaken some parts of the task elsewhere. I can only state my belief that satisfactory accounts of most of these can be given in empirical terms. If some supposed metaphysical necessities or essences resist such treatment, then they too should be included, along with objective values, among the targets of the argument from queerness. </w:t>
      </w:r>
      <w:r w:rsidRPr="00E410B8">
        <w:rPr>
          <w:rStyle w:val="Style13ptBold"/>
          <w:rFonts w:asciiTheme="minorHAnsi" w:hAnsiTheme="minorHAnsi" w:cstheme="minorHAnsi"/>
        </w:rPr>
        <w:t>This queerness does not consist simply in the fact that ethical statements are ‘unverifiable’</w:t>
      </w:r>
      <w:r w:rsidRPr="00E410B8">
        <w:rPr>
          <w:rFonts w:asciiTheme="minorHAnsi" w:hAnsiTheme="minorHAnsi" w:cstheme="minorHAnsi"/>
          <w:sz w:val="14"/>
        </w:rPr>
        <w:t xml:space="preserve">. Although logical positivism with its verifiability theory of descriptive meaning gave an impetus to non-cognitive accounts of ethics, it is not only logical positivists but also empiricists of a much more liberal sort who should find objective values hard to accommodate. Indeed, I would not only reject the verifiability principle but also deny the conclusion commonly drawn from it, that moral judgements lack descriptive meaning. </w:t>
      </w:r>
      <w:r w:rsidRPr="00E410B8">
        <w:rPr>
          <w:rStyle w:val="Style13ptBold"/>
          <w:rFonts w:asciiTheme="minorHAnsi" w:hAnsiTheme="minorHAnsi" w:cstheme="minorHAnsi"/>
        </w:rPr>
        <w:t>The assertion that there are objective values or intrinsically prescriptive entities or features of some kind, which ordinary moral judgements presuppose, is, I hold, not meaningless but false</w:t>
      </w:r>
      <w:r w:rsidRPr="00E410B8">
        <w:rPr>
          <w:rFonts w:asciiTheme="minorHAnsi" w:hAnsiTheme="minorHAnsi" w:cstheme="minorHAnsi"/>
          <w:sz w:val="14"/>
        </w:rPr>
        <w:t xml:space="preserve">. </w:t>
      </w:r>
      <w:proofErr w:type="gramStart"/>
      <w:r w:rsidRPr="00E410B8">
        <w:rPr>
          <w:rFonts w:asciiTheme="minorHAnsi" w:hAnsiTheme="minorHAnsi" w:cstheme="minorHAnsi"/>
          <w:sz w:val="14"/>
        </w:rPr>
        <w:t>Plato ’</w:t>
      </w:r>
      <w:proofErr w:type="gramEnd"/>
      <w:r w:rsidRPr="00E410B8">
        <w:rPr>
          <w:rFonts w:asciiTheme="minorHAnsi" w:hAnsiTheme="minorHAnsi" w:cstheme="minorHAnsi"/>
          <w:sz w:val="14"/>
        </w:rPr>
        <w:t xml:space="preserve"> s Forms give a dramatic picture of what objective values would have to be. The Form of the Good is such that knowledge of it provides the knower with both a direction and an overriding motive; </w:t>
      </w:r>
      <w:proofErr w:type="gramStart"/>
      <w:r w:rsidRPr="00E410B8">
        <w:rPr>
          <w:rFonts w:asciiTheme="minorHAnsi" w:hAnsiTheme="minorHAnsi" w:cstheme="minorHAnsi"/>
          <w:sz w:val="14"/>
        </w:rPr>
        <w:t>something ’</w:t>
      </w:r>
      <w:proofErr w:type="gramEnd"/>
      <w:r w:rsidRPr="00E410B8">
        <w:rPr>
          <w:rFonts w:asciiTheme="minorHAnsi" w:hAnsiTheme="minorHAnsi" w:cstheme="minorHAnsi"/>
          <w:sz w:val="14"/>
        </w:rPr>
        <w:t xml:space="preserve"> s being good both tells the person who knows this to pursue it and makes him pursue it. An objective good would be sought by anyone who was acquainted with it, not because of any contingent fact that this person, or every person, is so constituted that he desires this end, but just because the end has to-be-</w:t>
      </w:r>
      <w:proofErr w:type="spellStart"/>
      <w:r w:rsidRPr="00E410B8">
        <w:rPr>
          <w:rFonts w:asciiTheme="minorHAnsi" w:hAnsiTheme="minorHAnsi" w:cstheme="minorHAnsi"/>
          <w:sz w:val="14"/>
        </w:rPr>
        <w:t>pursuedness</w:t>
      </w:r>
      <w:proofErr w:type="spellEnd"/>
      <w:r w:rsidRPr="00E410B8">
        <w:rPr>
          <w:rFonts w:asciiTheme="minorHAnsi" w:hAnsiTheme="minorHAnsi" w:cstheme="minorHAnsi"/>
          <w:sz w:val="14"/>
        </w:rPr>
        <w:t xml:space="preserve"> somehow built into it. </w:t>
      </w:r>
      <w:r w:rsidRPr="00E410B8">
        <w:rPr>
          <w:rStyle w:val="Style13ptBold"/>
          <w:rFonts w:asciiTheme="minorHAnsi" w:hAnsiTheme="minorHAnsi" w:cstheme="minorHAnsi"/>
        </w:rPr>
        <w:t>Similarly, if there were objective principles of right and wrong, any wrong (possible) course of action would have not-to-be-doneness somehow built into it</w:t>
      </w:r>
      <w:r w:rsidRPr="00E410B8">
        <w:rPr>
          <w:rFonts w:asciiTheme="minorHAnsi" w:hAnsiTheme="minorHAnsi" w:cstheme="minorHAnsi"/>
          <w:sz w:val="14"/>
        </w:rPr>
        <w:t xml:space="preserve">. Or we should have something like </w:t>
      </w:r>
      <w:proofErr w:type="gramStart"/>
      <w:r w:rsidRPr="00E410B8">
        <w:rPr>
          <w:rFonts w:asciiTheme="minorHAnsi" w:hAnsiTheme="minorHAnsi" w:cstheme="minorHAnsi"/>
          <w:sz w:val="14"/>
        </w:rPr>
        <w:t>Clarke ’</w:t>
      </w:r>
      <w:proofErr w:type="gramEnd"/>
      <w:r w:rsidRPr="00E410B8">
        <w:rPr>
          <w:rFonts w:asciiTheme="minorHAnsi" w:hAnsiTheme="minorHAnsi" w:cstheme="minorHAnsi"/>
          <w:sz w:val="14"/>
        </w:rPr>
        <w:t xml:space="preserve"> s necessary relations of fitness between situations and actions, so that a situation would have a demand for such- </w:t>
      </w:r>
      <w:proofErr w:type="spellStart"/>
      <w:r w:rsidRPr="00E410B8">
        <w:rPr>
          <w:rFonts w:asciiTheme="minorHAnsi" w:hAnsiTheme="minorHAnsi" w:cstheme="minorHAnsi"/>
          <w:sz w:val="14"/>
        </w:rPr>
        <w:t>andsuch</w:t>
      </w:r>
      <w:proofErr w:type="spellEnd"/>
      <w:r w:rsidRPr="00E410B8">
        <w:rPr>
          <w:rFonts w:asciiTheme="minorHAnsi" w:hAnsiTheme="minorHAnsi" w:cstheme="minorHAnsi"/>
          <w:sz w:val="14"/>
        </w:rPr>
        <w:t xml:space="preserve"> an action somehow built into it. The need for an argument of this sort can be brought out by reflection on </w:t>
      </w:r>
      <w:proofErr w:type="gramStart"/>
      <w:r w:rsidRPr="00E410B8">
        <w:rPr>
          <w:rFonts w:asciiTheme="minorHAnsi" w:hAnsiTheme="minorHAnsi" w:cstheme="minorHAnsi"/>
          <w:sz w:val="14"/>
        </w:rPr>
        <w:t>Hume ’</w:t>
      </w:r>
      <w:proofErr w:type="gramEnd"/>
      <w:r w:rsidRPr="00E410B8">
        <w:rPr>
          <w:rFonts w:asciiTheme="minorHAnsi" w:hAnsiTheme="minorHAnsi" w:cstheme="minorHAnsi"/>
          <w:sz w:val="14"/>
        </w:rPr>
        <w:t xml:space="preserve"> s argument that ‘reason’ – in which at this stage he includes all sorts of knowing as well as reasoning – can never be an ‘influencing motive of the will’. Someone might object that Hume has argued unfairly from the lack of influencing power (not contingent upon desires) in ordinary objects of knowledge and ordinary </w:t>
      </w:r>
      <w:proofErr w:type="gramStart"/>
      <w:r w:rsidRPr="00E410B8">
        <w:rPr>
          <w:rFonts w:asciiTheme="minorHAnsi" w:hAnsiTheme="minorHAnsi" w:cstheme="minorHAnsi"/>
          <w:sz w:val="14"/>
        </w:rPr>
        <w:t>reasoning, and</w:t>
      </w:r>
      <w:proofErr w:type="gramEnd"/>
      <w:r w:rsidRPr="00E410B8">
        <w:rPr>
          <w:rFonts w:asciiTheme="minorHAnsi" w:hAnsiTheme="minorHAnsi" w:cstheme="minorHAnsi"/>
          <w:sz w:val="14"/>
        </w:rPr>
        <w:t xml:space="preserve"> might maintain that values differ from natural objects precisely in their power, when known, automatically to influence the will. To this Hume could, and would need to, reply that this objection involves the postulating of value-entities or value-features of quite a different order from anything else with which we are acquainted, and of a corresponding faculty with which to detect them. That is, he would have to supplement his explicit argument with what I have called the argument from queerness. </w:t>
      </w:r>
      <w:r w:rsidRPr="00E410B8">
        <w:rPr>
          <w:rStyle w:val="Style13ptBold"/>
          <w:rFonts w:asciiTheme="minorHAnsi" w:hAnsiTheme="minorHAnsi" w:cstheme="minorHAnsi"/>
        </w:rPr>
        <w:t xml:space="preserve">Another way of bringing out this queerness is to ask, about anything that is supposed to have some objective moral quality, how this is linked with its natural features. </w:t>
      </w:r>
      <w:r w:rsidRPr="00E410B8">
        <w:rPr>
          <w:rStyle w:val="Style13ptBold"/>
          <w:rFonts w:asciiTheme="minorHAnsi" w:hAnsiTheme="minorHAnsi" w:cstheme="minorHAnsi"/>
          <w:highlight w:val="yellow"/>
        </w:rPr>
        <w:t xml:space="preserve">What is the connection between </w:t>
      </w:r>
      <w:r w:rsidRPr="00E410B8">
        <w:rPr>
          <w:rStyle w:val="Style13ptBold"/>
          <w:rFonts w:asciiTheme="minorHAnsi" w:hAnsiTheme="minorHAnsi" w:cstheme="minorHAnsi"/>
        </w:rPr>
        <w:t xml:space="preserve">the natural fact that </w:t>
      </w:r>
      <w:r w:rsidRPr="00E410B8">
        <w:rPr>
          <w:rStyle w:val="Style13ptBold"/>
          <w:rFonts w:asciiTheme="minorHAnsi" w:hAnsiTheme="minorHAnsi" w:cstheme="minorHAnsi"/>
          <w:highlight w:val="yellow"/>
        </w:rPr>
        <w:t xml:space="preserve">an action </w:t>
      </w:r>
      <w:r w:rsidRPr="00E410B8">
        <w:rPr>
          <w:rStyle w:val="Style13ptBold"/>
          <w:rFonts w:asciiTheme="minorHAnsi" w:hAnsiTheme="minorHAnsi" w:cstheme="minorHAnsi"/>
        </w:rPr>
        <w:t xml:space="preserve">is a piece of deliberate cruelty – say, causing pain just for fun – </w:t>
      </w:r>
      <w:r w:rsidRPr="00E410B8">
        <w:rPr>
          <w:rStyle w:val="Style13ptBold"/>
          <w:rFonts w:asciiTheme="minorHAnsi" w:hAnsiTheme="minorHAnsi" w:cstheme="minorHAnsi"/>
          <w:highlight w:val="yellow"/>
        </w:rPr>
        <w:t>and the moral fact that it is wrong?</w:t>
      </w:r>
      <w:r w:rsidRPr="00E410B8">
        <w:rPr>
          <w:rStyle w:val="Style13ptBold"/>
          <w:rFonts w:asciiTheme="minorHAnsi" w:hAnsiTheme="minorHAnsi" w:cstheme="minorHAnsi"/>
        </w:rPr>
        <w:t xml:space="preserve"> It cannot be an entailment, a logical or semantic necessity</w:t>
      </w:r>
      <w:r w:rsidRPr="00E410B8">
        <w:rPr>
          <w:rFonts w:asciiTheme="minorHAnsi" w:hAnsiTheme="minorHAnsi" w:cstheme="minorHAnsi"/>
          <w:sz w:val="14"/>
        </w:rPr>
        <w:t xml:space="preserve">. Yet it is not merely that the two features occur together. </w:t>
      </w:r>
      <w:r w:rsidRPr="00E410B8">
        <w:rPr>
          <w:rStyle w:val="Style13ptBold"/>
          <w:rFonts w:asciiTheme="minorHAnsi" w:hAnsiTheme="minorHAnsi" w:cstheme="minorHAnsi"/>
          <w:highlight w:val="yellow"/>
        </w:rPr>
        <w:t>The wrongness must</w:t>
      </w:r>
      <w:r w:rsidRPr="00E410B8">
        <w:rPr>
          <w:rStyle w:val="Style13ptBold"/>
          <w:rFonts w:asciiTheme="minorHAnsi" w:hAnsiTheme="minorHAnsi" w:cstheme="minorHAnsi"/>
        </w:rPr>
        <w:t xml:space="preserve"> somehow </w:t>
      </w:r>
      <w:r w:rsidRPr="00E410B8">
        <w:rPr>
          <w:rStyle w:val="Style13ptBold"/>
          <w:rFonts w:asciiTheme="minorHAnsi" w:hAnsiTheme="minorHAnsi" w:cstheme="minorHAnsi"/>
          <w:highlight w:val="yellow"/>
        </w:rPr>
        <w:t>be ‘consequential’</w:t>
      </w:r>
      <w:r w:rsidRPr="00E410B8">
        <w:rPr>
          <w:rStyle w:val="Style13ptBold"/>
          <w:rFonts w:asciiTheme="minorHAnsi" w:hAnsiTheme="minorHAnsi" w:cstheme="minorHAnsi"/>
        </w:rPr>
        <w:t xml:space="preserve"> or ‘supervenient’; it is wrong because it is a piece of deliberate cruelty. </w:t>
      </w:r>
      <w:r w:rsidRPr="00E410B8">
        <w:rPr>
          <w:rStyle w:val="Style13ptBold"/>
          <w:rFonts w:asciiTheme="minorHAnsi" w:hAnsiTheme="minorHAnsi" w:cstheme="minorHAnsi"/>
          <w:highlight w:val="yellow"/>
        </w:rPr>
        <w:t>But</w:t>
      </w:r>
      <w:r w:rsidRPr="00E410B8">
        <w:rPr>
          <w:rStyle w:val="Style13ptBold"/>
          <w:rFonts w:asciiTheme="minorHAnsi" w:hAnsiTheme="minorHAnsi" w:cstheme="minorHAnsi"/>
        </w:rPr>
        <w:t xml:space="preserve"> just what in the world is signified by this ‘because’? And </w:t>
      </w:r>
      <w:r w:rsidRPr="00E410B8">
        <w:rPr>
          <w:rStyle w:val="Style13ptBold"/>
          <w:rFonts w:asciiTheme="minorHAnsi" w:hAnsiTheme="minorHAnsi" w:cstheme="minorHAnsi"/>
          <w:highlight w:val="yellow"/>
        </w:rPr>
        <w:t>how do we know</w:t>
      </w:r>
      <w:r w:rsidRPr="00E410B8">
        <w:rPr>
          <w:rStyle w:val="Style13ptBold"/>
          <w:rFonts w:asciiTheme="minorHAnsi" w:hAnsiTheme="minorHAnsi" w:cstheme="minorHAnsi"/>
        </w:rPr>
        <w:t xml:space="preserve"> the relation that it signifies</w:t>
      </w:r>
      <w:r w:rsidRPr="00E410B8">
        <w:rPr>
          <w:rFonts w:asciiTheme="minorHAnsi" w:hAnsiTheme="minorHAnsi" w:cstheme="minorHAnsi"/>
          <w:sz w:val="14"/>
        </w:rPr>
        <w:t>, if this is something more than such actions being socially condemned, and condemned by us too, perhaps through our having absorbed attitudes from our social environment? It is not even sufficient to postulate a faculty which ‘sees’ the wrongness: something must be postulated which can see at once the natural features that constitute the cruelty, and the wrongness, and the mysterious consequential link between the two. Alternatively, the intuition required might be the perception that wrongness is a higher order property belonging to certain natural properties; but what is this belonging of properties to other properties, and how can we discern it? How much simpler and more comprehensible the situation would be if we could replace the moral quality with some sort of subjective response which could be causally related to the detection of the natural features on which the supposed quality is said to be consequential.</w:t>
      </w:r>
    </w:p>
    <w:p w14:paraId="7B835ABF" w14:textId="77777777" w:rsidR="009E526C" w:rsidRPr="00E410B8" w:rsidRDefault="009E526C" w:rsidP="009E526C">
      <w:pPr>
        <w:pStyle w:val="Heading4"/>
        <w:rPr>
          <w:rFonts w:asciiTheme="minorHAnsi" w:hAnsiTheme="minorHAnsi" w:cstheme="minorHAnsi"/>
        </w:rPr>
      </w:pPr>
      <w:proofErr w:type="gramStart"/>
      <w:r w:rsidRPr="00E410B8">
        <w:rPr>
          <w:rFonts w:asciiTheme="minorHAnsi" w:hAnsiTheme="minorHAnsi" w:cstheme="minorHAnsi"/>
        </w:rPr>
        <w:t>Instead</w:t>
      </w:r>
      <w:proofErr w:type="gramEnd"/>
      <w:r w:rsidRPr="00E410B8">
        <w:rPr>
          <w:rFonts w:asciiTheme="minorHAnsi" w:hAnsiTheme="minorHAnsi" w:cstheme="minorHAnsi"/>
        </w:rPr>
        <w:t xml:space="preserve"> the subject is created through an encounter with the other and determines what is by reflecting on what it is not. This mutual recognition constructs concepts of good and bad from the social and cultural standpoint the meeting occurs in.</w:t>
      </w:r>
    </w:p>
    <w:p w14:paraId="793D5BC7" w14:textId="77777777" w:rsidR="009E526C" w:rsidRPr="00E410B8" w:rsidRDefault="009E526C" w:rsidP="009E526C">
      <w:pPr>
        <w:rPr>
          <w:rFonts w:asciiTheme="minorHAnsi" w:hAnsiTheme="minorHAnsi" w:cstheme="minorHAnsi"/>
          <w:sz w:val="14"/>
        </w:rPr>
      </w:pPr>
      <w:r w:rsidRPr="00E410B8">
        <w:rPr>
          <w:rStyle w:val="Style13ptBold"/>
          <w:rFonts w:asciiTheme="minorHAnsi" w:hAnsiTheme="minorHAnsi" w:cstheme="minorHAnsi"/>
        </w:rPr>
        <w:t>Sevilla</w:t>
      </w:r>
      <w:r w:rsidRPr="00E410B8">
        <w:rPr>
          <w:rFonts w:asciiTheme="minorHAnsi" w:hAnsiTheme="minorHAnsi" w:cstheme="minorHAnsi"/>
          <w:sz w:val="14"/>
        </w:rPr>
        <w:t xml:space="preserve"> A.L. (</w:t>
      </w:r>
      <w:r w:rsidRPr="00E410B8">
        <w:rPr>
          <w:rStyle w:val="Style13ptBold"/>
          <w:rFonts w:asciiTheme="minorHAnsi" w:hAnsiTheme="minorHAnsi" w:cstheme="minorHAnsi"/>
        </w:rPr>
        <w:t>2017</w:t>
      </w:r>
      <w:r w:rsidRPr="00E410B8">
        <w:rPr>
          <w:rFonts w:asciiTheme="minorHAnsi" w:hAnsiTheme="minorHAnsi" w:cstheme="minorHAnsi"/>
          <w:sz w:val="14"/>
        </w:rPr>
        <w:t xml:space="preserve">) Relationality vs. Singularity: Between Care Ethics and Poststructuralism. In: </w:t>
      </w:r>
      <w:proofErr w:type="spellStart"/>
      <w:r w:rsidRPr="00E410B8">
        <w:rPr>
          <w:rFonts w:asciiTheme="minorHAnsi" w:hAnsiTheme="minorHAnsi" w:cstheme="minorHAnsi"/>
          <w:sz w:val="14"/>
        </w:rPr>
        <w:t>Watsuji</w:t>
      </w:r>
      <w:proofErr w:type="spellEnd"/>
      <w:r w:rsidRPr="00E410B8">
        <w:rPr>
          <w:rFonts w:asciiTheme="minorHAnsi" w:hAnsiTheme="minorHAnsi" w:cstheme="minorHAnsi"/>
          <w:sz w:val="14"/>
        </w:rPr>
        <w:t xml:space="preserve"> </w:t>
      </w:r>
      <w:proofErr w:type="spellStart"/>
      <w:r w:rsidRPr="00E410B8">
        <w:rPr>
          <w:rFonts w:asciiTheme="minorHAnsi" w:hAnsiTheme="minorHAnsi" w:cstheme="minorHAnsi"/>
          <w:sz w:val="14"/>
        </w:rPr>
        <w:t>Tetsurô’s</w:t>
      </w:r>
      <w:proofErr w:type="spellEnd"/>
      <w:r w:rsidRPr="00E410B8">
        <w:rPr>
          <w:rFonts w:asciiTheme="minorHAnsi" w:hAnsiTheme="minorHAnsi" w:cstheme="minorHAnsi"/>
          <w:sz w:val="14"/>
        </w:rPr>
        <w:t xml:space="preserve"> Global Ethics of Emptiness. Global Political Thinkers. Palgrave Macmillan, Cham, </w:t>
      </w:r>
      <w:hyperlink r:id="rId9" w:history="1">
        <w:r w:rsidRPr="00E410B8">
          <w:rPr>
            <w:rStyle w:val="Hyperlink"/>
            <w:rFonts w:asciiTheme="minorHAnsi" w:hAnsiTheme="minorHAnsi" w:cstheme="minorHAnsi"/>
            <w:sz w:val="14"/>
          </w:rPr>
          <w:t>https://doi.org/10.1007/978-3-319-58353-2_2</w:t>
        </w:r>
      </w:hyperlink>
      <w:r w:rsidRPr="00E410B8">
        <w:rPr>
          <w:rFonts w:asciiTheme="minorHAnsi" w:hAnsiTheme="minorHAnsi" w:cstheme="minorHAnsi"/>
          <w:sz w:val="14"/>
        </w:rPr>
        <w:t xml:space="preserve"> ///AHS PB</w:t>
      </w:r>
    </w:p>
    <w:p w14:paraId="41F6CE04" w14:textId="77777777" w:rsidR="009E526C" w:rsidRPr="00E410B8" w:rsidRDefault="009E526C" w:rsidP="009E526C">
      <w:pPr>
        <w:spacing w:after="0" w:line="331" w:lineRule="atLeast"/>
        <w:rPr>
          <w:rStyle w:val="Heading4Char"/>
          <w:rFonts w:asciiTheme="minorHAnsi" w:hAnsiTheme="minorHAnsi" w:cstheme="minorHAnsi"/>
          <w:u w:val="single"/>
        </w:rPr>
      </w:pPr>
      <w:r w:rsidRPr="00E410B8">
        <w:rPr>
          <w:rStyle w:val="Heading4Char"/>
          <w:rFonts w:asciiTheme="minorHAnsi" w:hAnsiTheme="minorHAnsi" w:cstheme="minorHAnsi"/>
          <w:highlight w:val="yellow"/>
          <w:u w:val="single"/>
        </w:rPr>
        <w:t>Thinking, questioning, are often taken as</w:t>
      </w:r>
      <w:r w:rsidRPr="00E410B8">
        <w:rPr>
          <w:rStyle w:val="Heading4Char"/>
          <w:rFonts w:asciiTheme="minorHAnsi" w:hAnsiTheme="minorHAnsi" w:cstheme="minorHAnsi"/>
          <w:u w:val="single"/>
        </w:rPr>
        <w:t xml:space="preserve"> a demonstration of the indubitable existence of the ego</w:t>
      </w:r>
      <w:r w:rsidRPr="00E410B8">
        <w:rPr>
          <w:rFonts w:asciiTheme="minorHAnsi" w:eastAsia="Times New Roman" w:hAnsiTheme="minorHAnsi" w:cstheme="minorHAnsi"/>
          <w:color w:val="000000"/>
          <w:sz w:val="14"/>
        </w:rPr>
        <w:t xml:space="preserve"> (as in Descartes’ famous methodic doubt). Sometimes </w:t>
      </w:r>
      <w:r w:rsidRPr="00E410B8">
        <w:rPr>
          <w:rStyle w:val="Heading4Char"/>
          <w:rFonts w:asciiTheme="minorHAnsi" w:hAnsiTheme="minorHAnsi" w:cstheme="minorHAnsi"/>
          <w:u w:val="single"/>
        </w:rPr>
        <w:t>this is</w:t>
      </w:r>
      <w:r w:rsidRPr="00E410B8">
        <w:rPr>
          <w:rFonts w:asciiTheme="minorHAnsi" w:eastAsia="Times New Roman" w:hAnsiTheme="minorHAnsi" w:cstheme="minorHAnsi"/>
          <w:color w:val="000000"/>
          <w:sz w:val="14"/>
        </w:rPr>
        <w:t xml:space="preserve"> even </w:t>
      </w:r>
      <w:r w:rsidRPr="00E410B8">
        <w:rPr>
          <w:rStyle w:val="Heading4Char"/>
          <w:rFonts w:asciiTheme="minorHAnsi" w:hAnsiTheme="minorHAnsi" w:cstheme="minorHAnsi"/>
          <w:u w:val="single"/>
        </w:rPr>
        <w:t xml:space="preserve">developed into </w:t>
      </w:r>
      <w:r w:rsidRPr="00E410B8">
        <w:rPr>
          <w:rStyle w:val="Heading4Char"/>
          <w:rFonts w:asciiTheme="minorHAnsi" w:hAnsiTheme="minorHAnsi" w:cstheme="minorHAnsi"/>
          <w:highlight w:val="yellow"/>
          <w:u w:val="single"/>
        </w:rPr>
        <w:t>a solipsist position (I can be sure</w:t>
      </w:r>
      <w:r w:rsidRPr="00E410B8">
        <w:rPr>
          <w:rStyle w:val="Heading4Char"/>
          <w:rFonts w:asciiTheme="minorHAnsi" w:hAnsiTheme="minorHAnsi" w:cstheme="minorHAnsi"/>
          <w:u w:val="single"/>
        </w:rPr>
        <w:t xml:space="preserve"> that </w:t>
      </w:r>
      <w:r w:rsidRPr="00E410B8">
        <w:rPr>
          <w:rStyle w:val="Heading4Char"/>
          <w:rFonts w:asciiTheme="minorHAnsi" w:hAnsiTheme="minorHAnsi" w:cstheme="minorHAnsi"/>
          <w:highlight w:val="yellow"/>
          <w:u w:val="single"/>
        </w:rPr>
        <w:t>I exist because I am thinking, but I don’t know if anyone else exists</w:t>
      </w:r>
      <w:r w:rsidRPr="00E410B8">
        <w:rPr>
          <w:rStyle w:val="Heading4Char"/>
          <w:rFonts w:asciiTheme="minorHAnsi" w:hAnsiTheme="minorHAnsi" w:cstheme="minorHAnsi"/>
          <w:u w:val="single"/>
        </w:rPr>
        <w:t xml:space="preserve">). </w:t>
      </w:r>
      <w:r w:rsidRPr="00E410B8">
        <w:rPr>
          <w:rStyle w:val="Heading4Char"/>
          <w:rFonts w:asciiTheme="minorHAnsi" w:hAnsiTheme="minorHAnsi" w:cstheme="minorHAnsi"/>
          <w:highlight w:val="yellow"/>
          <w:u w:val="single"/>
        </w:rPr>
        <w:t>However</w:t>
      </w:r>
      <w:r w:rsidRPr="00E410B8">
        <w:rPr>
          <w:rFonts w:asciiTheme="minorHAnsi" w:eastAsia="Times New Roman" w:hAnsiTheme="minorHAnsi" w:cstheme="minorHAnsi"/>
          <w:color w:val="000000"/>
          <w:sz w:val="14"/>
        </w:rPr>
        <w:t xml:space="preserve">, </w:t>
      </w:r>
      <w:proofErr w:type="spellStart"/>
      <w:r w:rsidRPr="00E410B8">
        <w:rPr>
          <w:rFonts w:asciiTheme="minorHAnsi" w:eastAsia="Times New Roman" w:hAnsiTheme="minorHAnsi" w:cstheme="minorHAnsi"/>
          <w:color w:val="000000"/>
          <w:sz w:val="14"/>
        </w:rPr>
        <w:t>Watsuji</w:t>
      </w:r>
      <w:proofErr w:type="spellEnd"/>
      <w:r w:rsidRPr="00E410B8">
        <w:rPr>
          <w:rFonts w:asciiTheme="minorHAnsi" w:eastAsia="Times New Roman" w:hAnsiTheme="minorHAnsi" w:cstheme="minorHAnsi"/>
          <w:color w:val="000000"/>
          <w:sz w:val="14"/>
        </w:rPr>
        <w:t xml:space="preserve"> reads these acts in the complete opposite way: </w:t>
      </w:r>
      <w:r w:rsidRPr="00E410B8">
        <w:rPr>
          <w:rStyle w:val="Heading4Char"/>
          <w:rFonts w:asciiTheme="minorHAnsi" w:hAnsiTheme="minorHAnsi" w:cstheme="minorHAnsi"/>
          <w:u w:val="single"/>
        </w:rPr>
        <w:t xml:space="preserve">questioning shows how </w:t>
      </w:r>
      <w:r w:rsidRPr="00E410B8">
        <w:rPr>
          <w:rStyle w:val="Heading4Char"/>
          <w:rFonts w:asciiTheme="minorHAnsi" w:hAnsiTheme="minorHAnsi" w:cstheme="minorHAnsi"/>
          <w:highlight w:val="yellow"/>
          <w:u w:val="single"/>
        </w:rPr>
        <w:t>our</w:t>
      </w:r>
      <w:r w:rsidRPr="00E410B8">
        <w:rPr>
          <w:rStyle w:val="Heading4Char"/>
          <w:rFonts w:asciiTheme="minorHAnsi" w:hAnsiTheme="minorHAnsi" w:cstheme="minorHAnsi"/>
          <w:u w:val="single"/>
        </w:rPr>
        <w:t xml:space="preserve"> </w:t>
      </w:r>
      <w:r w:rsidRPr="00E410B8">
        <w:rPr>
          <w:rStyle w:val="Heading4Char"/>
          <w:rFonts w:asciiTheme="minorHAnsi" w:hAnsiTheme="minorHAnsi" w:cstheme="minorHAnsi"/>
          <w:highlight w:val="yellow"/>
          <w:u w:val="single"/>
        </w:rPr>
        <w:t>individuality</w:t>
      </w:r>
      <w:r w:rsidRPr="00E410B8">
        <w:rPr>
          <w:rStyle w:val="Heading4Char"/>
          <w:rFonts w:asciiTheme="minorHAnsi" w:hAnsiTheme="minorHAnsi" w:cstheme="minorHAnsi"/>
          <w:u w:val="single"/>
        </w:rPr>
        <w:t xml:space="preserve"> </w:t>
      </w:r>
      <w:r w:rsidRPr="00E410B8">
        <w:rPr>
          <w:rStyle w:val="Heading4Char"/>
          <w:rFonts w:asciiTheme="minorHAnsi" w:hAnsiTheme="minorHAnsi" w:cstheme="minorHAnsi"/>
          <w:highlight w:val="yellow"/>
          <w:u w:val="single"/>
        </w:rPr>
        <w:t>is fundamentally connected to other</w:t>
      </w:r>
      <w:r w:rsidRPr="00E410B8">
        <w:rPr>
          <w:rStyle w:val="Heading4Char"/>
          <w:rFonts w:asciiTheme="minorHAnsi" w:hAnsiTheme="minorHAnsi" w:cstheme="minorHAnsi"/>
          <w:u w:val="single"/>
        </w:rPr>
        <w:t>s</w:t>
      </w:r>
      <w:r w:rsidRPr="00E410B8">
        <w:rPr>
          <w:rFonts w:asciiTheme="minorHAnsi" w:eastAsia="Times New Roman" w:hAnsiTheme="minorHAnsi" w:cstheme="minorHAnsi"/>
          <w:color w:val="000000"/>
          <w:sz w:val="14"/>
        </w:rPr>
        <w:t xml:space="preserve"> through shared language and concerns.1 He writes: “No matter how much we concern ourselves with the consciousness of I, this concern itself implies </w:t>
      </w:r>
      <w:r w:rsidRPr="00E410B8">
        <w:rPr>
          <w:rStyle w:val="Heading4Char"/>
          <w:rFonts w:asciiTheme="minorHAnsi" w:hAnsiTheme="minorHAnsi" w:cstheme="minorHAnsi"/>
          <w:u w:val="single"/>
        </w:rPr>
        <w:t>our</w:t>
      </w:r>
      <w:r w:rsidRPr="00E410B8">
        <w:rPr>
          <w:rFonts w:asciiTheme="minorHAnsi" w:eastAsia="Times New Roman" w:hAnsiTheme="minorHAnsi" w:cstheme="minorHAnsi"/>
          <w:color w:val="000000"/>
          <w:sz w:val="14"/>
        </w:rPr>
        <w:t xml:space="preserve"> going beyond the consciousness of I and being connected with others.”2 What we see here is a completely different </w:t>
      </w:r>
      <w:r w:rsidRPr="00E410B8">
        <w:rPr>
          <w:rStyle w:val="Heading4Char"/>
          <w:rFonts w:asciiTheme="minorHAnsi" w:hAnsiTheme="minorHAnsi" w:cstheme="minorHAnsi"/>
          <w:u w:val="single"/>
        </w:rPr>
        <w:t>starting point</w:t>
      </w:r>
      <w:r w:rsidRPr="00E410B8">
        <w:rPr>
          <w:rFonts w:asciiTheme="minorHAnsi" w:eastAsia="Times New Roman" w:hAnsiTheme="minorHAnsi" w:cstheme="minorHAnsi"/>
          <w:color w:val="000000"/>
          <w:sz w:val="14"/>
        </w:rPr>
        <w:t xml:space="preserve">: </w:t>
      </w:r>
      <w:r w:rsidRPr="00E410B8">
        <w:rPr>
          <w:rStyle w:val="Heading4Char"/>
          <w:rFonts w:asciiTheme="minorHAnsi" w:hAnsiTheme="minorHAnsi" w:cstheme="minorHAnsi"/>
          <w:u w:val="single"/>
        </w:rPr>
        <w:t>We take our departure not from the intentional consciousness of “I” but from “betweenness</w:t>
      </w:r>
      <w:r w:rsidRPr="00E410B8">
        <w:rPr>
          <w:rFonts w:asciiTheme="minorHAnsi" w:eastAsia="Times New Roman" w:hAnsiTheme="minorHAnsi" w:cstheme="minorHAnsi"/>
          <w:color w:val="000000"/>
          <w:sz w:val="14"/>
        </w:rPr>
        <w:t xml:space="preserve">.” The essential feature of betweenness lies in this, </w:t>
      </w:r>
      <w:r w:rsidRPr="00E410B8">
        <w:rPr>
          <w:rStyle w:val="Heading4Char"/>
          <w:rFonts w:asciiTheme="minorHAnsi" w:hAnsiTheme="minorHAnsi" w:cstheme="minorHAnsi"/>
          <w:u w:val="single"/>
        </w:rPr>
        <w:t xml:space="preserve">that </w:t>
      </w:r>
      <w:r w:rsidRPr="00E410B8">
        <w:rPr>
          <w:rStyle w:val="Heading4Char"/>
          <w:rFonts w:asciiTheme="minorHAnsi" w:hAnsiTheme="minorHAnsi" w:cstheme="minorHAnsi"/>
          <w:highlight w:val="yellow"/>
          <w:u w:val="single"/>
        </w:rPr>
        <w:t xml:space="preserve">the intentionality of the I </w:t>
      </w:r>
      <w:proofErr w:type="gramStart"/>
      <w:r w:rsidRPr="00E410B8">
        <w:rPr>
          <w:rStyle w:val="Heading4Char"/>
          <w:rFonts w:asciiTheme="minorHAnsi" w:hAnsiTheme="minorHAnsi" w:cstheme="minorHAnsi"/>
          <w:highlight w:val="yellow"/>
          <w:u w:val="single"/>
        </w:rPr>
        <w:t>is</w:t>
      </w:r>
      <w:proofErr w:type="gramEnd"/>
      <w:r w:rsidRPr="00E410B8">
        <w:rPr>
          <w:rStyle w:val="Heading4Char"/>
          <w:rFonts w:asciiTheme="minorHAnsi" w:hAnsiTheme="minorHAnsi" w:cstheme="minorHAnsi"/>
          <w:u w:val="single"/>
        </w:rPr>
        <w:t xml:space="preserve"> from the outset </w:t>
      </w:r>
      <w:r w:rsidRPr="00E410B8">
        <w:rPr>
          <w:rStyle w:val="Heading4Char"/>
          <w:rFonts w:asciiTheme="minorHAnsi" w:hAnsiTheme="minorHAnsi" w:cstheme="minorHAnsi"/>
          <w:highlight w:val="yellow"/>
          <w:u w:val="single"/>
        </w:rPr>
        <w:t>prescribed by its counterpart, which is also</w:t>
      </w:r>
      <w:r w:rsidRPr="00E410B8">
        <w:rPr>
          <w:rStyle w:val="Heading4Char"/>
          <w:rFonts w:asciiTheme="minorHAnsi" w:hAnsiTheme="minorHAnsi" w:cstheme="minorHAnsi"/>
          <w:u w:val="single"/>
        </w:rPr>
        <w:t xml:space="preserve"> conversely </w:t>
      </w:r>
      <w:r w:rsidRPr="00E410B8">
        <w:rPr>
          <w:rStyle w:val="Heading4Char"/>
          <w:rFonts w:asciiTheme="minorHAnsi" w:hAnsiTheme="minorHAnsi" w:cstheme="minorHAnsi"/>
          <w:highlight w:val="yellow"/>
          <w:u w:val="single"/>
        </w:rPr>
        <w:t>prescribed by the former</w:t>
      </w:r>
      <w:r w:rsidRPr="00E410B8">
        <w:rPr>
          <w:rStyle w:val="Heading4Char"/>
          <w:rFonts w:asciiTheme="minorHAnsi" w:hAnsiTheme="minorHAnsi" w:cstheme="minorHAnsi"/>
          <w:u w:val="single"/>
        </w:rPr>
        <w:t xml:space="preserve">.3 This betweenness as a starting point applies not only to asking ethical questions but also to all our acts as human beings. </w:t>
      </w:r>
      <w:r w:rsidRPr="00E410B8">
        <w:rPr>
          <w:rStyle w:val="Heading4Char"/>
          <w:rFonts w:asciiTheme="minorHAnsi" w:hAnsiTheme="minorHAnsi" w:cstheme="minorHAnsi"/>
          <w:highlight w:val="yellow"/>
          <w:u w:val="single"/>
        </w:rPr>
        <w:t>For example</w:t>
      </w:r>
      <w:r w:rsidRPr="00E410B8">
        <w:rPr>
          <w:rFonts w:asciiTheme="minorHAnsi" w:eastAsia="Times New Roman" w:hAnsiTheme="minorHAnsi" w:cstheme="minorHAnsi"/>
          <w:color w:val="000000"/>
          <w:sz w:val="14"/>
        </w:rPr>
        <w:t xml:space="preserve">, right now, I am writing. But my </w:t>
      </w:r>
      <w:r w:rsidRPr="00E410B8">
        <w:rPr>
          <w:rStyle w:val="Heading4Char"/>
          <w:rFonts w:asciiTheme="minorHAnsi" w:hAnsiTheme="minorHAnsi" w:cstheme="minorHAnsi"/>
          <w:u w:val="single"/>
        </w:rPr>
        <w:t>writing is always determined by possible readers</w:t>
      </w:r>
      <w:r w:rsidRPr="00E410B8">
        <w:rPr>
          <w:rFonts w:asciiTheme="minorHAnsi" w:eastAsia="Times New Roman" w:hAnsiTheme="minorHAnsi" w:cstheme="minorHAnsi"/>
          <w:color w:val="000000"/>
          <w:sz w:val="14"/>
        </w:rPr>
        <w:t xml:space="preserve">—what kind of people would read my book? What parts might they find unclear? In the same way, the reader is perhaps at this point wondering what I am thinking, and what ideas I am trying to convey. </w:t>
      </w:r>
      <w:r w:rsidRPr="00E410B8">
        <w:rPr>
          <w:rStyle w:val="Heading4Char"/>
          <w:rFonts w:asciiTheme="minorHAnsi" w:hAnsiTheme="minorHAnsi" w:cstheme="minorHAnsi"/>
          <w:highlight w:val="yellow"/>
          <w:u w:val="single"/>
        </w:rPr>
        <w:t xml:space="preserve">The author is always determined by readers, and a reader </w:t>
      </w:r>
      <w:r w:rsidRPr="00E410B8">
        <w:rPr>
          <w:rStyle w:val="Heading4Char"/>
          <w:rFonts w:asciiTheme="minorHAnsi" w:hAnsiTheme="minorHAnsi" w:cstheme="minorHAnsi"/>
          <w:u w:val="single"/>
        </w:rPr>
        <w:t xml:space="preserve">is always determined </w:t>
      </w:r>
      <w:r w:rsidRPr="00E410B8">
        <w:rPr>
          <w:rStyle w:val="Heading4Char"/>
          <w:rFonts w:asciiTheme="minorHAnsi" w:hAnsiTheme="minorHAnsi" w:cstheme="minorHAnsi"/>
          <w:highlight w:val="yellow"/>
          <w:u w:val="single"/>
        </w:rPr>
        <w:t>by authors</w:t>
      </w:r>
      <w:r w:rsidRPr="00E410B8">
        <w:rPr>
          <w:rStyle w:val="Heading4Char"/>
          <w:rFonts w:asciiTheme="minorHAnsi" w:hAnsiTheme="minorHAnsi" w:cstheme="minorHAnsi"/>
          <w:u w:val="single"/>
        </w:rPr>
        <w:t xml:space="preserve"> in a </w:t>
      </w:r>
      <w:r w:rsidRPr="00E410B8">
        <w:rPr>
          <w:rStyle w:val="Heading4Char"/>
          <w:rFonts w:asciiTheme="minorHAnsi" w:hAnsiTheme="minorHAnsi" w:cstheme="minorHAnsi"/>
          <w:highlight w:val="yellow"/>
          <w:u w:val="single"/>
        </w:rPr>
        <w:t>reciprocal</w:t>
      </w:r>
      <w:r w:rsidRPr="00E410B8">
        <w:rPr>
          <w:rStyle w:val="Heading4Char"/>
          <w:rFonts w:asciiTheme="minorHAnsi" w:hAnsiTheme="minorHAnsi" w:cstheme="minorHAnsi"/>
          <w:u w:val="single"/>
        </w:rPr>
        <w:t xml:space="preserve"> </w:t>
      </w:r>
      <w:r w:rsidRPr="00E410B8">
        <w:rPr>
          <w:rStyle w:val="Heading4Char"/>
          <w:rFonts w:asciiTheme="minorHAnsi" w:hAnsiTheme="minorHAnsi" w:cstheme="minorHAnsi"/>
          <w:highlight w:val="yellow"/>
          <w:u w:val="single"/>
        </w:rPr>
        <w:t>determination</w:t>
      </w:r>
      <w:r w:rsidRPr="00E410B8">
        <w:rPr>
          <w:rStyle w:val="Heading4Char"/>
          <w:rFonts w:asciiTheme="minorHAnsi" w:hAnsiTheme="minorHAnsi" w:cstheme="minorHAnsi"/>
          <w:u w:val="single"/>
        </w:rPr>
        <w:t xml:space="preserve"> and mutual dependency</w:t>
      </w:r>
      <w:r w:rsidRPr="00E410B8">
        <w:rPr>
          <w:rFonts w:asciiTheme="minorHAnsi" w:eastAsia="Times New Roman" w:hAnsiTheme="minorHAnsi" w:cstheme="minorHAnsi"/>
          <w:color w:val="000000"/>
          <w:sz w:val="14"/>
        </w:rPr>
        <w:t xml:space="preserve">. Therefore, </w:t>
      </w:r>
      <w:proofErr w:type="spellStart"/>
      <w:r w:rsidRPr="00E410B8">
        <w:rPr>
          <w:rFonts w:asciiTheme="minorHAnsi" w:eastAsia="Times New Roman" w:hAnsiTheme="minorHAnsi" w:cstheme="minorHAnsi"/>
          <w:color w:val="000000"/>
          <w:sz w:val="14"/>
        </w:rPr>
        <w:t>Watsuji</w:t>
      </w:r>
      <w:proofErr w:type="spellEnd"/>
      <w:r w:rsidRPr="00E410B8">
        <w:rPr>
          <w:rFonts w:asciiTheme="minorHAnsi" w:eastAsia="Times New Roman" w:hAnsiTheme="minorHAnsi" w:cstheme="minorHAnsi"/>
          <w:color w:val="000000"/>
          <w:sz w:val="14"/>
        </w:rPr>
        <w:t xml:space="preserve"> does not even start with an independent author and an independent reader, who then have a relationship. Rather, “</w:t>
      </w:r>
      <w:r w:rsidRPr="00E410B8">
        <w:rPr>
          <w:rStyle w:val="Heading4Char"/>
          <w:rFonts w:asciiTheme="minorHAnsi" w:hAnsiTheme="minorHAnsi" w:cstheme="minorHAnsi"/>
          <w:u w:val="single"/>
        </w:rPr>
        <w:t xml:space="preserve">This relationship is constructed through and through in the betweenness between an author and his readers. </w:t>
      </w:r>
      <w:r w:rsidRPr="00E410B8">
        <w:rPr>
          <w:rStyle w:val="Heading4Char"/>
          <w:rFonts w:asciiTheme="minorHAnsi" w:hAnsiTheme="minorHAnsi" w:cstheme="minorHAnsi"/>
          <w:highlight w:val="yellow"/>
          <w:u w:val="single"/>
        </w:rPr>
        <w:t>Neither</w:t>
      </w:r>
      <w:r w:rsidRPr="00E410B8">
        <w:rPr>
          <w:rStyle w:val="Heading4Char"/>
          <w:rFonts w:asciiTheme="minorHAnsi" w:hAnsiTheme="minorHAnsi" w:cstheme="minorHAnsi"/>
          <w:u w:val="single"/>
        </w:rPr>
        <w:t xml:space="preserve"> </w:t>
      </w:r>
      <w:r w:rsidRPr="00E410B8">
        <w:rPr>
          <w:rStyle w:val="Heading4Char"/>
          <w:rFonts w:asciiTheme="minorHAnsi" w:hAnsiTheme="minorHAnsi" w:cstheme="minorHAnsi"/>
          <w:highlight w:val="yellow"/>
          <w:u w:val="single"/>
        </w:rPr>
        <w:t>can exist prior to and independent of the other</w:t>
      </w:r>
      <w:r w:rsidRPr="00E410B8">
        <w:rPr>
          <w:rStyle w:val="Heading4Char"/>
          <w:rFonts w:asciiTheme="minorHAnsi" w:hAnsiTheme="minorHAnsi" w:cstheme="minorHAnsi"/>
          <w:u w:val="single"/>
        </w:rPr>
        <w:t>. They exist only by depending on one another.”4</w:t>
      </w:r>
    </w:p>
    <w:p w14:paraId="344A3882" w14:textId="77777777" w:rsidR="009E526C" w:rsidRPr="00E410B8" w:rsidRDefault="009E526C" w:rsidP="009E526C">
      <w:pPr>
        <w:pStyle w:val="Heading4"/>
        <w:rPr>
          <w:rFonts w:asciiTheme="minorHAnsi" w:hAnsiTheme="minorHAnsi" w:cstheme="minorHAnsi"/>
        </w:rPr>
      </w:pPr>
      <w:proofErr w:type="gramStart"/>
      <w:r w:rsidRPr="00E410B8">
        <w:rPr>
          <w:rFonts w:asciiTheme="minorHAnsi" w:hAnsiTheme="minorHAnsi" w:cstheme="minorHAnsi"/>
        </w:rPr>
        <w:t>Thus</w:t>
      </w:r>
      <w:proofErr w:type="gramEnd"/>
      <w:r w:rsidRPr="00E410B8">
        <w:rPr>
          <w:rFonts w:asciiTheme="minorHAnsi" w:hAnsiTheme="minorHAnsi" w:cstheme="minorHAnsi"/>
        </w:rPr>
        <w:t xml:space="preserve"> any account of ethics presupposes a coherent relationship with the Other: A] Endpoints: The Only thing that distinguishes an immoral action like punching a person, from a morally neutral action like punching a statue is that an Other is being acted upon, since the it has the goal of effecting an agent. B] Performativity: Responding to my framework concedes its authority since language presupposes multiple parties who mutually assign words meaning C] Actor Spec: States are made up of Others, which means that any theory of good that only relates to the individual cannot motivate collective action, since Others couldn’t access it.</w:t>
      </w:r>
    </w:p>
    <w:p w14:paraId="1E66B0E4" w14:textId="77777777" w:rsidR="009E526C" w:rsidRPr="00E410B8" w:rsidRDefault="009E526C" w:rsidP="009E526C">
      <w:pPr>
        <w:pStyle w:val="Heading4"/>
        <w:rPr>
          <w:rFonts w:asciiTheme="minorHAnsi" w:hAnsiTheme="minorHAnsi" w:cstheme="minorHAnsi"/>
        </w:rPr>
      </w:pPr>
      <w:r w:rsidRPr="00E410B8">
        <w:rPr>
          <w:rFonts w:asciiTheme="minorHAnsi" w:hAnsiTheme="minorHAnsi" w:cstheme="minorHAnsi"/>
        </w:rPr>
        <w:t>All relationships require reciprocal recognition, where the I and the Other treat each other with mutual respect and both recognize each other in a non-totalizing fashion. Such reciprocity is impeded by skewed power dynamics in the encounter and is key to any conception of linguistic and moral truth.</w:t>
      </w:r>
    </w:p>
    <w:p w14:paraId="649CD040" w14:textId="77777777" w:rsidR="009E526C" w:rsidRPr="00E410B8" w:rsidRDefault="009E526C" w:rsidP="009E526C">
      <w:pPr>
        <w:spacing w:after="0" w:line="331" w:lineRule="atLeast"/>
        <w:rPr>
          <w:rFonts w:asciiTheme="minorHAnsi" w:eastAsia="Times New Roman" w:hAnsiTheme="minorHAnsi" w:cstheme="minorHAnsi"/>
          <w:color w:val="000000"/>
          <w:sz w:val="16"/>
          <w:szCs w:val="24"/>
        </w:rPr>
      </w:pPr>
      <w:r w:rsidRPr="00E410B8">
        <w:rPr>
          <w:rFonts w:asciiTheme="minorHAnsi" w:eastAsia="Times New Roman" w:hAnsiTheme="minorHAnsi" w:cstheme="minorHAnsi"/>
          <w:color w:val="000000"/>
          <w:sz w:val="16"/>
        </w:rPr>
        <w:t xml:space="preserve">Emmanuel </w:t>
      </w:r>
      <w:r w:rsidRPr="00E410B8">
        <w:rPr>
          <w:rStyle w:val="Style13ptBold"/>
          <w:rFonts w:asciiTheme="minorHAnsi" w:hAnsiTheme="minorHAnsi" w:cstheme="minorHAnsi"/>
        </w:rPr>
        <w:t>Levinas</w:t>
      </w:r>
      <w:r w:rsidRPr="00E410B8">
        <w:rPr>
          <w:rFonts w:asciiTheme="minorHAnsi" w:eastAsia="Times New Roman" w:hAnsiTheme="minorHAnsi" w:cstheme="minorHAnsi"/>
          <w:color w:val="000000"/>
          <w:sz w:val="16"/>
        </w:rPr>
        <w:t xml:space="preserve">, Jewish-Lithuanian Philosopher, </w:t>
      </w:r>
      <w:r w:rsidRPr="00E410B8">
        <w:rPr>
          <w:rStyle w:val="Heading4Char"/>
          <w:rFonts w:asciiTheme="minorHAnsi" w:hAnsiTheme="minorHAnsi" w:cstheme="minorHAnsi"/>
          <w:u w:val="single"/>
        </w:rPr>
        <w:t>Summarizes</w:t>
      </w:r>
      <w:r w:rsidRPr="00E410B8">
        <w:rPr>
          <w:rFonts w:asciiTheme="minorHAnsi" w:eastAsia="Times New Roman" w:hAnsiTheme="minorHAnsi" w:cstheme="minorHAnsi"/>
          <w:color w:val="000000"/>
          <w:sz w:val="16"/>
        </w:rPr>
        <w:t xml:space="preserve">, "Martin </w:t>
      </w:r>
      <w:r w:rsidRPr="00E410B8">
        <w:rPr>
          <w:rStyle w:val="Heading4Char"/>
          <w:rFonts w:asciiTheme="minorHAnsi" w:hAnsiTheme="minorHAnsi" w:cstheme="minorHAnsi"/>
          <w:u w:val="single"/>
        </w:rPr>
        <w:t>Buber</w:t>
      </w:r>
      <w:r w:rsidRPr="00E410B8">
        <w:rPr>
          <w:rFonts w:asciiTheme="minorHAnsi" w:eastAsia="Times New Roman" w:hAnsiTheme="minorHAnsi" w:cstheme="minorHAnsi"/>
          <w:color w:val="000000"/>
          <w:sz w:val="16"/>
        </w:rPr>
        <w:t xml:space="preserve"> and the, Theory of Knowledge, </w:t>
      </w:r>
      <w:proofErr w:type="gramStart"/>
      <w:r w:rsidRPr="00E410B8">
        <w:rPr>
          <w:rStyle w:val="Heading4Char"/>
          <w:rFonts w:asciiTheme="minorHAnsi" w:hAnsiTheme="minorHAnsi" w:cstheme="minorHAnsi"/>
          <w:u w:val="single"/>
        </w:rPr>
        <w:t>1967</w:t>
      </w:r>
      <w:r w:rsidRPr="00E410B8">
        <w:rPr>
          <w:rFonts w:asciiTheme="minorHAnsi" w:eastAsia="Times New Roman" w:hAnsiTheme="minorHAnsi" w:cstheme="minorHAnsi"/>
          <w:color w:val="000000"/>
          <w:sz w:val="16"/>
        </w:rPr>
        <w:t xml:space="preserve"> ,</w:t>
      </w:r>
      <w:proofErr w:type="gramEnd"/>
      <w:r w:rsidRPr="00E410B8">
        <w:rPr>
          <w:rFonts w:asciiTheme="minorHAnsi" w:eastAsia="Times New Roman" w:hAnsiTheme="minorHAnsi" w:cstheme="minorHAnsi"/>
          <w:color w:val="000000"/>
          <w:sz w:val="16"/>
        </w:rPr>
        <w:t>///AHS PB</w:t>
      </w:r>
    </w:p>
    <w:p w14:paraId="6EEE14A5" w14:textId="77777777" w:rsidR="009E526C" w:rsidRPr="00E410B8" w:rsidRDefault="009E526C" w:rsidP="009E526C">
      <w:pPr>
        <w:rPr>
          <w:rFonts w:asciiTheme="minorHAnsi" w:eastAsiaTheme="majorEastAsia" w:hAnsiTheme="minorHAnsi" w:cstheme="minorHAnsi"/>
          <w:b/>
          <w:iCs/>
          <w:sz w:val="26"/>
          <w:u w:val="single"/>
        </w:rPr>
      </w:pPr>
      <w:proofErr w:type="spellStart"/>
      <w:r w:rsidRPr="00E410B8">
        <w:rPr>
          <w:rFonts w:asciiTheme="minorHAnsi" w:eastAsia="Times New Roman" w:hAnsiTheme="minorHAnsi" w:cstheme="minorHAnsi"/>
          <w:color w:val="000000"/>
          <w:sz w:val="14"/>
        </w:rPr>
        <w:t>Verbundenheit</w:t>
      </w:r>
      <w:proofErr w:type="spellEnd"/>
      <w:r w:rsidRPr="00E410B8">
        <w:rPr>
          <w:rFonts w:asciiTheme="minorHAnsi" w:eastAsia="Times New Roman" w:hAnsiTheme="minorHAnsi" w:cstheme="minorHAnsi"/>
          <w:color w:val="000000"/>
          <w:sz w:val="14"/>
        </w:rPr>
        <w:t xml:space="preserve"> characterizes </w:t>
      </w:r>
      <w:r w:rsidRPr="00E410B8">
        <w:rPr>
          <w:rStyle w:val="Heading4Char"/>
          <w:rFonts w:asciiTheme="minorHAnsi" w:hAnsiTheme="minorHAnsi" w:cstheme="minorHAnsi"/>
          <w:highlight w:val="yellow"/>
          <w:u w:val="single"/>
        </w:rPr>
        <w:t>the reciprocity of the I-Thou relation</w:t>
      </w:r>
      <w:r w:rsidRPr="00E410B8">
        <w:rPr>
          <w:rFonts w:asciiTheme="minorHAnsi" w:eastAsia="Times New Roman" w:hAnsiTheme="minorHAnsi" w:cstheme="minorHAnsi"/>
          <w:color w:val="000000"/>
          <w:sz w:val="14"/>
        </w:rPr>
        <w:t xml:space="preserve"> </w:t>
      </w:r>
      <w:r w:rsidRPr="00E410B8">
        <w:rPr>
          <w:rStyle w:val="Heading4Char"/>
          <w:rFonts w:asciiTheme="minorHAnsi" w:hAnsiTheme="minorHAnsi" w:cstheme="minorHAnsi"/>
          <w:u w:val="single"/>
        </w:rPr>
        <w:t>and</w:t>
      </w:r>
      <w:r w:rsidRPr="00E410B8">
        <w:rPr>
          <w:rFonts w:asciiTheme="minorHAnsi" w:eastAsia="Times New Roman" w:hAnsiTheme="minorHAnsi" w:cstheme="minorHAnsi"/>
          <w:color w:val="000000"/>
          <w:sz w:val="14"/>
        </w:rPr>
        <w:t xml:space="preserve"> of the </w:t>
      </w:r>
      <w:r w:rsidRPr="00E410B8">
        <w:rPr>
          <w:rStyle w:val="Heading4Char"/>
          <w:rFonts w:asciiTheme="minorHAnsi" w:hAnsiTheme="minorHAnsi" w:cstheme="minorHAnsi"/>
          <w:u w:val="single"/>
        </w:rPr>
        <w:t>dialogue</w:t>
      </w:r>
      <w:r w:rsidRPr="00E410B8">
        <w:rPr>
          <w:rFonts w:asciiTheme="minorHAnsi" w:eastAsia="Times New Roman" w:hAnsiTheme="minorHAnsi" w:cstheme="minorHAnsi"/>
          <w:color w:val="000000"/>
          <w:sz w:val="14"/>
        </w:rPr>
        <w:t xml:space="preserve"> where I commit myself to the Thou just because it </w:t>
      </w:r>
      <w:r w:rsidRPr="00E410B8">
        <w:rPr>
          <w:rStyle w:val="Heading4Char"/>
          <w:rFonts w:asciiTheme="minorHAnsi" w:hAnsiTheme="minorHAnsi" w:cstheme="minorHAnsi"/>
          <w:highlight w:val="yellow"/>
          <w:u w:val="single"/>
        </w:rPr>
        <w:t xml:space="preserve">is </w:t>
      </w:r>
      <w:proofErr w:type="gramStart"/>
      <w:r w:rsidRPr="00E410B8">
        <w:rPr>
          <w:rStyle w:val="Style13ptBold"/>
          <w:rFonts w:asciiTheme="minorHAnsi" w:hAnsiTheme="minorHAnsi" w:cstheme="minorHAnsi"/>
          <w:highlight w:val="yellow"/>
        </w:rPr>
        <w:t>absolutely other</w:t>
      </w:r>
      <w:proofErr w:type="gramEnd"/>
      <w:r w:rsidRPr="00E410B8">
        <w:rPr>
          <w:rStyle w:val="Style13ptBold"/>
          <w:rFonts w:asciiTheme="minorHAnsi" w:hAnsiTheme="minorHAnsi" w:cstheme="minorHAnsi"/>
          <w:highlight w:val="yellow"/>
        </w:rPr>
        <w:t>. The</w:t>
      </w:r>
      <w:r w:rsidRPr="00E410B8">
        <w:rPr>
          <w:rStyle w:val="Heading4Char"/>
          <w:rFonts w:asciiTheme="minorHAnsi" w:hAnsiTheme="minorHAnsi" w:cstheme="minorHAnsi"/>
          <w:highlight w:val="yellow"/>
          <w:u w:val="single"/>
        </w:rPr>
        <w:t xml:space="preserve"> essence of the 'word' does not</w:t>
      </w:r>
      <w:r w:rsidRPr="00E410B8">
        <w:rPr>
          <w:rStyle w:val="Heading4Char"/>
          <w:rFonts w:asciiTheme="minorHAnsi" w:hAnsiTheme="minorHAnsi" w:cstheme="minorHAnsi"/>
          <w:u w:val="single"/>
        </w:rPr>
        <w:t xml:space="preserve"> initially </w:t>
      </w:r>
      <w:r w:rsidRPr="00E410B8">
        <w:rPr>
          <w:rStyle w:val="Heading4Char"/>
          <w:rFonts w:asciiTheme="minorHAnsi" w:hAnsiTheme="minorHAnsi" w:cstheme="minorHAnsi"/>
          <w:highlight w:val="yellow"/>
          <w:u w:val="single"/>
        </w:rPr>
        <w:t>consist in its objective meaning</w:t>
      </w:r>
      <w:r w:rsidRPr="00E410B8">
        <w:rPr>
          <w:rStyle w:val="Heading4Char"/>
          <w:rFonts w:asciiTheme="minorHAnsi" w:hAnsiTheme="minorHAnsi" w:cstheme="minorHAnsi"/>
          <w:u w:val="single"/>
        </w:rPr>
        <w:t xml:space="preserve"> or descriptive possibilities, but in the response that it elicits. The assertion is not true </w:t>
      </w:r>
      <w:r w:rsidRPr="00E410B8">
        <w:rPr>
          <w:rStyle w:val="Heading4Char"/>
          <w:rFonts w:asciiTheme="minorHAnsi" w:hAnsiTheme="minorHAnsi" w:cstheme="minorHAnsi"/>
          <w:highlight w:val="yellow"/>
          <w:u w:val="single"/>
        </w:rPr>
        <w:t>because the thought</w:t>
      </w:r>
      <w:r w:rsidRPr="00E410B8">
        <w:rPr>
          <w:rStyle w:val="Heading4Char"/>
          <w:rFonts w:asciiTheme="minorHAnsi" w:hAnsiTheme="minorHAnsi" w:cstheme="minorHAnsi"/>
          <w:u w:val="single"/>
        </w:rPr>
        <w:t xml:space="preserve"> that it expresses </w:t>
      </w:r>
      <w:r w:rsidRPr="00E410B8">
        <w:rPr>
          <w:rStyle w:val="Heading4Char"/>
          <w:rFonts w:asciiTheme="minorHAnsi" w:hAnsiTheme="minorHAnsi" w:cstheme="minorHAnsi"/>
          <w:highlight w:val="yellow"/>
          <w:u w:val="single"/>
        </w:rPr>
        <w:t>corresponds to the thing</w:t>
      </w:r>
      <w:r w:rsidRPr="00E410B8">
        <w:rPr>
          <w:rStyle w:val="Heading4Char"/>
          <w:rFonts w:asciiTheme="minorHAnsi" w:hAnsiTheme="minorHAnsi" w:cstheme="minorHAnsi"/>
          <w:u w:val="single"/>
        </w:rPr>
        <w:t xml:space="preserve"> or because it is revelatory of being. It is true only when it derives from the I-Thou relation identical with the ontological process itself. </w:t>
      </w:r>
      <w:r w:rsidRPr="00E410B8">
        <w:rPr>
          <w:rStyle w:val="Heading4Char"/>
          <w:rFonts w:asciiTheme="minorHAnsi" w:hAnsiTheme="minorHAnsi" w:cstheme="minorHAnsi"/>
          <w:highlight w:val="yellow"/>
          <w:u w:val="single"/>
        </w:rPr>
        <w:t xml:space="preserve">The assertion is true when it realizes the reciprocity of the relation by eliciting a response </w:t>
      </w:r>
      <w:r w:rsidRPr="00E410B8">
        <w:rPr>
          <w:rStyle w:val="Heading4Char"/>
          <w:rFonts w:asciiTheme="minorHAnsi" w:hAnsiTheme="minorHAnsi" w:cstheme="minorHAnsi"/>
          <w:u w:val="single"/>
        </w:rPr>
        <w:t xml:space="preserve">and singling out an individual who alone </w:t>
      </w:r>
      <w:proofErr w:type="gramStart"/>
      <w:r w:rsidRPr="00E410B8">
        <w:rPr>
          <w:rStyle w:val="Heading4Char"/>
          <w:rFonts w:asciiTheme="minorHAnsi" w:hAnsiTheme="minorHAnsi" w:cstheme="minorHAnsi"/>
          <w:u w:val="single"/>
        </w:rPr>
        <w:t>is capable of responding</w:t>
      </w:r>
      <w:proofErr w:type="gramEnd"/>
      <w:r w:rsidRPr="00E410B8">
        <w:rPr>
          <w:rStyle w:val="Heading4Char"/>
          <w:rFonts w:asciiTheme="minorHAnsi" w:hAnsiTheme="minorHAnsi" w:cstheme="minorHAnsi"/>
          <w:u w:val="single"/>
        </w:rPr>
        <w:t xml:space="preserve">. </w:t>
      </w:r>
      <w:r w:rsidRPr="00E410B8">
        <w:rPr>
          <w:rFonts w:asciiTheme="minorHAnsi" w:hAnsiTheme="minorHAnsi" w:cstheme="minorHAnsi"/>
          <w:sz w:val="14"/>
          <w:szCs w:val="14"/>
        </w:rPr>
        <w:t>This conception of the truth has nothing in common with the static notion of truth as an expressible content</w:t>
      </w:r>
      <w:r w:rsidRPr="00E410B8">
        <w:rPr>
          <w:rStyle w:val="Heading4Char"/>
          <w:rFonts w:asciiTheme="minorHAnsi" w:hAnsiTheme="minorHAnsi" w:cstheme="minorHAnsi"/>
          <w:u w:val="single"/>
        </w:rPr>
        <w:t>.</w:t>
      </w:r>
      <w:r w:rsidRPr="00E410B8">
        <w:rPr>
          <w:rFonts w:asciiTheme="minorHAnsi" w:eastAsia="Times New Roman" w:hAnsiTheme="minorHAnsi" w:cstheme="minorHAnsi"/>
          <w:color w:val="000000"/>
          <w:sz w:val="14"/>
        </w:rPr>
        <w:t xml:space="preserve"> But it is not to be assumed that a </w:t>
      </w:r>
      <w:proofErr w:type="spellStart"/>
      <w:r w:rsidRPr="00E410B8">
        <w:rPr>
          <w:rFonts w:asciiTheme="minorHAnsi" w:eastAsia="Times New Roman" w:hAnsiTheme="minorHAnsi" w:cstheme="minorHAnsi"/>
          <w:color w:val="000000"/>
          <w:sz w:val="14"/>
        </w:rPr>
        <w:t>Heraclitian</w:t>
      </w:r>
      <w:proofErr w:type="spellEnd"/>
      <w:r w:rsidRPr="00E410B8">
        <w:rPr>
          <w:rFonts w:asciiTheme="minorHAnsi" w:eastAsia="Times New Roman" w:hAnsiTheme="minorHAnsi" w:cstheme="minorHAnsi"/>
          <w:color w:val="000000"/>
          <w:sz w:val="14"/>
        </w:rPr>
        <w:t xml:space="preserve"> or </w:t>
      </w:r>
      <w:proofErr w:type="spellStart"/>
      <w:r w:rsidRPr="00E410B8">
        <w:rPr>
          <w:rFonts w:asciiTheme="minorHAnsi" w:eastAsia="Times New Roman" w:hAnsiTheme="minorHAnsi" w:cstheme="minorHAnsi"/>
          <w:color w:val="000000"/>
          <w:sz w:val="14"/>
        </w:rPr>
        <w:t>Bergsonian</w:t>
      </w:r>
      <w:proofErr w:type="spellEnd"/>
      <w:r w:rsidRPr="00E410B8">
        <w:rPr>
          <w:rFonts w:asciiTheme="minorHAnsi" w:eastAsia="Times New Roman" w:hAnsiTheme="minorHAnsi" w:cstheme="minorHAnsi"/>
          <w:color w:val="000000"/>
          <w:sz w:val="14"/>
        </w:rPr>
        <w:t xml:space="preserve"> becoming, also inexpressible because </w:t>
      </w:r>
      <w:r w:rsidRPr="00E410B8">
        <w:rPr>
          <w:rStyle w:val="Heading4Char"/>
          <w:rFonts w:asciiTheme="minorHAnsi" w:hAnsiTheme="minorHAnsi" w:cstheme="minorHAnsi"/>
          <w:highlight w:val="yellow"/>
          <w:u w:val="single"/>
        </w:rPr>
        <w:t>the word</w:t>
      </w:r>
      <w:r w:rsidRPr="00E410B8">
        <w:rPr>
          <w:rStyle w:val="Heading4Char"/>
          <w:rFonts w:asciiTheme="minorHAnsi" w:hAnsiTheme="minorHAnsi" w:cstheme="minorHAnsi"/>
          <w:u w:val="single"/>
        </w:rPr>
        <w:t xml:space="preserve"> </w:t>
      </w:r>
      <w:r w:rsidRPr="00E410B8">
        <w:rPr>
          <w:rStyle w:val="Heading4Char"/>
          <w:rFonts w:asciiTheme="minorHAnsi" w:hAnsiTheme="minorHAnsi" w:cstheme="minorHAnsi"/>
          <w:highlight w:val="yellow"/>
          <w:u w:val="single"/>
        </w:rPr>
        <w:t>is</w:t>
      </w:r>
      <w:r w:rsidRPr="00E410B8">
        <w:rPr>
          <w:rStyle w:val="Heading4Char"/>
          <w:rFonts w:asciiTheme="minorHAnsi" w:hAnsiTheme="minorHAnsi" w:cstheme="minorHAnsi"/>
          <w:u w:val="single"/>
        </w:rPr>
        <w:t xml:space="preserve"> necessarily </w:t>
      </w:r>
      <w:r w:rsidRPr="00E410B8">
        <w:rPr>
          <w:rStyle w:val="Heading4Char"/>
          <w:rFonts w:asciiTheme="minorHAnsi" w:hAnsiTheme="minorHAnsi" w:cstheme="minorHAnsi"/>
          <w:highlight w:val="yellow"/>
          <w:u w:val="single"/>
        </w:rPr>
        <w:t>a changeless entity and cannot apply to what is always changing</w:t>
      </w:r>
      <w:r w:rsidRPr="00E410B8">
        <w:rPr>
          <w:rStyle w:val="Heading4Char"/>
          <w:rFonts w:asciiTheme="minorHAnsi" w:hAnsiTheme="minorHAnsi" w:cstheme="minorHAnsi"/>
          <w:u w:val="single"/>
        </w:rPr>
        <w:t>, is the sole reality that may be opposed to immutable being</w:t>
      </w:r>
      <w:r w:rsidRPr="00E410B8">
        <w:rPr>
          <w:rFonts w:asciiTheme="minorHAnsi" w:eastAsia="Times New Roman" w:hAnsiTheme="minorHAnsi" w:cstheme="minorHAnsi"/>
          <w:color w:val="000000"/>
          <w:sz w:val="14"/>
        </w:rPr>
        <w:t xml:space="preserve">. For Buber describes a sphere of </w:t>
      </w:r>
      <w:r w:rsidRPr="00E410B8">
        <w:rPr>
          <w:rStyle w:val="Heading4Char"/>
          <w:rFonts w:asciiTheme="minorHAnsi" w:hAnsiTheme="minorHAnsi" w:cstheme="minorHAnsi"/>
          <w:highlight w:val="yellow"/>
          <w:u w:val="single"/>
        </w:rPr>
        <w:t>being</w:t>
      </w:r>
      <w:r w:rsidRPr="00E410B8">
        <w:rPr>
          <w:rFonts w:asciiTheme="minorHAnsi" w:eastAsia="Times New Roman" w:hAnsiTheme="minorHAnsi" w:cstheme="minorHAnsi"/>
          <w:color w:val="000000"/>
          <w:sz w:val="14"/>
        </w:rPr>
        <w:t xml:space="preserve"> which </w:t>
      </w:r>
      <w:r w:rsidRPr="00E410B8">
        <w:rPr>
          <w:rStyle w:val="Heading4Char"/>
          <w:rFonts w:asciiTheme="minorHAnsi" w:hAnsiTheme="minorHAnsi" w:cstheme="minorHAnsi"/>
          <w:u w:val="single"/>
        </w:rPr>
        <w:t xml:space="preserve">cannot be told because it </w:t>
      </w:r>
      <w:r w:rsidRPr="00E410B8">
        <w:rPr>
          <w:rStyle w:val="Heading4Char"/>
          <w:rFonts w:asciiTheme="minorHAnsi" w:hAnsiTheme="minorHAnsi" w:cstheme="minorHAnsi"/>
          <w:highlight w:val="yellow"/>
          <w:u w:val="single"/>
        </w:rPr>
        <w:t>is a living dialogue between individuals</w:t>
      </w:r>
      <w:r w:rsidRPr="00E410B8">
        <w:rPr>
          <w:rStyle w:val="Heading4Char"/>
          <w:rFonts w:asciiTheme="minorHAnsi" w:hAnsiTheme="minorHAnsi" w:cstheme="minorHAnsi"/>
          <w:u w:val="single"/>
        </w:rPr>
        <w:t xml:space="preserve"> who are not related as objective contents to one another</w:t>
      </w:r>
      <w:r w:rsidRPr="00E410B8">
        <w:rPr>
          <w:rFonts w:asciiTheme="minorHAnsi" w:eastAsia="Times New Roman" w:hAnsiTheme="minorHAnsi" w:cstheme="minorHAnsi"/>
          <w:color w:val="000000"/>
          <w:sz w:val="14"/>
        </w:rPr>
        <w:t xml:space="preserve">: one individual has nothing to say about the other. The sensitivity of the I-Thou relation lies in its completely formal nature. </w:t>
      </w:r>
      <w:r w:rsidRPr="00E410B8">
        <w:rPr>
          <w:rStyle w:val="Heading4Char"/>
          <w:rFonts w:asciiTheme="minorHAnsi" w:hAnsiTheme="minorHAnsi" w:cstheme="minorHAnsi"/>
          <w:u w:val="single"/>
        </w:rPr>
        <w:t xml:space="preserve">To apprehend the other as a content is tantamount to relating oneself to him as an object and is to </w:t>
      </w:r>
      <w:proofErr w:type="gramStart"/>
      <w:r w:rsidRPr="00E410B8">
        <w:rPr>
          <w:rStyle w:val="Heading4Char"/>
          <w:rFonts w:asciiTheme="minorHAnsi" w:hAnsiTheme="minorHAnsi" w:cstheme="minorHAnsi"/>
          <w:u w:val="single"/>
        </w:rPr>
        <w:t>enter into</w:t>
      </w:r>
      <w:proofErr w:type="gramEnd"/>
      <w:r w:rsidRPr="00E410B8">
        <w:rPr>
          <w:rStyle w:val="Heading4Char"/>
          <w:rFonts w:asciiTheme="minorHAnsi" w:hAnsiTheme="minorHAnsi" w:cstheme="minorHAnsi"/>
          <w:u w:val="single"/>
        </w:rPr>
        <w:t xml:space="preserve"> an I-It relation instead. The notion of truth</w:t>
      </w:r>
      <w:r w:rsidRPr="00E410B8">
        <w:rPr>
          <w:rFonts w:asciiTheme="minorHAnsi" w:eastAsia="Times New Roman" w:hAnsiTheme="minorHAnsi" w:cstheme="minorHAnsi"/>
          <w:color w:val="000000"/>
          <w:sz w:val="14"/>
        </w:rPr>
        <w:t xml:space="preserve"> (with respect to which Buber's language is insufficiently didactic) </w:t>
      </w:r>
      <w:r w:rsidRPr="00E410B8">
        <w:rPr>
          <w:rStyle w:val="Heading4Char"/>
          <w:rFonts w:asciiTheme="minorHAnsi" w:hAnsiTheme="minorHAnsi" w:cstheme="minorHAnsi"/>
          <w:u w:val="single"/>
        </w:rPr>
        <w:t>is</w:t>
      </w:r>
      <w:r w:rsidRPr="00E410B8">
        <w:rPr>
          <w:rFonts w:asciiTheme="minorHAnsi" w:eastAsia="Times New Roman" w:hAnsiTheme="minorHAnsi" w:cstheme="minorHAnsi"/>
          <w:color w:val="000000"/>
          <w:sz w:val="14"/>
        </w:rPr>
        <w:t xml:space="preserve"> </w:t>
      </w:r>
      <w:proofErr w:type="spellStart"/>
      <w:r w:rsidRPr="00E410B8">
        <w:rPr>
          <w:rFonts w:asciiTheme="minorHAnsi" w:eastAsia="Times New Roman" w:hAnsiTheme="minorHAnsi" w:cstheme="minorHAnsi"/>
          <w:color w:val="000000"/>
          <w:sz w:val="14"/>
        </w:rPr>
        <w:t>determinated</w:t>
      </w:r>
      <w:proofErr w:type="spellEnd"/>
      <w:r w:rsidRPr="00E410B8">
        <w:rPr>
          <w:rFonts w:asciiTheme="minorHAnsi" w:eastAsia="Times New Roman" w:hAnsiTheme="minorHAnsi" w:cstheme="minorHAnsi"/>
          <w:color w:val="000000"/>
          <w:sz w:val="14"/>
        </w:rPr>
        <w:t xml:space="preserve"> by the I-Thou relation </w:t>
      </w:r>
      <w:r w:rsidRPr="00E410B8">
        <w:rPr>
          <w:rStyle w:val="Heading4Char"/>
          <w:rFonts w:asciiTheme="minorHAnsi" w:hAnsiTheme="minorHAnsi" w:cstheme="minorHAnsi"/>
          <w:u w:val="single"/>
        </w:rPr>
        <w:t>construed as the fundamental relation to being.</w:t>
      </w:r>
      <w:r w:rsidRPr="00E410B8">
        <w:rPr>
          <w:rFonts w:asciiTheme="minorHAnsi" w:eastAsia="Times New Roman" w:hAnsiTheme="minorHAnsi" w:cstheme="minorHAnsi"/>
          <w:color w:val="000000"/>
          <w:sz w:val="14"/>
        </w:rPr>
        <w:t xml:space="preserve"> We must distinguish Truth possessed, Truth as an impersonal result, called also </w:t>
      </w:r>
      <w:r w:rsidRPr="00E410B8">
        <w:rPr>
          <w:rStyle w:val="Heading4Char"/>
          <w:rFonts w:asciiTheme="minorHAnsi" w:hAnsiTheme="minorHAnsi" w:cstheme="minorHAnsi"/>
          <w:u w:val="single"/>
        </w:rPr>
        <w:t>objective Truth</w:t>
      </w:r>
      <w:r w:rsidRPr="00E410B8">
        <w:rPr>
          <w:rFonts w:asciiTheme="minorHAnsi" w:eastAsia="Times New Roman" w:hAnsiTheme="minorHAnsi" w:cstheme="minorHAnsi"/>
          <w:color w:val="000000"/>
          <w:sz w:val="14"/>
        </w:rPr>
        <w:t xml:space="preserve"> (283) from the Truth as a "way of being," a manner of truly being which denotes God. But truth also </w:t>
      </w:r>
      <w:r w:rsidRPr="00E410B8">
        <w:rPr>
          <w:rStyle w:val="Heading4Char"/>
          <w:rFonts w:asciiTheme="minorHAnsi" w:hAnsiTheme="minorHAnsi" w:cstheme="minorHAnsi"/>
          <w:u w:val="single"/>
        </w:rPr>
        <w:t>signifies a "concrete attitude towards being,"</w:t>
      </w:r>
      <w:r w:rsidRPr="00E410B8">
        <w:rPr>
          <w:rFonts w:asciiTheme="minorHAnsi" w:eastAsia="Times New Roman" w:hAnsiTheme="minorHAnsi" w:cstheme="minorHAnsi"/>
          <w:color w:val="000000"/>
          <w:sz w:val="14"/>
        </w:rPr>
        <w:t xml:space="preserve"> "</w:t>
      </w:r>
      <w:proofErr w:type="spellStart"/>
      <w:r w:rsidRPr="00E410B8">
        <w:rPr>
          <w:rFonts w:asciiTheme="minorHAnsi" w:eastAsia="Times New Roman" w:hAnsiTheme="minorHAnsi" w:cstheme="minorHAnsi"/>
          <w:color w:val="000000"/>
          <w:sz w:val="14"/>
        </w:rPr>
        <w:t>Realverhältnis</w:t>
      </w:r>
      <w:proofErr w:type="spellEnd"/>
      <w:r w:rsidRPr="00E410B8">
        <w:rPr>
          <w:rFonts w:asciiTheme="minorHAnsi" w:eastAsia="Times New Roman" w:hAnsiTheme="minorHAnsi" w:cstheme="minorHAnsi"/>
          <w:color w:val="000000"/>
          <w:sz w:val="14"/>
        </w:rPr>
        <w:t xml:space="preserve"> </w:t>
      </w:r>
      <w:proofErr w:type="spellStart"/>
      <w:r w:rsidRPr="00E410B8">
        <w:rPr>
          <w:rFonts w:asciiTheme="minorHAnsi" w:eastAsia="Times New Roman" w:hAnsiTheme="minorHAnsi" w:cstheme="minorHAnsi"/>
          <w:color w:val="000000"/>
          <w:sz w:val="14"/>
        </w:rPr>
        <w:t>zum</w:t>
      </w:r>
      <w:proofErr w:type="spellEnd"/>
      <w:r w:rsidRPr="00E410B8">
        <w:rPr>
          <w:rFonts w:asciiTheme="minorHAnsi" w:eastAsia="Times New Roman" w:hAnsiTheme="minorHAnsi" w:cstheme="minorHAnsi"/>
          <w:color w:val="000000"/>
          <w:sz w:val="14"/>
        </w:rPr>
        <w:t xml:space="preserve"> </w:t>
      </w:r>
      <w:proofErr w:type="spellStart"/>
      <w:r w:rsidRPr="00E410B8">
        <w:rPr>
          <w:rFonts w:asciiTheme="minorHAnsi" w:eastAsia="Times New Roman" w:hAnsiTheme="minorHAnsi" w:cstheme="minorHAnsi"/>
          <w:color w:val="000000"/>
          <w:sz w:val="14"/>
        </w:rPr>
        <w:t>Seienden</w:t>
      </w:r>
      <w:proofErr w:type="spellEnd"/>
      <w:r w:rsidRPr="00E410B8">
        <w:rPr>
          <w:rFonts w:asciiTheme="minorHAnsi" w:eastAsia="Times New Roman" w:hAnsiTheme="minorHAnsi" w:cstheme="minorHAnsi"/>
          <w:color w:val="000000"/>
          <w:sz w:val="14"/>
        </w:rPr>
        <w:t xml:space="preserve">" (198-199) </w:t>
      </w:r>
      <w:r w:rsidRPr="00E410B8">
        <w:rPr>
          <w:rStyle w:val="Heading4Char"/>
          <w:rFonts w:asciiTheme="minorHAnsi" w:hAnsiTheme="minorHAnsi" w:cstheme="minorHAnsi"/>
          <w:u w:val="single"/>
        </w:rPr>
        <w:t>and the living test which verifies it</w:t>
      </w:r>
      <w:r w:rsidRPr="00E410B8">
        <w:rPr>
          <w:rFonts w:asciiTheme="minorHAnsi" w:eastAsia="Times New Roman" w:hAnsiTheme="minorHAnsi" w:cstheme="minorHAnsi"/>
          <w:color w:val="000000"/>
          <w:sz w:val="14"/>
        </w:rPr>
        <w:t xml:space="preserve"> (</w:t>
      </w:r>
      <w:proofErr w:type="spellStart"/>
      <w:r w:rsidRPr="00E410B8">
        <w:rPr>
          <w:rFonts w:asciiTheme="minorHAnsi" w:eastAsia="Times New Roman" w:hAnsiTheme="minorHAnsi" w:cstheme="minorHAnsi"/>
          <w:color w:val="000000"/>
          <w:sz w:val="14"/>
        </w:rPr>
        <w:t>BewAhrung</w:t>
      </w:r>
      <w:proofErr w:type="spellEnd"/>
      <w:r w:rsidRPr="00E410B8">
        <w:rPr>
          <w:rFonts w:asciiTheme="minorHAnsi" w:eastAsia="Times New Roman" w:hAnsiTheme="minorHAnsi" w:cstheme="minorHAnsi"/>
          <w:color w:val="000000"/>
          <w:sz w:val="14"/>
        </w:rPr>
        <w:t>). "</w:t>
      </w:r>
      <w:r w:rsidRPr="00E410B8">
        <w:rPr>
          <w:rStyle w:val="Heading4Char"/>
          <w:rFonts w:asciiTheme="minorHAnsi" w:hAnsiTheme="minorHAnsi" w:cstheme="minorHAnsi"/>
          <w:highlight w:val="yellow"/>
          <w:u w:val="single"/>
        </w:rPr>
        <w:t>To know signifies</w:t>
      </w:r>
      <w:r w:rsidRPr="00E410B8">
        <w:rPr>
          <w:rStyle w:val="Heading4Char"/>
          <w:rFonts w:asciiTheme="minorHAnsi" w:hAnsiTheme="minorHAnsi" w:cstheme="minorHAnsi"/>
          <w:u w:val="single"/>
        </w:rPr>
        <w:t xml:space="preserve"> for the creature </w:t>
      </w:r>
      <w:r w:rsidRPr="00E410B8">
        <w:rPr>
          <w:rStyle w:val="Heading4Char"/>
          <w:rFonts w:asciiTheme="minorHAnsi" w:hAnsiTheme="minorHAnsi" w:cstheme="minorHAnsi"/>
          <w:highlight w:val="yellow"/>
          <w:u w:val="single"/>
        </w:rPr>
        <w:t>to fulfill a relation with being</w:t>
      </w:r>
      <w:r w:rsidRPr="00E410B8">
        <w:rPr>
          <w:rFonts w:asciiTheme="minorHAnsi" w:eastAsia="Times New Roman" w:hAnsiTheme="minorHAnsi" w:cstheme="minorHAnsi"/>
          <w:color w:val="000000"/>
          <w:sz w:val="14"/>
        </w:rPr>
        <w:t xml:space="preserve">, for everyone in his own </w:t>
      </w:r>
      <w:proofErr w:type="gramStart"/>
      <w:r w:rsidRPr="00E410B8">
        <w:rPr>
          <w:rFonts w:asciiTheme="minorHAnsi" w:eastAsia="Times New Roman" w:hAnsiTheme="minorHAnsi" w:cstheme="minorHAnsi"/>
          <w:color w:val="000000"/>
          <w:sz w:val="14"/>
        </w:rPr>
        <w:t>particular way</w:t>
      </w:r>
      <w:proofErr w:type="gramEnd"/>
      <w:r w:rsidRPr="00E410B8">
        <w:rPr>
          <w:rFonts w:asciiTheme="minorHAnsi" w:eastAsia="Times New Roman" w:hAnsiTheme="minorHAnsi" w:cstheme="minorHAnsi"/>
          <w:color w:val="000000"/>
          <w:sz w:val="14"/>
        </w:rPr>
        <w:t>, sincerely (</w:t>
      </w:r>
      <w:proofErr w:type="spellStart"/>
      <w:r w:rsidRPr="00E410B8">
        <w:rPr>
          <w:rFonts w:asciiTheme="minorHAnsi" w:eastAsia="Times New Roman" w:hAnsiTheme="minorHAnsi" w:cstheme="minorHAnsi"/>
          <w:color w:val="000000"/>
          <w:sz w:val="14"/>
        </w:rPr>
        <w:t>wahrhaft</w:t>
      </w:r>
      <w:proofErr w:type="spellEnd"/>
      <w:r w:rsidRPr="00E410B8">
        <w:rPr>
          <w:rFonts w:asciiTheme="minorHAnsi" w:eastAsia="Times New Roman" w:hAnsiTheme="minorHAnsi" w:cstheme="minorHAnsi"/>
          <w:color w:val="000000"/>
          <w:sz w:val="14"/>
        </w:rPr>
        <w:t xml:space="preserve">) and </w:t>
      </w:r>
      <w:r w:rsidRPr="00E410B8">
        <w:rPr>
          <w:rStyle w:val="Heading4Char"/>
          <w:rFonts w:asciiTheme="minorHAnsi" w:hAnsiTheme="minorHAnsi" w:cstheme="minorHAnsi"/>
          <w:u w:val="single"/>
        </w:rPr>
        <w:t xml:space="preserve">with complete responsibility, accepting it on faith in all its various manifestations and therefore open to its real possibilities, </w:t>
      </w:r>
      <w:r w:rsidRPr="00E410B8">
        <w:rPr>
          <w:rStyle w:val="Heading4Char"/>
          <w:rFonts w:asciiTheme="minorHAnsi" w:hAnsiTheme="minorHAnsi" w:cstheme="minorHAnsi"/>
          <w:highlight w:val="yellow"/>
          <w:u w:val="single"/>
        </w:rPr>
        <w:t>integrating these experiences according to</w:t>
      </w:r>
      <w:r w:rsidRPr="00E410B8">
        <w:rPr>
          <w:rStyle w:val="Heading4Char"/>
          <w:rFonts w:asciiTheme="minorHAnsi" w:hAnsiTheme="minorHAnsi" w:cstheme="minorHAnsi"/>
          <w:u w:val="single"/>
        </w:rPr>
        <w:t xml:space="preserve"> its own </w:t>
      </w:r>
      <w:r w:rsidRPr="00E410B8">
        <w:rPr>
          <w:rStyle w:val="Heading4Char"/>
          <w:rFonts w:asciiTheme="minorHAnsi" w:hAnsiTheme="minorHAnsi" w:cstheme="minorHAnsi"/>
          <w:highlight w:val="yellow"/>
          <w:u w:val="single"/>
        </w:rPr>
        <w:t>nature</w:t>
      </w:r>
      <w:r w:rsidRPr="00E410B8">
        <w:rPr>
          <w:rStyle w:val="Heading4Char"/>
          <w:rFonts w:asciiTheme="minorHAnsi" w:hAnsiTheme="minorHAnsi" w:cstheme="minorHAnsi"/>
          <w:u w:val="single"/>
        </w:rPr>
        <w:t>. It is only in this way that the living truth emerges and can be preserved." (283)</w:t>
      </w:r>
    </w:p>
    <w:p w14:paraId="3E9ADF46" w14:textId="77777777" w:rsidR="009E526C" w:rsidRPr="00E410B8" w:rsidRDefault="009E526C" w:rsidP="009E526C">
      <w:pPr>
        <w:pStyle w:val="Heading4"/>
        <w:rPr>
          <w:rFonts w:asciiTheme="minorHAnsi" w:hAnsiTheme="minorHAnsi" w:cstheme="minorHAnsi"/>
        </w:rPr>
      </w:pPr>
      <w:r w:rsidRPr="00E410B8">
        <w:rPr>
          <w:rFonts w:asciiTheme="minorHAnsi" w:hAnsiTheme="minorHAnsi" w:cstheme="minorHAnsi"/>
        </w:rPr>
        <w:t xml:space="preserve">Non-Reciprocal relationships prevent mutual ethics: A] Framing: When the I and the Other don’t view each other reciprocally, they reduce are reduced to ideas of what they are like instead of their real selves. B] Epistemology: nonreciprocal relationships always benefit one party more than the other, which means that any ethical norms agreed too will be corrupted by the influence of those with power. C] Normativity: nobody would agree to engage in an ethical relationship that arbitrarily discriminated against them, so reciprocal relations are key because both parties enter with the expectation of equal treatment. </w:t>
      </w:r>
    </w:p>
    <w:p w14:paraId="56745878" w14:textId="77777777" w:rsidR="009E526C" w:rsidRPr="00E410B8" w:rsidRDefault="009E526C" w:rsidP="009E526C">
      <w:pPr>
        <w:pStyle w:val="Heading4"/>
        <w:rPr>
          <w:rFonts w:asciiTheme="minorHAnsi" w:hAnsiTheme="minorHAnsi" w:cstheme="minorHAnsi"/>
        </w:rPr>
      </w:pPr>
      <w:proofErr w:type="gramStart"/>
      <w:r w:rsidRPr="00E410B8">
        <w:rPr>
          <w:rFonts w:asciiTheme="minorHAnsi" w:hAnsiTheme="minorHAnsi" w:cstheme="minorHAnsi"/>
        </w:rPr>
        <w:t>Thus</w:t>
      </w:r>
      <w:proofErr w:type="gramEnd"/>
      <w:r w:rsidRPr="00E410B8">
        <w:rPr>
          <w:rFonts w:asciiTheme="minorHAnsi" w:hAnsiTheme="minorHAnsi" w:cstheme="minorHAnsi"/>
        </w:rPr>
        <w:t xml:space="preserve"> the standard is preserving reciprocal relationships with the other. Even if your framework is the correct moral system, we </w:t>
      </w:r>
      <w:proofErr w:type="spellStart"/>
      <w:proofErr w:type="gramStart"/>
      <w:r w:rsidRPr="00E410B8">
        <w:rPr>
          <w:rFonts w:asciiTheme="minorHAnsi" w:hAnsiTheme="minorHAnsi" w:cstheme="minorHAnsi"/>
        </w:rPr>
        <w:t>cant</w:t>
      </w:r>
      <w:proofErr w:type="spellEnd"/>
      <w:proofErr w:type="gramEnd"/>
      <w:r w:rsidRPr="00E410B8">
        <w:rPr>
          <w:rFonts w:asciiTheme="minorHAnsi" w:hAnsiTheme="minorHAnsi" w:cstheme="minorHAnsi"/>
        </w:rPr>
        <w:t xml:space="preserve"> access it without reciprocal relations, so my offense comes first as a side constraint. Prefer:</w:t>
      </w:r>
    </w:p>
    <w:p w14:paraId="4872DDD8" w14:textId="77777777" w:rsidR="009E526C" w:rsidRPr="00D16ADD" w:rsidRDefault="009E526C" w:rsidP="009E526C">
      <w:pPr>
        <w:pStyle w:val="Heading4"/>
        <w:rPr>
          <w:b w:val="0"/>
          <w:sz w:val="12"/>
          <w:szCs w:val="12"/>
        </w:rPr>
      </w:pPr>
      <w:r w:rsidRPr="00E410B8">
        <w:rPr>
          <w:rFonts w:asciiTheme="minorHAnsi" w:hAnsiTheme="minorHAnsi" w:cstheme="minorHAnsi"/>
        </w:rPr>
        <w:t xml:space="preserve">[1] </w:t>
      </w:r>
      <w:r>
        <w:t xml:space="preserve">Ethical theories are insular – they define the good and language to describe it in their own terms. </w:t>
      </w:r>
      <w:r w:rsidRPr="006323CE">
        <w:rPr>
          <w:u w:val="single"/>
        </w:rPr>
        <w:t>Joyce 02,</w:t>
      </w:r>
      <w:r>
        <w:t xml:space="preserve"> </w:t>
      </w:r>
      <w:r w:rsidRPr="00D16ADD">
        <w:rPr>
          <w:b w:val="0"/>
          <w:sz w:val="12"/>
          <w:szCs w:val="12"/>
        </w:rPr>
        <w:t>Joyce, Richard. Myth of Morality. Port Chester, NY, USA: Cambridge University Press, 2002. p 45-47. //Scopa</w:t>
      </w:r>
      <w:r>
        <w:rPr>
          <w:b w:val="0"/>
          <w:sz w:val="12"/>
          <w:szCs w:val="12"/>
        </w:rPr>
        <w:t xml:space="preserve"> </w:t>
      </w:r>
      <w:r w:rsidRPr="00D16ADD">
        <w:rPr>
          <w:rFonts w:eastAsia="Calibri" w:cs="Times New Roman"/>
          <w:b w:val="0"/>
          <w:sz w:val="12"/>
        </w:rPr>
        <w:t xml:space="preserve">This distinction between what is accepted from within an institution, and “stepping out” of that institution and appraising it from an exterior perspective, is close to </w:t>
      </w:r>
      <w:proofErr w:type="spellStart"/>
      <w:r w:rsidRPr="00D16ADD">
        <w:rPr>
          <w:rFonts w:eastAsia="Calibri" w:cs="Times New Roman"/>
          <w:b w:val="0"/>
          <w:sz w:val="12"/>
        </w:rPr>
        <w:t>Carnap’s</w:t>
      </w:r>
      <w:proofErr w:type="spellEnd"/>
      <w:r w:rsidRPr="00D16ADD">
        <w:rPr>
          <w:rFonts w:eastAsia="Calibri" w:cs="Times New Roman"/>
          <w:b w:val="0"/>
          <w:sz w:val="12"/>
        </w:rPr>
        <w:t xml:space="preserve"> distinction between internal and external questions. 15 </w:t>
      </w:r>
      <w:r w:rsidRPr="00D16ADD">
        <w:rPr>
          <w:rFonts w:eastAsia="Calibri" w:cs="Times New Roman"/>
          <w:b w:val="0"/>
          <w:sz w:val="12"/>
          <w:szCs w:val="12"/>
        </w:rPr>
        <w:t>Certain</w:t>
      </w:r>
      <w:r w:rsidRPr="00D16ADD">
        <w:rPr>
          <w:rFonts w:eastAsia="Calibri" w:cs="Times New Roman"/>
          <w:sz w:val="22"/>
        </w:rPr>
        <w:t xml:space="preserve"> </w:t>
      </w:r>
      <w:r w:rsidRPr="00D16ADD">
        <w:rPr>
          <w:rFonts w:eastAsia="Calibri" w:cs="Times New Roman"/>
          <w:u w:val="single"/>
        </w:rPr>
        <w:t>“linguistic frameworks”</w:t>
      </w:r>
      <w:r w:rsidRPr="00D16ADD">
        <w:rPr>
          <w:rFonts w:eastAsia="Calibri" w:cs="Times New Roman"/>
          <w:b w:val="0"/>
          <w:sz w:val="12"/>
        </w:rPr>
        <w:t xml:space="preserve"> (as Carnap calls them) </w:t>
      </w:r>
      <w:r w:rsidRPr="00D16ADD">
        <w:rPr>
          <w:rFonts w:eastAsia="Calibri" w:cs="Times New Roman"/>
          <w:u w:val="single"/>
        </w:rPr>
        <w:t xml:space="preserve">bring </w:t>
      </w:r>
      <w:r w:rsidRPr="00D16ADD">
        <w:rPr>
          <w:rFonts w:eastAsia="Calibri" w:cs="Times New Roman"/>
          <w:b w:val="0"/>
          <w:sz w:val="12"/>
        </w:rPr>
        <w:t>with them</w:t>
      </w:r>
      <w:r w:rsidRPr="00D16ADD">
        <w:rPr>
          <w:rFonts w:eastAsia="Calibri" w:cs="Times New Roman"/>
          <w:sz w:val="22"/>
        </w:rPr>
        <w:t xml:space="preserve"> </w:t>
      </w:r>
      <w:r w:rsidRPr="00D16ADD">
        <w:rPr>
          <w:rFonts w:eastAsia="Calibri" w:cs="Times New Roman"/>
          <w:u w:val="single"/>
        </w:rPr>
        <w:t>new</w:t>
      </w:r>
      <w:r w:rsidRPr="00D16ADD">
        <w:rPr>
          <w:rFonts w:eastAsia="Calibri" w:cs="Times New Roman"/>
          <w:sz w:val="22"/>
        </w:rPr>
        <w:t xml:space="preserve"> </w:t>
      </w:r>
      <w:r w:rsidRPr="00D16ADD">
        <w:rPr>
          <w:rFonts w:eastAsia="Calibri" w:cs="Times New Roman"/>
          <w:b w:val="0"/>
          <w:sz w:val="12"/>
          <w:szCs w:val="12"/>
        </w:rPr>
        <w:t xml:space="preserve">terms and </w:t>
      </w:r>
      <w:r w:rsidRPr="00D16ADD">
        <w:rPr>
          <w:rFonts w:eastAsia="Calibri" w:cs="Times New Roman"/>
          <w:u w:val="single"/>
        </w:rPr>
        <w:t>ways of talking</w:t>
      </w:r>
      <w:r w:rsidRPr="00D16ADD">
        <w:rPr>
          <w:rFonts w:eastAsia="Calibri" w:cs="Times New Roman"/>
          <w:b w:val="0"/>
          <w:sz w:val="12"/>
          <w:szCs w:val="12"/>
        </w:rPr>
        <w:t>: accepting the language of “things” licenses making assertions like “The shirt is in the cu</w:t>
      </w:r>
      <w:r w:rsidRPr="00D16ADD">
        <w:rPr>
          <w:rFonts w:eastAsia="Calibri" w:cs="Times New Roman"/>
          <w:b w:val="0"/>
          <w:sz w:val="12"/>
        </w:rPr>
        <w:t>pboard”;</w:t>
      </w:r>
      <w:r w:rsidRPr="00D16ADD">
        <w:rPr>
          <w:rFonts w:eastAsia="Calibri" w:cs="Times New Roman"/>
          <w:sz w:val="22"/>
        </w:rPr>
        <w:t xml:space="preserve"> </w:t>
      </w:r>
      <w:r w:rsidRPr="00D16ADD">
        <w:rPr>
          <w:rFonts w:eastAsia="Calibri" w:cs="Times New Roman"/>
          <w:u w:val="single"/>
        </w:rPr>
        <w:t xml:space="preserve">accepting </w:t>
      </w:r>
      <w:r w:rsidRPr="0097551B">
        <w:rPr>
          <w:rFonts w:eastAsia="Calibri" w:cs="Times New Roman"/>
          <w:highlight w:val="yellow"/>
          <w:u w:val="single"/>
        </w:rPr>
        <w:t xml:space="preserve">mathematics allows one to </w:t>
      </w:r>
      <w:proofErr w:type="gramStart"/>
      <w:r w:rsidRPr="0097551B">
        <w:rPr>
          <w:rFonts w:eastAsia="Calibri" w:cs="Times New Roman"/>
          <w:highlight w:val="yellow"/>
          <w:u w:val="single"/>
        </w:rPr>
        <w:t>say</w:t>
      </w:r>
      <w:proofErr w:type="gramEnd"/>
      <w:r w:rsidRPr="0097551B">
        <w:rPr>
          <w:rFonts w:eastAsia="Calibri" w:cs="Times New Roman"/>
          <w:highlight w:val="yellow"/>
          <w:u w:val="single"/>
        </w:rPr>
        <w:t xml:space="preserve"> </w:t>
      </w:r>
      <w:r w:rsidRPr="00D16ADD">
        <w:rPr>
          <w:rFonts w:eastAsia="Calibri" w:cs="Times New Roman"/>
          <w:highlight w:val="yellow"/>
          <w:u w:val="single"/>
        </w:rPr>
        <w:t>“There is a prime number greater than one</w:t>
      </w:r>
      <w:r w:rsidRPr="00D16ADD">
        <w:rPr>
          <w:rFonts w:eastAsia="Calibri" w:cs="Times New Roman"/>
          <w:u w:val="single"/>
        </w:rPr>
        <w:t xml:space="preserve"> </w:t>
      </w:r>
      <w:r w:rsidRPr="00D16ADD">
        <w:rPr>
          <w:rFonts w:eastAsia="Calibri" w:cs="Times New Roman"/>
          <w:highlight w:val="yellow"/>
          <w:u w:val="single"/>
        </w:rPr>
        <w:t>hundred”;</w:t>
      </w:r>
      <w:r w:rsidRPr="00D16ADD">
        <w:rPr>
          <w:rFonts w:eastAsia="Calibri" w:cs="Times New Roman"/>
          <w:b w:val="0"/>
          <w:sz w:val="12"/>
          <w:szCs w:val="12"/>
        </w:rPr>
        <w:t xml:space="preserve"> accepting the language of propositions permits saying “Chicago is large is a true proposition,” etc. Internal to the framework in question, confirming or disconfirming the truth of these </w:t>
      </w:r>
      <w:r w:rsidRPr="00D16ADD">
        <w:rPr>
          <w:rFonts w:eastAsia="Calibri" w:cs="Times New Roman"/>
          <w:b w:val="0"/>
          <w:sz w:val="12"/>
        </w:rPr>
        <w:t>propositions</w:t>
      </w:r>
      <w:r w:rsidRPr="00D16ADD">
        <w:rPr>
          <w:rFonts w:eastAsia="Calibri" w:cs="Times New Roman"/>
          <w:b w:val="0"/>
          <w:sz w:val="12"/>
          <w:szCs w:val="12"/>
        </w:rPr>
        <w:t xml:space="preserve"> </w:t>
      </w:r>
      <w:r w:rsidRPr="00D16ADD">
        <w:rPr>
          <w:rFonts w:eastAsia="Calibri" w:cs="Times New Roman"/>
          <w:b w:val="0"/>
          <w:sz w:val="12"/>
        </w:rPr>
        <w:t>is a trivi</w:t>
      </w:r>
      <w:r w:rsidRPr="00D16ADD">
        <w:rPr>
          <w:rFonts w:eastAsia="Calibri" w:cs="Times New Roman"/>
          <w:b w:val="0"/>
          <w:sz w:val="12"/>
          <w:szCs w:val="12"/>
        </w:rPr>
        <w:t>al matter. But traditionally</w:t>
      </w:r>
      <w:r w:rsidRPr="00D16ADD">
        <w:rPr>
          <w:rFonts w:eastAsia="Calibri" w:cs="Times New Roman"/>
          <w:sz w:val="22"/>
        </w:rPr>
        <w:t xml:space="preserve"> </w:t>
      </w:r>
      <w:r w:rsidRPr="00D16ADD">
        <w:rPr>
          <w:rFonts w:eastAsia="Calibri" w:cs="Times New Roman"/>
          <w:highlight w:val="yellow"/>
          <w:u w:val="single"/>
        </w:rPr>
        <w:t>philosophers</w:t>
      </w:r>
      <w:r w:rsidRPr="0097551B">
        <w:rPr>
          <w:rFonts w:eastAsia="Calibri" w:cs="Times New Roman"/>
          <w:u w:val="single"/>
        </w:rPr>
        <w:t xml:space="preserve"> </w:t>
      </w:r>
      <w:r w:rsidRPr="00D16ADD">
        <w:rPr>
          <w:rFonts w:eastAsia="Calibri" w:cs="Times New Roman"/>
          <w:u w:val="single"/>
        </w:rPr>
        <w:t>have interest</w:t>
      </w:r>
      <w:r w:rsidRPr="00D16ADD">
        <w:rPr>
          <w:rFonts w:eastAsia="Calibri" w:cs="Times New Roman"/>
          <w:b w:val="0"/>
          <w:sz w:val="12"/>
        </w:rPr>
        <w:t xml:space="preserve">ed themselves </w:t>
      </w:r>
      <w:r w:rsidRPr="00D16ADD">
        <w:rPr>
          <w:rFonts w:eastAsia="Calibri" w:cs="Times New Roman"/>
          <w:u w:val="single"/>
        </w:rPr>
        <w:t>in</w:t>
      </w:r>
      <w:r w:rsidRPr="00D16ADD">
        <w:rPr>
          <w:rFonts w:eastAsia="Calibri" w:cs="Times New Roman"/>
          <w:sz w:val="22"/>
        </w:rPr>
        <w:t xml:space="preserve"> </w:t>
      </w:r>
      <w:r w:rsidRPr="00D16ADD">
        <w:rPr>
          <w:rFonts w:eastAsia="Calibri" w:cs="Times New Roman"/>
          <w:b w:val="0"/>
          <w:sz w:val="12"/>
          <w:szCs w:val="12"/>
        </w:rPr>
        <w:t xml:space="preserve">the external </w:t>
      </w:r>
      <w:r w:rsidRPr="00D16ADD">
        <w:rPr>
          <w:rFonts w:eastAsia="Calibri" w:cs="Times New Roman"/>
          <w:highlight w:val="yellow"/>
          <w:u w:val="single"/>
        </w:rPr>
        <w:t>question</w:t>
      </w:r>
      <w:r w:rsidRPr="00D16ADD">
        <w:rPr>
          <w:rFonts w:eastAsia="Calibri" w:cs="Times New Roman"/>
          <w:b w:val="0"/>
          <w:sz w:val="12"/>
          <w:szCs w:val="12"/>
        </w:rPr>
        <w:t xml:space="preserve"> – the issue of the adequacy of </w:t>
      </w:r>
      <w:r w:rsidRPr="00D16ADD">
        <w:rPr>
          <w:rFonts w:eastAsia="Calibri" w:cs="Times New Roman"/>
          <w:u w:val="single"/>
        </w:rPr>
        <w:t>the framework itself:</w:t>
      </w:r>
      <w:r w:rsidRPr="00D16ADD">
        <w:rPr>
          <w:rFonts w:eastAsia="Calibri" w:cs="Times New Roman"/>
          <w:sz w:val="22"/>
        </w:rPr>
        <w:t xml:space="preserve"> </w:t>
      </w:r>
      <w:r w:rsidRPr="00D16ADD">
        <w:rPr>
          <w:rFonts w:eastAsia="Calibri" w:cs="Times New Roman"/>
          <w:b w:val="0"/>
          <w:sz w:val="12"/>
        </w:rPr>
        <w:t>“Do objects exist?”, “Does the world exist?”, “</w:t>
      </w:r>
      <w:r w:rsidRPr="00D16ADD">
        <w:rPr>
          <w:rFonts w:eastAsia="Calibri" w:cs="Times New Roman"/>
          <w:highlight w:val="yellow"/>
          <w:u w:val="single"/>
        </w:rPr>
        <w:t>Are there numbers?</w:t>
      </w:r>
      <w:r w:rsidRPr="00D16ADD">
        <w:rPr>
          <w:rFonts w:eastAsia="Calibri" w:cs="Times New Roman"/>
          <w:b w:val="0"/>
          <w:sz w:val="12"/>
          <w:szCs w:val="12"/>
        </w:rPr>
        <w:t>”, “</w:t>
      </w:r>
      <w:r w:rsidRPr="00D16ADD">
        <w:rPr>
          <w:rFonts w:eastAsia="Calibri" w:cs="Times New Roman"/>
          <w:b w:val="0"/>
          <w:sz w:val="12"/>
        </w:rPr>
        <w:t xml:space="preserve">Are the propositions?”, etc. </w:t>
      </w:r>
      <w:proofErr w:type="spellStart"/>
      <w:r w:rsidRPr="00D16ADD">
        <w:rPr>
          <w:rFonts w:eastAsia="Calibri" w:cs="Times New Roman"/>
          <w:b w:val="0"/>
          <w:sz w:val="12"/>
        </w:rPr>
        <w:t>Carnap’s</w:t>
      </w:r>
      <w:proofErr w:type="spellEnd"/>
      <w:r w:rsidRPr="00D16ADD">
        <w:rPr>
          <w:rFonts w:eastAsia="Calibri" w:cs="Times New Roman"/>
          <w:b w:val="0"/>
          <w:sz w:val="12"/>
        </w:rPr>
        <w:t xml:space="preserve"> argument is that </w:t>
      </w:r>
      <w:r w:rsidRPr="00D16ADD">
        <w:rPr>
          <w:rFonts w:eastAsia="Calibri" w:cs="Times New Roman"/>
          <w:highlight w:val="yellow"/>
          <w:u w:val="single"/>
        </w:rPr>
        <w:t>the</w:t>
      </w:r>
      <w:r w:rsidRPr="00D16ADD">
        <w:rPr>
          <w:rFonts w:eastAsia="Calibri" w:cs="Times New Roman"/>
          <w:sz w:val="22"/>
        </w:rPr>
        <w:t xml:space="preserve"> </w:t>
      </w:r>
      <w:r w:rsidRPr="00D16ADD">
        <w:rPr>
          <w:rFonts w:eastAsia="Calibri" w:cs="Times New Roman"/>
          <w:b w:val="0"/>
          <w:sz w:val="12"/>
        </w:rPr>
        <w:t>external</w:t>
      </w:r>
      <w:r w:rsidRPr="00D16ADD">
        <w:rPr>
          <w:rFonts w:eastAsia="Calibri" w:cs="Times New Roman"/>
          <w:sz w:val="22"/>
        </w:rPr>
        <w:t xml:space="preserve"> </w:t>
      </w:r>
      <w:r w:rsidRPr="00D16ADD">
        <w:rPr>
          <w:rFonts w:eastAsia="Calibri" w:cs="Times New Roman"/>
          <w:highlight w:val="yellow"/>
          <w:u w:val="single"/>
        </w:rPr>
        <w:t>question</w:t>
      </w:r>
      <w:r w:rsidRPr="00D16ADD">
        <w:rPr>
          <w:rFonts w:eastAsia="Calibri" w:cs="Times New Roman"/>
          <w:u w:val="single"/>
        </w:rPr>
        <w:t>,</w:t>
      </w:r>
      <w:r w:rsidRPr="00D16ADD">
        <w:rPr>
          <w:rFonts w:eastAsia="Calibri" w:cs="Times New Roman"/>
          <w:sz w:val="22"/>
        </w:rPr>
        <w:t xml:space="preserve"> </w:t>
      </w:r>
      <w:r w:rsidRPr="00D16ADD">
        <w:rPr>
          <w:rFonts w:eastAsia="Calibri" w:cs="Times New Roman"/>
          <w:b w:val="0"/>
          <w:sz w:val="12"/>
          <w:szCs w:val="12"/>
        </w:rPr>
        <w:t>as it has been typically construed,</w:t>
      </w:r>
      <w:r w:rsidRPr="00D16ADD">
        <w:rPr>
          <w:rFonts w:eastAsia="Calibri" w:cs="Times New Roman"/>
          <w:sz w:val="22"/>
        </w:rPr>
        <w:t xml:space="preserve"> </w:t>
      </w:r>
      <w:r w:rsidRPr="00D16ADD">
        <w:rPr>
          <w:rFonts w:eastAsia="Calibri" w:cs="Times New Roman"/>
          <w:highlight w:val="yellow"/>
          <w:u w:val="single"/>
        </w:rPr>
        <w:t>does not make sense. From a perspective that accepts mathematics, the answer</w:t>
      </w:r>
      <w:r w:rsidRPr="00D16ADD">
        <w:rPr>
          <w:rFonts w:eastAsia="Calibri" w:cs="Times New Roman"/>
          <w:b w:val="0"/>
          <w:sz w:val="12"/>
          <w:szCs w:val="12"/>
        </w:rPr>
        <w:t xml:space="preserve"> to the question “Do numbers exist?” </w:t>
      </w:r>
      <w:r w:rsidRPr="00D16ADD">
        <w:rPr>
          <w:rFonts w:eastAsia="Calibri" w:cs="Times New Roman"/>
          <w:highlight w:val="yellow"/>
          <w:u w:val="single"/>
        </w:rPr>
        <w:t>is</w:t>
      </w:r>
      <w:r w:rsidRPr="00D16ADD">
        <w:rPr>
          <w:rFonts w:eastAsia="Calibri" w:cs="Times New Roman"/>
          <w:u w:val="single"/>
        </w:rPr>
        <w:t xml:space="preserve"> just</w:t>
      </w:r>
      <w:r w:rsidRPr="00D16ADD">
        <w:rPr>
          <w:rFonts w:eastAsia="Calibri" w:cs="Times New Roman"/>
          <w:sz w:val="22"/>
        </w:rPr>
        <w:t xml:space="preserve"> </w:t>
      </w:r>
      <w:r w:rsidRPr="00D16ADD">
        <w:rPr>
          <w:rFonts w:eastAsia="Calibri" w:cs="Times New Roman"/>
          <w:b w:val="0"/>
          <w:sz w:val="12"/>
        </w:rPr>
        <w:t>trivially</w:t>
      </w:r>
      <w:r w:rsidRPr="00D16ADD">
        <w:rPr>
          <w:rFonts w:eastAsia="Calibri" w:cs="Times New Roman"/>
          <w:sz w:val="22"/>
        </w:rPr>
        <w:t xml:space="preserve"> </w:t>
      </w:r>
      <w:r w:rsidRPr="00D16ADD">
        <w:rPr>
          <w:rFonts w:eastAsia="Calibri" w:cs="Times New Roman"/>
          <w:highlight w:val="yellow"/>
          <w:u w:val="single"/>
        </w:rPr>
        <w:t>“Yes.”</w:t>
      </w:r>
      <w:r w:rsidRPr="00D16ADD">
        <w:rPr>
          <w:rFonts w:eastAsia="Calibri" w:cs="Times New Roman"/>
          <w:sz w:val="22"/>
        </w:rPr>
        <w:t xml:space="preserve"> </w:t>
      </w:r>
      <w:r w:rsidRPr="00D16ADD">
        <w:rPr>
          <w:rFonts w:eastAsia="Calibri" w:cs="Times New Roman"/>
          <w:b w:val="0"/>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16ADD">
        <w:rPr>
          <w:rFonts w:eastAsia="Calibri" w:cs="Times New Roman"/>
          <w:b w:val="0"/>
          <w:sz w:val="12"/>
          <w:szCs w:val="12"/>
        </w:rPr>
        <w:t>the efficiency, the fruitfulness,</w:t>
      </w:r>
      <w:r w:rsidRPr="00D16ADD">
        <w:rPr>
          <w:rFonts w:eastAsia="Calibri" w:cs="Times New Roman"/>
          <w:b w:val="0"/>
          <w:sz w:val="12"/>
        </w:rPr>
        <w:t xml:space="preserve"> the usefulness,</w:t>
      </w:r>
      <w:r w:rsidRPr="00D16ADD">
        <w:rPr>
          <w:rFonts w:eastAsia="Calibri" w:cs="Times New Roman"/>
          <w:sz w:val="22"/>
        </w:rPr>
        <w:t xml:space="preserve"> </w:t>
      </w:r>
      <w:r w:rsidRPr="00D16ADD">
        <w:rPr>
          <w:rFonts w:eastAsia="Calibri" w:cs="Times New Roman"/>
          <w:b w:val="0"/>
          <w:sz w:val="12"/>
        </w:rPr>
        <w:t xml:space="preserve">etc., of the </w:t>
      </w:r>
      <w:r w:rsidRPr="00D16ADD">
        <w:rPr>
          <w:rFonts w:eastAsia="Calibri" w:cs="Times New Roman"/>
          <w:b w:val="0"/>
          <w:sz w:val="12"/>
          <w:szCs w:val="12"/>
        </w:rPr>
        <w:t>a</w:t>
      </w:r>
      <w:r w:rsidRPr="00D16ADD">
        <w:rPr>
          <w:rFonts w:eastAsia="Calibri" w:cs="Times New Roman"/>
          <w:b w:val="0"/>
          <w:sz w:val="12"/>
        </w:rPr>
        <w:t>dopt</w:t>
      </w:r>
      <w:r w:rsidRPr="00D16ADD">
        <w:rPr>
          <w:rFonts w:eastAsia="Calibri" w:cs="Times New Roman"/>
          <w:b w:val="0"/>
          <w:sz w:val="12"/>
          <w:szCs w:val="12"/>
        </w:rPr>
        <w:t>ion. But the (</w:t>
      </w:r>
      <w:r w:rsidRPr="00D16ADD">
        <w:rPr>
          <w:rFonts w:eastAsia="Calibri" w:cs="Times New Roman"/>
          <w:b w:val="0"/>
          <w:sz w:val="12"/>
        </w:rPr>
        <w:t>traditional</w:t>
      </w:r>
      <w:r w:rsidRPr="00D16ADD">
        <w:rPr>
          <w:rFonts w:eastAsia="Calibri" w:cs="Times New Roman"/>
          <w:b w:val="0"/>
          <w:sz w:val="12"/>
          <w:szCs w:val="12"/>
        </w:rPr>
        <w:t>)</w:t>
      </w:r>
      <w:r w:rsidRPr="00D16ADD">
        <w:rPr>
          <w:rFonts w:eastAsia="Calibri" w:cs="Times New Roman"/>
          <w:sz w:val="22"/>
        </w:rPr>
        <w:t xml:space="preserve"> </w:t>
      </w:r>
      <w:r w:rsidRPr="00D16ADD">
        <w:rPr>
          <w:rFonts w:eastAsia="Calibri" w:cs="Times New Roman"/>
          <w:u w:val="single"/>
        </w:rPr>
        <w:t>philosopher’s questions</w:t>
      </w:r>
      <w:r w:rsidRPr="00D16ADD">
        <w:rPr>
          <w:rFonts w:eastAsia="Calibri" w:cs="Times New Roman"/>
          <w:b w:val="0"/>
          <w:sz w:val="12"/>
        </w:rPr>
        <w:t xml:space="preserve"> – “But is mathematics true?”, “Are there really numbers?” – </w:t>
      </w:r>
      <w:r w:rsidRPr="00D16ADD">
        <w:rPr>
          <w:rFonts w:eastAsia="Calibri" w:cs="Times New Roman"/>
          <w:u w:val="single"/>
        </w:rPr>
        <w:t>are pseudo-questions.</w:t>
      </w:r>
      <w:r w:rsidRPr="00D16ADD">
        <w:rPr>
          <w:rFonts w:eastAsia="Calibri" w:cs="Times New Roman"/>
          <w:b w:val="0"/>
          <w:sz w:val="12"/>
        </w:rPr>
        <w:t xml:space="preserve"> By turning traditional philosophical questions into practical questions of the form “Shall I adopt...?”, Carnap is offering a noncognitive analysis of </w:t>
      </w:r>
      <w:r w:rsidRPr="00D16ADD">
        <w:rPr>
          <w:rFonts w:eastAsia="Calibri" w:cs="Times New Roman"/>
          <w:b w:val="0"/>
          <w:sz w:val="12"/>
          <w:szCs w:val="12"/>
        </w:rPr>
        <w:t>metaphysics. Since</w:t>
      </w:r>
      <w:r w:rsidRPr="00D16ADD">
        <w:rPr>
          <w:rFonts w:eastAsia="Calibri" w:cs="Times New Roman"/>
          <w:b w:val="0"/>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D16ADD">
        <w:rPr>
          <w:rFonts w:eastAsia="Calibri" w:cs="Times New Roman"/>
          <w:b w:val="0"/>
          <w:sz w:val="12"/>
        </w:rPr>
        <w:t>Carnap’s</w:t>
      </w:r>
      <w:proofErr w:type="spellEnd"/>
      <w:r w:rsidRPr="00D16ADD">
        <w:rPr>
          <w:rFonts w:eastAsia="Calibri" w:cs="Times New Roman"/>
          <w:b w:val="0"/>
          <w:sz w:val="12"/>
        </w:rPr>
        <w:t xml:space="preserve"> position represents a threat. What arguments does Carnap offer to his conclusion? He starts with the example of the “thing language,” which involves reference to objects that exist in time and space.</w:t>
      </w:r>
      <w:r w:rsidRPr="00D16ADD">
        <w:rPr>
          <w:rFonts w:eastAsia="Calibri" w:cs="Times New Roman"/>
          <w:sz w:val="22"/>
        </w:rPr>
        <w:t xml:space="preserve"> </w:t>
      </w:r>
      <w:r w:rsidRPr="00D16ADD">
        <w:rPr>
          <w:rFonts w:eastAsia="Calibri" w:cs="Times New Roman"/>
          <w:u w:val="single"/>
        </w:rPr>
        <w:t>To</w:t>
      </w:r>
      <w:r w:rsidRPr="00D16ADD">
        <w:rPr>
          <w:rFonts w:eastAsia="Calibri" w:cs="Times New Roman"/>
          <w:sz w:val="22"/>
        </w:rPr>
        <w:t xml:space="preserve"> </w:t>
      </w:r>
      <w:r w:rsidRPr="00D16ADD">
        <w:rPr>
          <w:rFonts w:eastAsia="Calibri" w:cs="Times New Roman"/>
          <w:b w:val="0"/>
          <w:sz w:val="12"/>
        </w:rPr>
        <w:t>step out of the thing language and</w:t>
      </w:r>
      <w:r w:rsidRPr="00D16ADD">
        <w:rPr>
          <w:rFonts w:eastAsia="Calibri" w:cs="Times New Roman"/>
          <w:sz w:val="22"/>
        </w:rPr>
        <w:t xml:space="preserve"> </w:t>
      </w:r>
      <w:proofErr w:type="gramStart"/>
      <w:r w:rsidRPr="00D16ADD">
        <w:rPr>
          <w:rFonts w:eastAsia="Calibri" w:cs="Times New Roman"/>
          <w:u w:val="single"/>
        </w:rPr>
        <w:t>ask</w:t>
      </w:r>
      <w:proofErr w:type="gramEnd"/>
      <w:r w:rsidRPr="00D16ADD">
        <w:rPr>
          <w:rFonts w:eastAsia="Calibri" w:cs="Times New Roman"/>
          <w:u w:val="single"/>
        </w:rPr>
        <w:t xml:space="preserve"> “But does the world exist?” is a mistake,</w:t>
      </w:r>
      <w:r w:rsidRPr="00D16ADD">
        <w:rPr>
          <w:rFonts w:eastAsia="Calibri" w:cs="Times New Roman"/>
          <w:b w:val="0"/>
          <w:sz w:val="12"/>
        </w:rPr>
        <w:t xml:space="preserve"> Carnap thinks, </w:t>
      </w:r>
      <w:r w:rsidRPr="00D16ADD">
        <w:rPr>
          <w:rFonts w:eastAsia="Calibri" w:cs="Times New Roman"/>
          <w:highlight w:val="yellow"/>
          <w:u w:val="single"/>
        </w:rPr>
        <w:t xml:space="preserve">because the very notion </w:t>
      </w:r>
      <w:r w:rsidRPr="00D16ADD">
        <w:rPr>
          <w:rFonts w:eastAsia="Calibri" w:cs="Times New Roman"/>
          <w:u w:val="single"/>
        </w:rPr>
        <w:t>of “existence”</w:t>
      </w:r>
      <w:r w:rsidRPr="00D16ADD">
        <w:rPr>
          <w:rFonts w:eastAsia="Calibri" w:cs="Times New Roman"/>
          <w:b w:val="0"/>
          <w:sz w:val="12"/>
          <w:szCs w:val="12"/>
        </w:rPr>
        <w:t xml:space="preserve"> is a term which belongs to the thing language, and </w:t>
      </w:r>
      <w:r w:rsidRPr="00D16ADD">
        <w:rPr>
          <w:rFonts w:eastAsia="Calibri" w:cs="Times New Roman"/>
          <w:highlight w:val="yellow"/>
          <w:u w:val="single"/>
        </w:rPr>
        <w:t>can be understood only within that framework</w:t>
      </w:r>
      <w:r w:rsidRPr="00D16ADD">
        <w:rPr>
          <w:rFonts w:eastAsia="Calibri" w:cs="Times New Roman"/>
          <w:b w:val="0"/>
          <w:sz w:val="12"/>
          <w:szCs w:val="12"/>
        </w:rPr>
        <w:t xml:space="preserve">, “hence this concept cannot be meaningfully applied to the system itself.” 16 Moving on to the external question “Do numbers exist?” Carnap cannot use the same argument – he cannot say that “existence” is internal to the number language </w:t>
      </w:r>
      <w:r w:rsidRPr="00D16ADD">
        <w:rPr>
          <w:rFonts w:eastAsia="Calibri" w:cs="Times New Roman"/>
          <w:b w:val="0"/>
          <w:sz w:val="12"/>
        </w:rPr>
        <w:t xml:space="preserve">and thus cannot be applied to the </w:t>
      </w:r>
      <w:proofErr w:type="gramStart"/>
      <w:r w:rsidRPr="00D16ADD">
        <w:rPr>
          <w:rFonts w:eastAsia="Calibri" w:cs="Times New Roman"/>
          <w:b w:val="0"/>
          <w:sz w:val="12"/>
        </w:rPr>
        <w:t>system as a whole</w:t>
      </w:r>
      <w:proofErr w:type="gramEnd"/>
      <w:r w:rsidRPr="00D16ADD">
        <w:rPr>
          <w:rFonts w:eastAsia="Calibri" w:cs="Times New Roman"/>
          <w:b w:val="0"/>
          <w:sz w:val="12"/>
        </w:rPr>
        <w:t xml:space="preserve">. </w:t>
      </w:r>
      <w:proofErr w:type="gramStart"/>
      <w:r w:rsidRPr="00D16ADD">
        <w:rPr>
          <w:rFonts w:eastAsia="Calibri" w:cs="Times New Roman"/>
          <w:b w:val="0"/>
          <w:sz w:val="12"/>
        </w:rPr>
        <w:t>Instead</w:t>
      </w:r>
      <w:proofErr w:type="gramEnd"/>
      <w:r w:rsidRPr="00D16ADD">
        <w:rPr>
          <w:rFonts w:eastAsia="Calibri" w:cs="Times New Roman"/>
          <w:b w:val="0"/>
          <w:sz w:val="12"/>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4577CC">
        <w:rPr>
          <w:rFonts w:eastAsia="Calibri" w:cs="Times New Roman"/>
          <w:highlight w:val="yellow"/>
          <w:u w:val="single"/>
        </w:rPr>
        <w:t>persons who dispute</w:t>
      </w:r>
      <w:r w:rsidRPr="00D16ADD">
        <w:rPr>
          <w:rFonts w:eastAsia="Calibri" w:cs="Times New Roman"/>
          <w:u w:val="single"/>
        </w:rPr>
        <w:t xml:space="preserve"> </w:t>
      </w:r>
      <w:r w:rsidRPr="00D16ADD">
        <w:rPr>
          <w:rFonts w:eastAsia="Calibri" w:cs="Times New Roman"/>
          <w:b w:val="0"/>
          <w:sz w:val="12"/>
          <w:szCs w:val="12"/>
        </w:rPr>
        <w:t>whether propositions exist,</w:t>
      </w:r>
      <w:r w:rsidRPr="00D16ADD">
        <w:rPr>
          <w:rFonts w:eastAsia="Calibri" w:cs="Times New Roman"/>
          <w:b w:val="0"/>
          <w:sz w:val="12"/>
        </w:rPr>
        <w:t xml:space="preserve"> </w:t>
      </w:r>
      <w:r w:rsidRPr="00D16ADD">
        <w:rPr>
          <w:rFonts w:eastAsia="Calibri" w:cs="Times New Roman"/>
          <w:u w:val="single"/>
        </w:rPr>
        <w:t>whether properties exist,</w:t>
      </w:r>
      <w:r w:rsidRPr="00D16ADD">
        <w:rPr>
          <w:rFonts w:eastAsia="Calibri" w:cs="Times New Roman"/>
          <w:b w:val="0"/>
          <w:sz w:val="12"/>
          <w:szCs w:val="12"/>
        </w:rPr>
        <w:t xml:space="preserve"> etc., do not know what they are arguing over, thus they</w:t>
      </w:r>
      <w:r w:rsidRPr="00D16ADD">
        <w:rPr>
          <w:rFonts w:eastAsia="Calibri" w:cs="Times New Roman"/>
          <w:sz w:val="22"/>
        </w:rPr>
        <w:t xml:space="preserve"> </w:t>
      </w:r>
      <w:r w:rsidRPr="004577CC">
        <w:rPr>
          <w:rFonts w:eastAsia="Calibri" w:cs="Times New Roman"/>
          <w:highlight w:val="yellow"/>
          <w:u w:val="single"/>
        </w:rPr>
        <w:t>are not arguing over</w:t>
      </w:r>
      <w:r w:rsidRPr="00D16ADD">
        <w:rPr>
          <w:rFonts w:eastAsia="Calibri" w:cs="Times New Roman"/>
          <w:u w:val="single"/>
        </w:rPr>
        <w:t xml:space="preserve"> the </w:t>
      </w:r>
      <w:r w:rsidRPr="004577CC">
        <w:rPr>
          <w:rFonts w:eastAsia="Calibri" w:cs="Times New Roman"/>
          <w:highlight w:val="yellow"/>
          <w:u w:val="single"/>
        </w:rPr>
        <w:t>truth</w:t>
      </w:r>
      <w:r w:rsidRPr="00D16ADD">
        <w:rPr>
          <w:rFonts w:eastAsia="Calibri" w:cs="Times New Roman"/>
          <w:u w:val="single"/>
        </w:rPr>
        <w:t xml:space="preserve"> of a proposition, </w:t>
      </w:r>
      <w:r w:rsidRPr="004577CC">
        <w:rPr>
          <w:rFonts w:eastAsia="Calibri" w:cs="Times New Roman"/>
          <w:highlight w:val="yellow"/>
          <w:u w:val="single"/>
        </w:rPr>
        <w:t>but over</w:t>
      </w:r>
      <w:r w:rsidRPr="00D16ADD">
        <w:rPr>
          <w:rFonts w:eastAsia="Calibri" w:cs="Times New Roman"/>
          <w:u w:val="single"/>
        </w:rPr>
        <w:t xml:space="preserve"> the </w:t>
      </w:r>
      <w:r w:rsidRPr="004577CC">
        <w:rPr>
          <w:rFonts w:eastAsia="Calibri" w:cs="Times New Roman"/>
          <w:highlight w:val="yellow"/>
          <w:u w:val="single"/>
        </w:rPr>
        <w:t>practical value</w:t>
      </w:r>
      <w:r w:rsidRPr="00D16ADD">
        <w:rPr>
          <w:rFonts w:eastAsia="Calibri" w:cs="Times New Roman"/>
          <w:u w:val="single"/>
        </w:rPr>
        <w:t xml:space="preserve"> of their</w:t>
      </w:r>
      <w:r w:rsidRPr="00D16ADD">
        <w:rPr>
          <w:rFonts w:eastAsia="Calibri" w:cs="Times New Roman"/>
          <w:b w:val="0"/>
          <w:sz w:val="12"/>
          <w:szCs w:val="12"/>
        </w:rPr>
        <w:t xml:space="preserve"> respective </w:t>
      </w:r>
      <w:r w:rsidRPr="00D16ADD">
        <w:rPr>
          <w:rFonts w:eastAsia="Calibri" w:cs="Times New Roman"/>
          <w:u w:val="single"/>
        </w:rPr>
        <w:t>positions.</w:t>
      </w:r>
      <w:r w:rsidRPr="00D16ADD">
        <w:rPr>
          <w:rFonts w:eastAsia="Calibri" w:cs="Times New Roman"/>
          <w:b w:val="0"/>
          <w:sz w:val="12"/>
        </w:rPr>
        <w:t xml:space="preserve"> Carnap adds that this is so because there is nothing that both parties would possibly count as evidence that would sway the debate one way or the other.</w:t>
      </w:r>
    </w:p>
    <w:p w14:paraId="79B570AC" w14:textId="22EFC653" w:rsidR="009E526C" w:rsidRDefault="009E526C" w:rsidP="009E526C">
      <w:pPr>
        <w:pStyle w:val="Heading4"/>
        <w:rPr>
          <w:rFonts w:eastAsia="SimSun"/>
          <w:lang w:eastAsia="zh-CN"/>
        </w:rPr>
      </w:pPr>
      <w:r>
        <w:t xml:space="preserve">2] Reject util - A) </w:t>
      </w:r>
      <w:r w:rsidRPr="008F6425">
        <w:t>There are infinite end states to each action that I may take meaning we can never know if it is a good or bad action as per util because it could possibly result in many ways</w:t>
      </w:r>
      <w:r>
        <w:t xml:space="preserve">: </w:t>
      </w:r>
      <w:r w:rsidRPr="008F6425">
        <w:t xml:space="preserve">For example, util would tell me to save 2 babies rather than one but there’s a chance that baby turns out to be Hitler in which case util would condemn my </w:t>
      </w:r>
      <w:r w:rsidR="0081171A">
        <w:t xml:space="preserve">B) </w:t>
      </w:r>
      <w:r w:rsidRPr="00945D06">
        <w:t>Induc</w:t>
      </w:r>
      <w:r>
        <w:t>tion paradox</w:t>
      </w:r>
      <w:r w:rsidRPr="00945D06">
        <w:t xml:space="preserve"> –</w:t>
      </w:r>
      <w:r>
        <w:rPr>
          <w:rFonts w:eastAsia="SimSun"/>
          <w:lang w:eastAsia="zh-CN"/>
        </w:rPr>
        <w:t xml:space="preserve"> E</w:t>
      </w:r>
      <w:r w:rsidRPr="00A15583">
        <w:rPr>
          <w:rFonts w:eastAsia="SimSun"/>
          <w:lang w:eastAsia="zh-CN"/>
        </w:rPr>
        <w:t>ither it’s the case we can predict the outcome of a situation, or we cannot. We cannot, insofar as no situation is ever replicated exactly, and even if it can, there’s no guarantee the outcome will be the same. If we can predict situations, that means everyone can, which means we will always predict each other, making a paradox of action insofar as we always attempt to predict the outcomes of each other’s actions, and will cancel out the obligations</w:t>
      </w:r>
      <w:r>
        <w:rPr>
          <w:rFonts w:eastAsia="SimSun"/>
          <w:lang w:eastAsia="zh-CN"/>
        </w:rPr>
        <w:t xml:space="preserve">. </w:t>
      </w:r>
      <w:r w:rsidR="0081171A">
        <w:rPr>
          <w:rFonts w:eastAsia="SimSun"/>
          <w:lang w:eastAsia="zh-CN"/>
        </w:rPr>
        <w:t>C</w:t>
      </w:r>
      <w:r>
        <w:rPr>
          <w:rFonts w:eastAsia="SimSun"/>
          <w:lang w:eastAsia="zh-CN"/>
        </w:rPr>
        <w:t xml:space="preserve">) Consequences empirically impossible to predict. </w:t>
      </w:r>
      <w:r w:rsidRPr="0009494A">
        <w:rPr>
          <w:rFonts w:eastAsia="Calibri" w:cs="Times New Roman"/>
          <w:sz w:val="24"/>
          <w:u w:val="single"/>
        </w:rPr>
        <w:t>Menand 05,</w:t>
      </w:r>
      <w:r w:rsidRPr="0070502F">
        <w:rPr>
          <w:rFonts w:eastAsia="Calibri" w:cs="Times New Roman"/>
          <w:sz w:val="1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10" w:history="1">
        <w:r w:rsidRPr="0070502F">
          <w:rPr>
            <w:rStyle w:val="Hyperlink"/>
            <w:rFonts w:eastAsia="Calibri" w:cs="Times New Roman"/>
            <w:sz w:val="12"/>
            <w:szCs w:val="12"/>
          </w:rPr>
          <w:t>http://www.newyorker.com/magazine/2005/12/05/everybodys-an-expert//</w:t>
        </w:r>
      </w:hyperlink>
      <w:r w:rsidRPr="0070502F">
        <w:rPr>
          <w:rStyle w:val="Hyperlink"/>
          <w:rFonts w:eastAsia="Calibri" w:cs="Times New Roman"/>
          <w:sz w:val="12"/>
          <w:szCs w:val="12"/>
        </w:rPr>
        <w:t xml:space="preserve"> FSU SS</w:t>
      </w:r>
      <w:r w:rsidRPr="0070502F">
        <w:rPr>
          <w:rFonts w:eastAsia="Calibri" w:cs="Times New Roman"/>
          <w:sz w:val="12"/>
        </w:rPr>
        <w:t xml:space="preserve"> </w:t>
      </w:r>
      <w:r w:rsidRPr="0070502F">
        <w:rPr>
          <w:rFonts w:eastAsia="Calibri" w:cs="Times New Roman"/>
          <w:sz w:val="12"/>
          <w:szCs w:val="12"/>
        </w:rPr>
        <w:t>“Expert Political Judgment” is not a work of media criticism. </w:t>
      </w:r>
      <w:proofErr w:type="spellStart"/>
      <w:r w:rsidRPr="0070502F">
        <w:rPr>
          <w:rFonts w:eastAsia="Calibri" w:cs="Times New Roman"/>
          <w:sz w:val="12"/>
          <w:szCs w:val="12"/>
        </w:rPr>
        <w:t>Tetlock</w:t>
      </w:r>
      <w:proofErr w:type="spellEnd"/>
      <w:r w:rsidRPr="0070502F">
        <w:rPr>
          <w:rFonts w:eastAsia="Calibri" w:cs="Times New Roman"/>
          <w:sz w:val="12"/>
          <w:szCs w:val="12"/>
        </w:rPr>
        <w:t xml:space="preserve"> is a psychologist—he teaches at Berkeley—and his conclusions are based on </w:t>
      </w:r>
      <w:r w:rsidRPr="00294956">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294956">
        <w:rPr>
          <w:rFonts w:eastAsia="Calibri" w:cs="Times New Roman"/>
          <w:sz w:val="24"/>
          <w:highlight w:val="yellow"/>
          <w:u w:val="single"/>
        </w:rPr>
        <w:t>picked two hundred</w:t>
      </w:r>
      <w:r w:rsidRPr="0070502F">
        <w:rPr>
          <w:rFonts w:eastAsia="Calibri" w:cs="Times New Roman"/>
          <w:sz w:val="12"/>
        </w:rPr>
        <w:t xml:space="preserve"> and </w:t>
      </w:r>
      <w:r w:rsidRPr="00294956">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294956">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294956">
        <w:rPr>
          <w:rFonts w:eastAsia="Calibri" w:cs="Times New Roman"/>
          <w:sz w:val="24"/>
          <w:highlight w:val="yellow"/>
          <w:u w:val="single"/>
        </w:rPr>
        <w:t>the experts</w:t>
      </w:r>
      <w:r w:rsidRPr="0070502F">
        <w:rPr>
          <w:rFonts w:eastAsia="Calibri" w:cs="Times New Roman"/>
          <w:sz w:val="12"/>
        </w:rPr>
        <w:t xml:space="preserve"> had </w:t>
      </w:r>
      <w:r w:rsidRPr="00294956">
        <w:rPr>
          <w:rFonts w:eastAsia="Calibri" w:cs="Times New Roman"/>
          <w:sz w:val="24"/>
          <w:highlight w:val="yellow"/>
          <w:u w:val="single"/>
        </w:rPr>
        <w:t>made 82,361 forecasts</w:t>
      </w:r>
      <w:r w:rsidRPr="0070502F">
        <w:rPr>
          <w:rFonts w:eastAsia="Calibri" w:cs="Times New Roman"/>
          <w:sz w:val="12"/>
        </w:rPr>
        <w:t xml:space="preserve">. </w:t>
      </w:r>
      <w:proofErr w:type="spellStart"/>
      <w:r w:rsidRPr="0070502F">
        <w:rPr>
          <w:rFonts w:eastAsia="Calibri" w:cs="Times New Roman"/>
          <w:sz w:val="12"/>
        </w:rPr>
        <w:t>Tetlock</w:t>
      </w:r>
      <w:proofErr w:type="spellEnd"/>
      <w:r w:rsidRPr="0070502F">
        <w:rPr>
          <w:rFonts w:eastAsia="Calibri" w:cs="Times New Roman"/>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70502F">
        <w:rPr>
          <w:rFonts w:eastAsia="Calibri" w:cs="Times New Roman"/>
          <w:sz w:val="12"/>
        </w:rPr>
        <w:t>Tetlock</w:t>
      </w:r>
      <w:proofErr w:type="spellEnd"/>
      <w:r w:rsidRPr="0070502F">
        <w:rPr>
          <w:rFonts w:eastAsia="Calibri" w:cs="Times New Roman"/>
          <w:sz w:val="12"/>
        </w:rPr>
        <w:t xml:space="preserve">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294956">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294956">
        <w:rPr>
          <w:rFonts w:eastAsia="Calibri" w:cs="Times New Roman"/>
          <w:sz w:val="24"/>
          <w:highlight w:val="yellow"/>
          <w:u w:val="single"/>
        </w:rPr>
        <w:t>if they</w:t>
      </w:r>
      <w:r w:rsidRPr="0070502F">
        <w:rPr>
          <w:rFonts w:eastAsia="Calibri" w:cs="Times New Roman"/>
          <w:sz w:val="12"/>
        </w:rPr>
        <w:t xml:space="preserve"> had simply </w:t>
      </w:r>
      <w:r w:rsidRPr="00294956">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294956">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294956">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294956">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40B06215" w14:textId="77777777" w:rsidR="009E526C" w:rsidRPr="00BA6047" w:rsidRDefault="009E526C" w:rsidP="009E526C">
      <w:pPr>
        <w:pStyle w:val="Heading4"/>
        <w:rPr>
          <w:rFonts w:asciiTheme="minorHAnsi" w:hAnsiTheme="minorHAnsi" w:cstheme="minorHAnsi"/>
        </w:rPr>
      </w:pPr>
      <w:r>
        <w:rPr>
          <w:lang w:eastAsia="zh-CN"/>
        </w:rPr>
        <w:t xml:space="preserve">3] </w:t>
      </w:r>
      <w:r w:rsidRPr="00E410B8">
        <w:rPr>
          <w:rFonts w:asciiTheme="minorHAnsi" w:hAnsiTheme="minorHAnsi" w:cstheme="minorHAnsi"/>
        </w:rPr>
        <w:t xml:space="preserve">Ideal theory is key: A] Failure to abstract away from our subject position means agents are fully aware of their self-interest and will coopt your movement. B] only ideal theory can say things like racism are always wrong because we have universal standard to hold people too, not just an individual perspective C] </w:t>
      </w:r>
      <w:r w:rsidRPr="00E410B8">
        <w:rPr>
          <w:rFonts w:asciiTheme="minorHAnsi" w:hAnsiTheme="minorHAnsi" w:cstheme="minorHAnsi"/>
          <w:bCs/>
          <w:szCs w:val="26"/>
        </w:rPr>
        <w:t xml:space="preserve">Ideal theory prevents epistemic bias since by abstracting away from our identities and factors that cloud or </w:t>
      </w:r>
      <w:proofErr w:type="gramStart"/>
      <w:r w:rsidRPr="00E410B8">
        <w:rPr>
          <w:rFonts w:asciiTheme="minorHAnsi" w:hAnsiTheme="minorHAnsi" w:cstheme="minorHAnsi"/>
          <w:bCs/>
          <w:szCs w:val="26"/>
        </w:rPr>
        <w:t>judgement</w:t>
      </w:r>
      <w:proofErr w:type="gramEnd"/>
      <w:r w:rsidRPr="00E410B8">
        <w:rPr>
          <w:rFonts w:asciiTheme="minorHAnsi" w:hAnsiTheme="minorHAnsi" w:cstheme="minorHAnsi"/>
          <w:bCs/>
          <w:szCs w:val="26"/>
        </w:rPr>
        <w:t xml:space="preserve"> we can see what is universally good for everyone not just us. </w:t>
      </w:r>
    </w:p>
    <w:p w14:paraId="49AF932C" w14:textId="77777777" w:rsidR="009E526C" w:rsidRDefault="009E526C" w:rsidP="009E526C">
      <w:pPr>
        <w:pStyle w:val="Heading2"/>
      </w:pPr>
      <w:r>
        <w:t>Offense</w:t>
      </w:r>
    </w:p>
    <w:p w14:paraId="6FADED20" w14:textId="5E7987EF" w:rsidR="009E526C" w:rsidRDefault="009E526C" w:rsidP="009E526C">
      <w:pPr>
        <w:pStyle w:val="Heading4"/>
      </w:pPr>
      <w:r>
        <w:t>I affirm the resolution: A</w:t>
      </w:r>
      <w:r w:rsidRPr="0092724F">
        <w:t xml:space="preserve"> just government ought to recognize an unconditional right of workers to strike</w:t>
      </w:r>
      <w:r w:rsidR="0081171A">
        <w:t>.</w:t>
      </w:r>
    </w:p>
    <w:p w14:paraId="7DEC7ECA" w14:textId="77777777" w:rsidR="009E526C" w:rsidRPr="008C4F8A" w:rsidRDefault="009E526C" w:rsidP="009E526C">
      <w:pPr>
        <w:pStyle w:val="Heading4"/>
      </w:pPr>
      <w:r>
        <w:t xml:space="preserve">[1] </w:t>
      </w:r>
      <w:r w:rsidRPr="008C4F8A">
        <w:t>The right to strike increases mutual recognition</w:t>
      </w:r>
      <w:r>
        <w:t xml:space="preserve"> between workers.</w:t>
      </w:r>
    </w:p>
    <w:p w14:paraId="74C91207" w14:textId="77777777" w:rsidR="009E526C" w:rsidRPr="008C4F8A" w:rsidRDefault="009E526C" w:rsidP="009E526C">
      <w:pPr>
        <w:rPr>
          <w:b/>
          <w:bCs/>
          <w:sz w:val="18"/>
          <w:szCs w:val="18"/>
          <w:u w:val="single"/>
        </w:rPr>
      </w:pPr>
      <w:r>
        <w:rPr>
          <w:sz w:val="18"/>
          <w:szCs w:val="18"/>
        </w:rPr>
        <w:t xml:space="preserve">Richard D. </w:t>
      </w:r>
      <w:proofErr w:type="spellStart"/>
      <w:r w:rsidRPr="008C4F8A">
        <w:rPr>
          <w:b/>
          <w:bCs/>
          <w:sz w:val="26"/>
          <w:szCs w:val="26"/>
        </w:rPr>
        <w:t>Kahlenberg</w:t>
      </w:r>
      <w:proofErr w:type="spellEnd"/>
      <w:r>
        <w:rPr>
          <w:sz w:val="18"/>
          <w:szCs w:val="18"/>
        </w:rPr>
        <w:t xml:space="preserve">, January 6, </w:t>
      </w:r>
      <w:r w:rsidRPr="008C4F8A">
        <w:rPr>
          <w:b/>
          <w:bCs/>
          <w:sz w:val="26"/>
          <w:szCs w:val="26"/>
        </w:rPr>
        <w:t>2016</w:t>
      </w:r>
      <w:r>
        <w:rPr>
          <w:sz w:val="18"/>
          <w:szCs w:val="18"/>
        </w:rPr>
        <w:t xml:space="preserve">, “How Defunding Public Sector Unions Will Diminish Our Democracy” </w:t>
      </w:r>
      <w:r w:rsidRPr="008C4F8A">
        <w:rPr>
          <w:sz w:val="18"/>
          <w:szCs w:val="18"/>
          <w:u w:val="single"/>
        </w:rPr>
        <w:t>[</w:t>
      </w:r>
      <w:r w:rsidRPr="008C4F8A">
        <w:rPr>
          <w:sz w:val="18"/>
          <w:szCs w:val="18"/>
        </w:rPr>
        <w:t>tcf.org/content/report/how-defunding-public-sector-unions-will-diminish-our-democracy/?session=1.]</w:t>
      </w:r>
      <w:r>
        <w:rPr>
          <w:sz w:val="18"/>
          <w:szCs w:val="18"/>
        </w:rPr>
        <w:t xml:space="preserve"> // </w:t>
      </w:r>
      <w:proofErr w:type="spellStart"/>
      <w:r>
        <w:rPr>
          <w:sz w:val="18"/>
          <w:szCs w:val="18"/>
        </w:rPr>
        <w:t>swickle</w:t>
      </w:r>
      <w:proofErr w:type="spellEnd"/>
    </w:p>
    <w:p w14:paraId="60C5801E" w14:textId="77777777" w:rsidR="009E526C" w:rsidRPr="008C4F8A" w:rsidRDefault="009E526C" w:rsidP="009E526C">
      <w:pPr>
        <w:rPr>
          <w:bCs/>
          <w:iCs/>
          <w:u w:val="single"/>
        </w:rPr>
      </w:pPr>
      <w:r w:rsidRPr="008C4F8A">
        <w:rPr>
          <w:bCs/>
          <w:iCs/>
          <w:u w:val="single"/>
        </w:rPr>
        <w:t xml:space="preserve">Strong </w:t>
      </w:r>
      <w:r w:rsidRPr="008C4F8A">
        <w:rPr>
          <w:bCs/>
          <w:iCs/>
          <w:highlight w:val="yellow"/>
          <w:u w:val="single"/>
        </w:rPr>
        <w:t xml:space="preserve">unions </w:t>
      </w:r>
      <w:r w:rsidRPr="008C4F8A">
        <w:rPr>
          <w:bCs/>
          <w:highlight w:val="yellow"/>
          <w:u w:val="single"/>
        </w:rPr>
        <w:t>helped</w:t>
      </w:r>
      <w:r w:rsidRPr="008C4F8A">
        <w:rPr>
          <w:bCs/>
          <w:u w:val="single"/>
        </w:rPr>
        <w:t xml:space="preserve"> build the middle class</w:t>
      </w:r>
      <w:r w:rsidRPr="008C4F8A">
        <w:rPr>
          <w:bCs/>
          <w:sz w:val="16"/>
        </w:rPr>
        <w:t xml:space="preserve"> in America after the Great </w:t>
      </w:r>
      <w:proofErr w:type="gramStart"/>
      <w:r w:rsidRPr="008C4F8A">
        <w:rPr>
          <w:bCs/>
          <w:sz w:val="16"/>
        </w:rPr>
        <w:t>Depression, and</w:t>
      </w:r>
      <w:proofErr w:type="gramEnd"/>
      <w:r w:rsidRPr="008C4F8A">
        <w:rPr>
          <w:bCs/>
          <w:sz w:val="16"/>
        </w:rPr>
        <w:t xml:space="preserve"> </w:t>
      </w:r>
      <w:r w:rsidRPr="008C4F8A">
        <w:rPr>
          <w:bCs/>
          <w:u w:val="single"/>
        </w:rPr>
        <w:t xml:space="preserve">continue to have a positive effect on </w:t>
      </w:r>
      <w:r w:rsidRPr="008C4F8A">
        <w:rPr>
          <w:bCs/>
          <w:highlight w:val="yellow"/>
          <w:u w:val="single"/>
        </w:rPr>
        <w:t>ameliorating</w:t>
      </w:r>
      <w:r w:rsidRPr="008C4F8A">
        <w:rPr>
          <w:bCs/>
          <w:u w:val="single"/>
        </w:rPr>
        <w:t xml:space="preserve"> </w:t>
      </w:r>
      <w:r w:rsidRPr="008C4F8A">
        <w:rPr>
          <w:bCs/>
          <w:highlight w:val="yellow"/>
          <w:u w:val="single"/>
        </w:rPr>
        <w:t>extreme inequalities of wealth</w:t>
      </w:r>
      <w:r w:rsidRPr="008C4F8A">
        <w:rPr>
          <w:bCs/>
          <w:sz w:val="16"/>
        </w:rPr>
        <w:t xml:space="preserve">. </w:t>
      </w:r>
      <w:r w:rsidRPr="008C4F8A">
        <w:rPr>
          <w:bCs/>
          <w:u w:val="single"/>
        </w:rPr>
        <w:t>By</w:t>
      </w:r>
      <w:r w:rsidRPr="008C4F8A">
        <w:rPr>
          <w:bCs/>
          <w:iCs/>
          <w:u w:val="single"/>
        </w:rPr>
        <w:t xml:space="preserve"> </w:t>
      </w:r>
      <w:r w:rsidRPr="008C4F8A">
        <w:rPr>
          <w:bCs/>
          <w:iCs/>
          <w:highlight w:val="yellow"/>
          <w:u w:val="single"/>
        </w:rPr>
        <w:t>bargaining for fair wages</w:t>
      </w:r>
      <w:r w:rsidRPr="008C4F8A">
        <w:rPr>
          <w:bCs/>
          <w:iCs/>
          <w:u w:val="single"/>
        </w:rPr>
        <w:t xml:space="preserve"> and benefits</w:t>
      </w:r>
      <w:r w:rsidRPr="008C4F8A">
        <w:rPr>
          <w:bCs/>
          <w:iCs/>
          <w:sz w:val="16"/>
        </w:rPr>
        <w:t xml:space="preserve">, </w:t>
      </w:r>
      <w:r w:rsidRPr="008C4F8A">
        <w:rPr>
          <w:bCs/>
          <w:iCs/>
          <w:u w:val="single"/>
        </w:rPr>
        <w:t xml:space="preserve">unions in the public and private sector </w:t>
      </w:r>
      <w:r w:rsidRPr="008C4F8A">
        <w:rPr>
          <w:bCs/>
          <w:iCs/>
          <w:highlight w:val="yellow"/>
          <w:u w:val="single"/>
        </w:rPr>
        <w:t>help foster</w:t>
      </w:r>
      <w:r w:rsidRPr="008C4F8A">
        <w:rPr>
          <w:bCs/>
          <w:iCs/>
          <w:u w:val="single"/>
        </w:rPr>
        <w:t xml:space="preserve"> broadly shared </w:t>
      </w:r>
      <w:r w:rsidRPr="008C4F8A">
        <w:rPr>
          <w:bCs/>
          <w:iCs/>
          <w:highlight w:val="yellow"/>
          <w:u w:val="single"/>
        </w:rPr>
        <w:t>prosperity</w:t>
      </w:r>
      <w:r w:rsidRPr="008C4F8A">
        <w:rPr>
          <w:bCs/>
          <w:iCs/>
          <w:sz w:val="16"/>
        </w:rPr>
        <w:t xml:space="preserve">. Research finds, for example, that </w:t>
      </w:r>
      <w:r w:rsidRPr="008C4F8A">
        <w:rPr>
          <w:bCs/>
          <w:iCs/>
          <w:u w:val="single"/>
        </w:rPr>
        <w:t xml:space="preserve">unions </w:t>
      </w:r>
      <w:r w:rsidRPr="008C4F8A">
        <w:rPr>
          <w:bCs/>
          <w:iCs/>
          <w:highlight w:val="yellow"/>
          <w:u w:val="single"/>
        </w:rPr>
        <w:t>compress wage differences between management and labor</w:t>
      </w:r>
      <w:r w:rsidRPr="008C4F8A">
        <w:rPr>
          <w:bCs/>
          <w:iCs/>
          <w:sz w:val="16"/>
        </w:rPr>
        <w:t xml:space="preserve">. According to one study, “controlling for variation in human resource practices, </w:t>
      </w:r>
      <w:r w:rsidRPr="008C4F8A">
        <w:rPr>
          <w:bCs/>
          <w:iCs/>
          <w:highlight w:val="yellow"/>
          <w:u w:val="single"/>
        </w:rPr>
        <w:t>union</w:t>
      </w:r>
      <w:r w:rsidRPr="008C4F8A">
        <w:rPr>
          <w:bCs/>
          <w:iCs/>
          <w:u w:val="single"/>
        </w:rPr>
        <w:t xml:space="preserve">ized establishments have an </w:t>
      </w:r>
      <w:r w:rsidRPr="008C4F8A">
        <w:rPr>
          <w:bCs/>
          <w:iCs/>
          <w:highlight w:val="yellow"/>
          <w:u w:val="single"/>
        </w:rPr>
        <w:t>average</w:t>
      </w:r>
      <w:r w:rsidRPr="008C4F8A">
        <w:rPr>
          <w:bCs/>
          <w:iCs/>
          <w:u w:val="single"/>
        </w:rPr>
        <w:t xml:space="preserve"> of </w:t>
      </w:r>
      <w:r w:rsidRPr="008C4F8A">
        <w:rPr>
          <w:bCs/>
          <w:iCs/>
          <w:highlight w:val="yellow"/>
          <w:u w:val="single"/>
        </w:rPr>
        <w:t>23.2 percentage point lower management-to-worker pay ratio</w:t>
      </w:r>
      <w:r w:rsidRPr="008C4F8A">
        <w:rPr>
          <w:bCs/>
          <w:iCs/>
          <w:u w:val="single"/>
        </w:rPr>
        <w:t xml:space="preserve"> relative to non-union workplaces</w:t>
      </w:r>
      <w:r w:rsidRPr="008C4F8A">
        <w:rPr>
          <w:bCs/>
          <w:iCs/>
          <w:sz w:val="16"/>
        </w:rPr>
        <w:t>.”</w:t>
      </w:r>
      <w:r w:rsidRPr="008C4F8A">
        <w:rPr>
          <w:bCs/>
          <w:sz w:val="16"/>
        </w:rPr>
        <w:t xml:space="preserve">26 By the same token, as the Center for American Progress’s David </w:t>
      </w:r>
      <w:proofErr w:type="spellStart"/>
      <w:r w:rsidRPr="008C4F8A">
        <w:rPr>
          <w:bCs/>
          <w:sz w:val="16"/>
        </w:rPr>
        <w:t>Madland</w:t>
      </w:r>
      <w:proofErr w:type="spellEnd"/>
      <w:r w:rsidRPr="008C4F8A">
        <w:rPr>
          <w:bCs/>
          <w:sz w:val="16"/>
        </w:rPr>
        <w:t xml:space="preserve"> has vividly illustrated, </w:t>
      </w:r>
      <w:r w:rsidRPr="008C4F8A">
        <w:rPr>
          <w:bCs/>
          <w:u w:val="single"/>
        </w:rPr>
        <w:t>the decline in union density in the United States</w:t>
      </w:r>
      <w:r w:rsidRPr="008C4F8A">
        <w:rPr>
          <w:bCs/>
          <w:sz w:val="16"/>
        </w:rPr>
        <w:t xml:space="preserve"> between 1969 and 2009 </w:t>
      </w:r>
      <w:r w:rsidRPr="008C4F8A">
        <w:rPr>
          <w:bCs/>
          <w:u w:val="single"/>
        </w:rPr>
        <w:t>has been accompanied by a strikingly similar decline in the share of income going to the middle class</w:t>
      </w:r>
      <w:r w:rsidRPr="008C4F8A">
        <w:rPr>
          <w:bCs/>
          <w:sz w:val="16"/>
        </w:rPr>
        <w:t xml:space="preserve"> (the middle three-fifths of the income distribution; see Figure 1). &amp;</w:t>
      </w:r>
      <w:proofErr w:type="spellStart"/>
      <w:r w:rsidRPr="008C4F8A">
        <w:rPr>
          <w:bCs/>
          <w:sz w:val="16"/>
        </w:rPr>
        <w:t>nbsp;The</w:t>
      </w:r>
      <w:proofErr w:type="spellEnd"/>
      <w:r w:rsidRPr="008C4F8A">
        <w:rPr>
          <w:bCs/>
          <w:sz w:val="16"/>
        </w:rPr>
        <w:t xml:space="preserve"> middle class is hollowing out: in 1971, 61 percent of Americans were middle class, but a December 2015 Pew Research Center report found that a slight majority of Americans now live in low- or upper-income households.27 Although there are many reasons for middle-class wage stagnation—including globalization and the rise in technology—Lawrence Mishel of the Economic Policy Institute finds that the decline in union bargaining power is “the single largest factor suppressing wage growth for middle-wage workers over the last few decades.” The International Monetary Fund, likewise, has linked decline in unions worldwide with rises in income inequality.28 Figure 1. </w:t>
      </w:r>
      <w:proofErr w:type="spellStart"/>
      <w:r w:rsidRPr="008C4F8A">
        <w:rPr>
          <w:bCs/>
          <w:sz w:val="16"/>
        </w:rPr>
        <w:t>chartDOWNLOAD</w:t>
      </w:r>
      <w:proofErr w:type="spellEnd"/>
      <w:r w:rsidRPr="008C4F8A">
        <w:rPr>
          <w:bCs/>
          <w:sz w:val="16"/>
        </w:rPr>
        <w:t xml:space="preserve"> </w:t>
      </w:r>
      <w:proofErr w:type="gramStart"/>
      <w:r w:rsidRPr="008C4F8A">
        <w:rPr>
          <w:bCs/>
          <w:sz w:val="16"/>
        </w:rPr>
        <w:t>International</w:t>
      </w:r>
      <w:proofErr w:type="gramEnd"/>
      <w:r w:rsidRPr="008C4F8A">
        <w:rPr>
          <w:bCs/>
          <w:sz w:val="16"/>
        </w:rPr>
        <w:t xml:space="preserve"> studies also connect the relatively low levels of U.S. union density (when compared with other nations) and the higher level of economic inequality found in the United States. According to a 2011 analysis by the Center for Economic and Policy Research looking at twenty-one wealthy nations, nine countries had more than 80 percent of their workers covered by collective bargaining agreements; nine had between 30 and 80 percent covered; and just three—the United States, Japan, and New Zealand—had coverage rates below 20 percent. Using data from the Central Intelligence Agency’s World Factbook on levels of income inequality, my colleague Moshe </w:t>
      </w:r>
      <w:proofErr w:type="spellStart"/>
      <w:r w:rsidRPr="008C4F8A">
        <w:rPr>
          <w:bCs/>
          <w:sz w:val="16"/>
        </w:rPr>
        <w:t>Marvit</w:t>
      </w:r>
      <w:proofErr w:type="spellEnd"/>
      <w:r w:rsidRPr="008C4F8A">
        <w:rPr>
          <w:bCs/>
          <w:sz w:val="16"/>
        </w:rPr>
        <w:t xml:space="preserve"> and I demonstrate in Why Labor Organizing Should Be a Civil Right that the three nations with the lowest collective bargaining coverage also were among the four countries with the highest degrees of income inequality, as measured by the Gini coefficient.29 Defunding public sector unions will only accelerate the extreme economic inequality that threatens our political democracy. </w:t>
      </w:r>
      <w:r w:rsidRPr="008C4F8A">
        <w:rPr>
          <w:bCs/>
          <w:u w:val="single"/>
        </w:rPr>
        <w:t>Unions Are Needed to Serve as Schools for Democracy Civic organizations that are run democratically can be an important mechanism for acculturating citizens to the inner workings of democracy</w:t>
      </w:r>
      <w:r w:rsidRPr="008C4F8A">
        <w:rPr>
          <w:bCs/>
          <w:sz w:val="16"/>
        </w:rPr>
        <w:t xml:space="preserve">. Unions are among the most important of these organizations, bringing together rank and file workers from a variety of ethnic, racial, and religious backgrounds, and serving as what Harvard sociologist Robert Putnam calls “schools for democracy.” </w:t>
      </w:r>
      <w:r w:rsidRPr="008C4F8A">
        <w:rPr>
          <w:bCs/>
          <w:u w:val="single"/>
        </w:rPr>
        <w:t xml:space="preserve">Union members learn skills that are essential to a well-functioning democracy: how to run meetings, debate one another, and organize for political action.30 </w:t>
      </w:r>
      <w:r w:rsidRPr="008C4F8A">
        <w:rPr>
          <w:bCs/>
          <w:iCs/>
          <w:u w:val="single"/>
        </w:rPr>
        <w:t xml:space="preserve">Labor </w:t>
      </w:r>
      <w:r w:rsidRPr="008C4F8A">
        <w:rPr>
          <w:bCs/>
          <w:iCs/>
          <w:highlight w:val="yellow"/>
          <w:u w:val="single"/>
        </w:rPr>
        <w:t>unions</w:t>
      </w:r>
      <w:r w:rsidRPr="008C4F8A">
        <w:rPr>
          <w:bCs/>
          <w:iCs/>
          <w:u w:val="single"/>
        </w:rPr>
        <w:t xml:space="preserve"> can also </w:t>
      </w:r>
      <w:r w:rsidRPr="008C4F8A">
        <w:rPr>
          <w:bCs/>
          <w:iCs/>
          <w:highlight w:val="yellow"/>
          <w:u w:val="single"/>
        </w:rPr>
        <w:t>help create a culture of participation among workers.</w:t>
      </w:r>
      <w:r w:rsidRPr="008C4F8A">
        <w:rPr>
          <w:bCs/>
          <w:iCs/>
          <w:u w:val="single"/>
        </w:rPr>
        <w:t xml:space="preserve"> </w:t>
      </w:r>
      <w:r w:rsidRPr="008C4F8A">
        <w:rPr>
          <w:bCs/>
          <w:iCs/>
          <w:highlight w:val="yellow"/>
          <w:u w:val="single"/>
        </w:rPr>
        <w:t>Being involved in workplace decisions</w:t>
      </w:r>
      <w:r w:rsidRPr="008C4F8A">
        <w:rPr>
          <w:bCs/>
          <w:iCs/>
          <w:u w:val="single"/>
        </w:rPr>
        <w:t xml:space="preserve"> and the give and take of </w:t>
      </w:r>
      <w:r w:rsidRPr="008C4F8A">
        <w:rPr>
          <w:bCs/>
          <w:iCs/>
          <w:highlight w:val="yellow"/>
          <w:u w:val="single"/>
        </w:rPr>
        <w:t>collective bargaining</w:t>
      </w:r>
      <w:r w:rsidRPr="008C4F8A">
        <w:rPr>
          <w:bCs/>
          <w:iCs/>
          <w:u w:val="single"/>
        </w:rPr>
        <w:t xml:space="preserve">, </w:t>
      </w:r>
      <w:r w:rsidRPr="008C4F8A">
        <w:rPr>
          <w:bCs/>
          <w:iCs/>
          <w:highlight w:val="yellow"/>
          <w:u w:val="single"/>
        </w:rPr>
        <w:t>voting on union contracts</w:t>
      </w:r>
      <w:r w:rsidRPr="008C4F8A">
        <w:rPr>
          <w:bCs/>
          <w:iCs/>
          <w:u w:val="single"/>
        </w:rPr>
        <w:t xml:space="preserve">, and </w:t>
      </w:r>
      <w:r w:rsidRPr="008C4F8A">
        <w:rPr>
          <w:bCs/>
          <w:iCs/>
          <w:highlight w:val="yellow"/>
          <w:u w:val="single"/>
        </w:rPr>
        <w:t>voting for union leadership</w:t>
      </w:r>
      <w:r w:rsidRPr="008C4F8A">
        <w:rPr>
          <w:bCs/>
          <w:iCs/>
          <w:u w:val="single"/>
        </w:rPr>
        <w:t xml:space="preserve"> have all been called </w:t>
      </w:r>
      <w:r w:rsidRPr="008C4F8A">
        <w:rPr>
          <w:bCs/>
          <w:iCs/>
          <w:highlight w:val="yellow"/>
          <w:u w:val="single"/>
        </w:rPr>
        <w:t>important drivers of “democratic acculturation.”</w:t>
      </w:r>
    </w:p>
    <w:p w14:paraId="13D0D631" w14:textId="77777777" w:rsidR="009E526C" w:rsidRPr="00DC47FD" w:rsidRDefault="009E526C" w:rsidP="009E526C">
      <w:pPr>
        <w:pStyle w:val="Heading4"/>
      </w:pPr>
      <w:r>
        <w:t xml:space="preserve">[2] </w:t>
      </w:r>
      <w:r w:rsidRPr="00DC47FD">
        <w:t xml:space="preserve">Because employees are dependent upon their employer, employees are subject to a severe power imbalance that constitutes coercion. </w:t>
      </w:r>
    </w:p>
    <w:p w14:paraId="4DB5E0BB" w14:textId="77777777" w:rsidR="009E526C" w:rsidRPr="007E109E" w:rsidRDefault="009E526C" w:rsidP="009E526C">
      <w:pPr>
        <w:rPr>
          <w:shd w:val="clear" w:color="auto" w:fill="FFFFFF"/>
        </w:rPr>
      </w:pPr>
      <w:r>
        <w:rPr>
          <w:rStyle w:val="Style13ptBold"/>
        </w:rPr>
        <w:t xml:space="preserve">Budd and Scoville 05, </w:t>
      </w:r>
      <w:r>
        <w:rPr>
          <w:shd w:val="clear" w:color="auto" w:fill="FFFFFF"/>
        </w:rPr>
        <w:t>John W. Budd and James G. Scoville</w:t>
      </w:r>
      <w:r w:rsidRPr="00DC47FD">
        <w:rPr>
          <w:shd w:val="clear" w:color="auto" w:fill="FFFFFF"/>
        </w:rPr>
        <w:t xml:space="preserve"> "</w:t>
      </w:r>
      <w:r w:rsidRPr="0092724F">
        <w:rPr>
          <w:shd w:val="clear" w:color="auto" w:fill="FFFFFF"/>
        </w:rPr>
        <w:t>The Ethics of Human Resources and Industrial Relations</w:t>
      </w:r>
      <w:r w:rsidRPr="00DC47FD">
        <w:rPr>
          <w:shd w:val="clear" w:color="auto" w:fill="FFFFFF"/>
        </w:rPr>
        <w:t>."</w:t>
      </w:r>
      <w:r>
        <w:rPr>
          <w:shd w:val="clear" w:color="auto" w:fill="FFFFFF"/>
        </w:rPr>
        <w:t>, p.70</w:t>
      </w:r>
      <w:r w:rsidRPr="00DC47FD">
        <w:rPr>
          <w:shd w:val="clear" w:color="auto" w:fill="FFFFFF"/>
        </w:rPr>
        <w:t>,</w:t>
      </w:r>
      <w:r>
        <w:rPr>
          <w:shd w:val="clear" w:color="auto" w:fill="FFFFFF"/>
        </w:rPr>
        <w:t xml:space="preserve"> </w:t>
      </w:r>
      <w:r w:rsidRPr="0092724F">
        <w:rPr>
          <w:shd w:val="clear" w:color="auto" w:fill="FFFFFF"/>
        </w:rPr>
        <w:t>LABOR AND EMPLOYMENT</w:t>
      </w:r>
      <w:r>
        <w:rPr>
          <w:shd w:val="clear" w:color="auto" w:fill="FFFFFF"/>
        </w:rPr>
        <w:t xml:space="preserve"> </w:t>
      </w:r>
      <w:r w:rsidRPr="0092724F">
        <w:rPr>
          <w:shd w:val="clear" w:color="auto" w:fill="FFFFFF"/>
        </w:rPr>
        <w:t>RELATIONS ASSOCIATION SERIES</w:t>
      </w:r>
      <w:r>
        <w:rPr>
          <w:shd w:val="clear" w:color="auto" w:fill="FFFFFF"/>
        </w:rPr>
        <w:t>,</w:t>
      </w:r>
      <w:r w:rsidRPr="00DC47FD">
        <w:rPr>
          <w:shd w:val="clear" w:color="auto" w:fill="FFFFFF"/>
        </w:rPr>
        <w:t xml:space="preserve"> </w:t>
      </w:r>
      <w:r w:rsidRPr="007E109E">
        <w:rPr>
          <w:shd w:val="clear" w:color="auto" w:fill="FFFFFF"/>
        </w:rPr>
        <w:t>Cornell University Press</w:t>
      </w:r>
      <w:r>
        <w:rPr>
          <w:shd w:val="clear" w:color="auto" w:fill="FFFFFF"/>
        </w:rPr>
        <w:t xml:space="preserve">, </w:t>
      </w:r>
      <w:r w:rsidRPr="007E109E">
        <w:rPr>
          <w:shd w:val="clear" w:color="auto" w:fill="FFFFFF"/>
        </w:rPr>
        <w:t>October 15, 2005</w:t>
      </w:r>
      <w:r w:rsidRPr="00DC47FD">
        <w:t xml:space="preserve"> </w:t>
      </w:r>
      <w:r>
        <w:rPr>
          <w:shd w:val="clear" w:color="auto" w:fill="FFFFFF"/>
        </w:rPr>
        <w:t>[</w:t>
      </w:r>
      <w:r w:rsidRPr="0092724F">
        <w:rPr>
          <w:shd w:val="clear" w:color="auto" w:fill="FFFFFF"/>
        </w:rPr>
        <w:t>http://jbudd.csom.umn.edu/RESEARCH/hrirethics.htm</w:t>
      </w:r>
      <w:r>
        <w:t>] AHS//NPR Accessed 10/23/21</w:t>
      </w:r>
    </w:p>
    <w:p w14:paraId="557B31FC" w14:textId="77777777" w:rsidR="009E526C" w:rsidRPr="0092724F" w:rsidRDefault="009E526C" w:rsidP="009E526C">
      <w:pPr>
        <w:rPr>
          <w:sz w:val="12"/>
        </w:rPr>
      </w:pPr>
      <w:r w:rsidRPr="00DC47FD">
        <w:rPr>
          <w:b/>
          <w:u w:val="single"/>
        </w:rPr>
        <w:t>The overwhelming number of people need to work to survive</w:t>
      </w:r>
      <w:r w:rsidRPr="0092724F">
        <w:rPr>
          <w:sz w:val="12"/>
        </w:rPr>
        <w:t xml:space="preserve">, at least for a large portion of their live. There is a sense in which people are forced to work. </w:t>
      </w:r>
      <w:r w:rsidRPr="0092724F">
        <w:rPr>
          <w:b/>
          <w:highlight w:val="yellow"/>
          <w:u w:val="single"/>
        </w:rPr>
        <w:t>When an assailant says, “Your wallet or your life,</w:t>
      </w:r>
      <w:r w:rsidRPr="0092724F">
        <w:rPr>
          <w:sz w:val="12"/>
          <w:highlight w:val="yellow"/>
        </w:rPr>
        <w:t xml:space="preserve">” </w:t>
      </w:r>
      <w:r w:rsidRPr="0092724F">
        <w:rPr>
          <w:rStyle w:val="StyleUnderline"/>
          <w:highlight w:val="yellow"/>
        </w:rPr>
        <w:t>you technically have a choice</w:t>
      </w:r>
      <w:r w:rsidRPr="0092724F">
        <w:rPr>
          <w:sz w:val="12"/>
        </w:rPr>
        <w:t xml:space="preserve">. However, for many </w:t>
      </w:r>
      <w:r w:rsidRPr="0092724F">
        <w:rPr>
          <w:b/>
          <w:highlight w:val="yellow"/>
          <w:u w:val="single"/>
        </w:rPr>
        <w:t xml:space="preserve">this </w:t>
      </w:r>
      <w:r w:rsidRPr="00DC47FD">
        <w:rPr>
          <w:b/>
          <w:u w:val="single"/>
        </w:rPr>
        <w:t xml:space="preserve">situation </w:t>
      </w:r>
      <w:r w:rsidRPr="0092724F">
        <w:rPr>
          <w:b/>
          <w:highlight w:val="yellow"/>
          <w:u w:val="single"/>
        </w:rPr>
        <w:t xml:space="preserve">is </w:t>
      </w:r>
      <w:r w:rsidRPr="00DC47FD">
        <w:rPr>
          <w:b/>
          <w:u w:val="single"/>
        </w:rPr>
        <w:t xml:space="preserve">the paradigm of </w:t>
      </w:r>
      <w:r w:rsidRPr="0092724F">
        <w:rPr>
          <w:b/>
          <w:highlight w:val="yellow"/>
          <w:u w:val="single"/>
        </w:rPr>
        <w:t>coercion</w:t>
      </w:r>
      <w:r w:rsidRPr="00DC47FD">
        <w:rPr>
          <w:b/>
          <w:u w:val="single"/>
        </w:rPr>
        <w:t>.</w:t>
      </w:r>
      <w:r w:rsidRPr="0092724F">
        <w:rPr>
          <w:sz w:val="12"/>
        </w:rPr>
        <w:t xml:space="preserve"> How close is the analogy between the assailant and </w:t>
      </w:r>
      <w:r w:rsidRPr="00DC47FD">
        <w:rPr>
          <w:b/>
          <w:u w:val="single"/>
        </w:rPr>
        <w:t>the requirements of the employer</w:t>
      </w:r>
      <w:r w:rsidRPr="0092724F">
        <w:rPr>
          <w:sz w:val="12"/>
        </w:rPr>
        <w:t xml:space="preserve">? Admittedly, in good times the balance of power shifts somewhat, but in hard times the balance of power is with the employer. Most people have to take the terms of employment </w:t>
      </w:r>
      <w:proofErr w:type="spellStart"/>
      <w:proofErr w:type="gramStart"/>
      <w:r w:rsidRPr="0092724F">
        <w:rPr>
          <w:sz w:val="12"/>
        </w:rPr>
        <w:t>a</w:t>
      </w:r>
      <w:proofErr w:type="spellEnd"/>
      <w:r w:rsidRPr="0092724F">
        <w:rPr>
          <w:sz w:val="12"/>
        </w:rPr>
        <w:t xml:space="preserve"> they</w:t>
      </w:r>
      <w:proofErr w:type="gramEnd"/>
      <w:r w:rsidRPr="0092724F">
        <w:rPr>
          <w:sz w:val="12"/>
        </w:rPr>
        <w:t xml:space="preserve"> get them (Manning 2003). Someone wanting employment does not negotiate about </w:t>
      </w:r>
      <w:proofErr w:type="gramStart"/>
      <w:r w:rsidRPr="0092724F">
        <w:rPr>
          <w:sz w:val="12"/>
        </w:rPr>
        <w:t>whether or not</w:t>
      </w:r>
      <w:proofErr w:type="gramEnd"/>
      <w:r w:rsidRPr="0092724F">
        <w:rPr>
          <w:sz w:val="12"/>
        </w:rPr>
        <w:t xml:space="preserve"> to be tested for drugs, for example. If drug testing is the company policy, you either submit to the test or forfeit the job. </w:t>
      </w:r>
      <w:r w:rsidRPr="0092724F">
        <w:rPr>
          <w:b/>
          <w:highlight w:val="yellow"/>
          <w:u w:val="single"/>
        </w:rPr>
        <w:t>If you want a job, you agree to employment</w:t>
      </w:r>
      <w:r w:rsidRPr="0092724F">
        <w:rPr>
          <w:sz w:val="12"/>
          <w:highlight w:val="yellow"/>
        </w:rPr>
        <w:t xml:space="preserve"> </w:t>
      </w:r>
      <w:r w:rsidRPr="0092724F">
        <w:rPr>
          <w:sz w:val="12"/>
        </w:rPr>
        <w:t xml:space="preserve">at </w:t>
      </w:r>
      <w:r w:rsidRPr="0092724F">
        <w:rPr>
          <w:b/>
          <w:highlight w:val="yellow"/>
          <w:u w:val="single"/>
        </w:rPr>
        <w:t>will and to layoffs</w:t>
      </w:r>
      <w:r w:rsidRPr="0092724F">
        <w:rPr>
          <w:sz w:val="12"/>
          <w:highlight w:val="yellow"/>
        </w:rPr>
        <w:t xml:space="preserve"> </w:t>
      </w:r>
      <w:r w:rsidRPr="0092724F">
        <w:rPr>
          <w:sz w:val="12"/>
        </w:rPr>
        <w:t xml:space="preserve">if management believes that they are necessary. </w:t>
      </w:r>
      <w:r w:rsidRPr="0092724F">
        <w:rPr>
          <w:b/>
          <w:highlight w:val="yellow"/>
          <w:u w:val="single"/>
        </w:rPr>
        <w:t xml:space="preserve">Survival </w:t>
      </w:r>
      <w:r w:rsidRPr="00DC47FD">
        <w:rPr>
          <w:b/>
          <w:u w:val="single"/>
        </w:rPr>
        <w:t xml:space="preserve">for yourself and any dependents </w:t>
      </w:r>
      <w:r w:rsidRPr="0092724F">
        <w:rPr>
          <w:b/>
          <w:highlight w:val="yellow"/>
          <w:u w:val="single"/>
        </w:rPr>
        <w:t>requires it</w:t>
      </w:r>
      <w:r w:rsidRPr="00DC47FD">
        <w:rPr>
          <w:b/>
          <w:u w:val="single"/>
        </w:rPr>
        <w:t>.</w:t>
      </w:r>
      <w:r w:rsidRPr="0092724F">
        <w:rPr>
          <w:sz w:val="12"/>
        </w:rPr>
        <w:t xml:space="preserve"> As with the assailant, you technically have a choice, but </w:t>
      </w:r>
      <w:r w:rsidRPr="00DC47FD">
        <w:rPr>
          <w:b/>
          <w:u w:val="single"/>
        </w:rPr>
        <w:t xml:space="preserve">most </w:t>
      </w:r>
      <w:r w:rsidRPr="0092724F">
        <w:rPr>
          <w:b/>
          <w:highlight w:val="yellow"/>
          <w:u w:val="single"/>
        </w:rPr>
        <w:t xml:space="preserve">employees </w:t>
      </w:r>
      <w:r w:rsidRPr="00DC47FD">
        <w:rPr>
          <w:b/>
          <w:u w:val="single"/>
        </w:rPr>
        <w:t xml:space="preserve">argue they </w:t>
      </w:r>
      <w:r w:rsidRPr="0092724F">
        <w:rPr>
          <w:b/>
          <w:highlight w:val="yellow"/>
          <w:u w:val="single"/>
        </w:rPr>
        <w:t>have little choice about multiple important terms of employment</w:t>
      </w:r>
      <w:r w:rsidRPr="00DC47FD">
        <w:rPr>
          <w:b/>
          <w:u w:val="single"/>
        </w:rPr>
        <w:t>.</w:t>
      </w:r>
      <w:r w:rsidRPr="0092724F">
        <w:rPr>
          <w:sz w:val="12"/>
        </w:rPr>
        <w:t xml:space="preserve"> A Kantian, in common with the pluralist school of industrial relations, maintains that </w:t>
      </w:r>
      <w:r w:rsidRPr="00DC47FD">
        <w:rPr>
          <w:b/>
          <w:u w:val="single"/>
        </w:rPr>
        <w:t>the imbalance between employer and employee ought to be addressed.</w:t>
      </w:r>
      <w:r w:rsidRPr="0092724F">
        <w:rPr>
          <w:sz w:val="12"/>
        </w:rPr>
        <w:t xml:space="preserve"> Otherwise, industrial relations rests on an unethical foundation. </w:t>
      </w:r>
    </w:p>
    <w:p w14:paraId="72397865" w14:textId="77777777" w:rsidR="009E526C" w:rsidRPr="00DC47FD" w:rsidRDefault="009E526C" w:rsidP="009E526C">
      <w:pPr>
        <w:pStyle w:val="Heading4"/>
      </w:pPr>
      <w:r w:rsidRPr="00DC47FD">
        <w:t xml:space="preserve">The right to unionize </w:t>
      </w:r>
      <w:r>
        <w:t xml:space="preserve">and strike </w:t>
      </w:r>
      <w:r w:rsidRPr="00DC47FD">
        <w:t>corrects this power imbalance by ensuring an opportunity for organization and collective bargaining</w:t>
      </w:r>
      <w:r>
        <w:t xml:space="preserve"> and allows for a reciprocal recognition between the employer and employee.</w:t>
      </w:r>
    </w:p>
    <w:p w14:paraId="21CCB174" w14:textId="77777777" w:rsidR="009E526C" w:rsidRPr="00DC47FD" w:rsidRDefault="009E526C" w:rsidP="009E526C">
      <w:r w:rsidRPr="00DC47FD">
        <w:rPr>
          <w:rStyle w:val="Style13ptBold"/>
        </w:rPr>
        <w:t>Bowie 99</w:t>
      </w:r>
      <w:r>
        <w:rPr>
          <w:rStyle w:val="Style13ptBold"/>
        </w:rPr>
        <w:t xml:space="preserve">, </w:t>
      </w:r>
      <w:r w:rsidRPr="00DC47FD">
        <w:rPr>
          <w:shd w:val="clear" w:color="auto" w:fill="FFFFFF"/>
        </w:rPr>
        <w:t xml:space="preserve">Norman E., professor emeritus at the University of Minnesota </w:t>
      </w:r>
      <w:r w:rsidRPr="00DC47FD">
        <w:t xml:space="preserve">“Business Ethics: A Kantian Perspective” Wiley Blackwell. </w:t>
      </w:r>
      <w:r>
        <w:t>[</w:t>
      </w:r>
      <w:r w:rsidRPr="0007429C">
        <w:t>https://b-ok.cc/book/2885756/a063b7</w:t>
      </w:r>
      <w:r w:rsidRPr="00DC47FD">
        <w:t xml:space="preserve">] </w:t>
      </w:r>
      <w:r>
        <w:t>AHS//NPR</w:t>
      </w:r>
    </w:p>
    <w:p w14:paraId="44C0853C" w14:textId="77777777" w:rsidR="009E526C" w:rsidRPr="00DC47FD" w:rsidRDefault="009E526C" w:rsidP="009E526C">
      <w:r>
        <w:t xml:space="preserve">Accessed 10/24/21 </w:t>
      </w:r>
    </w:p>
    <w:p w14:paraId="28C41D53" w14:textId="77777777" w:rsidR="009E526C" w:rsidRPr="000F63C6" w:rsidRDefault="009E526C" w:rsidP="009E526C">
      <w:pPr>
        <w:rPr>
          <w:sz w:val="12"/>
        </w:rPr>
      </w:pPr>
      <w:r w:rsidRPr="000F63C6">
        <w:rPr>
          <w:sz w:val="12"/>
        </w:rPr>
        <w:t xml:space="preserve">Although I emphasize meaningful work </w:t>
      </w:r>
      <w:proofErr w:type="gramStart"/>
      <w:r w:rsidRPr="000F63C6">
        <w:rPr>
          <w:sz w:val="12"/>
        </w:rPr>
        <w:t>as a means to</w:t>
      </w:r>
      <w:proofErr w:type="gramEnd"/>
      <w:r w:rsidRPr="000F63C6">
        <w:rPr>
          <w:sz w:val="12"/>
        </w:rPr>
        <w:t xml:space="preserve"> gain respect and grow as a human being by exercising one’s talents, </w:t>
      </w:r>
      <w:proofErr w:type="spellStart"/>
      <w:r w:rsidRPr="000F63C6">
        <w:rPr>
          <w:sz w:val="12"/>
        </w:rPr>
        <w:t>Ciulla</w:t>
      </w:r>
      <w:proofErr w:type="spellEnd"/>
      <w:r w:rsidRPr="000F63C6">
        <w:rPr>
          <w:sz w:val="12"/>
        </w:rPr>
        <w:t xml:space="preserve"> reminds me that there is much in the work environment that undermines negative freedom (freedom from coercion), and that the decision to work itself requires a giving up of freedom in some respects. This latter point does not overly concern me because all choice forecloses other choices. Moreover, </w:t>
      </w:r>
      <w:r w:rsidRPr="00DC47FD">
        <w:rPr>
          <w:b/>
          <w:u w:val="single"/>
        </w:rPr>
        <w:t xml:space="preserve">having a job provides income, and </w:t>
      </w:r>
      <w:r w:rsidRPr="000F63C6">
        <w:rPr>
          <w:b/>
          <w:highlight w:val="yellow"/>
          <w:u w:val="single"/>
        </w:rPr>
        <w:t xml:space="preserve">income expands choices </w:t>
      </w:r>
      <w:r w:rsidRPr="00DC47FD">
        <w:rPr>
          <w:b/>
          <w:u w:val="single"/>
        </w:rPr>
        <w:t xml:space="preserve">because it </w:t>
      </w:r>
      <w:proofErr w:type="gramStart"/>
      <w:r w:rsidRPr="00DC47FD">
        <w:rPr>
          <w:b/>
          <w:u w:val="single"/>
        </w:rPr>
        <w:t>opens up</w:t>
      </w:r>
      <w:proofErr w:type="gramEnd"/>
      <w:r w:rsidRPr="00DC47FD">
        <w:rPr>
          <w:b/>
          <w:u w:val="single"/>
        </w:rPr>
        <w:t xml:space="preserve"> possibilities</w:t>
      </w:r>
      <w:r w:rsidRPr="000F63C6">
        <w:rPr>
          <w:sz w:val="12"/>
        </w:rPr>
        <w:t xml:space="preserve">. </w:t>
      </w:r>
      <w:r w:rsidRPr="00DC47FD">
        <w:rPr>
          <w:b/>
          <w:u w:val="single"/>
        </w:rPr>
        <w:t>This is especially true when one has an adequate wage, and that is why I have emphasized the role that an adequate wage plays in meaningful work</w:t>
      </w:r>
      <w:r w:rsidRPr="000F63C6">
        <w:rPr>
          <w:sz w:val="12"/>
        </w:rPr>
        <w:t xml:space="preserve">. Of course, </w:t>
      </w:r>
      <w:proofErr w:type="spellStart"/>
      <w:r w:rsidRPr="000F63C6">
        <w:rPr>
          <w:sz w:val="12"/>
        </w:rPr>
        <w:t>Ciulla</w:t>
      </w:r>
      <w:proofErr w:type="spellEnd"/>
      <w:r w:rsidRPr="000F63C6">
        <w:rPr>
          <w:sz w:val="12"/>
        </w:rPr>
        <w:t xml:space="preserve"> is well aware of all this and in her </w:t>
      </w:r>
      <w:proofErr w:type="gramStart"/>
      <w:r w:rsidRPr="000F63C6">
        <w:rPr>
          <w:sz w:val="12"/>
        </w:rPr>
        <w:t>analysis</w:t>
      </w:r>
      <w:proofErr w:type="gramEnd"/>
      <w:r w:rsidRPr="000F63C6">
        <w:rPr>
          <w:sz w:val="12"/>
        </w:rPr>
        <w:t xml:space="preserve"> she points out that </w:t>
      </w:r>
      <w:r w:rsidRPr="00DC47FD">
        <w:rPr>
          <w:b/>
          <w:u w:val="single"/>
        </w:rPr>
        <w:t xml:space="preserve">for the unskilled their range of options is extremely limited, that the demise of unions has given much more power to manage- </w:t>
      </w:r>
      <w:proofErr w:type="spellStart"/>
      <w:r w:rsidRPr="00DC47FD">
        <w:rPr>
          <w:b/>
          <w:u w:val="single"/>
        </w:rPr>
        <w:t>ment</w:t>
      </w:r>
      <w:proofErr w:type="spellEnd"/>
      <w:r w:rsidRPr="00DC47FD">
        <w:rPr>
          <w:b/>
          <w:u w:val="single"/>
        </w:rPr>
        <w:t xml:space="preserve">, and that </w:t>
      </w:r>
      <w:r w:rsidRPr="000F63C6">
        <w:rPr>
          <w:b/>
          <w:highlight w:val="yellow"/>
          <w:u w:val="single"/>
        </w:rPr>
        <w:t>there is a correlation between higher-paying jobs and the amount of freedom one has</w:t>
      </w:r>
      <w:r w:rsidRPr="000F63C6">
        <w:rPr>
          <w:sz w:val="12"/>
        </w:rPr>
        <w:t xml:space="preserve">. All these points are well taken. I especially agree with </w:t>
      </w:r>
      <w:proofErr w:type="spellStart"/>
      <w:r w:rsidRPr="000F63C6">
        <w:rPr>
          <w:sz w:val="12"/>
        </w:rPr>
        <w:t>Ciulla</w:t>
      </w:r>
      <w:proofErr w:type="spellEnd"/>
      <w:r w:rsidRPr="000F63C6">
        <w:rPr>
          <w:sz w:val="12"/>
        </w:rPr>
        <w:t xml:space="preserve"> that </w:t>
      </w:r>
      <w:r w:rsidRPr="000F63C6">
        <w:rPr>
          <w:b/>
          <w:highlight w:val="yellow"/>
          <w:u w:val="single"/>
        </w:rPr>
        <w:t>unions provide a means for enhancing employee freedom</w:t>
      </w:r>
      <w:r w:rsidRPr="000F63C6">
        <w:rPr>
          <w:sz w:val="12"/>
        </w:rPr>
        <w:t xml:space="preserve">. In this case I practiced what I now preach. I am a former president of the AAUP union at the University of Delaware. I also point out that the United States is the most anti-union country in the G-20. </w:t>
      </w:r>
      <w:r w:rsidRPr="00DC47FD">
        <w:rPr>
          <w:b/>
          <w:u w:val="single"/>
        </w:rPr>
        <w:t>Unionization is considered a human right by the United Nations</w:t>
      </w:r>
      <w:r w:rsidRPr="000F63C6">
        <w:rPr>
          <w:sz w:val="12"/>
        </w:rPr>
        <w:t xml:space="preserve">. </w:t>
      </w:r>
      <w:proofErr w:type="gramStart"/>
      <w:r w:rsidRPr="00DC47FD">
        <w:rPr>
          <w:b/>
          <w:u w:val="single"/>
        </w:rPr>
        <w:t>Obviously</w:t>
      </w:r>
      <w:proofErr w:type="gramEnd"/>
      <w:r w:rsidRPr="00DC47FD">
        <w:rPr>
          <w:b/>
          <w:u w:val="single"/>
        </w:rPr>
        <w:t xml:space="preserve"> unions provide an opportunity for participation</w:t>
      </w:r>
      <w:r w:rsidRPr="000F63C6">
        <w:rPr>
          <w:sz w:val="12"/>
        </w:rPr>
        <w:t xml:space="preserve">, and I think </w:t>
      </w:r>
      <w:proofErr w:type="spellStart"/>
      <w:r w:rsidRPr="000F63C6">
        <w:rPr>
          <w:sz w:val="12"/>
        </w:rPr>
        <w:t>Ciulla</w:t>
      </w:r>
      <w:proofErr w:type="spellEnd"/>
      <w:r w:rsidRPr="000F63C6">
        <w:rPr>
          <w:sz w:val="12"/>
        </w:rPr>
        <w:t xml:space="preserve"> and I agree that </w:t>
      </w:r>
      <w:r w:rsidRPr="000F63C6">
        <w:rPr>
          <w:b/>
          <w:highlight w:val="yellow"/>
          <w:u w:val="single"/>
        </w:rPr>
        <w:t>participation schemes are one way to limit coercion</w:t>
      </w:r>
      <w:r w:rsidRPr="000F63C6">
        <w:rPr>
          <w:sz w:val="12"/>
        </w:rPr>
        <w:t>. In response to trends over the past twenty years, in this edition of Business Ethics: A Kantian Perspective I pay more attention to adequate pay for the middle class, issues of inequality, and economic mobility. However, none of this requires a revision in my original account of meaningful work.</w:t>
      </w:r>
    </w:p>
    <w:p w14:paraId="6F7118D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2EBF5" w14:textId="77777777" w:rsidR="00B960F1" w:rsidRDefault="00B960F1" w:rsidP="009E526C">
      <w:pPr>
        <w:spacing w:after="0" w:line="240" w:lineRule="auto"/>
      </w:pPr>
      <w:r>
        <w:separator/>
      </w:r>
    </w:p>
  </w:endnote>
  <w:endnote w:type="continuationSeparator" w:id="0">
    <w:p w14:paraId="48DB954D" w14:textId="77777777" w:rsidR="00B960F1" w:rsidRDefault="00B960F1" w:rsidP="009E5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9BF0D" w14:textId="77777777" w:rsidR="00B960F1" w:rsidRDefault="00B960F1" w:rsidP="009E526C">
      <w:pPr>
        <w:spacing w:after="0" w:line="240" w:lineRule="auto"/>
      </w:pPr>
      <w:r>
        <w:separator/>
      </w:r>
    </w:p>
  </w:footnote>
  <w:footnote w:type="continuationSeparator" w:id="0">
    <w:p w14:paraId="7DBD22FF" w14:textId="77777777" w:rsidR="00B960F1" w:rsidRDefault="00B960F1" w:rsidP="009E526C">
      <w:pPr>
        <w:spacing w:after="0" w:line="240" w:lineRule="auto"/>
      </w:pPr>
      <w:r>
        <w:continuationSeparator/>
      </w:r>
    </w:p>
  </w:footnote>
  <w:footnote w:id="1">
    <w:p w14:paraId="20D4A247" w14:textId="77777777" w:rsidR="009E526C" w:rsidRPr="00752E9C" w:rsidRDefault="009E526C" w:rsidP="009E526C">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1862334B" w14:textId="77777777" w:rsidR="009E526C" w:rsidRPr="00855FDC" w:rsidRDefault="009E526C" w:rsidP="009E526C">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95850223248"/>
    <w:docVar w:name="VerbatimVersion" w:val="5.1"/>
  </w:docVars>
  <w:rsids>
    <w:rsidRoot w:val="009E526C"/>
    <w:rsid w:val="000139A3"/>
    <w:rsid w:val="000D7249"/>
    <w:rsid w:val="00100833"/>
    <w:rsid w:val="00104529"/>
    <w:rsid w:val="00105942"/>
    <w:rsid w:val="00107396"/>
    <w:rsid w:val="00144A4C"/>
    <w:rsid w:val="00176AB0"/>
    <w:rsid w:val="00177B7D"/>
    <w:rsid w:val="0018322D"/>
    <w:rsid w:val="001B5776"/>
    <w:rsid w:val="001E527A"/>
    <w:rsid w:val="001F78CE"/>
    <w:rsid w:val="00251FC7"/>
    <w:rsid w:val="002855A7"/>
    <w:rsid w:val="00296D10"/>
    <w:rsid w:val="002B146A"/>
    <w:rsid w:val="002B5E17"/>
    <w:rsid w:val="00315690"/>
    <w:rsid w:val="00316B75"/>
    <w:rsid w:val="00325646"/>
    <w:rsid w:val="003460F2"/>
    <w:rsid w:val="0038158C"/>
    <w:rsid w:val="003902BA"/>
    <w:rsid w:val="003A09E2"/>
    <w:rsid w:val="003C3169"/>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1D5B"/>
    <w:rsid w:val="0081171A"/>
    <w:rsid w:val="00823A1C"/>
    <w:rsid w:val="00845B9D"/>
    <w:rsid w:val="00860984"/>
    <w:rsid w:val="008B3ECB"/>
    <w:rsid w:val="008B4E85"/>
    <w:rsid w:val="008C1B2E"/>
    <w:rsid w:val="0091627E"/>
    <w:rsid w:val="00922BA4"/>
    <w:rsid w:val="0097032B"/>
    <w:rsid w:val="009D2EAD"/>
    <w:rsid w:val="009D54B2"/>
    <w:rsid w:val="009E1922"/>
    <w:rsid w:val="009E526C"/>
    <w:rsid w:val="009E7A8B"/>
    <w:rsid w:val="009F7ED2"/>
    <w:rsid w:val="00A93661"/>
    <w:rsid w:val="00A95652"/>
    <w:rsid w:val="00AC0AB8"/>
    <w:rsid w:val="00B33C6D"/>
    <w:rsid w:val="00B4508F"/>
    <w:rsid w:val="00B55AD5"/>
    <w:rsid w:val="00B8057C"/>
    <w:rsid w:val="00B960F1"/>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719B1"/>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8AC59"/>
  <w15:chartTrackingRefBased/>
  <w15:docId w15:val="{CBCD2082-9FC8-45A2-A69C-13572F42E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22BA4"/>
    <w:rPr>
      <w:rFonts w:ascii="Calibri" w:hAnsi="Calibri" w:cs="Calibri"/>
    </w:rPr>
  </w:style>
  <w:style w:type="paragraph" w:styleId="Heading1">
    <w:name w:val="heading 1"/>
    <w:aliases w:val="Pocket"/>
    <w:basedOn w:val="Normal"/>
    <w:next w:val="Normal"/>
    <w:link w:val="Heading1Char"/>
    <w:qFormat/>
    <w:rsid w:val="00922B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22BA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22BA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922BA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22B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2BA4"/>
  </w:style>
  <w:style w:type="character" w:customStyle="1" w:styleId="Heading1Char">
    <w:name w:val="Heading 1 Char"/>
    <w:aliases w:val="Pocket Char"/>
    <w:basedOn w:val="DefaultParagraphFont"/>
    <w:link w:val="Heading1"/>
    <w:rsid w:val="00922BA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22BA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22BA4"/>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922BA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
    <w:basedOn w:val="DefaultParagraphFont"/>
    <w:link w:val="textbold"/>
    <w:uiPriority w:val="7"/>
    <w:qFormat/>
    <w:rsid w:val="00922BA4"/>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922BA4"/>
    <w:rPr>
      <w:b/>
      <w:bCs/>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6"/>
    <w:qFormat/>
    <w:rsid w:val="00922BA4"/>
    <w:rPr>
      <w:b w:val="0"/>
      <w:sz w:val="26"/>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922BA4"/>
    <w:rPr>
      <w:color w:val="auto"/>
      <w:u w:val="none"/>
    </w:rPr>
  </w:style>
  <w:style w:type="character" w:styleId="FollowedHyperlink">
    <w:name w:val="FollowedHyperlink"/>
    <w:basedOn w:val="DefaultParagraphFont"/>
    <w:uiPriority w:val="99"/>
    <w:semiHidden/>
    <w:unhideWhenUsed/>
    <w:rsid w:val="00922BA4"/>
    <w:rPr>
      <w:color w:val="auto"/>
      <w:u w:val="none"/>
    </w:rPr>
  </w:style>
  <w:style w:type="character" w:styleId="FootnoteReference">
    <w:name w:val="footnote reference"/>
    <w:aliases w:val="FN Ref,footnote reference,fr,o,FR,(NECG) Footnote Reference"/>
    <w:basedOn w:val="DefaultParagraphFont"/>
    <w:uiPriority w:val="99"/>
    <w:unhideWhenUsed/>
    <w:qFormat/>
    <w:rsid w:val="009E526C"/>
    <w:rPr>
      <w:vertAlign w:val="superscript"/>
    </w:rPr>
  </w:style>
  <w:style w:type="paragraph" w:customStyle="1" w:styleId="Analytic">
    <w:name w:val="Analytic"/>
    <w:basedOn w:val="Heading4"/>
    <w:link w:val="AnalyticChar"/>
    <w:qFormat/>
    <w:rsid w:val="009E526C"/>
    <w:rPr>
      <w:color w:val="000000" w:themeColor="text1"/>
    </w:rPr>
  </w:style>
  <w:style w:type="character" w:customStyle="1" w:styleId="AnalyticChar">
    <w:name w:val="Analytic Char"/>
    <w:basedOn w:val="DefaultParagraphFont"/>
    <w:link w:val="Analytic"/>
    <w:rsid w:val="009E526C"/>
    <w:rPr>
      <w:rFonts w:ascii="Calibri" w:eastAsiaTheme="majorEastAsia" w:hAnsi="Calibri" w:cstheme="majorBidi"/>
      <w:b/>
      <w:iCs/>
      <w:color w:val="000000" w:themeColor="text1"/>
      <w:sz w:val="26"/>
    </w:rPr>
  </w:style>
  <w:style w:type="paragraph" w:customStyle="1" w:styleId="textbold">
    <w:name w:val="text bold"/>
    <w:basedOn w:val="Normal"/>
    <w:link w:val="Emphasis"/>
    <w:uiPriority w:val="7"/>
    <w:qFormat/>
    <w:rsid w:val="009E526C"/>
    <w:pPr>
      <w:pBdr>
        <w:top w:val="single" w:sz="18" w:space="0" w:color="auto"/>
        <w:left w:val="single" w:sz="18" w:space="0" w:color="auto"/>
        <w:bottom w:val="single" w:sz="18" w:space="0" w:color="auto"/>
        <w:right w:val="single" w:sz="18" w:space="0" w:color="auto"/>
      </w:pBdr>
      <w:spacing w:after="0" w:line="240" w:lineRule="auto"/>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eon.co/essays/the-logic-of-buddhist-philosophy-goes-beyond-simple-trut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newyorker.com/magazine/2005/12/05/everybodys-an-expert//" TargetMode="External"/><Relationship Id="rId4" Type="http://schemas.openxmlformats.org/officeDocument/2006/relationships/settings" Target="settings.xml"/><Relationship Id="rId9" Type="http://schemas.openxmlformats.org/officeDocument/2006/relationships/hyperlink" Target="https://doi.org/10.1007/978-3-319-58353-2_2"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Pages>
  <Words>6225</Words>
  <Characters>35484</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2</cp:revision>
  <dcterms:created xsi:type="dcterms:W3CDTF">2021-12-04T19:32:00Z</dcterms:created>
  <dcterms:modified xsi:type="dcterms:W3CDTF">2021-12-05T15:18:00Z</dcterms:modified>
</cp:coreProperties>
</file>