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7150D" w14:textId="77777777" w:rsidR="00B349AE" w:rsidRDefault="00B349AE" w:rsidP="00B349AE">
      <w:pPr>
        <w:pStyle w:val="Heading2"/>
        <w:rPr>
          <w:rFonts w:cs="Calibri"/>
        </w:rPr>
      </w:pPr>
      <w:r>
        <w:rPr>
          <w:rFonts w:cs="Calibri"/>
        </w:rPr>
        <w:t>O/V</w:t>
      </w:r>
    </w:p>
    <w:p w14:paraId="1F4F7C06" w14:textId="77777777" w:rsidR="00B349AE" w:rsidRPr="00473EE4" w:rsidRDefault="00B349AE" w:rsidP="00B349AE">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4755C606" w14:textId="77777777" w:rsidR="00B349AE" w:rsidRPr="00473EE4" w:rsidRDefault="00B349AE" w:rsidP="00B349AE">
      <w:pPr>
        <w:pStyle w:val="Heading4"/>
      </w:pPr>
      <w:r w:rsidRPr="00473EE4">
        <w:t>It’s preemptive, you violate by reading turns</w:t>
      </w:r>
      <w:r>
        <w:t xml:space="preserve"> or defense</w:t>
      </w:r>
      <w:r w:rsidRPr="00473EE4">
        <w:t xml:space="preserve"> </w:t>
      </w:r>
      <w:r>
        <w:t>to my offense and reading an alternative framework.</w:t>
      </w:r>
    </w:p>
    <w:p w14:paraId="409AB7D6" w14:textId="77777777" w:rsidR="00B349AE" w:rsidRDefault="00B349AE" w:rsidP="00B349AE">
      <w:pPr>
        <w:pStyle w:val="Heading4"/>
      </w:pPr>
      <w:r>
        <w:t xml:space="preserve">Prefer – </w:t>
      </w:r>
    </w:p>
    <w:p w14:paraId="0A8B568D" w14:textId="6A35FC19" w:rsidR="00B349AE" w:rsidRDefault="00B349AE" w:rsidP="00B349AE">
      <w:pPr>
        <w:pStyle w:val="Analytic"/>
      </w:pPr>
      <w:r>
        <w:t>1.</w:t>
      </w:r>
      <w:r w:rsidRPr="001D6E7E">
        <w:t xml:space="preserve"> Strat skew – </w:t>
      </w:r>
      <w:r>
        <w:t xml:space="preserve"> </w:t>
      </w:r>
    </w:p>
    <w:p w14:paraId="4B529443" w14:textId="55A604EB" w:rsidR="00B349AE" w:rsidRPr="00766B16" w:rsidRDefault="00B349AE" w:rsidP="002756FF">
      <w:pPr>
        <w:pStyle w:val="Analytic"/>
        <w:rPr>
          <w:rFonts w:cs="Times New Roman"/>
          <w:iCs/>
        </w:rPr>
      </w:pPr>
      <w:r>
        <w:t xml:space="preserve">2. Depth of Clash – </w:t>
      </w:r>
    </w:p>
    <w:p w14:paraId="3A0E991E" w14:textId="77777777" w:rsidR="00B349AE" w:rsidRPr="00BE415B" w:rsidRDefault="00B349AE" w:rsidP="00B349AE"/>
    <w:p w14:paraId="5D14F860" w14:textId="77777777" w:rsidR="00B349AE" w:rsidRPr="00E20F8E" w:rsidRDefault="00B349AE" w:rsidP="00B349AE">
      <w:pPr>
        <w:pStyle w:val="Heading2"/>
        <w:rPr>
          <w:rFonts w:cs="Calibri"/>
        </w:rPr>
      </w:pPr>
      <w:proofErr w:type="spellStart"/>
      <w:r w:rsidRPr="00E20F8E">
        <w:rPr>
          <w:rFonts w:cs="Calibri"/>
        </w:rPr>
        <w:t>Fwk</w:t>
      </w:r>
      <w:proofErr w:type="spellEnd"/>
    </w:p>
    <w:p w14:paraId="08896AF9" w14:textId="77777777" w:rsidR="00B349AE" w:rsidRPr="00E20F8E" w:rsidRDefault="00B349AE" w:rsidP="00B349AE">
      <w:pPr>
        <w:pStyle w:val="Heading4"/>
        <w:rPr>
          <w:rFonts w:cs="Calibri"/>
        </w:rPr>
      </w:pPr>
      <w:r w:rsidRPr="00E20F8E">
        <w:rPr>
          <w:rFonts w:cs="Calibri"/>
        </w:rPr>
        <w:t>The meta-ethic is consistency with transcendental form of subjects.</w:t>
      </w:r>
    </w:p>
    <w:p w14:paraId="1AD97BBF" w14:textId="77777777" w:rsidR="00B349AE" w:rsidRPr="00E20F8E" w:rsidRDefault="00B349AE" w:rsidP="00B349AE">
      <w:pPr>
        <w:rPr>
          <w:b/>
          <w:szCs w:val="26"/>
        </w:rPr>
      </w:pPr>
    </w:p>
    <w:p w14:paraId="246D0516" w14:textId="77777777" w:rsidR="00B349AE" w:rsidRPr="00E20F8E" w:rsidRDefault="00B349AE" w:rsidP="00B349AE">
      <w:pPr>
        <w:pStyle w:val="Heading4"/>
        <w:rPr>
          <w:rFonts w:cs="Calibri"/>
        </w:rPr>
      </w:pPr>
      <w:r w:rsidRPr="00E20F8E">
        <w:rPr>
          <w:rFonts w:cs="Calibri"/>
        </w:rPr>
        <w:t>Moral Realism is true – there is an ethical truth that exists metaphysically: a) otherwise we could not make moral claims since we would merely claim disagreement rather than an absolute wrong, justifying any ethical statement b) relativism is circular since asserting relativism assumes its own universal truth, which concedes the authority of realism c) regressive moral debates always terminate in an endpoint of agreement, we just compare different values in an attempt to find the ultimate one.</w:t>
      </w:r>
    </w:p>
    <w:p w14:paraId="0568E766" w14:textId="77777777" w:rsidR="00B349AE" w:rsidRPr="00E20F8E" w:rsidRDefault="00B349AE" w:rsidP="00B349AE">
      <w:pPr>
        <w:pStyle w:val="Normal1"/>
        <w:spacing w:line="240" w:lineRule="auto"/>
        <w:rPr>
          <w:rFonts w:ascii="Calibri" w:hAnsi="Calibri" w:cs="Calibri"/>
          <w:b/>
          <w:sz w:val="26"/>
          <w:szCs w:val="26"/>
        </w:rPr>
      </w:pPr>
    </w:p>
    <w:p w14:paraId="2481F5B2" w14:textId="77777777" w:rsidR="00B349AE" w:rsidRPr="002B4AC7" w:rsidRDefault="00B349AE" w:rsidP="00B349AE">
      <w:pPr>
        <w:pStyle w:val="Heading4"/>
      </w:pPr>
      <w:proofErr w:type="gramStart"/>
      <w:r w:rsidRPr="00E20F8E">
        <w:rPr>
          <w:rFonts w:cs="Calibri"/>
        </w:rPr>
        <w:t>And,</w:t>
      </w:r>
      <w:proofErr w:type="gramEnd"/>
      <w:r w:rsidRPr="00E20F8E">
        <w:rPr>
          <w:rFonts w:cs="Calibri"/>
        </w:rPr>
        <w:t xml:space="preserve"> that’s only accessible through procedural transcendental idealism – a) Is/ought gap – appeals to the empirical world merely explain how the world is rather than what it ought to be </w:t>
      </w:r>
      <w:r>
        <w:rPr>
          <w:rFonts w:cs="Calibri"/>
        </w:rPr>
        <w:t>b)</w:t>
      </w:r>
      <w:r w:rsidRPr="002B4AC7">
        <w:t xml:space="preserve">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r>
        <w:rPr>
          <w:rFonts w:cs="Calibri"/>
        </w:rPr>
        <w:t>c</w:t>
      </w:r>
      <w:r w:rsidRPr="00E20F8E">
        <w:rPr>
          <w:rFonts w:cs="Calibri"/>
        </w:rPr>
        <w:t xml:space="preserve">) Motivation – empirical circumstances change based one </w:t>
      </w:r>
      <w:proofErr w:type="gramStart"/>
      <w:r w:rsidRPr="00E20F8E">
        <w:rPr>
          <w:rFonts w:cs="Calibri"/>
        </w:rPr>
        <w:t>each individual</w:t>
      </w:r>
      <w:proofErr w:type="gramEnd"/>
      <w:r w:rsidRPr="00E20F8E">
        <w:rPr>
          <w:rFonts w:cs="Calibri"/>
        </w:rPr>
        <w:t xml:space="preserve">, only transcendent moral truths can motivate all agents absent those features. </w:t>
      </w: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w:t>
      </w:r>
      <w:proofErr w:type="gramStart"/>
      <w:r w:rsidRPr="00E20F8E">
        <w:rPr>
          <w:rFonts w:eastAsia="Times New Roman" w:cs="Calibri"/>
          <w:b w:val="0"/>
          <w:sz w:val="12"/>
        </w:rPr>
        <w:t>&gt;./</w:t>
      </w:r>
      <w:proofErr w:type="gramEnd"/>
      <w:r w:rsidRPr="00E20F8E">
        <w:rPr>
          <w:rFonts w:eastAsia="Times New Roman" w:cs="Calibri"/>
          <w:b w:val="0"/>
          <w:sz w:val="12"/>
        </w:rPr>
        <w:t xml:space="preserve">/Scopa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u w:val="single"/>
        </w:rPr>
        <w:t>why one should be just is</w:t>
      </w:r>
      <w:r w:rsidRPr="00E20F8E">
        <w:rPr>
          <w:rFonts w:eastAsia="Times New Roman" w:cs="Calibri"/>
          <w:b w:val="0"/>
          <w:sz w:val="12"/>
        </w:rPr>
        <w:t xml:space="preserve"> an </w:t>
      </w:r>
      <w:r w:rsidRPr="00E20F8E">
        <w:rPr>
          <w:rFonts w:eastAsia="Times New Roman" w:cs="Calibri"/>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highlight w:val="yellow"/>
          <w:u w:val="single"/>
        </w:rPr>
        <w:t>obligation</w:t>
      </w:r>
      <w:r w:rsidRPr="00E20F8E">
        <w:rPr>
          <w:rFonts w:eastAsia="Times New Roman" w:cs="Calibri"/>
          <w:u w:val="single"/>
        </w:rPr>
        <w:t xml:space="preserve"> to be just </w:t>
      </w:r>
      <w:r w:rsidRPr="00E20F8E">
        <w:rPr>
          <w:rFonts w:eastAsia="Times New Roman" w:cs="Calibri"/>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u w:val="single"/>
        </w:rPr>
        <w:t xml:space="preserve">lack binding force; </w:t>
      </w:r>
      <w:r w:rsidRPr="00E20F8E">
        <w:rPr>
          <w:rFonts w:eastAsia="Times New Roman" w:cs="Calibri"/>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highlight w:val="yellow"/>
          <w:u w:val="single"/>
        </w:rPr>
        <w:t>Principles of justice not based on objective moral principles are arbitrary</w:t>
      </w:r>
      <w:r w:rsidRPr="00E20F8E">
        <w:rPr>
          <w:rFonts w:eastAsia="Times New Roman" w:cs="Calibri"/>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highlight w:val="yellow"/>
          <w:u w:val="single"/>
        </w:rPr>
        <w:t>that compels individuals to sacrifice</w:t>
      </w:r>
      <w:r w:rsidRPr="00E20F8E">
        <w:rPr>
          <w:rFonts w:eastAsia="Times New Roman" w:cs="Calibri"/>
          <w:u w:val="single"/>
        </w:rPr>
        <w:t xml:space="preserve"> their </w:t>
      </w:r>
      <w:r w:rsidRPr="00E20F8E">
        <w:rPr>
          <w:rFonts w:eastAsia="Times New Roman" w:cs="Calibri"/>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u w:val="single"/>
        </w:rPr>
        <w:t>The gap</w:t>
      </w:r>
      <w:r w:rsidRPr="00E20F8E">
        <w:rPr>
          <w:rFonts w:eastAsia="Times New Roman" w:cs="Calibri"/>
          <w:b w:val="0"/>
          <w:sz w:val="12"/>
        </w:rPr>
        <w:t xml:space="preserve"> between "is" and "ought" </w:t>
      </w:r>
      <w:proofErr w:type="gramStart"/>
      <w:r w:rsidRPr="00E20F8E">
        <w:rPr>
          <w:rFonts w:eastAsia="Times New Roman" w:cs="Calibri"/>
          <w:u w:val="single"/>
        </w:rPr>
        <w:t>reflects</w:t>
      </w:r>
      <w:proofErr w:type="gramEnd"/>
      <w:r w:rsidRPr="00E20F8E">
        <w:rPr>
          <w:rFonts w:eastAsia="Times New Roman" w:cs="Calibri"/>
          <w:u w:val="single"/>
        </w:rPr>
        <w:t xml:space="preserve">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u w:val="single"/>
        </w:rPr>
        <w:t xml:space="preserve">description and obligation. </w:t>
      </w:r>
    </w:p>
    <w:p w14:paraId="28BB65A3" w14:textId="77777777" w:rsidR="00B349AE" w:rsidRPr="00E20F8E" w:rsidRDefault="00B349AE" w:rsidP="00B349AE">
      <w:pPr>
        <w:rPr>
          <w:b/>
          <w:szCs w:val="26"/>
        </w:rPr>
      </w:pPr>
    </w:p>
    <w:p w14:paraId="3836EBFE" w14:textId="77777777" w:rsidR="00B349AE" w:rsidRPr="00E20F8E" w:rsidRDefault="00B349AE" w:rsidP="00B349AE">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E20F8E">
        <w:rPr>
          <w:rFonts w:cs="Calibri"/>
          <w:u w:val="single"/>
        </w:rPr>
        <w:t>Heyüman</w:t>
      </w:r>
      <w:proofErr w:type="spellEnd"/>
      <w:r w:rsidRPr="00E20F8E">
        <w:rPr>
          <w:rFonts w:cs="Calibri"/>
          <w:u w:val="single"/>
        </w:rPr>
        <w:t xml:space="preserve"> 15,</w:t>
      </w:r>
      <w:r w:rsidRPr="00E20F8E">
        <w:rPr>
          <w:rFonts w:cs="Calibri"/>
        </w:rPr>
        <w:t xml:space="preserve"> </w:t>
      </w:r>
      <w:hyperlink r:id="rId6" w:history="1">
        <w:r w:rsidRPr="00E20F8E">
          <w:rPr>
            <w:rStyle w:val="Hyperlink"/>
            <w:rFonts w:cs="Calibri"/>
            <w:sz w:val="12"/>
            <w:szCs w:val="12"/>
          </w:rPr>
          <w:t>http://ftp.oxfordphilsoc.org/Documents/StudentPrize/2015_H1b.pdf</w:t>
        </w:r>
      </w:hyperlink>
      <w:r w:rsidRPr="00E20F8E">
        <w:rPr>
          <w:rFonts w:cs="Calibri"/>
          <w:b w:val="0"/>
          <w:sz w:val="12"/>
          <w:szCs w:val="12"/>
        </w:rPr>
        <w:t xml:space="preserve"> //scopa</w:t>
      </w:r>
    </w:p>
    <w:p w14:paraId="2E083795" w14:textId="77777777" w:rsidR="00B349AE" w:rsidRPr="00E20F8E" w:rsidRDefault="00B349AE" w:rsidP="00B349AE">
      <w:pPr>
        <w:rPr>
          <w:sz w:val="12"/>
        </w:rPr>
      </w:pPr>
      <w:r w:rsidRPr="00E20F8E">
        <w:rPr>
          <w:b/>
          <w:highlight w:val="yellow"/>
          <w:u w:val="single"/>
        </w:rPr>
        <w:t>Forms</w:t>
      </w:r>
      <w:r w:rsidRPr="00E20F8E">
        <w:rPr>
          <w:sz w:val="12"/>
        </w:rPr>
        <w:t xml:space="preserve"> can be thought of </w:t>
      </w:r>
      <w:r w:rsidRPr="00E20F8E">
        <w:rPr>
          <w:b/>
          <w:u w:val="single"/>
        </w:rPr>
        <w:t>as abstract entities</w:t>
      </w:r>
      <w:r w:rsidRPr="00E20F8E">
        <w:rPr>
          <w:sz w:val="12"/>
        </w:rPr>
        <w:t xml:space="preserve"> or qualities that </w:t>
      </w:r>
      <w:r w:rsidRPr="00E20F8E">
        <w:rPr>
          <w:b/>
          <w:highlight w:val="yellow"/>
          <w:u w:val="single"/>
        </w:rPr>
        <w:t>are the essence of</w:t>
      </w:r>
      <w:r w:rsidRPr="00E20F8E">
        <w:rPr>
          <w:b/>
          <w:u w:val="single"/>
        </w:rPr>
        <w:t xml:space="preserve"> sensible </w:t>
      </w:r>
      <w:r w:rsidRPr="00E20F8E">
        <w:rPr>
          <w:b/>
          <w:highlight w:val="yellow"/>
          <w:u w:val="single"/>
        </w:rPr>
        <w:t>things</w:t>
      </w:r>
      <w:r w:rsidRPr="00E20F8E">
        <w:rPr>
          <w:sz w:val="12"/>
        </w:rPr>
        <w:t xml:space="preserve">. Take, </w:t>
      </w:r>
      <w:r w:rsidRPr="00E20F8E">
        <w:rPr>
          <w:b/>
          <w:u w:val="single"/>
        </w:rPr>
        <w:t xml:space="preserve">for example, an apple: Roundness, color and weight of the apple are all the properties that make up that apple, each of which is a separate </w:t>
      </w:r>
      <w:proofErr w:type="gramStart"/>
      <w:r w:rsidRPr="00E20F8E">
        <w:rPr>
          <w:b/>
          <w:u w:val="single"/>
        </w:rPr>
        <w:t>form in itself</w:t>
      </w:r>
      <w:proofErr w:type="gramEnd"/>
      <w:r w:rsidRPr="00E20F8E">
        <w:rPr>
          <w:sz w:val="12"/>
        </w:rPr>
        <w:t xml:space="preserve">. According to Plato, two apples are “round” because they both partake in the form of “roundness”. This “partaking” in any form is what makes things share similar attributes. </w:t>
      </w:r>
      <w:r w:rsidRPr="00E20F8E">
        <w:rPr>
          <w:b/>
          <w:highlight w:val="yellow"/>
          <w:u w:val="single"/>
        </w:rPr>
        <w:t>All material objects owe their existence to</w:t>
      </w:r>
      <w:r w:rsidRPr="00E20F8E">
        <w:rPr>
          <w:b/>
          <w:u w:val="single"/>
        </w:rPr>
        <w:t xml:space="preserve"> these </w:t>
      </w:r>
      <w:r w:rsidRPr="00E20F8E">
        <w:rPr>
          <w:b/>
          <w:highlight w:val="yellow"/>
          <w:u w:val="single"/>
        </w:rPr>
        <w:t>forms</w:t>
      </w:r>
      <w:r w:rsidRPr="00E20F8E">
        <w:rPr>
          <w:b/>
          <w:u w:val="single"/>
        </w:rPr>
        <w:t xml:space="preserve">; whereas each form exists by itself, independently of the object that exemplifies the </w:t>
      </w:r>
      <w:proofErr w:type="gramStart"/>
      <w:r w:rsidRPr="00E20F8E">
        <w:rPr>
          <w:b/>
          <w:u w:val="single"/>
        </w:rPr>
        <w:t>particular form</w:t>
      </w:r>
      <w:proofErr w:type="gramEnd"/>
      <w:r w:rsidRPr="00E20F8E">
        <w:rPr>
          <w:sz w:val="12"/>
        </w:rPr>
        <w:t xml:space="preserve">. In Phaedo, which is widely agreed to be the first dialogue Plato introduced the forms, forms are “marked as auto </w:t>
      </w:r>
      <w:proofErr w:type="spellStart"/>
      <w:r w:rsidRPr="00E20F8E">
        <w:rPr>
          <w:sz w:val="12"/>
        </w:rPr>
        <w:t>kath</w:t>
      </w:r>
      <w:proofErr w:type="spellEnd"/>
      <w:r w:rsidRPr="00E20F8E">
        <w:rPr>
          <w:sz w:val="12"/>
        </w:rPr>
        <w:t xml:space="preserve"> auto beings, beings that are what they are in virtue of themselves</w:t>
      </w:r>
      <w:proofErr w:type="gramStart"/>
      <w:r w:rsidRPr="00E20F8E">
        <w:rPr>
          <w:sz w:val="12"/>
        </w:rPr>
        <w:t>1 .</w:t>
      </w:r>
      <w:proofErr w:type="gramEnd"/>
      <w:r w:rsidRPr="00E20F8E">
        <w:rPr>
          <w:sz w:val="12"/>
        </w:rPr>
        <w:t xml:space="preserve">” </w:t>
      </w:r>
      <w:r w:rsidRPr="00E20F8E">
        <w:rPr>
          <w:b/>
          <w:highlight w:val="yellow"/>
          <w:u w:val="single"/>
        </w:rPr>
        <w:t>Forms</w:t>
      </w:r>
      <w:r w:rsidRPr="00E20F8E">
        <w:rPr>
          <w:b/>
          <w:u w:val="single"/>
        </w:rPr>
        <w:t xml:space="preserve"> are transcendent to our material world in that they </w:t>
      </w:r>
      <w:r w:rsidRPr="00E20F8E">
        <w:rPr>
          <w:b/>
          <w:highlight w:val="yellow"/>
          <w:u w:val="single"/>
        </w:rPr>
        <w:t>exist beyond space and time</w:t>
      </w:r>
      <w:r w:rsidRPr="00E20F8E">
        <w:rPr>
          <w:b/>
          <w:u w:val="single"/>
        </w:rPr>
        <w:t>, whereas material objects occupy a specific place at a specific time</w:t>
      </w:r>
      <w:r w:rsidRPr="00E20F8E">
        <w:rPr>
          <w:sz w:val="12"/>
        </w:rPr>
        <w:t xml:space="preserve">. Atemporal and aspatial features of forms have very important implications. First, this explains why </w:t>
      </w:r>
      <w:r w:rsidRPr="00E20F8E">
        <w:rPr>
          <w:b/>
          <w:u w:val="single"/>
        </w:rPr>
        <w:t xml:space="preserve">the form of F does not </w:t>
      </w:r>
      <w:proofErr w:type="gramStart"/>
      <w:r w:rsidRPr="00E20F8E">
        <w:rPr>
          <w:b/>
          <w:u w:val="single"/>
        </w:rPr>
        <w:t>change</w:t>
      </w:r>
      <w:r w:rsidRPr="00E20F8E">
        <w:rPr>
          <w:sz w:val="12"/>
        </w:rPr>
        <w:t>, and</w:t>
      </w:r>
      <w:proofErr w:type="gramEnd"/>
      <w:r w:rsidRPr="00E20F8E">
        <w:rPr>
          <w:sz w:val="12"/>
        </w:rPr>
        <w:t xml:space="preserve"> remains stable beyond a </w:t>
      </w:r>
      <w:proofErr w:type="spellStart"/>
      <w:r w:rsidRPr="00E20F8E">
        <w:rPr>
          <w:sz w:val="12"/>
        </w:rPr>
        <w:t>spatio</w:t>
      </w:r>
      <w:proofErr w:type="spellEnd"/>
      <w:r w:rsidRPr="00E20F8E">
        <w:rPr>
          <w:sz w:val="12"/>
        </w:rPr>
        <w:t xml:space="preserve">-temporal world while particulars are subject to continuous change. Second, </w:t>
      </w:r>
      <w:r w:rsidRPr="00E20F8E">
        <w:rPr>
          <w:b/>
          <w:u w:val="single"/>
        </w:rPr>
        <w:t>since F does not exist in space, it can be instantiated in many particulars at once or need not even be instantiated to exist</w:t>
      </w:r>
      <w:r w:rsidRPr="00E20F8E">
        <w:rPr>
          <w:sz w:val="12"/>
        </w:rPr>
        <w:t xml:space="preserve">. The forms are also pure. The roundness of an apple is one of its properties and roundness is only “roundness” in its pure and perfect form. Unlike forms, </w:t>
      </w:r>
      <w:r w:rsidRPr="00E20F8E">
        <w:rPr>
          <w:b/>
          <w:u w:val="single"/>
        </w:rPr>
        <w:t>material objects are impure, imperfect</w:t>
      </w:r>
      <w:r w:rsidRPr="00E20F8E">
        <w:rPr>
          <w:sz w:val="12"/>
        </w:rPr>
        <w:t xml:space="preserve">, and are complex combinations of several forms. </w:t>
      </w:r>
      <w:r w:rsidRPr="00E20F8E">
        <w:rPr>
          <w:b/>
          <w:highlight w:val="yellow"/>
          <w:u w:val="single"/>
        </w:rPr>
        <w:t>Being is the ontological relation that ties the form</w:t>
      </w:r>
      <w:r w:rsidRPr="00E20F8E">
        <w:rPr>
          <w:b/>
          <w:u w:val="single"/>
        </w:rPr>
        <w:t xml:space="preserve"> of F </w:t>
      </w:r>
      <w:r w:rsidRPr="00E20F8E">
        <w:rPr>
          <w:b/>
          <w:highlight w:val="yellow"/>
          <w:u w:val="single"/>
        </w:rPr>
        <w:t>to its essence</w:t>
      </w:r>
      <w:r w:rsidRPr="00E20F8E">
        <w:rPr>
          <w:b/>
          <w:u w:val="single"/>
        </w:rPr>
        <w:t xml:space="preserve">, and each form of F is of one essence </w:t>
      </w:r>
      <w:r w:rsidRPr="00E20F8E">
        <w:rPr>
          <w:sz w:val="12"/>
        </w:rPr>
        <w:t>(</w:t>
      </w:r>
      <w:proofErr w:type="spellStart"/>
      <w:r w:rsidRPr="00E20F8E">
        <w:rPr>
          <w:sz w:val="12"/>
        </w:rPr>
        <w:t>monoeides</w:t>
      </w:r>
      <w:proofErr w:type="spellEnd"/>
      <w:r w:rsidRPr="00E20F8E">
        <w:rPr>
          <w:sz w:val="12"/>
        </w:rPr>
        <w:t xml:space="preserve">). It follows from these principles that each form self-predicates; each form of F is itself F. The form of beauty is itself beautiful, and Helen would not be beautiful if the form of Beauty were not beautiful itself. </w:t>
      </w:r>
      <w:r w:rsidRPr="00E20F8E">
        <w:rPr>
          <w:b/>
          <w:u w:val="single"/>
        </w:rPr>
        <w:t xml:space="preserve">The </w:t>
      </w:r>
      <w:r w:rsidRPr="00E20F8E">
        <w:rPr>
          <w:b/>
          <w:highlight w:val="yellow"/>
          <w:u w:val="single"/>
        </w:rPr>
        <w:t>forms</w:t>
      </w:r>
      <w:r w:rsidRPr="00E20F8E">
        <w:rPr>
          <w:b/>
          <w:u w:val="single"/>
        </w:rPr>
        <w:t xml:space="preserve"> are real, sublime entities that </w:t>
      </w:r>
      <w:r w:rsidRPr="00E20F8E">
        <w:rPr>
          <w:b/>
          <w:highlight w:val="yellow"/>
          <w:u w:val="single"/>
        </w:rPr>
        <w:t>belong to an intelligible realm</w:t>
      </w:r>
      <w:r w:rsidRPr="00E20F8E">
        <w:rPr>
          <w:b/>
          <w:u w:val="single"/>
        </w:rPr>
        <w:t xml:space="preserve"> that can </w:t>
      </w:r>
      <w:r w:rsidRPr="00E20F8E">
        <w:rPr>
          <w:b/>
          <w:highlight w:val="yellow"/>
          <w:u w:val="single"/>
        </w:rPr>
        <w:t>only</w:t>
      </w:r>
      <w:r w:rsidRPr="00E20F8E">
        <w:rPr>
          <w:b/>
          <w:u w:val="single"/>
        </w:rPr>
        <w:t xml:space="preserve"> be </w:t>
      </w:r>
      <w:r w:rsidRPr="00E20F8E">
        <w:rPr>
          <w:b/>
          <w:highlight w:val="yellow"/>
          <w:u w:val="single"/>
        </w:rPr>
        <w:t>grasped by reason</w:t>
      </w:r>
      <w:r w:rsidRPr="00E20F8E">
        <w:rPr>
          <w:b/>
          <w:u w:val="single"/>
        </w:rPr>
        <w:t>. They are not subject to change; are stable and enduring, while particulars/material objects belong to this material world of change</w:t>
      </w:r>
      <w:r w:rsidRPr="00E20F8E">
        <w:rPr>
          <w:sz w:val="12"/>
        </w:rPr>
        <w:t xml:space="preserve">, becoming and perishing in a </w:t>
      </w:r>
      <w:proofErr w:type="spellStart"/>
      <w:r w:rsidRPr="00E20F8E">
        <w:rPr>
          <w:sz w:val="12"/>
        </w:rPr>
        <w:t>Heraclitean</w:t>
      </w:r>
      <w:proofErr w:type="spellEnd"/>
      <w:r w:rsidRPr="00E20F8E">
        <w:rPr>
          <w:sz w:val="1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E20F8E">
        <w:rPr>
          <w:sz w:val="12"/>
        </w:rPr>
        <w:t>Sinem</w:t>
      </w:r>
      <w:proofErr w:type="spellEnd"/>
      <w:r w:rsidRPr="00E20F8E">
        <w:rPr>
          <w:sz w:val="12"/>
        </w:rPr>
        <w:t xml:space="preserve"> </w:t>
      </w:r>
      <w:proofErr w:type="spellStart"/>
      <w:r w:rsidRPr="00E20F8E">
        <w:rPr>
          <w:sz w:val="12"/>
        </w:rPr>
        <w:t>Hümeydan</w:t>
      </w:r>
      <w:proofErr w:type="spellEnd"/>
      <w:r w:rsidRPr="00E20F8E">
        <w:rPr>
          <w:sz w:val="1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E20F8E">
        <w:rPr>
          <w:sz w:val="12"/>
        </w:rPr>
        <w:t>2 ”</w:t>
      </w:r>
      <w:proofErr w:type="gramEnd"/>
      <w:r w:rsidRPr="00E20F8E">
        <w:rPr>
          <w:sz w:val="1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w:t>
      </w:r>
      <w:proofErr w:type="gramStart"/>
      <w:r w:rsidRPr="00E20F8E">
        <w:rPr>
          <w:sz w:val="12"/>
        </w:rPr>
        <w:t>endings, and</w:t>
      </w:r>
      <w:proofErr w:type="gramEnd"/>
      <w:r w:rsidRPr="00E20F8E">
        <w:rPr>
          <w:sz w:val="12"/>
        </w:rPr>
        <w:t xml:space="preserve"> is exposed to change in every possible respect. In the Republic, Plato poses questions about moral concepts </w:t>
      </w:r>
      <w:proofErr w:type="gramStart"/>
      <w:r w:rsidRPr="00E20F8E">
        <w:rPr>
          <w:sz w:val="12"/>
        </w:rPr>
        <w:t>in an effort to</w:t>
      </w:r>
      <w:proofErr w:type="gramEnd"/>
      <w:r w:rsidRPr="00E20F8E">
        <w:rPr>
          <w:sz w:val="12"/>
        </w:rPr>
        <w:t xml:space="preserve">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u w:val="single"/>
        </w:rPr>
        <w:t xml:space="preserve">The visible realm is </w:t>
      </w:r>
      <w:r w:rsidRPr="00E20F8E">
        <w:rPr>
          <w:b/>
          <w:highlight w:val="yellow"/>
          <w:u w:val="single"/>
        </w:rPr>
        <w:t>the physical world</w:t>
      </w:r>
      <w:r w:rsidRPr="00E20F8E">
        <w:rPr>
          <w:b/>
          <w:u w:val="single"/>
        </w:rPr>
        <w:t xml:space="preserve"> that </w:t>
      </w:r>
      <w:r w:rsidRPr="00E20F8E">
        <w:rPr>
          <w:b/>
          <w:highlight w:val="yellow"/>
          <w:u w:val="single"/>
        </w:rPr>
        <w:t xml:space="preserve">is perceived through </w:t>
      </w:r>
      <w:proofErr w:type="gramStart"/>
      <w:r w:rsidRPr="00E20F8E">
        <w:rPr>
          <w:b/>
          <w:highlight w:val="yellow"/>
          <w:u w:val="single"/>
        </w:rPr>
        <w:t>senses</w:t>
      </w:r>
      <w:r w:rsidRPr="00E20F8E">
        <w:rPr>
          <w:b/>
          <w:u w:val="single"/>
        </w:rPr>
        <w:t>, and</w:t>
      </w:r>
      <w:proofErr w:type="gramEnd"/>
      <w:r w:rsidRPr="00E20F8E">
        <w:rPr>
          <w:b/>
          <w:u w:val="single"/>
        </w:rPr>
        <w:t xml:space="preserve"> is </w:t>
      </w:r>
      <w:r w:rsidRPr="00E20F8E">
        <w:rPr>
          <w:b/>
          <w:highlight w:val="yellow"/>
          <w:u w:val="single"/>
        </w:rPr>
        <w:t>susceptible to “becoming” and “ceasing to be”</w:t>
      </w:r>
      <w:r w:rsidRPr="00E20F8E">
        <w:rPr>
          <w:b/>
          <w:u w:val="single"/>
        </w:rPr>
        <w:t>. On the contrary, the intelligible realm represents the ultimate reality, is enduring, and is accessible only via reasoning</w:t>
      </w:r>
      <w:r w:rsidRPr="00E20F8E">
        <w:rPr>
          <w:sz w:val="1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u w:val="single"/>
        </w:rPr>
        <w:t xml:space="preserve">what we perceive through </w:t>
      </w:r>
      <w:r w:rsidRPr="00E20F8E">
        <w:rPr>
          <w:b/>
          <w:highlight w:val="yellow"/>
          <w:u w:val="single"/>
        </w:rPr>
        <w:t>our deceptive senses</w:t>
      </w:r>
      <w:r w:rsidRPr="00E20F8E">
        <w:rPr>
          <w:b/>
          <w:u w:val="single"/>
        </w:rPr>
        <w:t xml:space="preserve"> in this world of </w:t>
      </w:r>
      <w:proofErr w:type="spellStart"/>
      <w:r w:rsidRPr="00E20F8E">
        <w:rPr>
          <w:b/>
          <w:u w:val="single"/>
        </w:rPr>
        <w:t>appearence</w:t>
      </w:r>
      <w:proofErr w:type="spellEnd"/>
      <w:r w:rsidRPr="00E20F8E">
        <w:rPr>
          <w:b/>
          <w:u w:val="single"/>
        </w:rPr>
        <w:t xml:space="preserve"> </w:t>
      </w:r>
      <w:r w:rsidRPr="00E20F8E">
        <w:rPr>
          <w:b/>
          <w:highlight w:val="yellow"/>
          <w:u w:val="single"/>
        </w:rPr>
        <w:t>are</w:t>
      </w:r>
      <w:r w:rsidRPr="00E20F8E">
        <w:rPr>
          <w:b/>
          <w:u w:val="single"/>
        </w:rPr>
        <w:t xml:space="preserve"> merely </w:t>
      </w:r>
      <w:r w:rsidRPr="00E20F8E">
        <w:rPr>
          <w:b/>
          <w:highlight w:val="yellow"/>
          <w:u w:val="single"/>
        </w:rPr>
        <w:t>shadows of reality, one cannot have any genuine knowledge of these things</w:t>
      </w:r>
      <w:r w:rsidRPr="00E20F8E">
        <w:rPr>
          <w:b/>
          <w:u w:val="single"/>
        </w:rPr>
        <w:t>, but can only have beliefs/opinions</w:t>
      </w:r>
      <w:r w:rsidRPr="00E20F8E">
        <w:rPr>
          <w:sz w:val="12"/>
        </w:rPr>
        <w:t xml:space="preserve"> about these objects. In other words, Plato thinks that one can only have “knowledge of forms and of Forms one can only have knowledge</w:t>
      </w:r>
      <w:proofErr w:type="gramStart"/>
      <w:r w:rsidRPr="00E20F8E">
        <w:rPr>
          <w:sz w:val="12"/>
        </w:rPr>
        <w:t>3 .</w:t>
      </w:r>
      <w:proofErr w:type="gramEnd"/>
      <w:r w:rsidRPr="00E20F8E">
        <w:rPr>
          <w:sz w:val="12"/>
        </w:rPr>
        <w:t xml:space="preserve">” Because forms are the only objects of knowledge, individuals should </w:t>
      </w:r>
      <w:proofErr w:type="spellStart"/>
      <w:r w:rsidRPr="00E20F8E">
        <w:rPr>
          <w:sz w:val="12"/>
        </w:rPr>
        <w:t>endeavour</w:t>
      </w:r>
      <w:proofErr w:type="spellEnd"/>
      <w:r w:rsidRPr="00E20F8E">
        <w:rPr>
          <w:sz w:val="12"/>
        </w:rPr>
        <w:t xml:space="preserve"> to reach the intelligible realm and endow themselves with the knowledge of forms </w:t>
      </w:r>
      <w:proofErr w:type="gramStart"/>
      <w:r w:rsidRPr="00E20F8E">
        <w:rPr>
          <w:sz w:val="12"/>
        </w:rPr>
        <w:t>in order to</w:t>
      </w:r>
      <w:proofErr w:type="gramEnd"/>
      <w:r w:rsidRPr="00E20F8E">
        <w:rPr>
          <w:sz w:val="12"/>
        </w:rPr>
        <w:t xml:space="preserve">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highlight w:val="yellow"/>
          <w:u w:val="single"/>
        </w:rPr>
        <w:t>what we perceive</w:t>
      </w:r>
      <w:r w:rsidRPr="00E20F8E">
        <w:rPr>
          <w:b/>
          <w:u w:val="single"/>
        </w:rPr>
        <w:t xml:space="preserve"> via our senses </w:t>
      </w:r>
      <w:r w:rsidRPr="00E20F8E">
        <w:rPr>
          <w:b/>
          <w:highlight w:val="yellow"/>
          <w:u w:val="single"/>
        </w:rPr>
        <w:t>is</w:t>
      </w:r>
      <w:r w:rsidRPr="00E20F8E">
        <w:rPr>
          <w:b/>
          <w:u w:val="single"/>
        </w:rPr>
        <w:t xml:space="preserve"> usually </w:t>
      </w:r>
      <w:r w:rsidRPr="00E20F8E">
        <w:rPr>
          <w:b/>
          <w:highlight w:val="yellow"/>
          <w:u w:val="single"/>
        </w:rPr>
        <w:t>deceitful, the objects</w:t>
      </w:r>
      <w:r w:rsidRPr="00E20F8E">
        <w:rPr>
          <w:b/>
          <w:u w:val="single"/>
        </w:rPr>
        <w:t xml:space="preserve"> of experience </w:t>
      </w:r>
      <w:r w:rsidRPr="00E20F8E">
        <w:rPr>
          <w:b/>
          <w:highlight w:val="yellow"/>
          <w:u w:val="single"/>
        </w:rPr>
        <w:t>cannot be real entities</w:t>
      </w:r>
      <w:r w:rsidRPr="00E20F8E">
        <w:rPr>
          <w:sz w:val="12"/>
        </w:rPr>
        <w:t xml:space="preserve">. Besides, </w:t>
      </w:r>
      <w:r w:rsidRPr="00E20F8E">
        <w:rPr>
          <w:b/>
          <w:highlight w:val="yellow"/>
          <w:u w:val="single"/>
        </w:rPr>
        <w:t>it is possible to form different subjective views</w:t>
      </w:r>
      <w:r w:rsidRPr="00E20F8E">
        <w:rPr>
          <w:b/>
          <w:u w:val="single"/>
        </w:rPr>
        <w:t xml:space="preserve"> of the same </w:t>
      </w:r>
      <w:proofErr w:type="gramStart"/>
      <w:r w:rsidRPr="00E20F8E">
        <w:rPr>
          <w:b/>
          <w:u w:val="single"/>
        </w:rPr>
        <w:t>objects;</w:t>
      </w:r>
      <w:proofErr w:type="gramEnd"/>
      <w:r w:rsidRPr="00E20F8E">
        <w:rPr>
          <w:b/>
          <w:u w:val="single"/>
        </w:rPr>
        <w:t xml:space="preserve"> </w:t>
      </w:r>
      <w:r w:rsidRPr="00E20F8E">
        <w:rPr>
          <w:b/>
          <w:highlight w:val="yellow"/>
          <w:u w:val="single"/>
        </w:rPr>
        <w:t>depending on</w:t>
      </w:r>
      <w:r w:rsidRPr="00E20F8E">
        <w:rPr>
          <w:b/>
          <w:u w:val="single"/>
        </w:rPr>
        <w:t xml:space="preserve"> the </w:t>
      </w:r>
      <w:r w:rsidRPr="00E20F8E">
        <w:rPr>
          <w:b/>
          <w:highlight w:val="yellow"/>
          <w:u w:val="single"/>
        </w:rPr>
        <w:t>perceptual or mental states of the observer</w:t>
      </w:r>
      <w:r w:rsidRPr="00E20F8E">
        <w:rPr>
          <w:sz w:val="1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0C490D79" w14:textId="77777777" w:rsidR="00B349AE" w:rsidRPr="00E20F8E" w:rsidRDefault="00B349AE" w:rsidP="00B349AE">
      <w:pPr>
        <w:rPr>
          <w:b/>
          <w:szCs w:val="26"/>
        </w:rPr>
      </w:pPr>
    </w:p>
    <w:p w14:paraId="6996933A" w14:textId="77777777" w:rsidR="00B349AE" w:rsidRPr="00BE653A" w:rsidRDefault="00B349AE" w:rsidP="00B349AE">
      <w:pPr>
        <w:pStyle w:val="Heading4"/>
        <w:rPr>
          <w:rFonts w:cs="Calibri"/>
        </w:rPr>
      </w:pPr>
      <w:r w:rsidRPr="00E20F8E">
        <w:rPr>
          <w:rFonts w:cs="Calibri"/>
        </w:rPr>
        <w:t xml:space="preserve">Prefer – </w:t>
      </w:r>
    </w:p>
    <w:p w14:paraId="509B01B8" w14:textId="341537CE" w:rsidR="00B349AE" w:rsidRPr="00BE653A" w:rsidRDefault="00B349AE" w:rsidP="00B349AE">
      <w:pPr>
        <w:pStyle w:val="Heading4"/>
        <w:rPr>
          <w:rFonts w:cs="Calibri"/>
        </w:rPr>
      </w:pPr>
      <w:r w:rsidRPr="00E20F8E">
        <w:rPr>
          <w:rFonts w:cs="Calibri"/>
        </w:rPr>
        <w:t xml:space="preserve">1. Infinite regress – </w:t>
      </w:r>
    </w:p>
    <w:p w14:paraId="659DCE07" w14:textId="2D0AA2D1" w:rsidR="00B349AE" w:rsidRPr="00BE653A" w:rsidRDefault="00B349AE" w:rsidP="00B349AE">
      <w:pPr>
        <w:pStyle w:val="Heading4"/>
        <w:rPr>
          <w:rFonts w:cs="Calibri"/>
        </w:rPr>
      </w:pPr>
      <w:r w:rsidRPr="00E20F8E">
        <w:rPr>
          <w:rFonts w:cs="Calibri"/>
        </w:rPr>
        <w:t xml:space="preserve">2. Performativity </w:t>
      </w:r>
      <w:r>
        <w:rPr>
          <w:rFonts w:cs="Calibri"/>
        </w:rPr>
        <w:t xml:space="preserve">- </w:t>
      </w:r>
    </w:p>
    <w:p w14:paraId="2F497380" w14:textId="0C15029F" w:rsidR="00B349AE" w:rsidRPr="00E20F8E" w:rsidRDefault="00B349AE" w:rsidP="00B349AE">
      <w:pPr>
        <w:pStyle w:val="Heading4"/>
        <w:rPr>
          <w:rFonts w:cs="Calibri"/>
        </w:rPr>
      </w:pPr>
      <w:r w:rsidRPr="00E20F8E">
        <w:rPr>
          <w:rFonts w:cs="Calibri"/>
        </w:rPr>
        <w:t xml:space="preserve">3. </w:t>
      </w:r>
      <w:proofErr w:type="spellStart"/>
      <w:r w:rsidRPr="00E20F8E">
        <w:rPr>
          <w:rFonts w:cs="Calibri"/>
        </w:rPr>
        <w:t>Constitutivism</w:t>
      </w:r>
      <w:proofErr w:type="spellEnd"/>
      <w:r w:rsidRPr="00E20F8E">
        <w:rPr>
          <w:rFonts w:cs="Calibri"/>
        </w:rPr>
        <w:t xml:space="preserve"> – </w:t>
      </w:r>
    </w:p>
    <w:p w14:paraId="2FE0CB5E" w14:textId="77777777" w:rsidR="00B349AE" w:rsidRPr="00E20F8E" w:rsidRDefault="00B349AE" w:rsidP="00B349AE"/>
    <w:p w14:paraId="5DE6B521" w14:textId="77777777" w:rsidR="00B349AE" w:rsidRPr="00E20F8E" w:rsidRDefault="00B349AE" w:rsidP="00B349AE">
      <w:pPr>
        <w:pStyle w:val="Heading4"/>
        <w:rPr>
          <w:rFonts w:cs="Calibri"/>
        </w:rPr>
      </w:pPr>
      <w:r w:rsidRPr="00E20F8E">
        <w:rPr>
          <w:rFonts w:cs="Calibri"/>
        </w:rPr>
        <w:t>Next, ethics are split between the deontic and the aretaic. Deontic theories guide ethics by looking at the actions of moral actors, whereas aretaic theories guide ethics by looking at the character of moral actors themselves. By developing good moral character, good actions will naturally follow.</w:t>
      </w:r>
    </w:p>
    <w:p w14:paraId="465A0FDA" w14:textId="77777777" w:rsidR="00B349AE" w:rsidRPr="00E20F8E" w:rsidRDefault="00B349AE" w:rsidP="00B349AE">
      <w:pPr>
        <w:shd w:val="clear" w:color="auto" w:fill="FFFFFF"/>
        <w:spacing w:after="150"/>
        <w:rPr>
          <w:color w:val="333333"/>
          <w:sz w:val="21"/>
          <w:szCs w:val="21"/>
        </w:rPr>
      </w:pPr>
    </w:p>
    <w:p w14:paraId="081F0AEC" w14:textId="77777777" w:rsidR="00B349AE" w:rsidRPr="00E20F8E" w:rsidRDefault="00B349AE" w:rsidP="00B349AE">
      <w:pPr>
        <w:pStyle w:val="Heading4"/>
        <w:rPr>
          <w:rFonts w:cs="Calibri"/>
        </w:rPr>
      </w:pPr>
      <w:r w:rsidRPr="00E20F8E">
        <w:rPr>
          <w:rFonts w:cs="Calibri"/>
        </w:rPr>
        <w:t>Prefer the aretaic:</w:t>
      </w:r>
    </w:p>
    <w:p w14:paraId="29F2A25A" w14:textId="1D12474F" w:rsidR="00B349AE" w:rsidRPr="001349E1" w:rsidRDefault="00B349AE" w:rsidP="00B349AE">
      <w:pPr>
        <w:pStyle w:val="Heading4"/>
        <w:rPr>
          <w:rFonts w:cs="Calibri"/>
          <w:b w:val="0"/>
          <w:bCs/>
        </w:rPr>
      </w:pPr>
      <w:r w:rsidRPr="00E20F8E">
        <w:rPr>
          <w:rFonts w:cs="Calibri"/>
        </w:rPr>
        <w:t xml:space="preserve">[1] Descriptively – </w:t>
      </w:r>
    </w:p>
    <w:p w14:paraId="5C4B2D63" w14:textId="6146685B" w:rsidR="00B349AE" w:rsidRPr="004D1430" w:rsidRDefault="00B349AE" w:rsidP="00B349AE">
      <w:pPr>
        <w:pStyle w:val="Heading4"/>
        <w:rPr>
          <w:rFonts w:cs="Calibri"/>
          <w:b w:val="0"/>
          <w:bCs/>
        </w:rPr>
      </w:pPr>
      <w:r w:rsidRPr="00E20F8E">
        <w:rPr>
          <w:rFonts w:cs="Calibri"/>
        </w:rPr>
        <w:t xml:space="preserve">[2] Deontic theories collapse – </w:t>
      </w:r>
    </w:p>
    <w:p w14:paraId="4B190EDF" w14:textId="56EC8A37" w:rsidR="00B349AE" w:rsidRPr="00E20F8E" w:rsidRDefault="00B349AE" w:rsidP="00B349AE">
      <w:pPr>
        <w:pStyle w:val="Heading4"/>
        <w:rPr>
          <w:rFonts w:cs="Calibri"/>
        </w:rPr>
      </w:pPr>
      <w:r w:rsidRPr="00E20F8E">
        <w:rPr>
          <w:rFonts w:cs="Calibri"/>
        </w:rPr>
        <w:t xml:space="preserve">[3] Motivation –  </w:t>
      </w:r>
    </w:p>
    <w:p w14:paraId="1B5C6E09" w14:textId="77777777" w:rsidR="00B349AE" w:rsidRPr="00E20F8E" w:rsidRDefault="00B349AE" w:rsidP="00B349AE"/>
    <w:p w14:paraId="37E1F327" w14:textId="77777777" w:rsidR="00B349AE" w:rsidRPr="00E20F8E" w:rsidRDefault="00B349AE" w:rsidP="00B349AE">
      <w:pPr>
        <w:pStyle w:val="Heading4"/>
        <w:rPr>
          <w:rFonts w:cs="Calibri"/>
        </w:rPr>
      </w:pPr>
      <w:r w:rsidRPr="00E20F8E">
        <w:rPr>
          <w:rFonts w:cs="Calibri"/>
        </w:rPr>
        <w:t xml:space="preserve">Next, </w:t>
      </w:r>
      <w:r w:rsidRPr="00E20F8E">
        <w:rPr>
          <w:rFonts w:cs="Calibri"/>
          <w:b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7239DF4E" w14:textId="77777777" w:rsidR="00B349AE" w:rsidRPr="00E20F8E" w:rsidRDefault="00B349AE" w:rsidP="00B349AE">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claims that </w:t>
      </w:r>
      <w:r w:rsidRPr="00E20F8E">
        <w:rPr>
          <w:b/>
          <w:bCs/>
          <w:highlight w:val="green"/>
          <w:u w:val="single"/>
        </w:rPr>
        <w:t>what</w:t>
      </w:r>
      <w:r w:rsidRPr="00E20F8E">
        <w:rPr>
          <w:b/>
          <w:bCs/>
          <w:u w:val="single"/>
        </w:rPr>
        <w:t xml:space="preserve"> is to </w:t>
      </w:r>
      <w:r w:rsidRPr="00E20F8E">
        <w:rPr>
          <w:b/>
          <w:bCs/>
          <w:highlight w:val="green"/>
          <w:u w:val="single"/>
        </w:rPr>
        <w:t>count as a good action</w:t>
      </w:r>
      <w:r w:rsidRPr="00E20F8E">
        <w:rPr>
          <w:sz w:val="12"/>
        </w:rPr>
        <w:t xml:space="preserve"> or what is a good outcome </w:t>
      </w:r>
      <w:r w:rsidRPr="00E20F8E">
        <w:rPr>
          <w:b/>
          <w:bCs/>
          <w:highlight w:val="green"/>
          <w:u w:val="single"/>
        </w:rPr>
        <w:t>is</w:t>
      </w:r>
      <w:r w:rsidRPr="00E20F8E">
        <w:rPr>
          <w:sz w:val="12"/>
        </w:rPr>
        <w:t xml:space="preserve"> conceptually </w:t>
      </w:r>
      <w:r w:rsidRPr="00E20F8E">
        <w:rPr>
          <w:b/>
          <w:bCs/>
          <w:highlight w:val="green"/>
          <w:u w:val="single"/>
        </w:rPr>
        <w:t>dependent on</w:t>
      </w:r>
      <w:r w:rsidRPr="00E20F8E">
        <w:rPr>
          <w:b/>
          <w:bCs/>
          <w:u w:val="single"/>
        </w:rPr>
        <w:t xml:space="preserve"> claims about</w:t>
      </w:r>
      <w:r w:rsidRPr="00E20F8E">
        <w:rPr>
          <w:sz w:val="12"/>
        </w:rPr>
        <w:t xml:space="preserve"> </w:t>
      </w:r>
      <w:r w:rsidRPr="00E20F8E">
        <w:rPr>
          <w:b/>
          <w:bCs/>
          <w:highlight w:val="green"/>
          <w:u w:val="single"/>
        </w:rPr>
        <w:t>the virtue of an agent</w:t>
      </w:r>
      <w:r w:rsidRPr="00E20F8E">
        <w:rPr>
          <w:sz w:val="12"/>
        </w:rPr>
        <w:t xml:space="preserve">. How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w:t>
      </w:r>
      <w:proofErr w:type="spellStart"/>
      <w:r w:rsidRPr="00E20F8E">
        <w:rPr>
          <w:sz w:val="12"/>
        </w:rPr>
        <w:t>phronimos</w:t>
      </w:r>
      <w:proofErr w:type="spellEnd"/>
      <w:r w:rsidRPr="00E20F8E">
        <w:rPr>
          <w:sz w:val="12"/>
        </w:rPr>
        <w:t xml:space="preserve">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E20F8E">
        <w:rPr>
          <w:sz w:val="12"/>
        </w:rPr>
        <w:t>ing</w:t>
      </w:r>
      <w:proofErr w:type="spellEnd"/>
      <w:r w:rsidRPr="00E20F8E">
        <w:rPr>
          <w:sz w:val="12"/>
        </w:rPr>
        <w:t xml:space="preserve"> of those who have already mastered other skills (so competent rule-</w:t>
      </w:r>
      <w:proofErr w:type="spellStart"/>
      <w:r w:rsidRPr="00E20F8E">
        <w:rPr>
          <w:sz w:val="12"/>
        </w:rPr>
        <w:t>fol</w:t>
      </w:r>
      <w:proofErr w:type="spellEnd"/>
      <w:r w:rsidRPr="00E20F8E">
        <w:rPr>
          <w:sz w:val="12"/>
        </w:rPr>
        <w:t xml:space="preserve"> lowers can learn from being given rules, just as competent grammarians can learn a new language from the grammar). But we should not confuse what it is possible to say about the skill of being moral, with what constitutes it. </w:t>
      </w:r>
    </w:p>
    <w:p w14:paraId="31389FC2" w14:textId="77777777" w:rsidR="00B349AE" w:rsidRPr="00E20F8E" w:rsidRDefault="00B349AE" w:rsidP="00B349AE">
      <w:pPr>
        <w:pStyle w:val="Heading4"/>
        <w:rPr>
          <w:rFonts w:cs="Calibri"/>
        </w:rPr>
      </w:pPr>
      <w:r w:rsidRPr="00E20F8E">
        <w:rPr>
          <w:rFonts w:cs="Calibri"/>
        </w:rPr>
        <w:t>Thus, the standard is promoting virtue.</w:t>
      </w:r>
    </w:p>
    <w:p w14:paraId="6455A905" w14:textId="6BFC51E6" w:rsidR="00B349AE" w:rsidRDefault="00B349AE" w:rsidP="00B349AE">
      <w:pPr>
        <w:pStyle w:val="Heading4"/>
      </w:pPr>
      <w:r>
        <w:t xml:space="preserve">1. Motivation –  </w:t>
      </w:r>
    </w:p>
    <w:p w14:paraId="454212F6" w14:textId="6430B927" w:rsidR="00B349AE" w:rsidRDefault="00B349AE" w:rsidP="00B349AE">
      <w:pPr>
        <w:pStyle w:val="Heading4"/>
      </w:pPr>
      <w:r>
        <w:t xml:space="preserve">2. Performativity –  </w:t>
      </w:r>
    </w:p>
    <w:p w14:paraId="12DE41A9" w14:textId="5B2AB04E" w:rsidR="00B349AE" w:rsidRPr="00656704" w:rsidRDefault="00B349AE" w:rsidP="00B349AE">
      <w:pPr>
        <w:pStyle w:val="Heading4"/>
      </w:pPr>
      <w:r>
        <w:rPr>
          <w:rFonts w:cs="Calibri"/>
        </w:rPr>
        <w:t xml:space="preserve">Impact Calc: 1) </w:t>
      </w:r>
      <w:r w:rsidRPr="00656704">
        <w:t xml:space="preserve">The framing evaluates offense based on </w:t>
      </w:r>
      <w:proofErr w:type="gramStart"/>
      <w:r w:rsidRPr="00656704">
        <w:t>whether or not</w:t>
      </w:r>
      <w:proofErr w:type="gramEnd"/>
      <w:r w:rsidRPr="00656704">
        <w:t xml:space="preserve"> a</w:t>
      </w:r>
      <w:r>
        <w:t xml:space="preserve">n action </w:t>
      </w:r>
      <w:r w:rsidRPr="00656704">
        <w:t>allows for the procedural cultivation of virtues— takes out calc indicts since we don’t need to know what a virtue is, we just need to have humans making decisions</w:t>
      </w:r>
      <w:r>
        <w:t xml:space="preserve">. 2. </w:t>
      </w:r>
      <w:r w:rsidRPr="00E20F8E">
        <w:rPr>
          <w:rFonts w:cs="Calibri"/>
        </w:rPr>
        <w:t xml:space="preserve">Reject calc indicts – a) just proves being virtuous is hard but moral practice is the point, so it just proves the </w:t>
      </w:r>
      <w:proofErr w:type="spellStart"/>
      <w:r w:rsidRPr="00E20F8E">
        <w:rPr>
          <w:rFonts w:cs="Calibri"/>
        </w:rPr>
        <w:t>aff</w:t>
      </w:r>
      <w:proofErr w:type="spellEnd"/>
      <w:r w:rsidRPr="00E20F8E">
        <w:rPr>
          <w:rFonts w:cs="Calibri"/>
        </w:rPr>
        <w:t xml:space="preserve"> is necessary b) actions aimed toward the good are virtuous resolved by intuitions. Anything else collapses to skepticism since we can’t trust our own judgements about morality.</w:t>
      </w:r>
    </w:p>
    <w:p w14:paraId="61AE0F05" w14:textId="77777777" w:rsidR="00B349AE" w:rsidRDefault="00B349AE" w:rsidP="00B349AE">
      <w:pPr>
        <w:pStyle w:val="Heading2"/>
      </w:pPr>
      <w:r>
        <w:t>Offense</w:t>
      </w:r>
    </w:p>
    <w:p w14:paraId="6D831D5D" w14:textId="54C6A2CC" w:rsidR="00B349AE" w:rsidRPr="00E20F8E" w:rsidRDefault="00B349AE" w:rsidP="00B349AE">
      <w:pPr>
        <w:pStyle w:val="Heading4"/>
        <w:rPr>
          <w:rFonts w:cs="Calibri"/>
        </w:rPr>
      </w:pPr>
      <w:r w:rsidRPr="00E20F8E">
        <w:rPr>
          <w:rFonts w:cs="Calibri"/>
        </w:rPr>
        <w:t>I defend that the member nations of the World Trade Organization ought to reduce intellectual property protections for medicines.</w:t>
      </w:r>
      <w:r w:rsidR="00C60CB7">
        <w:rPr>
          <w:rFonts w:cs="Calibri"/>
        </w:rPr>
        <w:t xml:space="preserve"> I defend all reduction of all </w:t>
      </w:r>
      <w:proofErr w:type="spellStart"/>
      <w:r w:rsidR="00C60CB7">
        <w:rPr>
          <w:rFonts w:cs="Calibri"/>
        </w:rPr>
        <w:t>ip</w:t>
      </w:r>
      <w:proofErr w:type="spellEnd"/>
      <w:r w:rsidR="00C60CB7">
        <w:rPr>
          <w:rFonts w:cs="Calibri"/>
        </w:rPr>
        <w:t xml:space="preserve"> protections. I </w:t>
      </w:r>
      <w:proofErr w:type="gramStart"/>
      <w:r w:rsidR="00C60CB7">
        <w:rPr>
          <w:rFonts w:cs="Calibri"/>
        </w:rPr>
        <w:t>wont</w:t>
      </w:r>
      <w:proofErr w:type="gramEnd"/>
      <w:r w:rsidR="00C60CB7">
        <w:rPr>
          <w:rFonts w:cs="Calibri"/>
        </w:rPr>
        <w:t xml:space="preserve"> shift out of any das based on how much I reduce.</w:t>
      </w:r>
    </w:p>
    <w:p w14:paraId="5A0A5DDD" w14:textId="77777777" w:rsidR="00B349AE" w:rsidRPr="00E20F8E" w:rsidRDefault="00B349AE" w:rsidP="00B349AE"/>
    <w:p w14:paraId="5ABFC279" w14:textId="77777777" w:rsidR="00B349AE" w:rsidRPr="00E20F8E" w:rsidRDefault="00B349AE" w:rsidP="00B349AE">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099477F9" w14:textId="77777777" w:rsidR="00B349AE" w:rsidRPr="00E20F8E" w:rsidRDefault="00B349AE" w:rsidP="00B349AE">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w:t>
      </w:r>
      <w:proofErr w:type="spellStart"/>
      <w:r w:rsidRPr="00E20F8E">
        <w:t>ahs</w:t>
      </w:r>
      <w:proofErr w:type="spellEnd"/>
      <w:r w:rsidRPr="00E20F8E">
        <w:t xml:space="preserve"> </w:t>
      </w:r>
      <w:proofErr w:type="spellStart"/>
      <w:r w:rsidRPr="00E20F8E">
        <w:t>emi</w:t>
      </w:r>
      <w:proofErr w:type="spellEnd"/>
    </w:p>
    <w:p w14:paraId="538AA4E0" w14:textId="2DB9E4D5" w:rsidR="00B349AE" w:rsidRPr="00B349AE" w:rsidRDefault="00B349AE" w:rsidP="00B349AE">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E20F8E">
        <w:rPr>
          <w:sz w:val="12"/>
        </w:rPr>
        <w:t>principles.lT</w:t>
      </w:r>
      <w:proofErr w:type="spellEnd"/>
      <w:r w:rsidRPr="00E20F8E">
        <w:rPr>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E20F8E">
        <w:rPr>
          <w:sz w:val="12"/>
        </w:rPr>
        <w:t>right.le</w:t>
      </w:r>
      <w:proofErr w:type="spellEnd"/>
      <w:r w:rsidRPr="00E20F8E">
        <w:rPr>
          <w:sz w:val="12"/>
        </w:rPr>
        <w:t xml:space="preserve"> This view aligns with Nussbaum who takes a capabilities view which is based on the idea that well-being is "of vital moral importance [and]... </w:t>
      </w:r>
      <w:r w:rsidRPr="00E20F8E">
        <w:rPr>
          <w:rStyle w:val="StyleUnderline"/>
          <w:bCs/>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bCs/>
          <w:highlight w:val="yellow"/>
        </w:rPr>
        <w:t>IP rights "generate a material circumstance for a majority of the world in which we can't maximally exercise our intellectual capacities, and thus we fail as a species to maximally flourish."</w:t>
      </w:r>
      <w:r w:rsidRPr="00E20F8E">
        <w:rPr>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E20F8E">
        <w:rPr>
          <w:sz w:val="12"/>
        </w:rPr>
        <w:t>retrovirals</w:t>
      </w:r>
      <w:proofErr w:type="spellEnd"/>
      <w:r w:rsidRPr="00E20F8E">
        <w:rPr>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bCs/>
          <w:highlight w:val="yellow"/>
        </w:rPr>
        <w:t>The ongoing tension</w:t>
      </w:r>
      <w:r w:rsidRPr="00E20F8E">
        <w:rPr>
          <w:rStyle w:val="StyleUnderline"/>
          <w:bCs/>
        </w:rPr>
        <w:t xml:space="preserve"> </w:t>
      </w:r>
      <w:r w:rsidRPr="00E20F8E">
        <w:rPr>
          <w:rStyle w:val="StyleUnderline"/>
          <w:bCs/>
          <w:highlight w:val="yellow"/>
        </w:rPr>
        <w:t>between</w:t>
      </w:r>
      <w:r w:rsidRPr="00E20F8E">
        <w:rPr>
          <w:rStyle w:val="StyleUnderline"/>
          <w:bCs/>
        </w:rPr>
        <w:t xml:space="preserve"> the fight against </w:t>
      </w:r>
      <w:r w:rsidRPr="00E20F8E">
        <w:rPr>
          <w:rStyle w:val="StyleUnderline"/>
          <w:bCs/>
          <w:highlight w:val="yellow"/>
        </w:rPr>
        <w:t>poverty and IP rights</w:t>
      </w:r>
      <w:r w:rsidRPr="00E20F8E">
        <w:rPr>
          <w:rStyle w:val="StyleUnderline"/>
          <w:bCs/>
        </w:rPr>
        <w:t xml:space="preserve"> continues to </w:t>
      </w:r>
      <w:r w:rsidRPr="00E20F8E">
        <w:rPr>
          <w:rStyle w:val="StyleUnderline"/>
          <w:bCs/>
          <w:highlight w:val="yellow"/>
        </w:rPr>
        <w:t>persist at the mercy of</w:t>
      </w:r>
      <w:r w:rsidRPr="00E20F8E">
        <w:rPr>
          <w:rStyle w:val="StyleUnderline"/>
          <w:bCs/>
        </w:rPr>
        <w:t xml:space="preserve"> humans in </w:t>
      </w:r>
      <w:r w:rsidRPr="00E20F8E">
        <w:rPr>
          <w:rStyle w:val="StyleUnderline"/>
          <w:bCs/>
          <w:highlight w:val="yellow"/>
        </w:rPr>
        <w:t>poorer nations</w:t>
      </w:r>
      <w:r w:rsidRPr="00E20F8E">
        <w:rPr>
          <w:rStyle w:val="StyleUnderline"/>
          <w:bCs/>
        </w:rPr>
        <w:t xml:space="preserve"> who are </w:t>
      </w:r>
      <w:r w:rsidRPr="00E20F8E">
        <w:rPr>
          <w:rStyle w:val="StyleUnderline"/>
          <w:bCs/>
          <w:highlight w:val="yellow"/>
        </w:rPr>
        <w:t>unable to afford medications</w:t>
      </w:r>
      <w:r w:rsidRPr="00E20F8E">
        <w:rPr>
          <w:rStyle w:val="StyleUnderline"/>
          <w:bCs/>
        </w:rPr>
        <w:t xml:space="preserve"> to cure their illnesses and diseases </w:t>
      </w:r>
      <w:r w:rsidRPr="00E20F8E">
        <w:rPr>
          <w:rStyle w:val="StyleUnderline"/>
          <w:bCs/>
          <w:highlight w:val="yellow"/>
        </w:rPr>
        <w:t>which hinders maximum</w:t>
      </w:r>
      <w:r w:rsidRPr="00E20F8E">
        <w:rPr>
          <w:rStyle w:val="StyleUnderline"/>
          <w:bCs/>
        </w:rPr>
        <w:t xml:space="preserve"> human </w:t>
      </w:r>
      <w:r w:rsidRPr="00E20F8E">
        <w:rPr>
          <w:rStyle w:val="Emphasis"/>
          <w:highlight w:val="yellow"/>
        </w:rPr>
        <w:t>f</w:t>
      </w:r>
      <w:r w:rsidRPr="00E20F8E">
        <w:rPr>
          <w:rStyle w:val="StyleUnderline"/>
          <w:bCs/>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bCs/>
          <w:highlight w:val="yellow"/>
        </w:rPr>
        <w:t>every person should have the ability to live a flourishing life yet the IP movement has placed limitations on what a person can do</w:t>
      </w:r>
      <w:r w:rsidRPr="00E20F8E">
        <w:rPr>
          <w:rStyle w:val="StyleUnderline"/>
          <w:bCs/>
        </w:rPr>
        <w:t xml:space="preserve"> and be as a result of continued poverty.33</w:t>
      </w:r>
    </w:p>
    <w:p w14:paraId="08E3FE78" w14:textId="77777777" w:rsidR="00B349AE" w:rsidRPr="00E20F8E" w:rsidRDefault="00B349AE" w:rsidP="00B349AE">
      <w:pPr>
        <w:pStyle w:val="Heading4"/>
        <w:rPr>
          <w:rFonts w:cs="Calibri"/>
        </w:rPr>
      </w:pPr>
      <w:r w:rsidRPr="00E20F8E">
        <w:rPr>
          <w:rFonts w:cs="Calibri"/>
        </w:rPr>
        <w:t>[2] Removing IPs fosters the social relationships needed to cultivate communal virtues.</w:t>
      </w:r>
    </w:p>
    <w:p w14:paraId="2DA5F3F2" w14:textId="77777777" w:rsidR="00B349AE" w:rsidRPr="00E20F8E" w:rsidRDefault="00B349AE" w:rsidP="00B349AE">
      <w:proofErr w:type="spellStart"/>
      <w:r w:rsidRPr="00E20F8E">
        <w:rPr>
          <w:b/>
          <w:bCs/>
          <w:sz w:val="26"/>
          <w:szCs w:val="26"/>
        </w:rPr>
        <w:t>Grimmelmann</w:t>
      </w:r>
      <w:proofErr w:type="spellEnd"/>
      <w:r w:rsidRPr="00E20F8E">
        <w:rPr>
          <w:b/>
          <w:bCs/>
          <w:sz w:val="26"/>
          <w:szCs w:val="26"/>
        </w:rPr>
        <w:t xml:space="preserve"> 9</w:t>
      </w:r>
      <w:r w:rsidRPr="00E20F8E">
        <w:t xml:space="preserve"> - “Ethical Visions of Copyright Law” by James </w:t>
      </w:r>
      <w:proofErr w:type="spellStart"/>
      <w:r w:rsidRPr="00E20F8E">
        <w:t>Grimmelmann</w:t>
      </w:r>
      <w:proofErr w:type="spellEnd"/>
      <w:r w:rsidRPr="00E20F8E">
        <w:t xml:space="preserve"> [https://ir.lawnet.fordham.edu/cgi/viewcontent.cgi?article=4433&amp;context=flr] // </w:t>
      </w:r>
      <w:proofErr w:type="spellStart"/>
      <w:r w:rsidRPr="00E20F8E">
        <w:t>ahs</w:t>
      </w:r>
      <w:proofErr w:type="spellEnd"/>
      <w:r w:rsidRPr="00E20F8E">
        <w:t xml:space="preserve"> </w:t>
      </w:r>
      <w:proofErr w:type="spellStart"/>
      <w:r w:rsidRPr="00E20F8E">
        <w:t>emi</w:t>
      </w:r>
      <w:proofErr w:type="spellEnd"/>
    </w:p>
    <w:p w14:paraId="6F5E0DA5" w14:textId="7C4CE9FF" w:rsidR="00B349AE" w:rsidRPr="00B349AE" w:rsidRDefault="00B349AE" w:rsidP="00B349AE">
      <w:pPr>
        <w:rPr>
          <w:rStyle w:val="Style13ptBold"/>
          <w:b w:val="0"/>
          <w:bCs w:val="0"/>
          <w:sz w:val="16"/>
          <w:u w:val="none"/>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w:t>
      </w:r>
      <w:proofErr w:type="spellStart"/>
      <w:r w:rsidRPr="00E20F8E">
        <w:rPr>
          <w:sz w:val="16"/>
        </w:rPr>
        <w:t>Benkler</w:t>
      </w:r>
      <w:proofErr w:type="spellEnd"/>
      <w:r w:rsidRPr="00E20F8E">
        <w:rPr>
          <w:sz w:val="16"/>
        </w:rPr>
        <w:t xml:space="preserve"> and Helen </w:t>
      </w:r>
      <w:proofErr w:type="spellStart"/>
      <w:r w:rsidRPr="00E20F8E">
        <w:rPr>
          <w:sz w:val="16"/>
        </w:rPr>
        <w:t>Nissenbaum</w:t>
      </w:r>
      <w:proofErr w:type="spellEnd"/>
      <w:r w:rsidRPr="00E20F8E">
        <w:rPr>
          <w:sz w:val="16"/>
        </w:rPr>
        <w:t xml:space="preserve"> give a virtue-ethics analysis of this phenomenon. For them, </w:t>
      </w:r>
      <w:r w:rsidRPr="00E20F8E">
        <w:rPr>
          <w:rStyle w:val="StyleUnderline"/>
          <w:bCs/>
        </w:rPr>
        <w:t xml:space="preserve">deeper principles of </w:t>
      </w:r>
      <w:r w:rsidRPr="00E20F8E">
        <w:rPr>
          <w:rStyle w:val="StyleUnderline"/>
          <w:bCs/>
          <w:highlight w:val="yellow"/>
        </w:rPr>
        <w:t>autonomy, democracy, and mutual respect are furthered by</w:t>
      </w:r>
      <w:r w:rsidRPr="00E20F8E">
        <w:rPr>
          <w:rStyle w:val="StyleUnderline"/>
          <w:bCs/>
        </w:rPr>
        <w:t xml:space="preserve"> a culture of </w:t>
      </w:r>
      <w:r w:rsidRPr="00E20F8E">
        <w:rPr>
          <w:rStyle w:val="StyleUnderline"/>
          <w:bCs/>
          <w:highlight w:val="yellow"/>
        </w:rPr>
        <w:t>mutual sharing-and participation</w:t>
      </w:r>
      <w:r w:rsidRPr="00E20F8E">
        <w:rPr>
          <w:rStyle w:val="StyleUnderline"/>
          <w:bCs/>
        </w:rPr>
        <w:t xml:space="preserve"> in </w:t>
      </w:r>
      <w:r w:rsidRPr="00E20F8E">
        <w:rPr>
          <w:rStyle w:val="StyleUnderline"/>
          <w:bCs/>
          <w:highlight w:val="yellow"/>
        </w:rPr>
        <w:t>such a culture teaches</w:t>
      </w:r>
      <w:r w:rsidRPr="00E20F8E">
        <w:rPr>
          <w:rStyle w:val="StyleUnderline"/>
          <w:bCs/>
        </w:rPr>
        <w:t xml:space="preserve"> individuals </w:t>
      </w:r>
      <w:r w:rsidRPr="00E20F8E">
        <w:rPr>
          <w:rStyle w:val="StyleUnderline"/>
          <w:bCs/>
          <w:highlight w:val="yellow"/>
        </w:rPr>
        <w:t>how to be virtuous.</w:t>
      </w:r>
      <w:r w:rsidRPr="00E20F8E">
        <w:rPr>
          <w:sz w:val="16"/>
        </w:rPr>
        <w:t xml:space="preserve"> 174 To summarize, then, </w:t>
      </w:r>
      <w:r w:rsidRPr="00E20F8E">
        <w:rPr>
          <w:rStyle w:val="StyleUnderline"/>
          <w:bCs/>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bCs/>
          <w:highlight w:val="yellow"/>
        </w:rPr>
        <w:t>placing material into the commons becomes an ethical act. It</w:t>
      </w:r>
      <w:r w:rsidRPr="00E20F8E">
        <w:rPr>
          <w:rStyle w:val="StyleUnderline"/>
          <w:bCs/>
        </w:rPr>
        <w:t xml:space="preserve"> also helps </w:t>
      </w:r>
      <w:r w:rsidRPr="00E20F8E">
        <w:rPr>
          <w:rStyle w:val="StyleUnderline"/>
          <w:bCs/>
          <w:highlight w:val="yellow"/>
        </w:rPr>
        <w:t>create bonds of respect, honor, and enthusiasm</w:t>
      </w:r>
      <w:r w:rsidRPr="00E20F8E">
        <w:rPr>
          <w:rStyle w:val="StyleUnderline"/>
          <w:bCs/>
        </w:rPr>
        <w:t xml:space="preserve"> between authors and grateful audiences-as well as </w:t>
      </w:r>
      <w:r w:rsidRPr="007343EA">
        <w:rPr>
          <w:rStyle w:val="StyleUnderline"/>
          <w:bCs/>
          <w:highlight w:val="yellow"/>
        </w:rPr>
        <w:t>fueling future repetitions of this exchange as audiences become authors themselves</w:t>
      </w:r>
      <w:r w:rsidRPr="00E20F8E">
        <w:rPr>
          <w:rStyle w:val="StyleUnderline"/>
          <w:bCs/>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063E61EA" w14:textId="77777777" w:rsidR="00B349AE" w:rsidRPr="00E20F8E" w:rsidRDefault="00B349AE" w:rsidP="00B349AE">
      <w:pPr>
        <w:pStyle w:val="Heading4"/>
        <w:rPr>
          <w:rFonts w:cs="Calibri"/>
        </w:rPr>
      </w:pPr>
      <w:r w:rsidRPr="00E20F8E">
        <w:rPr>
          <w:rFonts w:cs="Calibri"/>
        </w:rPr>
        <w:t>[3] Communitarian open-source platforms for developing biotechnology cultivate charity-based virtues and intellectual virtues aimed at healing the world of ailments</w:t>
      </w:r>
    </w:p>
    <w:p w14:paraId="223F01EF" w14:textId="77777777" w:rsidR="00B349AE" w:rsidRPr="00E20F8E" w:rsidRDefault="00B349AE" w:rsidP="00B349AE">
      <w:proofErr w:type="spellStart"/>
      <w:r w:rsidRPr="00E20F8E">
        <w:rPr>
          <w:rStyle w:val="Style13ptBold"/>
        </w:rPr>
        <w:t>Opderbeck</w:t>
      </w:r>
      <w:proofErr w:type="spellEnd"/>
      <w:r w:rsidRPr="00E20F8E">
        <w:rPr>
          <w:rStyle w:val="Style13ptBold"/>
        </w:rPr>
        <w:t xml:space="preserve"> 07</w:t>
      </w:r>
      <w:r w:rsidRPr="00E20F8E">
        <w:t xml:space="preserve">, David W. </w:t>
      </w:r>
      <w:proofErr w:type="spellStart"/>
      <w:r w:rsidRPr="00E20F8E">
        <w:t>Opderbeck</w:t>
      </w:r>
      <w:proofErr w:type="spellEnd"/>
      <w:r w:rsidRPr="00E20F8E">
        <w:t xml:space="preserve">, Maine Law Review Vol. 59 No.2 (2007) “A Virtue-Centered Approach to the Biotechnology Commons (Or, The Virtuous Penguin)” [https://digitalcommons.mainelaw.maine.edu/mlr/vol59/iss2/5/] Accessed 8/11/21 </w:t>
      </w:r>
      <w:r>
        <w:t>NPR</w:t>
      </w:r>
    </w:p>
    <w:p w14:paraId="5A8FBE93" w14:textId="53D06203" w:rsidR="00B349AE" w:rsidRPr="00B349AE" w:rsidRDefault="00B349AE" w:rsidP="00B349AE">
      <w:pPr>
        <w:rPr>
          <w:sz w:val="10"/>
        </w:rPr>
      </w:pPr>
      <w:r w:rsidRPr="00E20F8E">
        <w:rPr>
          <w:sz w:val="10"/>
        </w:rPr>
        <w:t xml:space="preserve">The virtue ethics notions of community and practices seem to map well onto the </w:t>
      </w:r>
      <w:proofErr w:type="gramStart"/>
      <w:r w:rsidRPr="00E20F8E">
        <w:rPr>
          <w:sz w:val="10"/>
        </w:rPr>
        <w:t>open source</w:t>
      </w:r>
      <w:proofErr w:type="gramEnd"/>
      <w:r w:rsidRPr="00E20F8E">
        <w:rPr>
          <w:sz w:val="10"/>
        </w:rPr>
        <w:t xml:space="preserve"> space. As Yochai </w:t>
      </w:r>
      <w:proofErr w:type="spellStart"/>
      <w:r w:rsidRPr="00E20F8E">
        <w:rPr>
          <w:sz w:val="10"/>
        </w:rPr>
        <w:t>Benkler</w:t>
      </w:r>
      <w:proofErr w:type="spellEnd"/>
      <w:r w:rsidRPr="00E20F8E">
        <w:rPr>
          <w:sz w:val="10"/>
        </w:rPr>
        <w:t xml:space="preserve"> has noted, </w:t>
      </w:r>
      <w:proofErr w:type="gramStart"/>
      <w:r w:rsidRPr="00E20F8E">
        <w:rPr>
          <w:sz w:val="10"/>
        </w:rPr>
        <w:t>open source</w:t>
      </w:r>
      <w:proofErr w:type="gramEnd"/>
      <w:r w:rsidRPr="00E20F8E">
        <w:rPr>
          <w:sz w:val="10"/>
        </w:rPr>
        <w:t xml:space="preserve"> communities require a system of "social-psychological" rewards in order to flourish. 75 Such rewards can include the sort of "internal goods" found in </w:t>
      </w:r>
      <w:proofErr w:type="spellStart"/>
      <w:r w:rsidRPr="00E20F8E">
        <w:rPr>
          <w:sz w:val="10"/>
        </w:rPr>
        <w:t>Maclntyrian</w:t>
      </w:r>
      <w:proofErr w:type="spellEnd"/>
      <w:r w:rsidRPr="00E20F8E">
        <w:rPr>
          <w:sz w:val="10"/>
        </w:rPr>
        <w:t xml:space="preserve"> "practices." 76 For example, a coder working on an </w:t>
      </w:r>
      <w:proofErr w:type="gramStart"/>
      <w:r w:rsidRPr="00E20F8E">
        <w:rPr>
          <w:sz w:val="10"/>
        </w:rPr>
        <w:t>open source</w:t>
      </w:r>
      <w:proofErr w:type="gramEnd"/>
      <w:r w:rsidRPr="00E20F8E">
        <w:rPr>
          <w:sz w:val="10"/>
        </w:rPr>
        <w:t xml:space="preserve"> software project might participate, at least in part, for the joy and satisfaction inherent in creating an elegant solution to a technical problem. 77 In addition, mature </w:t>
      </w:r>
      <w:proofErr w:type="gramStart"/>
      <w:r w:rsidRPr="00E20F8E">
        <w:rPr>
          <w:sz w:val="10"/>
        </w:rPr>
        <w:t>open source</w:t>
      </w:r>
      <w:proofErr w:type="gramEnd"/>
      <w:r w:rsidRPr="00E20F8E">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E20F8E">
        <w:rPr>
          <w:sz w:val="10"/>
        </w:rPr>
        <w:t>open source</w:t>
      </w:r>
      <w:proofErr w:type="gramEnd"/>
      <w:r w:rsidRPr="00E20F8E">
        <w:rPr>
          <w:sz w:val="10"/>
        </w:rPr>
        <w:t xml:space="preserve"> production is the systematic extension of the project through the continuous feedback provided by numerous distributed workers. 79 A tension might arise, however, between </w:t>
      </w:r>
      <w:proofErr w:type="spellStart"/>
      <w:r w:rsidRPr="00E20F8E">
        <w:rPr>
          <w:sz w:val="10"/>
        </w:rPr>
        <w:t>Maclntyre's</w:t>
      </w:r>
      <w:proofErr w:type="spellEnd"/>
      <w:r w:rsidRPr="00E20F8E">
        <w:rPr>
          <w:sz w:val="10"/>
        </w:rPr>
        <w:t xml:space="preserve"> emphasis on a community's authoritative text or voice and the notion of </w:t>
      </w:r>
      <w:proofErr w:type="gramStart"/>
      <w:r w:rsidRPr="00E20F8E">
        <w:rPr>
          <w:sz w:val="10"/>
        </w:rPr>
        <w:t>open source</w:t>
      </w:r>
      <w:proofErr w:type="gramEnd"/>
      <w:r w:rsidRPr="00E20F8E">
        <w:rPr>
          <w:sz w:val="10"/>
        </w:rPr>
        <w:t xml:space="preserve"> production as an enterprise comprised of essentially self-actualizing individuals. In fact, Yochai </w:t>
      </w:r>
      <w:proofErr w:type="spellStart"/>
      <w:r w:rsidRPr="00E20F8E">
        <w:rPr>
          <w:sz w:val="10"/>
        </w:rPr>
        <w:t>Benkler</w:t>
      </w:r>
      <w:proofErr w:type="spellEnd"/>
      <w:r w:rsidRPr="00E20F8E">
        <w:rPr>
          <w:sz w:val="10"/>
        </w:rPr>
        <w:t xml:space="preserve"> and Helen </w:t>
      </w:r>
      <w:proofErr w:type="spellStart"/>
      <w:r w:rsidRPr="00E20F8E">
        <w:rPr>
          <w:sz w:val="10"/>
        </w:rPr>
        <w:t>Nissenbaum</w:t>
      </w:r>
      <w:proofErr w:type="spellEnd"/>
      <w:r w:rsidRPr="00E20F8E">
        <w:rPr>
          <w:sz w:val="10"/>
        </w:rPr>
        <w:t xml:space="preserve"> emphasize the virtue of "autonomy" as a core aspect of a virtue ethics approach to commons-based peer production. 80 </w:t>
      </w:r>
      <w:proofErr w:type="spellStart"/>
      <w:r w:rsidRPr="00E20F8E">
        <w:rPr>
          <w:sz w:val="10"/>
        </w:rPr>
        <w:t>Benkler</w:t>
      </w:r>
      <w:proofErr w:type="spellEnd"/>
      <w:r w:rsidRPr="00E20F8E">
        <w:rPr>
          <w:sz w:val="10"/>
        </w:rPr>
        <w:t xml:space="preserve"> in particular emphasizes the ways in which </w:t>
      </w:r>
      <w:proofErr w:type="gramStart"/>
      <w:r w:rsidRPr="00E20F8E">
        <w:rPr>
          <w:sz w:val="10"/>
        </w:rPr>
        <w:t>open source</w:t>
      </w:r>
      <w:proofErr w:type="gramEnd"/>
      <w:r w:rsidRPr="00E20F8E">
        <w:rPr>
          <w:sz w:val="10"/>
        </w:rPr>
        <w:t xml:space="preserve"> peer production contributes to justice by allowing space for individual autonomy.81 But open source communities should not be conceived of as fractiously individualistic. A successful, long term </w:t>
      </w:r>
      <w:proofErr w:type="gramStart"/>
      <w:r w:rsidRPr="00E20F8E">
        <w:rPr>
          <w:sz w:val="10"/>
        </w:rPr>
        <w:t>open source</w:t>
      </w:r>
      <w:proofErr w:type="gramEnd"/>
      <w:r w:rsidRPr="00E20F8E">
        <w:rPr>
          <w:sz w:val="10"/>
        </w:rPr>
        <w:t xml:space="preserve"> community requires an authoritative voice or voices that regulate exchange, lend status to social-psychological rewards, and canonize valuable contributions to the project. 82 </w:t>
      </w:r>
      <w:proofErr w:type="gramStart"/>
      <w:r w:rsidRPr="00E20F8E">
        <w:rPr>
          <w:sz w:val="10"/>
        </w:rPr>
        <w:t>Open source</w:t>
      </w:r>
      <w:proofErr w:type="gramEnd"/>
      <w:r w:rsidRPr="00E20F8E">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E20F8E">
        <w:rPr>
          <w:rStyle w:val="StyleUnderline"/>
          <w:bCs/>
          <w:highlight w:val="yellow"/>
        </w:rPr>
        <w:t>open source</w:t>
      </w:r>
      <w:proofErr w:type="gramEnd"/>
      <w:r w:rsidRPr="00E20F8E">
        <w:rPr>
          <w:rStyle w:val="StyleUnderline"/>
          <w:bCs/>
          <w:highlight w:val="yellow"/>
        </w:rPr>
        <w:t xml:space="preserve"> communities</w:t>
      </w:r>
      <w:r w:rsidRPr="00E20F8E">
        <w:rPr>
          <w:sz w:val="10"/>
          <w:highlight w:val="yellow"/>
        </w:rPr>
        <w:t xml:space="preserve"> </w:t>
      </w:r>
      <w:r w:rsidRPr="00E20F8E">
        <w:rPr>
          <w:sz w:val="10"/>
        </w:rPr>
        <w:t xml:space="preserve">are conceived in </w:t>
      </w:r>
      <w:proofErr w:type="spellStart"/>
      <w:r w:rsidRPr="00E20F8E">
        <w:rPr>
          <w:sz w:val="10"/>
        </w:rPr>
        <w:t>Maclntyrian</w:t>
      </w:r>
      <w:proofErr w:type="spellEnd"/>
      <w:r w:rsidRPr="00E20F8E">
        <w:rPr>
          <w:sz w:val="10"/>
        </w:rPr>
        <w:t xml:space="preserve">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xml:space="preserve">.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E20F8E">
        <w:rPr>
          <w:sz w:val="10"/>
        </w:rPr>
        <w:t>Benkler</w:t>
      </w:r>
      <w:proofErr w:type="spellEnd"/>
      <w:r w:rsidRPr="00E20F8E">
        <w:rPr>
          <w:sz w:val="10"/>
        </w:rPr>
        <w:t xml:space="preserve"> stresses autonomy as a fundamental value promoted by </w:t>
      </w:r>
      <w:proofErr w:type="gramStart"/>
      <w:r w:rsidRPr="00E20F8E">
        <w:rPr>
          <w:sz w:val="10"/>
        </w:rPr>
        <w:t>open source</w:t>
      </w:r>
      <w:proofErr w:type="gramEnd"/>
      <w:r w:rsidRPr="00E20F8E">
        <w:rPr>
          <w:sz w:val="10"/>
        </w:rPr>
        <w:t xml:space="preserve"> production, but not from a virtue ethics framework. 88 In </w:t>
      </w:r>
      <w:proofErr w:type="gramStart"/>
      <w:r w:rsidRPr="00E20F8E">
        <w:rPr>
          <w:sz w:val="10"/>
        </w:rPr>
        <w:t>The</w:t>
      </w:r>
      <w:proofErr w:type="gramEnd"/>
      <w:r w:rsidRPr="00E20F8E">
        <w:rPr>
          <w:sz w:val="10"/>
        </w:rPr>
        <w:t xml:space="preserve"> Wealth of Networks, </w:t>
      </w:r>
      <w:proofErr w:type="spellStart"/>
      <w:r w:rsidRPr="00E20F8E">
        <w:rPr>
          <w:sz w:val="10"/>
        </w:rPr>
        <w:t>Benkler</w:t>
      </w:r>
      <w:proofErr w:type="spellEnd"/>
      <w:r w:rsidRPr="00E20F8E">
        <w:rPr>
          <w:sz w:val="10"/>
        </w:rPr>
        <w:t xml:space="preserve"> seems to approach the question of autonomy from a Kantian perspective. 89 "Autonomy" seems better suited to the Kantian perspective </w:t>
      </w:r>
      <w:proofErr w:type="spellStart"/>
      <w:r w:rsidRPr="00E20F8E">
        <w:rPr>
          <w:sz w:val="10"/>
        </w:rPr>
        <w:t>Benkler</w:t>
      </w:r>
      <w:proofErr w:type="spellEnd"/>
      <w:r w:rsidRPr="00E20F8E">
        <w:rPr>
          <w:sz w:val="10"/>
        </w:rPr>
        <w:t xml:space="preserve"> takes in The Wealth of Networks than to the virtue ethics approach he takes with </w:t>
      </w:r>
      <w:proofErr w:type="spellStart"/>
      <w:r w:rsidRPr="00E20F8E">
        <w:rPr>
          <w:sz w:val="10"/>
        </w:rPr>
        <w:t>Nissenbaum</w:t>
      </w:r>
      <w:proofErr w:type="spellEnd"/>
      <w:r w:rsidRPr="00E20F8E">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w:t>
      </w:r>
      <w:proofErr w:type="gramStart"/>
      <w:r w:rsidRPr="00E20F8E">
        <w:rPr>
          <w:sz w:val="10"/>
        </w:rPr>
        <w:t>by definition communal</w:t>
      </w:r>
      <w:proofErr w:type="gramEnd"/>
      <w:r w:rsidRPr="00E20F8E">
        <w:rPr>
          <w:sz w:val="10"/>
        </w:rPr>
        <w:t xml:space="preserve">, not merely individual. A better approach to the question of autonomy within a virtue ethics framework of </w:t>
      </w:r>
      <w:proofErr w:type="gramStart"/>
      <w:r w:rsidRPr="00E20F8E">
        <w:rPr>
          <w:sz w:val="10"/>
        </w:rPr>
        <w:t>open source</w:t>
      </w:r>
      <w:proofErr w:type="gramEnd"/>
      <w:r w:rsidRPr="00E20F8E">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E20F8E">
        <w:rPr>
          <w:sz w:val="10"/>
        </w:rPr>
        <w:t>Benkler</w:t>
      </w:r>
      <w:proofErr w:type="spellEnd"/>
      <w:r w:rsidRPr="00E20F8E">
        <w:rPr>
          <w:sz w:val="10"/>
        </w:rPr>
        <w:t xml:space="preserve"> and </w:t>
      </w:r>
      <w:proofErr w:type="spellStart"/>
      <w:r w:rsidRPr="00E20F8E">
        <w:rPr>
          <w:sz w:val="10"/>
        </w:rPr>
        <w:t>Nissenbaum's</w:t>
      </w:r>
      <w:proofErr w:type="spellEnd"/>
      <w:r w:rsidRPr="00E20F8E">
        <w:rPr>
          <w:sz w:val="10"/>
        </w:rPr>
        <w:t xml:space="preserve"> focus on "creativity, productivity, [and] industry" seems closer to the heart of virtue ethics. 91 They helpfully note that creativity, productivity, and industry can be considered part </w:t>
      </w:r>
      <w:proofErr w:type="spellStart"/>
      <w:r w:rsidRPr="00E20F8E">
        <w:rPr>
          <w:sz w:val="10"/>
        </w:rPr>
        <w:t>ofa</w:t>
      </w:r>
      <w:proofErr w:type="spellEnd"/>
      <w:r w:rsidRPr="00E20F8E">
        <w:rPr>
          <w:sz w:val="10"/>
        </w:rPr>
        <w:t xml:space="preserve"> </w:t>
      </w:r>
      <w:proofErr w:type="spellStart"/>
      <w:r w:rsidRPr="00E20F8E">
        <w:rPr>
          <w:sz w:val="10"/>
        </w:rPr>
        <w:t>Maclntyrian</w:t>
      </w:r>
      <w:proofErr w:type="spellEnd"/>
      <w:r w:rsidRPr="00E20F8E">
        <w:rPr>
          <w:sz w:val="10"/>
        </w:rPr>
        <w:t xml:space="preserve">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w:t>
      </w:r>
      <w:proofErr w:type="gramStart"/>
      <w:r w:rsidRPr="00E20F8E">
        <w:rPr>
          <w:rStyle w:val="StyleUnderline"/>
          <w:bCs/>
        </w:rPr>
        <w:t>open source</w:t>
      </w:r>
      <w:proofErr w:type="gramEnd"/>
      <w:r w:rsidRPr="00E20F8E">
        <w:rPr>
          <w:rStyle w:val="StyleUnderline"/>
          <w:bCs/>
        </w:rPr>
        <w:t xml:space="preserve"> communities </w:t>
      </w:r>
      <w:r w:rsidRPr="00E20F8E">
        <w:rPr>
          <w:rStyle w:val="StyleUnderline"/>
          <w:bCs/>
          <w:highlight w:val="yellow"/>
        </w:rPr>
        <w:t xml:space="preserve">give time, resources, 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however, the literature concerning </w:t>
      </w:r>
      <w:proofErr w:type="gramStart"/>
      <w:r w:rsidRPr="00E20F8E">
        <w:rPr>
          <w:sz w:val="10"/>
        </w:rPr>
        <w:t>open source</w:t>
      </w:r>
      <w:proofErr w:type="gramEnd"/>
      <w:r w:rsidRPr="00E20F8E">
        <w:rPr>
          <w:sz w:val="10"/>
        </w:rPr>
        <w:t xml:space="preserve"> culture is ambiguous concerning whether participants offer their time, resources, and talents for altruistic reasons or as part of an essentially self-interested medium of exchange. 96 Finally,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focus on the virtues of "sociability, camaraderie, friendship, </w:t>
      </w:r>
      <w:proofErr w:type="gramStart"/>
      <w:r w:rsidRPr="00E20F8E">
        <w:rPr>
          <w:sz w:val="10"/>
        </w:rPr>
        <w:t>cooperation[</w:t>
      </w:r>
      <w:proofErr w:type="gramEnd"/>
      <w:r w:rsidRPr="00E20F8E">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w:t>
      </w:r>
      <w:proofErr w:type="gramStart"/>
      <w:r w:rsidRPr="00E20F8E">
        <w:rPr>
          <w:rStyle w:val="StyleUnderline"/>
          <w:bCs/>
        </w:rPr>
        <w:t>open source</w:t>
      </w:r>
      <w:proofErr w:type="gramEnd"/>
      <w:r w:rsidRPr="00E20F8E">
        <w:rPr>
          <w:rStyle w:val="StyleUnderline"/>
          <w:bCs/>
        </w:rPr>
        <w:t xml:space="preserve"> project </w:t>
      </w:r>
      <w:r w:rsidRPr="00E20F8E">
        <w:rPr>
          <w:rStyle w:val="StyleUnderline"/>
          <w:bCs/>
          <w:highlight w:val="yellow"/>
        </w:rPr>
        <w:t>provide small inputs of time, resources, and talent, which cumulate to a much larger good</w:t>
      </w:r>
      <w:r w:rsidRPr="00E20F8E">
        <w:rPr>
          <w:sz w:val="10"/>
        </w:rPr>
        <w:t xml:space="preserve">. B. Virtue and Biotechnology as an Environmental and Public Health Community If virtue ethics concepts can apply generally to </w:t>
      </w:r>
      <w:proofErr w:type="gramStart"/>
      <w:r w:rsidRPr="00E20F8E">
        <w:rPr>
          <w:sz w:val="10"/>
        </w:rPr>
        <w:t>open source</w:t>
      </w:r>
      <w:proofErr w:type="gramEnd"/>
      <w:r w:rsidRPr="00E20F8E">
        <w:rPr>
          <w:sz w:val="10"/>
        </w:rPr>
        <w:t xml:space="preserve"> production, can they apply to biotechnology, and specifically to open source biotechnology?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argue that the ethical implications of any technology include not only the uses to which a purportedly "neutral" technology is put, but also the </w:t>
      </w:r>
      <w:proofErr w:type="gramStart"/>
      <w:r w:rsidRPr="00E20F8E">
        <w:rPr>
          <w:sz w:val="10"/>
        </w:rPr>
        <w:t>manner in which</w:t>
      </w:r>
      <w:proofErr w:type="gramEnd"/>
      <w:r w:rsidRPr="00E20F8E">
        <w:rPr>
          <w:sz w:val="10"/>
        </w:rPr>
        <w:t xml:space="preserve"> the technology's architecture and functionality affect those uses. 99 Here they helpfully draw on technology and society theorists such as Marshall McLuhan and Lewis Mumford. 100 </w:t>
      </w:r>
      <w:proofErr w:type="gramStart"/>
      <w:r w:rsidRPr="00E20F8E">
        <w:rPr>
          <w:sz w:val="10"/>
        </w:rPr>
        <w:t>Open source</w:t>
      </w:r>
      <w:proofErr w:type="gramEnd"/>
      <w:r w:rsidRPr="00E20F8E">
        <w:rPr>
          <w:sz w:val="10"/>
        </w:rPr>
        <w:t xml:space="preserve"> production,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suggest, structurally incorporates virtues that lead to greater human freedom. If we fail to encourage open source production, "[ </w:t>
      </w:r>
      <w:proofErr w:type="gramStart"/>
      <w:r w:rsidRPr="00E20F8E">
        <w:rPr>
          <w:sz w:val="10"/>
        </w:rPr>
        <w:t>w ]e</w:t>
      </w:r>
      <w:proofErr w:type="gramEnd"/>
      <w:r w:rsidRPr="00E20F8E">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E20F8E">
        <w:rPr>
          <w:sz w:val="10"/>
        </w:rPr>
        <w:t>Benkler</w:t>
      </w:r>
      <w:proofErr w:type="spellEnd"/>
      <w:r w:rsidRPr="00E20F8E">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w:t>
      </w:r>
      <w:proofErr w:type="gramStart"/>
      <w:r w:rsidRPr="00E20F8E">
        <w:rPr>
          <w:sz w:val="10"/>
        </w:rPr>
        <w:t>a number of</w:t>
      </w:r>
      <w:proofErr w:type="gramEnd"/>
      <w:r w:rsidRPr="00E20F8E">
        <w:rPr>
          <w:sz w:val="10"/>
        </w:rPr>
        <w:t xml:space="preserve"> difficulties with this approach. </w:t>
      </w:r>
      <w:proofErr w:type="gramStart"/>
      <w:r w:rsidRPr="00E20F8E">
        <w:rPr>
          <w:sz w:val="10"/>
        </w:rPr>
        <w:t>103 In particular, it</w:t>
      </w:r>
      <w:proofErr w:type="gramEnd"/>
      <w:r w:rsidRPr="00E20F8E">
        <w:rPr>
          <w:sz w:val="10"/>
        </w:rPr>
        <w:t xml:space="preserve">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E20F8E">
        <w:rPr>
          <w:sz w:val="10"/>
        </w:rPr>
        <w:t>open source</w:t>
      </w:r>
      <w:proofErr w:type="gramEnd"/>
      <w:r w:rsidRPr="00E20F8E">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w:t>
      </w:r>
      <w:proofErr w:type="gramStart"/>
      <w:r w:rsidRPr="00E20F8E">
        <w:rPr>
          <w:sz w:val="10"/>
        </w:rPr>
        <w:t>And,</w:t>
      </w:r>
      <w:proofErr w:type="gramEnd"/>
      <w:r w:rsidRPr="00E20F8E">
        <w:rPr>
          <w:sz w:val="10"/>
        </w:rPr>
        <w:t xml:space="preserve"> it is at this level of basic "upstream" research that fears of a biotechnology </w:t>
      </w:r>
      <w:proofErr w:type="spellStart"/>
      <w:r w:rsidRPr="00E20F8E">
        <w:rPr>
          <w:sz w:val="10"/>
        </w:rPr>
        <w:t>anticommons</w:t>
      </w:r>
      <w:proofErr w:type="spellEnd"/>
      <w:r w:rsidRPr="00E20F8E">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2244CC">
        <w:rPr>
          <w:sz w:val="10"/>
        </w:rPr>
        <w:t>d'etre</w:t>
      </w:r>
      <w:proofErr w:type="spellEnd"/>
      <w:r w:rsidRPr="002244CC">
        <w:rPr>
          <w:sz w:val="10"/>
        </w:rPr>
        <w:t xml:space="preserve"> of biotechnology. </w:t>
      </w:r>
      <w:r w:rsidRPr="002244CC">
        <w:rPr>
          <w:rStyle w:val="StyleUnderline"/>
          <w:bCs/>
        </w:rPr>
        <w:t>Biotechnology</w:t>
      </w:r>
      <w:r w:rsidRPr="002244CC">
        <w:rPr>
          <w:sz w:val="10"/>
        </w:rPr>
        <w:t xml:space="preserve">, then, is more than a set of products; it </w:t>
      </w:r>
      <w:r w:rsidRPr="002244CC">
        <w:rPr>
          <w:rStyle w:val="StyleUnderline"/>
          <w:bCs/>
        </w:rPr>
        <w:t xml:space="preserve">is a </w:t>
      </w:r>
      <w:proofErr w:type="spellStart"/>
      <w:r w:rsidRPr="002244CC">
        <w:rPr>
          <w:rStyle w:val="StyleUnderline"/>
          <w:bCs/>
        </w:rPr>
        <w:t>Maclntyrian</w:t>
      </w:r>
      <w:proofErr w:type="spellEnd"/>
      <w:r w:rsidRPr="002244CC">
        <w:rPr>
          <w:rStyle w:val="StyleUnderline"/>
          <w:bCs/>
        </w:rPr>
        <w:t xml:space="preserve"> practice that seeks to improve human health and wellbeing</w:t>
      </w:r>
      <w:r w:rsidRPr="002244CC">
        <w:rPr>
          <w:sz w:val="10"/>
        </w:rPr>
        <w:t>. In his keynote address at BIO's 2005 annual convention, BIO President and CEO James Greenwood told the conferees, "[Y]</w:t>
      </w:r>
      <w:proofErr w:type="spellStart"/>
      <w:r w:rsidRPr="002244CC">
        <w:rPr>
          <w:sz w:val="10"/>
        </w:rPr>
        <w:t>ou</w:t>
      </w:r>
      <w:proofErr w:type="spellEnd"/>
      <w:r w:rsidRPr="002244CC">
        <w:rPr>
          <w:sz w:val="10"/>
        </w:rPr>
        <w:t xml:space="preserve"> serve every man, woman and child on earth. And even more impressively, you serve the uncountable billions</w:t>
      </w:r>
      <w:r w:rsidRPr="00E20F8E">
        <w:rPr>
          <w:sz w:val="10"/>
        </w:rPr>
        <w:t xml:space="preserve"> of humans who will inhabit this planet after we are gone." 107 Greenwood expressed the biotechnology community's vision, hyperbolically but no doubt sincerely, as follows: The convergence of systems biology, genomics, </w:t>
      </w:r>
      <w:proofErr w:type="spellStart"/>
      <w:r w:rsidRPr="00E20F8E">
        <w:rPr>
          <w:sz w:val="10"/>
        </w:rPr>
        <w:t>infomatics</w:t>
      </w:r>
      <w:proofErr w:type="spellEnd"/>
      <w:r w:rsidRPr="00E20F8E">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E20F8E">
        <w:rPr>
          <w:sz w:val="10"/>
        </w:rPr>
        <w:t>arwinian</w:t>
      </w:r>
      <w:proofErr w:type="spellEnd"/>
      <w:r w:rsidRPr="00E20F8E">
        <w:rPr>
          <w:sz w:val="10"/>
        </w:rPr>
        <w:t xml:space="preserve">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t>
      </w:r>
      <w:proofErr w:type="spellStart"/>
      <w:r w:rsidRPr="00BB7FCB">
        <w:rPr>
          <w:sz w:val="10"/>
        </w:rPr>
        <w:t>weJls</w:t>
      </w:r>
      <w:proofErr w:type="spellEnd"/>
      <w:r w:rsidRPr="00BB7FCB">
        <w:rPr>
          <w:sz w:val="10"/>
        </w:rPr>
        <w:t xml:space="preserve">.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Such are the dreams of today's biotechnology leaders</w:t>
      </w:r>
      <w:r w:rsidRPr="00BB7FCB">
        <w:rPr>
          <w:sz w:val="10"/>
        </w:rPr>
        <w:t>. Their dream of improving the human condition offers hope to those who suffer, relief to those who are ill</w:t>
      </w:r>
      <w:r w:rsidRPr="00E20F8E">
        <w:rPr>
          <w:sz w:val="10"/>
        </w:rPr>
        <w:t xml:space="preserve">,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E20F8E">
        <w:rPr>
          <w:sz w:val="10"/>
        </w:rPr>
        <w:t>we</w:t>
      </w:r>
      <w:proofErr w:type="gramEnd"/>
      <w:r w:rsidRPr="00E20F8E">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E20F8E">
        <w:rPr>
          <w:sz w:val="10"/>
        </w:rPr>
        <w:t>gonna</w:t>
      </w:r>
      <w:proofErr w:type="spellEnd"/>
      <w:r w:rsidRPr="00E20F8E">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w:t>
      </w:r>
      <w:proofErr w:type="gramStart"/>
      <w:r w:rsidRPr="00E20F8E">
        <w:rPr>
          <w:sz w:val="10"/>
        </w:rPr>
        <w:t>ultimate goal</w:t>
      </w:r>
      <w:proofErr w:type="gramEnd"/>
      <w:r w:rsidRPr="00E20F8E">
        <w:rPr>
          <w:sz w:val="10"/>
        </w:rPr>
        <w:t xml:space="preserve">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E20F8E">
        <w:rPr>
          <w:sz w:val="10"/>
        </w:rPr>
        <w:t>heath</w:t>
      </w:r>
      <w:proofErr w:type="spellEnd"/>
      <w:r w:rsidRPr="00E20F8E">
        <w:rPr>
          <w:sz w:val="10"/>
        </w:rPr>
        <w:t xml:space="preserve"> care and environmental issues. I will then offer some suggestions for how those perspectives could relate to biotechnology intellectual property policy.</w:t>
      </w:r>
    </w:p>
    <w:p w14:paraId="578F043D" w14:textId="77777777" w:rsidR="00B349AE" w:rsidRPr="00E20F8E" w:rsidRDefault="00B349AE" w:rsidP="00B349AE">
      <w:pPr>
        <w:pStyle w:val="Heading4"/>
        <w:rPr>
          <w:rFonts w:cs="Calibri"/>
        </w:rPr>
      </w:pPr>
      <w:r w:rsidRPr="00E20F8E">
        <w:rPr>
          <w:rFonts w:cs="Calibri"/>
        </w:rPr>
        <w:t xml:space="preserve">[4] Property rights are incoherent. Everything material intrinsically has a form that’s universally accessible to all people. That means individuals can’t claim ownership to something everyone has access to. </w:t>
      </w:r>
    </w:p>
    <w:p w14:paraId="24A27526" w14:textId="77777777" w:rsidR="00B349AE" w:rsidRDefault="00B349AE" w:rsidP="00B349AE">
      <w:pPr>
        <w:pStyle w:val="Heading4"/>
      </w:pPr>
      <w:r>
        <w:t>[5] Creationism: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w:t>
      </w:r>
    </w:p>
    <w:p w14:paraId="0774F63E" w14:textId="77777777" w:rsidR="00B349AE" w:rsidRDefault="00B349AE" w:rsidP="00B349AE">
      <w:pPr>
        <w:pStyle w:val="Heading2"/>
      </w:pPr>
      <w:r>
        <w:t>Adv</w:t>
      </w:r>
    </w:p>
    <w:p w14:paraId="2D176E48" w14:textId="77777777" w:rsidR="00B349AE" w:rsidRDefault="00B349AE" w:rsidP="00B349AE">
      <w:pPr>
        <w:pStyle w:val="Heading4"/>
      </w:pPr>
      <w:r>
        <w:t>IP regimes are tied to rising b</w:t>
      </w:r>
      <w:r w:rsidRPr="004D2A6C">
        <w:t>iodiversity loss</w:t>
      </w:r>
      <w:r>
        <w:t xml:space="preserve"> for medicinal plants. </w:t>
      </w:r>
    </w:p>
    <w:p w14:paraId="76EE9E1D" w14:textId="77777777" w:rsidR="00B349AE" w:rsidRDefault="00B349AE" w:rsidP="00B349AE">
      <w:r w:rsidRPr="00D64225">
        <w:rPr>
          <w:b/>
          <w:bCs/>
          <w:sz w:val="26"/>
          <w:szCs w:val="26"/>
        </w:rPr>
        <w:t xml:space="preserve">PAMUN 14 </w:t>
      </w:r>
      <w:r>
        <w:rPr>
          <w:b/>
          <w:bCs/>
          <w:sz w:val="26"/>
          <w:szCs w:val="26"/>
        </w:rPr>
        <w:t>–</w:t>
      </w:r>
      <w:r w:rsidRPr="00D64225">
        <w:rPr>
          <w:b/>
          <w:bCs/>
          <w:sz w:val="26"/>
          <w:szCs w:val="26"/>
        </w:rPr>
        <w:t xml:space="preserve"> </w:t>
      </w:r>
      <w:r>
        <w:t xml:space="preserve">“PAMUN </w:t>
      </w:r>
      <w:proofErr w:type="spellStart"/>
      <w:r>
        <w:t>Xviii</w:t>
      </w:r>
      <w:proofErr w:type="spellEnd"/>
      <w:r>
        <w:t xml:space="preserve"> Research Report— Question </w:t>
      </w:r>
      <w:proofErr w:type="gramStart"/>
      <w:r>
        <w:t>Of</w:t>
      </w:r>
      <w:proofErr w:type="gramEnd"/>
      <w:r>
        <w:t xml:space="preserve"> Intellectual Property And Biodiversity” [</w:t>
      </w:r>
      <w:r w:rsidRPr="00581D62">
        <w:t>http://asp-edu.net/pamun/pamun2013/wp-content/uploads/2014/04/OK_EDITED_-UNCTAD-biodiversity-and-IP-1.pdf</w:t>
      </w:r>
      <w:r>
        <w:t xml:space="preserve">] // </w:t>
      </w:r>
      <w:proofErr w:type="spellStart"/>
      <w:r>
        <w:t>ahs</w:t>
      </w:r>
      <w:proofErr w:type="spellEnd"/>
      <w:r>
        <w:t xml:space="preserve"> </w:t>
      </w:r>
      <w:proofErr w:type="spellStart"/>
      <w:r>
        <w:t>emi</w:t>
      </w:r>
      <w:proofErr w:type="spellEnd"/>
    </w:p>
    <w:p w14:paraId="3B34B632" w14:textId="77777777" w:rsidR="00B349AE" w:rsidRPr="002F4C97" w:rsidRDefault="00B349AE" w:rsidP="00B349AE">
      <w:pPr>
        <w:rPr>
          <w:sz w:val="8"/>
        </w:rPr>
      </w:pPr>
      <w:r w:rsidRPr="002F4C97">
        <w:rPr>
          <w:sz w:val="8"/>
        </w:rPr>
        <w:t xml:space="preserve">During the last few years, </w:t>
      </w:r>
      <w:r w:rsidRPr="004D2A6C">
        <w:rPr>
          <w:rStyle w:val="StyleUnderline"/>
          <w:bCs/>
          <w:highlight w:val="yellow"/>
        </w:rPr>
        <w:t>biodiversity has been lost at an unprecedented rate</w:t>
      </w:r>
      <w:r w:rsidRPr="002F4C97">
        <w:rPr>
          <w:rStyle w:val="StyleUnderline"/>
          <w:bCs/>
        </w:rPr>
        <w:t xml:space="preserve"> throughout the world </w:t>
      </w:r>
      <w:r w:rsidRPr="004D2A6C">
        <w:rPr>
          <w:rStyle w:val="StyleUnderline"/>
          <w:bCs/>
          <w:highlight w:val="yellow"/>
        </w:rPr>
        <w:t>in every ecosystem.</w:t>
      </w:r>
      <w:r w:rsidRPr="002F4C97">
        <w:rPr>
          <w:rStyle w:val="StyleUnderline"/>
          <w:bCs/>
        </w:rPr>
        <w:t xml:space="preserve"> According to the FAO, about </w:t>
      </w:r>
      <w:r w:rsidRPr="004D2A6C">
        <w:rPr>
          <w:rStyle w:val="StyleUnderline"/>
          <w:bCs/>
          <w:highlight w:val="yellow"/>
        </w:rPr>
        <w:t>75% of</w:t>
      </w:r>
      <w:r w:rsidRPr="002F4C97">
        <w:rPr>
          <w:rStyle w:val="StyleUnderline"/>
          <w:bCs/>
        </w:rPr>
        <w:t xml:space="preserve"> the </w:t>
      </w:r>
      <w:r w:rsidRPr="004D2A6C">
        <w:rPr>
          <w:rStyle w:val="StyleUnderline"/>
          <w:bCs/>
          <w:highlight w:val="yellow"/>
        </w:rPr>
        <w:t>genetic diversity</w:t>
      </w:r>
      <w:r w:rsidRPr="002F4C97">
        <w:rPr>
          <w:rStyle w:val="StyleUnderline"/>
          <w:bCs/>
        </w:rPr>
        <w:t xml:space="preserve"> found in agricultural crops </w:t>
      </w:r>
      <w:r w:rsidRPr="004D2A6C">
        <w:rPr>
          <w:rStyle w:val="StyleUnderline"/>
          <w:bCs/>
          <w:highlight w:val="yellow"/>
        </w:rPr>
        <w:t>has been lost</w:t>
      </w:r>
      <w:r w:rsidRPr="002F4C97">
        <w:rPr>
          <w:rStyle w:val="StyleUnderline"/>
          <w:bCs/>
        </w:rPr>
        <w:t xml:space="preserve"> over the last century,</w:t>
      </w:r>
      <w:r w:rsidRPr="002F4C97">
        <w:rPr>
          <w:sz w:val="8"/>
        </w:rPr>
        <w:t xml:space="preserve"> and this phenomenon continues. It is imperative that we conserve agricultural biodiversity: </w:t>
      </w:r>
      <w:r w:rsidRPr="004D2A6C">
        <w:rPr>
          <w:rStyle w:val="StyleUnderline"/>
          <w:bCs/>
          <w:highlight w:val="yellow"/>
        </w:rPr>
        <w:t>higher biodiversity</w:t>
      </w:r>
      <w:r w:rsidRPr="002F4C97">
        <w:rPr>
          <w:rStyle w:val="StyleUnderline"/>
          <w:bCs/>
        </w:rPr>
        <w:t xml:space="preserve"> of agricultural crops helps </w:t>
      </w:r>
      <w:r w:rsidRPr="004D2A6C">
        <w:rPr>
          <w:rStyle w:val="StyleUnderline"/>
          <w:bCs/>
          <w:highlight w:val="yellow"/>
        </w:rPr>
        <w:t>increase yield stability</w:t>
      </w:r>
      <w:r w:rsidRPr="002F4C97">
        <w:rPr>
          <w:rStyle w:val="StyleUnderline"/>
          <w:bCs/>
        </w:rPr>
        <w:t xml:space="preserve"> and </w:t>
      </w:r>
      <w:r w:rsidRPr="004D2A6C">
        <w:rPr>
          <w:rStyle w:val="StyleUnderline"/>
          <w:bCs/>
          <w:highlight w:val="yellow"/>
        </w:rPr>
        <w:t>soil fertility</w:t>
      </w:r>
      <w:r w:rsidRPr="002F4C97">
        <w:rPr>
          <w:rStyle w:val="StyleUnderline"/>
          <w:bCs/>
        </w:rPr>
        <w:t xml:space="preserve"> and </w:t>
      </w:r>
      <w:r w:rsidRPr="004D2A6C">
        <w:rPr>
          <w:rStyle w:val="StyleUnderline"/>
          <w:bCs/>
          <w:highlight w:val="yellow"/>
        </w:rPr>
        <w:t>gives species the ability to adapt</w:t>
      </w:r>
      <w:r w:rsidRPr="002F4C97">
        <w:rPr>
          <w:rStyle w:val="StyleUnderline"/>
          <w:bCs/>
        </w:rPr>
        <w:t xml:space="preserve"> to changing conditions.</w:t>
      </w:r>
      <w:r w:rsidRPr="002F4C97">
        <w:rPr>
          <w:sz w:val="8"/>
        </w:rPr>
        <w:t xml:space="preserve"> High agricultural biodiversity </w:t>
      </w:r>
      <w:r w:rsidRPr="004D2A6C">
        <w:rPr>
          <w:rStyle w:val="StyleUnderline"/>
          <w:bCs/>
          <w:highlight w:val="yellow"/>
        </w:rPr>
        <w:t>also</w:t>
      </w:r>
      <w:r w:rsidRPr="002F4C97">
        <w:rPr>
          <w:rStyle w:val="StyleUnderline"/>
          <w:bCs/>
        </w:rPr>
        <w:t xml:space="preserve"> helps </w:t>
      </w:r>
      <w:r w:rsidRPr="004D2A6C">
        <w:rPr>
          <w:rStyle w:val="StyleUnderline"/>
          <w:bCs/>
          <w:highlight w:val="yellow"/>
        </w:rPr>
        <w:t>protect</w:t>
      </w:r>
      <w:r w:rsidRPr="002F4C97">
        <w:rPr>
          <w:rStyle w:val="StyleUnderline"/>
          <w:bCs/>
        </w:rPr>
        <w:t xml:space="preserve"> our </w:t>
      </w:r>
      <w:r w:rsidRPr="004D2A6C">
        <w:rPr>
          <w:rStyle w:val="StyleUnderline"/>
          <w:bCs/>
          <w:highlight w:val="yellow"/>
        </w:rPr>
        <w:t>health by ensuring sustainable production</w:t>
      </w:r>
      <w:r w:rsidRPr="002F4C97">
        <w:rPr>
          <w:rStyle w:val="StyleUnderline"/>
          <w:bCs/>
        </w:rPr>
        <w:t xml:space="preserve"> in medicinal plant use systems.</w:t>
      </w:r>
      <w:r w:rsidRPr="002F4C97">
        <w:rPr>
          <w:sz w:val="8"/>
        </w:rPr>
        <w:t xml:space="preserve"> Agricultural </w:t>
      </w:r>
      <w:r w:rsidRPr="002F4C97">
        <w:rPr>
          <w:rStyle w:val="StyleUnderline"/>
          <w:bCs/>
        </w:rPr>
        <w:t xml:space="preserve">biodiversity loss and the present IPR legislation are inextricably tied. </w:t>
      </w:r>
      <w:r w:rsidRPr="004D2A6C">
        <w:rPr>
          <w:rStyle w:val="StyleUnderline"/>
          <w:bCs/>
          <w:highlight w:val="yellow"/>
        </w:rPr>
        <w:t>IPRs</w:t>
      </w:r>
      <w:r w:rsidRPr="002F4C97">
        <w:rPr>
          <w:rStyle w:val="StyleUnderline"/>
          <w:bCs/>
        </w:rPr>
        <w:t xml:space="preserve"> continue to </w:t>
      </w:r>
      <w:proofErr w:type="spellStart"/>
      <w:r w:rsidRPr="004D2A6C">
        <w:rPr>
          <w:rStyle w:val="StyleUnderline"/>
          <w:bCs/>
          <w:highlight w:val="yellow"/>
        </w:rPr>
        <w:t>homogenise</w:t>
      </w:r>
      <w:proofErr w:type="spellEnd"/>
      <w:r w:rsidRPr="004D2A6C">
        <w:rPr>
          <w:rStyle w:val="StyleUnderline"/>
          <w:bCs/>
          <w:highlight w:val="yellow"/>
        </w:rPr>
        <w:t xml:space="preserve"> </w:t>
      </w:r>
      <w:r w:rsidRPr="00AF42D7">
        <w:rPr>
          <w:rStyle w:val="StyleUnderline"/>
          <w:bCs/>
        </w:rPr>
        <w:t>agricultural production and</w:t>
      </w:r>
      <w:r w:rsidRPr="002F4C97">
        <w:rPr>
          <w:rStyle w:val="StyleUnderline"/>
          <w:bCs/>
        </w:rPr>
        <w:t xml:space="preserve"> </w:t>
      </w:r>
      <w:r w:rsidRPr="00AF42D7">
        <w:rPr>
          <w:rStyle w:val="StyleUnderline"/>
          <w:bCs/>
          <w:highlight w:val="yellow"/>
        </w:rPr>
        <w:t>medicinal plant use systems an</w:t>
      </w:r>
      <w:r w:rsidRPr="004D2A6C">
        <w:rPr>
          <w:rStyle w:val="StyleUnderline"/>
          <w:bCs/>
          <w:highlight w:val="yellow"/>
        </w:rPr>
        <w:t>d</w:t>
      </w:r>
      <w:r w:rsidRPr="002F4C97">
        <w:rPr>
          <w:rStyle w:val="StyleUnderline"/>
          <w:bCs/>
        </w:rPr>
        <w:t xml:space="preserve"> could </w:t>
      </w:r>
      <w:r w:rsidRPr="004D2A6C">
        <w:rPr>
          <w:rStyle w:val="StyleUnderline"/>
          <w:bCs/>
          <w:highlight w:val="yellow"/>
        </w:rPr>
        <w:t>reduce crop variety</w:t>
      </w:r>
      <w:r w:rsidRPr="002F4C97">
        <w:rPr>
          <w:rStyle w:val="StyleUnderline"/>
          <w:bCs/>
        </w:rPr>
        <w:t xml:space="preserve"> development. </w:t>
      </w:r>
      <w:r w:rsidRPr="002F4C97">
        <w:rPr>
          <w:sz w:val="8"/>
        </w:rPr>
        <w:t xml:space="preserve">Our health and our environment </w:t>
      </w:r>
      <w:proofErr w:type="gramStart"/>
      <w:r w:rsidRPr="002F4C97">
        <w:rPr>
          <w:sz w:val="8"/>
        </w:rPr>
        <w:t>is</w:t>
      </w:r>
      <w:proofErr w:type="gramEnd"/>
      <w:r w:rsidRPr="002F4C97">
        <w:rPr>
          <w:sz w:val="8"/>
        </w:rPr>
        <w:t xml:space="preserve"> negatively affected, and it is of utmost importance to conserve our agricultural biodiversity. Evolution of IPRs on biological resources </w:t>
      </w:r>
      <w:proofErr w:type="gramStart"/>
      <w:r w:rsidRPr="002F4C97">
        <w:rPr>
          <w:sz w:val="8"/>
        </w:rPr>
        <w:t>As</w:t>
      </w:r>
      <w:proofErr w:type="gramEnd"/>
      <w:r w:rsidRPr="002F4C97">
        <w:rPr>
          <w:sz w:val="8"/>
        </w:rPr>
        <w:t xml:space="preserve">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t>
      </w:r>
      <w:proofErr w:type="gramStart"/>
      <w:r w:rsidRPr="002F4C97">
        <w:rPr>
          <w:sz w:val="8"/>
        </w:rPr>
        <w:t>with the exception of</w:t>
      </w:r>
      <w:proofErr w:type="gramEnd"/>
      <w:r w:rsidRPr="002F4C97">
        <w:rPr>
          <w:sz w:val="8"/>
        </w:rPr>
        <w:t xml:space="preserve">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w:t>
      </w:r>
      <w:proofErr w:type="gramStart"/>
      <w:r w:rsidRPr="002F4C97">
        <w:rPr>
          <w:sz w:val="8"/>
        </w:rPr>
        <w:t>in order to</w:t>
      </w:r>
      <w:proofErr w:type="gramEnd"/>
      <w:r w:rsidRPr="002F4C97">
        <w:rPr>
          <w:sz w:val="8"/>
        </w:rPr>
        <w:t xml:space="preserve">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w:t>
      </w:r>
      <w:proofErr w:type="spellStart"/>
      <w:r w:rsidRPr="002F4C97">
        <w:rPr>
          <w:sz w:val="8"/>
        </w:rPr>
        <w:t>as</w:t>
      </w:r>
      <w:proofErr w:type="spellEnd"/>
      <w:r w:rsidRPr="002F4C97">
        <w:rPr>
          <w:sz w:val="8"/>
        </w:rPr>
        <w:t xml:space="preserve">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w:t>
      </w:r>
      <w:proofErr w:type="gramStart"/>
      <w:r w:rsidRPr="002F4C97">
        <w:rPr>
          <w:sz w:val="8"/>
        </w:rPr>
        <w:t>The</w:t>
      </w:r>
      <w:proofErr w:type="gramEnd"/>
      <w:r w:rsidRPr="002F4C97">
        <w:rPr>
          <w:sz w:val="8"/>
        </w:rPr>
        <w:t xml:space="preserv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bCs/>
        </w:rPr>
        <w:t xml:space="preserve">The </w:t>
      </w:r>
      <w:r w:rsidRPr="004D2A6C">
        <w:rPr>
          <w:rStyle w:val="StyleUnderline"/>
          <w:bCs/>
          <w:highlight w:val="yellow"/>
        </w:rPr>
        <w:t>privatization of IPRs</w:t>
      </w:r>
      <w:r w:rsidRPr="002F4C97">
        <w:rPr>
          <w:rStyle w:val="StyleUnderline"/>
          <w:bCs/>
        </w:rPr>
        <w:t xml:space="preserve"> </w:t>
      </w:r>
      <w:proofErr w:type="gramStart"/>
      <w:r w:rsidRPr="002F4C97">
        <w:rPr>
          <w:rStyle w:val="StyleUnderline"/>
          <w:bCs/>
        </w:rPr>
        <w:t>as a result of</w:t>
      </w:r>
      <w:proofErr w:type="gramEnd"/>
      <w:r w:rsidRPr="002F4C97">
        <w:rPr>
          <w:rStyle w:val="StyleUnderline"/>
          <w:bCs/>
        </w:rPr>
        <w:t xml:space="preserve"> the TRIPS agreement has </w:t>
      </w:r>
      <w:r w:rsidRPr="004D2A6C">
        <w:rPr>
          <w:rStyle w:val="StyleUnderline"/>
          <w:bCs/>
          <w:highlight w:val="yellow"/>
        </w:rPr>
        <w:t>caused commercial</w:t>
      </w:r>
      <w:r w:rsidRPr="002F4C97">
        <w:rPr>
          <w:rStyle w:val="StyleUnderline"/>
          <w:bCs/>
        </w:rPr>
        <w:t xml:space="preserve"> and industrial </w:t>
      </w:r>
      <w:r w:rsidRPr="004D2A6C">
        <w:rPr>
          <w:rStyle w:val="StyleUnderline"/>
          <w:bCs/>
          <w:highlight w:val="yellow"/>
        </w:rPr>
        <w:t>interests to control</w:t>
      </w:r>
      <w:r w:rsidRPr="002F4C97">
        <w:rPr>
          <w:rStyle w:val="StyleUnderline"/>
          <w:bCs/>
        </w:rPr>
        <w:t xml:space="preserve"> the resources of </w:t>
      </w:r>
      <w:r w:rsidRPr="004D2A6C">
        <w:rPr>
          <w:rStyle w:val="StyleUnderline"/>
          <w:bCs/>
          <w:highlight w:val="yellow"/>
        </w:rPr>
        <w:t>developing countries that are rich in biodiversity, leading to biological uniformity</w:t>
      </w:r>
      <w:r w:rsidRPr="002F4C97">
        <w:rPr>
          <w:rStyle w:val="StyleUnderline"/>
          <w:bCs/>
        </w:rPr>
        <w:t xml:space="preserve"> and in turn biodiversity loss </w:t>
      </w:r>
      <w:r w:rsidRPr="002F4C97">
        <w:rPr>
          <w:sz w:val="8"/>
        </w:rPr>
        <w:t xml:space="preserve">(explained below). Besides, </w:t>
      </w:r>
      <w:r w:rsidRPr="002F4C97">
        <w:rPr>
          <w:rStyle w:val="StyleUnderline"/>
          <w:bCs/>
        </w:rPr>
        <w:t>these private commercial interests are encroaching upon common indigenous and local community knowledge</w:t>
      </w:r>
      <w:r w:rsidRPr="002F4C97">
        <w:rPr>
          <w:sz w:val="8"/>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w:t>
      </w:r>
      <w:proofErr w:type="gramStart"/>
      <w:r w:rsidRPr="002F4C97">
        <w:rPr>
          <w:sz w:val="8"/>
        </w:rPr>
        <w:t>information, and</w:t>
      </w:r>
      <w:proofErr w:type="gramEnd"/>
      <w:r w:rsidRPr="002F4C97">
        <w:rPr>
          <w:sz w:val="8"/>
        </w:rPr>
        <w:t xml:space="preserve"> push its production for profits. </w:t>
      </w:r>
      <w:r w:rsidRPr="004D2A6C">
        <w:rPr>
          <w:rStyle w:val="StyleUnderline"/>
          <w:bCs/>
        </w:rPr>
        <w:t xml:space="preserve">Farmers will be faced with </w:t>
      </w:r>
      <w:r w:rsidRPr="004D2A6C">
        <w:rPr>
          <w:rStyle w:val="StyleUnderline"/>
          <w:bCs/>
          <w:highlight w:val="yellow"/>
        </w:rPr>
        <w:t>production restrictions</w:t>
      </w:r>
      <w:r w:rsidRPr="002F4C97">
        <w:rPr>
          <w:rStyle w:val="StyleUnderline"/>
          <w:bCs/>
        </w:rPr>
        <w:t xml:space="preserve">, while scientists will be faced with research restrictions. </w:t>
      </w:r>
      <w:r w:rsidRPr="002F4C97">
        <w:rPr>
          <w:sz w:val="8"/>
        </w:rPr>
        <w:t xml:space="preserve">All in all, the present IPR </w:t>
      </w:r>
      <w:r w:rsidRPr="004D2A6C">
        <w:rPr>
          <w:sz w:val="8"/>
        </w:rPr>
        <w:t xml:space="preserve">legislation not only </w:t>
      </w:r>
      <w:r w:rsidRPr="002244CC">
        <w:rPr>
          <w:rStyle w:val="StyleUnderline"/>
          <w:bCs/>
          <w:highlight w:val="yellow"/>
        </w:rPr>
        <w:t xml:space="preserve">discourages the growth of new </w:t>
      </w:r>
      <w:r w:rsidRPr="002244CC">
        <w:rPr>
          <w:rStyle w:val="StyleUnderline"/>
          <w:bCs/>
        </w:rPr>
        <w:t>and</w:t>
      </w:r>
      <w:r w:rsidRPr="004D2A6C">
        <w:rPr>
          <w:rStyle w:val="StyleUnderline"/>
          <w:bCs/>
        </w:rPr>
        <w:t xml:space="preserve"> different </w:t>
      </w:r>
      <w:r w:rsidRPr="002244CC">
        <w:rPr>
          <w:rStyle w:val="StyleUnderline"/>
          <w:bCs/>
          <w:highlight w:val="yellow"/>
        </w:rPr>
        <w:t>plant varieties</w:t>
      </w:r>
      <w:r w:rsidRPr="002F4C97">
        <w:rPr>
          <w:rStyle w:val="StyleUnderline"/>
          <w:bCs/>
        </w:rPr>
        <w:t xml:space="preserve">, but it </w:t>
      </w:r>
      <w:r w:rsidRPr="004D2A6C">
        <w:rPr>
          <w:rStyle w:val="StyleUnderline"/>
          <w:bCs/>
        </w:rPr>
        <w:t xml:space="preserve">also </w:t>
      </w:r>
      <w:r w:rsidRPr="004D2A6C">
        <w:rPr>
          <w:rStyle w:val="StyleUnderline"/>
          <w:bCs/>
          <w:highlight w:val="yellow"/>
        </w:rPr>
        <w:t xml:space="preserve">restricts </w:t>
      </w:r>
      <w:r w:rsidRPr="004D2A6C">
        <w:rPr>
          <w:rStyle w:val="StyleUnderline"/>
          <w:bCs/>
        </w:rPr>
        <w:t xml:space="preserve">researchers from </w:t>
      </w:r>
      <w:r w:rsidRPr="004D2A6C">
        <w:rPr>
          <w:rStyle w:val="StyleUnderline"/>
          <w:bCs/>
          <w:highlight w:val="yellow"/>
        </w:rPr>
        <w:t>freely using</w:t>
      </w:r>
      <w:r w:rsidRPr="002F4C97">
        <w:rPr>
          <w:rStyle w:val="StyleUnderline"/>
          <w:bCs/>
        </w:rPr>
        <w:t xml:space="preserve"> the </w:t>
      </w:r>
      <w:r w:rsidRPr="004D2A6C">
        <w:rPr>
          <w:rStyle w:val="StyleUnderline"/>
          <w:bCs/>
          <w:highlight w:val="yellow"/>
        </w:rPr>
        <w:t xml:space="preserve">genetic information for research into diseases </w:t>
      </w:r>
      <w:r w:rsidRPr="002244CC">
        <w:rPr>
          <w:rStyle w:val="StyleUnderline"/>
          <w:bCs/>
        </w:rPr>
        <w:t>or for making new and more effective plant varieties.</w:t>
      </w:r>
      <w:r w:rsidRPr="002244CC">
        <w:rPr>
          <w:sz w:val="8"/>
        </w:rPr>
        <w:t xml:space="preserve"> Hence, </w:t>
      </w:r>
      <w:r w:rsidRPr="002244CC">
        <w:rPr>
          <w:rStyle w:val="StyleUnderline"/>
          <w:bCs/>
        </w:rPr>
        <w:t>this</w:t>
      </w:r>
      <w:r w:rsidRPr="002244CC">
        <w:rPr>
          <w:sz w:val="8"/>
        </w:rPr>
        <w:t xml:space="preserve"> reduces the availability of biodiversity and </w:t>
      </w:r>
      <w:r w:rsidRPr="002244CC">
        <w:rPr>
          <w:rStyle w:val="StyleUnderline"/>
          <w:bCs/>
        </w:rPr>
        <w:t>leads to the homogenizati</w:t>
      </w:r>
      <w:r w:rsidRPr="00D64225">
        <w:rPr>
          <w:rStyle w:val="StyleUnderline"/>
          <w:bCs/>
        </w:rPr>
        <w:t>on of agricultural production and plant use systems.</w:t>
      </w:r>
      <w:r w:rsidRPr="00D64225">
        <w:rPr>
          <w:sz w:val="8"/>
        </w:rPr>
        <w:t xml:space="preserve"> For example, Monsanto, an </w:t>
      </w:r>
      <w:proofErr w:type="gramStart"/>
      <w:r w:rsidRPr="00D64225">
        <w:rPr>
          <w:sz w:val="8"/>
        </w:rPr>
        <w:t>agrochemical</w:t>
      </w:r>
      <w:proofErr w:type="gramEnd"/>
      <w:r w:rsidRPr="00D64225">
        <w:rPr>
          <w:sz w:val="8"/>
        </w:rPr>
        <w:t xml:space="preserve"> and </w:t>
      </w:r>
      <w:r w:rsidRPr="00023CE3">
        <w:rPr>
          <w:sz w:val="8"/>
        </w:rPr>
        <w:t xml:space="preserve">agricultural biotechnology corporation that is facing a surge of lawsuits, is also accused of biological uniformity. It owns such a large portion of the world's cotton seed supply that cotton farmers are not given access to non-GM cotton seeds. </w:t>
      </w:r>
      <w:r w:rsidRPr="00023CE3">
        <w:rPr>
          <w:rStyle w:val="StyleUnderline"/>
          <w:bCs/>
        </w:rPr>
        <w:t>These farmers are also not allowed to save, reuse, or even study the seeds due to biotech IPR laws, greatly hindering natural</w:t>
      </w:r>
      <w:r w:rsidRPr="00D64225">
        <w:rPr>
          <w:rStyle w:val="StyleUnderline"/>
          <w:bCs/>
        </w:rPr>
        <w:t xml:space="preserve"> diversity.</w:t>
      </w:r>
    </w:p>
    <w:p w14:paraId="703E7926" w14:textId="77777777" w:rsidR="00B349AE" w:rsidRDefault="00B349AE" w:rsidP="00B349AE">
      <w:pPr>
        <w:pStyle w:val="Heading4"/>
        <w:rPr>
          <w:rFonts w:cs="Calibri"/>
        </w:rPr>
      </w:pPr>
      <w:r>
        <w:rPr>
          <w:rFonts w:cs="Calibri"/>
        </w:rPr>
        <w:t xml:space="preserve">This causes </w:t>
      </w:r>
      <w:r w:rsidRPr="004635ED">
        <w:rPr>
          <w:rFonts w:cs="Calibri"/>
        </w:rPr>
        <w:t>Extinction.</w:t>
      </w:r>
    </w:p>
    <w:p w14:paraId="27BA909B" w14:textId="77777777" w:rsidR="00B349AE" w:rsidRPr="004635ED" w:rsidRDefault="00B349AE" w:rsidP="00B349AE">
      <w:pPr>
        <w:rPr>
          <w:sz w:val="16"/>
        </w:rPr>
      </w:pPr>
      <w:proofErr w:type="spellStart"/>
      <w:r w:rsidRPr="004635ED">
        <w:rPr>
          <w:rStyle w:val="Style13ptBold"/>
        </w:rPr>
        <w:t>Schelske</w:t>
      </w:r>
      <w:proofErr w:type="spellEnd"/>
      <w:r w:rsidRPr="004635ED">
        <w:rPr>
          <w:rStyle w:val="Style13ptBold"/>
        </w:rPr>
        <w:t xml:space="preserve"> 20</w:t>
      </w:r>
      <w:r w:rsidRPr="004635ED">
        <w:t xml:space="preserve"> </w:t>
      </w:r>
      <w:r w:rsidRPr="004635ED">
        <w:rPr>
          <w:sz w:val="16"/>
        </w:rPr>
        <w:t>Why managing biodiversity risk is critical for the global economy By </w:t>
      </w:r>
      <w:hyperlink r:id="rId7" w:tooltip="Read more about: Oliver Schelske" w:history="1">
        <w:r w:rsidRPr="004635ED">
          <w:rPr>
            <w:rStyle w:val="Hyperlink"/>
            <w:sz w:val="16"/>
          </w:rPr>
          <w:t>Oliver Schelske</w:t>
        </w:r>
      </w:hyperlink>
      <w:r w:rsidRPr="004635ED">
        <w:rPr>
          <w:sz w:val="16"/>
        </w:rPr>
        <w:t>, Natural Assets &amp; ESG Research Lead, Swiss Re Institute &amp; </w:t>
      </w:r>
      <w:hyperlink r:id="rId8" w:tooltip="Read more about: Bernd Wilke" w:history="1">
        <w:r w:rsidRPr="004635ED">
          <w:rPr>
            <w:rStyle w:val="Hyperlink"/>
            <w:sz w:val="16"/>
          </w:rPr>
          <w:t>Bernd Wilke</w:t>
        </w:r>
      </w:hyperlink>
      <w:r w:rsidRPr="004635ED">
        <w:rPr>
          <w:sz w:val="16"/>
        </w:rPr>
        <w:t xml:space="preserve">, Senior Risk Manager, Group Risk Management Published on:23 Sep 2020 </w:t>
      </w:r>
      <w:hyperlink r:id="rId9" w:history="1">
        <w:r w:rsidRPr="004635ED">
          <w:rPr>
            <w:rStyle w:val="Hyperlink"/>
            <w:sz w:val="16"/>
          </w:rPr>
          <w:t>https://www.swissre.com/risk-knowledge/mitigating-climate-risk/managing-biodiversity-risk-is-critical-for-global-economy.html</w:t>
        </w:r>
      </w:hyperlink>
      <w:r>
        <w:rPr>
          <w:rStyle w:val="Hyperlink"/>
          <w:sz w:val="16"/>
        </w:rPr>
        <w:t xml:space="preserve"> </w:t>
      </w:r>
    </w:p>
    <w:p w14:paraId="3B4A5011" w14:textId="77777777" w:rsidR="00B349AE" w:rsidRPr="007136AE" w:rsidRDefault="00B349AE" w:rsidP="00B349AE">
      <w:pPr>
        <w:rPr>
          <w:sz w:val="10"/>
        </w:rPr>
      </w:pPr>
      <w:r w:rsidRPr="000722F2">
        <w:rPr>
          <w:rStyle w:val="StyleUnderline"/>
        </w:rPr>
        <w:t>Biodiversity and ecosystem services underpin our daily lives and many of our products and services. From the water we drink to the food we grow and the resources we use in manufacturing, we would be 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10"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635ED">
        <w:rPr>
          <w:rStyle w:val="StyleUnderline"/>
          <w:highlight w:val="yellow"/>
        </w:rPr>
        <w:t>when we</w:t>
      </w:r>
      <w:r w:rsidRPr="004635ED">
        <w:rPr>
          <w:rStyle w:val="StyleUnderline"/>
        </w:rPr>
        <w:t xml:space="preserve"> destroy and </w:t>
      </w:r>
      <w:r w:rsidRPr="004635ED">
        <w:rPr>
          <w:rStyle w:val="StyleUnderline"/>
          <w:highlight w:val="yellow"/>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w:t>
      </w:r>
      <w:proofErr w:type="gramStart"/>
      <w:r w:rsidRPr="007136AE">
        <w:rPr>
          <w:sz w:val="10"/>
        </w:rPr>
        <w:t>damage, and</w:t>
      </w:r>
      <w:proofErr w:type="gramEnd"/>
      <w:r w:rsidRPr="007136AE">
        <w:rPr>
          <w:sz w:val="10"/>
        </w:rPr>
        <w:t xml:space="preserve"> making informed decisions that </w:t>
      </w:r>
      <w:proofErr w:type="spellStart"/>
      <w:r w:rsidRPr="007136AE">
        <w:rPr>
          <w:sz w:val="10"/>
        </w:rPr>
        <w:t>prioritise</w:t>
      </w:r>
      <w:proofErr w:type="spellEnd"/>
      <w:r w:rsidRPr="007136AE">
        <w:rPr>
          <w:sz w:val="10"/>
        </w:rPr>
        <w:t xml:space="preserve"> a more sustainable future. This is why the Swiss Re Institute has created the </w:t>
      </w:r>
      <w:hyperlink r:id="rId11"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w:t>
      </w:r>
      <w:proofErr w:type="spellStart"/>
      <w:r w:rsidRPr="007136AE">
        <w:rPr>
          <w:sz w:val="10"/>
        </w:rPr>
        <w:t>kilometre</w:t>
      </w:r>
      <w:proofErr w:type="spellEnd"/>
      <w:r w:rsidRPr="007136AE">
        <w:rPr>
          <w:sz w:val="10"/>
        </w:rPr>
        <w:t>-by-</w:t>
      </w:r>
      <w:proofErr w:type="spellStart"/>
      <w:r w:rsidRPr="007136AE">
        <w:rPr>
          <w:sz w:val="10"/>
        </w:rPr>
        <w:t>kilometre</w:t>
      </w:r>
      <w:proofErr w:type="spellEnd"/>
      <w:r w:rsidRPr="007136AE">
        <w:rPr>
          <w:sz w:val="10"/>
        </w:rPr>
        <w:t xml:space="preserve"> view of the state of biodiversity-related ecosystem services. We can use this information to become more risk-</w:t>
      </w:r>
      <w:proofErr w:type="gramStart"/>
      <w:r w:rsidRPr="007136AE">
        <w:rPr>
          <w:sz w:val="10"/>
        </w:rPr>
        <w:t>aware, and</w:t>
      </w:r>
      <w:proofErr w:type="gramEnd"/>
      <w:r w:rsidRPr="007136AE">
        <w:rPr>
          <w:sz w:val="10"/>
        </w:rPr>
        <w:t xml:space="preserve"> inform sustainable future development. And this wealth of data for the first time gives insurers the possibility to adapt their future risk pricing, </w:t>
      </w:r>
      <w:proofErr w:type="gramStart"/>
      <w:r w:rsidRPr="007136AE">
        <w:rPr>
          <w:sz w:val="10"/>
        </w:rPr>
        <w:t>selection</w:t>
      </w:r>
      <w:proofErr w:type="gramEnd"/>
      <w:r w:rsidRPr="007136AE">
        <w:rPr>
          <w:sz w:val="10"/>
        </w:rPr>
        <w:t xml:space="preserve"> and products to reflect the evolving risks caused by the declining health of biodiversity and ecosystems. The insurance industry has begun to </w:t>
      </w:r>
      <w:proofErr w:type="spellStart"/>
      <w:r w:rsidRPr="007136AE">
        <w:rPr>
          <w:sz w:val="10"/>
        </w:rPr>
        <w:t>realise</w:t>
      </w:r>
      <w:proofErr w:type="spellEnd"/>
      <w:r w:rsidRPr="007136AE">
        <w:rPr>
          <w:sz w:val="10"/>
        </w:rPr>
        <w:t xml:space="preserve"> the impact of climate change and other environmental decline on risk profiles. </w:t>
      </w:r>
      <w:r w:rsidRPr="004635ED">
        <w:rPr>
          <w:rStyle w:val="StyleUnderline"/>
        </w:rPr>
        <w:t xml:space="preserve">And it has become apparent that the risks are both physical – for example, the increasing size and </w:t>
      </w:r>
      <w:proofErr w:type="gramStart"/>
      <w:r w:rsidRPr="004635ED">
        <w:rPr>
          <w:rStyle w:val="StyleUnderline"/>
        </w:rPr>
        <w:t>amount</w:t>
      </w:r>
      <w:proofErr w:type="gramEnd"/>
      <w:r w:rsidRPr="004635ED">
        <w:rPr>
          <w:rStyle w:val="StyleUnderline"/>
        </w:rPr>
        <w:t xml:space="preserve"> of pay-outs following hurricanes and tropical storms – as well as reputational.</w:t>
      </w:r>
      <w:r w:rsidRPr="007136AE">
        <w:rPr>
          <w:sz w:val="10"/>
        </w:rPr>
        <w:t xml:space="preserve"> There is now a recognition that coal, </w:t>
      </w:r>
      <w:proofErr w:type="gramStart"/>
      <w:r w:rsidRPr="007136AE">
        <w:rPr>
          <w:sz w:val="10"/>
        </w:rPr>
        <w:t>oil</w:t>
      </w:r>
      <w:proofErr w:type="gramEnd"/>
      <w:r w:rsidRPr="007136AE">
        <w:rPr>
          <w:sz w:val="10"/>
        </w:rPr>
        <w:t xml:space="preserve">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w:t>
      </w:r>
      <w:proofErr w:type="spellStart"/>
      <w:r w:rsidRPr="007136AE">
        <w:rPr>
          <w:sz w:val="10"/>
        </w:rPr>
        <w:t>Schelske</w:t>
      </w:r>
      <w:proofErr w:type="spellEnd"/>
      <w:r w:rsidRPr="007136AE">
        <w:rPr>
          <w:sz w:val="10"/>
        </w:rPr>
        <w:t>,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635ED">
        <w:rPr>
          <w:rStyle w:val="StyleUnderline"/>
          <w:highlight w:val="yellow"/>
        </w:rPr>
        <w:t>the health of forests and</w:t>
      </w:r>
      <w:r w:rsidRPr="004635ED">
        <w:rPr>
          <w:rStyle w:val="StyleUnderline"/>
        </w:rPr>
        <w:t xml:space="preserve"> other ecosystems and the </w:t>
      </w:r>
      <w:r w:rsidRPr="004635ED">
        <w:rPr>
          <w:rStyle w:val="StyleUnderline"/>
          <w:highlight w:val="yellow"/>
        </w:rPr>
        <w:t>plants</w:t>
      </w:r>
      <w:r w:rsidRPr="004635ED">
        <w:rPr>
          <w:rStyle w:val="StyleUnderline"/>
        </w:rPr>
        <w:t xml:space="preserve"> and wildlife within them. It </w:t>
      </w:r>
      <w:r w:rsidRPr="004635ED">
        <w:rPr>
          <w:rStyle w:val="StyleUnderline"/>
          <w:highlight w:val="yellow"/>
        </w:rPr>
        <w:t xml:space="preserve">impacts processes like water purification, </w:t>
      </w:r>
      <w:proofErr w:type="gramStart"/>
      <w:r w:rsidRPr="004635ED">
        <w:rPr>
          <w:rStyle w:val="StyleUnderline"/>
          <w:highlight w:val="yellow"/>
        </w:rPr>
        <w:t>pollination</w:t>
      </w:r>
      <w:proofErr w:type="gramEnd"/>
      <w:r w:rsidRPr="004635ED">
        <w:rPr>
          <w:rStyle w:val="StyleUnderline"/>
          <w:highlight w:val="yellow"/>
        </w:rPr>
        <w:t xml:space="preserve"> and soil </w:t>
      </w:r>
      <w:r w:rsidRPr="000722F2">
        <w:rPr>
          <w:rStyle w:val="StyleUnderline"/>
          <w:highlight w:val="yellow"/>
        </w:rPr>
        <w:t xml:space="preserve">formation. This </w:t>
      </w:r>
      <w:r w:rsidRPr="004635ED">
        <w:rPr>
          <w:rStyle w:val="StyleUnderline"/>
          <w:highlight w:val="yellow"/>
        </w:rPr>
        <w:t>affects food security, fresh water</w:t>
      </w:r>
      <w:r w:rsidRPr="004635ED">
        <w:rPr>
          <w:rStyle w:val="StyleUnderline"/>
        </w:rPr>
        <w:t xml:space="preserve">, </w:t>
      </w:r>
      <w:proofErr w:type="gramStart"/>
      <w:r w:rsidRPr="004635ED">
        <w:rPr>
          <w:rStyle w:val="StyleUnderline"/>
        </w:rPr>
        <w:t>and also</w:t>
      </w:r>
      <w:proofErr w:type="gramEnd"/>
      <w:r w:rsidRPr="004635ED">
        <w:rPr>
          <w:rStyle w:val="StyleUnderline"/>
        </w:rPr>
        <w:t xml:space="preserve"> has cultural, religious, educational and aesthetic importance.”</w:t>
      </w:r>
      <w:r w:rsidRPr="007136AE">
        <w:rPr>
          <w:sz w:val="10"/>
        </w:rPr>
        <w:t xml:space="preserve"> The index paints a grim picture. There are 39 of 195 countries with fragile ecosystems on more than 30% of their land. Among them are Malta, Israel, Cyprus, </w:t>
      </w:r>
      <w:proofErr w:type="gramStart"/>
      <w:r w:rsidRPr="007136AE">
        <w:rPr>
          <w:sz w:val="10"/>
        </w:rPr>
        <w:t>Bahrain</w:t>
      </w:r>
      <w:proofErr w:type="gramEnd"/>
      <w:r w:rsidRPr="007136AE">
        <w:rPr>
          <w:sz w:val="10"/>
        </w:rPr>
        <w:t xml:space="preserve"> and Kazakhstan. The risks presented by this weakening of the natural world vary country by country. And within countries too. Some economies are more dependent on ecosystem services than others – countries with high dependency on agriculture, </w:t>
      </w:r>
      <w:proofErr w:type="gramStart"/>
      <w:r w:rsidRPr="007136AE">
        <w:rPr>
          <w:sz w:val="10"/>
        </w:rPr>
        <w:t>forestry</w:t>
      </w:r>
      <w:proofErr w:type="gramEnd"/>
      <w:r w:rsidRPr="007136AE">
        <w:rPr>
          <w:sz w:val="10"/>
        </w:rPr>
        <w:t xml:space="preserve"> and fishing, for example, may be more at risk from a decline in the natural world. These include countries with huge and growing populations like Kenya, Vietnam, Pakistan, </w:t>
      </w:r>
      <w:proofErr w:type="gramStart"/>
      <w:r w:rsidRPr="007136AE">
        <w:rPr>
          <w:sz w:val="10"/>
        </w:rPr>
        <w:t>Indonesia</w:t>
      </w:r>
      <w:proofErr w:type="gramEnd"/>
      <w:r w:rsidRPr="007136AE">
        <w:rPr>
          <w:sz w:val="10"/>
        </w:rPr>
        <w:t xml:space="preserve">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w:t>
      </w:r>
      <w:proofErr w:type="spellStart"/>
      <w:r w:rsidRPr="007136AE">
        <w:rPr>
          <w:sz w:val="10"/>
        </w:rPr>
        <w:t>kilometre</w:t>
      </w:r>
      <w:proofErr w:type="spellEnd"/>
      <w:r w:rsidRPr="007136AE">
        <w:rPr>
          <w:sz w:val="10"/>
        </w:rPr>
        <w:t xml:space="preserv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635ED">
        <w:rPr>
          <w:rStyle w:val="StyleUnderline"/>
          <w:highlight w:val="yellow"/>
        </w:rPr>
        <w:t>Biodiversity</w:t>
      </w:r>
      <w:r w:rsidRPr="004635ED">
        <w:rPr>
          <w:rStyle w:val="StyleUnderline"/>
        </w:rPr>
        <w:t xml:space="preserve"> and ecosystem </w:t>
      </w:r>
      <w:r w:rsidRPr="004635ED">
        <w:rPr>
          <w:rStyle w:val="StyleUnderline"/>
          <w:highlight w:val="yellow"/>
        </w:rPr>
        <w:t xml:space="preserve">strength </w:t>
      </w:r>
      <w:r w:rsidRPr="000722F2">
        <w:rPr>
          <w:rStyle w:val="StyleUnderline"/>
        </w:rPr>
        <w:t xml:space="preserve">are </w:t>
      </w:r>
      <w:r w:rsidRPr="004635ED">
        <w:rPr>
          <w:rStyle w:val="StyleUnderline"/>
          <w:highlight w:val="yellow"/>
        </w:rPr>
        <w:t xml:space="preserve">particularly poignant </w:t>
      </w:r>
      <w:proofErr w:type="gramStart"/>
      <w:r w:rsidRPr="004635ED">
        <w:rPr>
          <w:rStyle w:val="StyleUnderline"/>
          <w:highlight w:val="yellow"/>
        </w:rPr>
        <w:t>in the midst of</w:t>
      </w:r>
      <w:proofErr w:type="gramEnd"/>
      <w:r w:rsidRPr="004635ED">
        <w:rPr>
          <w:rStyle w:val="StyleUnderline"/>
          <w:highlight w:val="yellow"/>
        </w:rPr>
        <w:t xml:space="preserve"> the</w:t>
      </w:r>
      <w:r w:rsidRPr="004635ED">
        <w:rPr>
          <w:rStyle w:val="StyleUnderline"/>
        </w:rPr>
        <w:t xml:space="preserve"> COVID-19 </w:t>
      </w:r>
      <w:r w:rsidRPr="004635ED">
        <w:rPr>
          <w:rStyle w:val="StyleUnderline"/>
          <w:highlight w:val="yellow"/>
        </w:rPr>
        <w:t>pandemic</w:t>
      </w:r>
      <w:r w:rsidRPr="007136AE">
        <w:rPr>
          <w:sz w:val="10"/>
        </w:rPr>
        <w:t xml:space="preserve">. In fact, coronavirus could be a sentinel. All over the world, humans and animals are coming into closer contact than ever before. One of the largest potential reservoirs of future zoonotic diseases is in the rainforests of our world. And with deforestation we are making swift inroads into habitats. New roads are bringing greater connectivity to areas previously cut off. In the past, if a new disease was encountered somewhere remote it might have been days before an infected person reached the next tribe. </w:t>
      </w:r>
      <w:r w:rsidRPr="004635ED">
        <w:rPr>
          <w:rStyle w:val="StyleUnderline"/>
          <w:highlight w:val="yellow"/>
        </w:rPr>
        <w:t>Human expansion into wildlife</w:t>
      </w:r>
      <w:r w:rsidRPr="004635ED">
        <w:rPr>
          <w:rStyle w:val="StyleUnderline"/>
        </w:rPr>
        <w:t xml:space="preserve"> areas, </w:t>
      </w:r>
      <w:r w:rsidRPr="004635ED">
        <w:rPr>
          <w:rStyle w:val="StyleUnderline"/>
          <w:highlight w:val="yellow"/>
        </w:rPr>
        <w:t xml:space="preserve">soaring </w:t>
      </w:r>
      <w:proofErr w:type="spellStart"/>
      <w:r w:rsidRPr="004635ED">
        <w:rPr>
          <w:rStyle w:val="StyleUnderline"/>
          <w:highlight w:val="yellow"/>
        </w:rPr>
        <w:t>globalisation</w:t>
      </w:r>
      <w:proofErr w:type="spellEnd"/>
      <w:r w:rsidRPr="004635ED">
        <w:rPr>
          <w:rStyle w:val="StyleUnderline"/>
          <w:highlight w:val="yellow"/>
        </w:rPr>
        <w:t xml:space="preserve"> and </w:t>
      </w:r>
      <w:proofErr w:type="spellStart"/>
      <w:r w:rsidRPr="004635ED">
        <w:rPr>
          <w:rStyle w:val="StyleUnderline"/>
          <w:highlight w:val="yellow"/>
        </w:rPr>
        <w:t>urbanisation</w:t>
      </w:r>
      <w:proofErr w:type="spellEnd"/>
      <w:r w:rsidRPr="004635ED">
        <w:rPr>
          <w:rStyle w:val="StyleUnderline"/>
          <w:highlight w:val="yellow"/>
        </w:rPr>
        <w:t>, and risky nutrition</w:t>
      </w:r>
      <w:r w:rsidRPr="004635ED">
        <w:rPr>
          <w:rStyle w:val="StyleUnderline"/>
        </w:rPr>
        <w:t xml:space="preserve"> patterns altogether </w:t>
      </w:r>
      <w:r w:rsidRPr="004635ED">
        <w:rPr>
          <w:rStyle w:val="StyleUnderline"/>
          <w:highlight w:val="yellow"/>
        </w:rPr>
        <w:t>have led to high-speed routes for future pandemics</w:t>
      </w:r>
      <w:r w:rsidRPr="004635ED">
        <w:rPr>
          <w:rStyle w:val="StyleUnderline"/>
        </w:rPr>
        <w:t xml:space="preserve"> directly into our major cities. Conversely, </w:t>
      </w:r>
      <w:r w:rsidRPr="004635ED">
        <w:rPr>
          <w:rStyle w:val="StyleUnderline"/>
          <w:highlight w:val="yellow"/>
        </w:rPr>
        <w:t xml:space="preserve">making smart use of nature </w:t>
      </w:r>
      <w:r w:rsidRPr="002244CC">
        <w:rPr>
          <w:rStyle w:val="StyleUnderline"/>
        </w:rPr>
        <w:t xml:space="preserve">could help </w:t>
      </w:r>
      <w:r w:rsidRPr="004635ED">
        <w:rPr>
          <w:rStyle w:val="StyleUnderline"/>
          <w:highlight w:val="yellow"/>
        </w:rPr>
        <w:t>increase our resilience</w:t>
      </w:r>
      <w:r w:rsidRPr="004635ED">
        <w:rPr>
          <w:rStyle w:val="StyleUnderline"/>
        </w:rPr>
        <w:t xml:space="preserve"> during future epidemic or pandemics.</w:t>
      </w:r>
      <w:r w:rsidRPr="007136AE">
        <w:rPr>
          <w:sz w:val="10"/>
        </w:rPr>
        <w:t xml:space="preserve"> </w:t>
      </w:r>
      <w:proofErr w:type="spellStart"/>
      <w:r w:rsidRPr="007136AE">
        <w:rPr>
          <w:sz w:val="10"/>
        </w:rPr>
        <w:t>Schelske</w:t>
      </w:r>
      <w:proofErr w:type="spellEnd"/>
      <w:r w:rsidRPr="007136AE">
        <w:rPr>
          <w:sz w:val="10"/>
        </w:rPr>
        <w:t xml:space="preserve"> notes, "</w:t>
      </w:r>
      <w:r w:rsidRPr="000722F2">
        <w:rPr>
          <w:rStyle w:val="StyleUnderline"/>
        </w:rPr>
        <w:t>Sustainable exploration of nature can help us detect new medicine for current or future diseases.</w:t>
      </w:r>
      <w:r w:rsidRPr="000722F2">
        <w:rPr>
          <w:sz w:val="10"/>
        </w:rPr>
        <w:t xml:space="preserve"> We have also seen that proximity and access to green areas in urban </w:t>
      </w:r>
      <w:proofErr w:type="spellStart"/>
      <w:r w:rsidRPr="000722F2">
        <w:rPr>
          <w:sz w:val="10"/>
        </w:rPr>
        <w:t>neighbourhoods</w:t>
      </w:r>
      <w:proofErr w:type="spellEnd"/>
      <w:r w:rsidRPr="000722F2">
        <w:rPr>
          <w:sz w:val="10"/>
        </w:rPr>
        <w:t xml:space="preserve"> has proven extremely important</w:t>
      </w:r>
      <w:r w:rsidRPr="00581D62">
        <w:rPr>
          <w:sz w:val="10"/>
        </w:rPr>
        <w:t xml:space="preserve"> for mental health during the current pandemic." Like nothing else, the COVID-19 pandemic has created a sense of urgency around maintaining the healthy balance between humans and nature. As we all become increasingly aware of environmental changes, we will have a better foundation of understanding the costs of disrupting this delicate balance and putting a price on this in the future. Acting on this information is key</w:t>
      </w:r>
      <w:r w:rsidRPr="007136AE">
        <w:rPr>
          <w:sz w:val="10"/>
        </w:rPr>
        <w:t xml:space="preserve"> to building a more sustainable and resilient future that benefits everyone.</w:t>
      </w:r>
    </w:p>
    <w:p w14:paraId="2CEE7A23" w14:textId="77777777" w:rsidR="00B349AE" w:rsidRPr="00733F33" w:rsidRDefault="00B349AE" w:rsidP="00B349AE"/>
    <w:p w14:paraId="6AF79F1E" w14:textId="77777777" w:rsidR="00A95652" w:rsidRPr="00B349AE" w:rsidRDefault="00A95652" w:rsidP="00B349AE"/>
    <w:sectPr w:rsidR="00A95652" w:rsidRPr="00B34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20404457488"/>
    <w:docVar w:name="VerbatimVersion" w:val="5.1"/>
  </w:docVars>
  <w:rsids>
    <w:rsidRoot w:val="003D69DF"/>
    <w:rsid w:val="000139A3"/>
    <w:rsid w:val="00022EE0"/>
    <w:rsid w:val="00056DB7"/>
    <w:rsid w:val="000D7249"/>
    <w:rsid w:val="00100833"/>
    <w:rsid w:val="00104529"/>
    <w:rsid w:val="00105942"/>
    <w:rsid w:val="00107396"/>
    <w:rsid w:val="00144A4C"/>
    <w:rsid w:val="00176AB0"/>
    <w:rsid w:val="00177B7D"/>
    <w:rsid w:val="0018322D"/>
    <w:rsid w:val="001B5776"/>
    <w:rsid w:val="001E527A"/>
    <w:rsid w:val="001F78CE"/>
    <w:rsid w:val="00251FC7"/>
    <w:rsid w:val="002756FF"/>
    <w:rsid w:val="002855A7"/>
    <w:rsid w:val="002B146A"/>
    <w:rsid w:val="002B5E17"/>
    <w:rsid w:val="00315690"/>
    <w:rsid w:val="00316B75"/>
    <w:rsid w:val="00325646"/>
    <w:rsid w:val="00330714"/>
    <w:rsid w:val="003460F2"/>
    <w:rsid w:val="0038158C"/>
    <w:rsid w:val="003902BA"/>
    <w:rsid w:val="003A09E2"/>
    <w:rsid w:val="003D69DF"/>
    <w:rsid w:val="003E0FB9"/>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82FA1"/>
    <w:rsid w:val="009D2EAD"/>
    <w:rsid w:val="009D54B2"/>
    <w:rsid w:val="009E1922"/>
    <w:rsid w:val="009E7A8B"/>
    <w:rsid w:val="009F7ED2"/>
    <w:rsid w:val="009F7F8C"/>
    <w:rsid w:val="00A93661"/>
    <w:rsid w:val="00A95652"/>
    <w:rsid w:val="00AC0AB8"/>
    <w:rsid w:val="00B33C6D"/>
    <w:rsid w:val="00B349AE"/>
    <w:rsid w:val="00B4508F"/>
    <w:rsid w:val="00B55AD5"/>
    <w:rsid w:val="00B8057C"/>
    <w:rsid w:val="00BD6238"/>
    <w:rsid w:val="00BF593B"/>
    <w:rsid w:val="00BF773A"/>
    <w:rsid w:val="00BF7E81"/>
    <w:rsid w:val="00C13773"/>
    <w:rsid w:val="00C17CC8"/>
    <w:rsid w:val="00C60CB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A9C5E"/>
  <w15:chartTrackingRefBased/>
  <w15:docId w15:val="{61074C62-D9FE-4D6E-9538-9B495E469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56FF"/>
    <w:rPr>
      <w:rFonts w:ascii="Calibri" w:hAnsi="Calibri" w:cs="Calibri"/>
    </w:rPr>
  </w:style>
  <w:style w:type="paragraph" w:styleId="Heading1">
    <w:name w:val="heading 1"/>
    <w:aliases w:val="Pocket"/>
    <w:basedOn w:val="Normal"/>
    <w:next w:val="Normal"/>
    <w:link w:val="Heading1Char"/>
    <w:qFormat/>
    <w:rsid w:val="002756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56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756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2756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56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6FF"/>
  </w:style>
  <w:style w:type="character" w:customStyle="1" w:styleId="Heading1Char">
    <w:name w:val="Heading 1 Char"/>
    <w:aliases w:val="Pocket Char"/>
    <w:basedOn w:val="DefaultParagraphFont"/>
    <w:link w:val="Heading1"/>
    <w:rsid w:val="002756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56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756F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2756FF"/>
    <w:rPr>
      <w:rFonts w:ascii="Calibri" w:eastAsiaTheme="majorEastAsia" w:hAnsi="Calibri" w:cstheme="majorBidi"/>
      <w:b/>
      <w:iCs/>
      <w:sz w:val="26"/>
    </w:rPr>
  </w:style>
  <w:style w:type="character" w:styleId="Emphasis">
    <w:name w:val="Emphasis"/>
    <w:basedOn w:val="DefaultParagraphFont"/>
    <w:uiPriority w:val="7"/>
    <w:qFormat/>
    <w:rsid w:val="002756F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56FF"/>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2756FF"/>
    <w:rPr>
      <w:b w:val="0"/>
      <w:sz w:val="26"/>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2756FF"/>
    <w:rPr>
      <w:color w:val="auto"/>
      <w:u w:val="none"/>
    </w:rPr>
  </w:style>
  <w:style w:type="character" w:styleId="FollowedHyperlink">
    <w:name w:val="FollowedHyperlink"/>
    <w:basedOn w:val="DefaultParagraphFont"/>
    <w:uiPriority w:val="99"/>
    <w:semiHidden/>
    <w:unhideWhenUsed/>
    <w:rsid w:val="002756FF"/>
    <w:rPr>
      <w:color w:val="auto"/>
      <w:u w:val="none"/>
    </w:rPr>
  </w:style>
  <w:style w:type="paragraph" w:customStyle="1" w:styleId="Normal1">
    <w:name w:val="Normal1"/>
    <w:rsid w:val="003D69DF"/>
    <w:pPr>
      <w:spacing w:after="0" w:line="276" w:lineRule="auto"/>
    </w:pPr>
    <w:rPr>
      <w:rFonts w:ascii="Arial" w:eastAsia="Arial" w:hAnsi="Arial" w:cs="Arial"/>
      <w:color w:val="000000"/>
      <w:szCs w:val="20"/>
    </w:rPr>
  </w:style>
  <w:style w:type="paragraph" w:customStyle="1" w:styleId="Analytic">
    <w:name w:val="Analytic"/>
    <w:basedOn w:val="Heading4"/>
    <w:link w:val="AnalyticChar"/>
    <w:qFormat/>
    <w:rsid w:val="00B349AE"/>
    <w:rPr>
      <w:bCs/>
      <w:iCs w:val="0"/>
      <w:color w:val="000000" w:themeColor="text1"/>
      <w:szCs w:val="26"/>
    </w:rPr>
  </w:style>
  <w:style w:type="character" w:customStyle="1" w:styleId="AnalyticChar">
    <w:name w:val="Analytic Char"/>
    <w:basedOn w:val="DefaultParagraphFont"/>
    <w:link w:val="Analytic"/>
    <w:rsid w:val="00B349AE"/>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42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issre.com/profile/Bernd_Wilke/ip_567f6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wissre.com/profile/Oliver_Schelske/ip_bdeb3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tp.oxfordphilsoc.org/Documents/StudentPrize/2015_H1b.pdf" TargetMode="External"/><Relationship Id="rId11" Type="http://schemas.openxmlformats.org/officeDocument/2006/relationships/hyperlink" Target="https://www.swissre.com/institute/research/topics-and-risk-dialogues/climate-and-natural-catastrophe-risk/expertise-publication-biodiversity-and-ecosystems-services.html" TargetMode="External"/><Relationship Id="rId5" Type="http://schemas.openxmlformats.org/officeDocument/2006/relationships/webSettings" Target="webSettings.xml"/><Relationship Id="rId10" Type="http://schemas.openxmlformats.org/officeDocument/2006/relationships/hyperlink" Target="https://www.un.org/pga/74/united-nations-summit-on-biodiversity/" TargetMode="External"/><Relationship Id="rId4" Type="http://schemas.openxmlformats.org/officeDocument/2006/relationships/settings" Target="settings.xml"/><Relationship Id="rId9" Type="http://schemas.openxmlformats.org/officeDocument/2006/relationships/hyperlink" Target="https://www.swissre.com/risk-knowledge/mitigating-climate-risk/managing-biodiversity-risk-is-critical-for-global-econom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8330</Words>
  <Characters>47485</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7</cp:revision>
  <dcterms:created xsi:type="dcterms:W3CDTF">2021-09-25T23:41:00Z</dcterms:created>
  <dcterms:modified xsi:type="dcterms:W3CDTF">2021-09-26T02:16:00Z</dcterms:modified>
</cp:coreProperties>
</file>