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2514D" w14:textId="7825DD19" w:rsidR="00914E81" w:rsidRDefault="00914E81" w:rsidP="00914E81">
      <w:pPr>
        <w:pStyle w:val="Heading3"/>
      </w:pPr>
      <w:r>
        <w:t>1</w:t>
      </w:r>
    </w:p>
    <w:p w14:paraId="24FEBF31" w14:textId="022C20C8" w:rsidR="00914E81" w:rsidRDefault="00914E81" w:rsidP="00914E81">
      <w:pPr>
        <w:pStyle w:val="Heading4"/>
      </w:pPr>
      <w:r>
        <w:t xml:space="preserve">Interpretation: The </w:t>
      </w:r>
      <w:proofErr w:type="spellStart"/>
      <w:r>
        <w:t>aff</w:t>
      </w:r>
      <w:proofErr w:type="spellEnd"/>
      <w:r>
        <w:t xml:space="preserve"> must reduce the total number of patents that exist </w:t>
      </w:r>
    </w:p>
    <w:p w14:paraId="5BF9874D" w14:textId="77777777" w:rsidR="00914E81" w:rsidRPr="00845E55" w:rsidRDefault="00914E81" w:rsidP="00914E81">
      <w:pPr>
        <w:pStyle w:val="Heading4"/>
      </w:pPr>
      <w:r>
        <w:t xml:space="preserve">Definitions: </w:t>
      </w:r>
    </w:p>
    <w:p w14:paraId="0EC88046" w14:textId="77777777" w:rsidR="00914E81" w:rsidRPr="00845E55" w:rsidRDefault="00914E81" w:rsidP="00914E81">
      <w:pPr>
        <w:pStyle w:val="Heading4"/>
      </w:pPr>
      <w:r>
        <w:t xml:space="preserve">[1] </w:t>
      </w:r>
      <w:r w:rsidRPr="00845E55">
        <w:t xml:space="preserve">Reduce means According to </w:t>
      </w:r>
    </w:p>
    <w:p w14:paraId="3CEDB51A" w14:textId="77777777" w:rsidR="00914E81" w:rsidRDefault="00914E81" w:rsidP="00914E81">
      <w:r w:rsidRPr="00260111">
        <w:rPr>
          <w:rStyle w:val="Style13ptBold"/>
        </w:rPr>
        <w:t>Merriam-Webster Dictionary, No Date</w:t>
      </w:r>
      <w:r>
        <w:t xml:space="preserve"> “Reduce” [</w:t>
      </w:r>
      <w:r w:rsidRPr="00260111">
        <w:t>https://www.merriam-webster.com/dictionary/reduce</w:t>
      </w:r>
      <w:r>
        <w:t>] Accessed 8/25/21 SAO</w:t>
      </w:r>
    </w:p>
    <w:p w14:paraId="06497EB7" w14:textId="77777777" w:rsidR="00914E81" w:rsidRDefault="00914E81" w:rsidP="00914E81">
      <w:pPr>
        <w:rPr>
          <w:sz w:val="16"/>
        </w:rPr>
      </w:pPr>
      <w:r w:rsidRPr="00845E55">
        <w:rPr>
          <w:sz w:val="16"/>
        </w:rPr>
        <w:t>Definition of reduce transitive verb 1a: to draw together or cause to converge : CONSOLIDATE reduce all the questions to one b(1</w:t>
      </w:r>
      <w:r w:rsidRPr="00B24879">
        <w:rPr>
          <w:rStyle w:val="StyleUnderline"/>
          <w:highlight w:val="yellow"/>
        </w:rPr>
        <w:t>): to diminish in size, amount, extent, or number</w:t>
      </w:r>
      <w:r w:rsidRPr="00845E55">
        <w:rPr>
          <w:sz w:val="16"/>
        </w:rPr>
        <w:t xml:space="preserve"> reduce taxes reduce the likelihood of war (2): to decrease the volume and concentrate the flavor of by boiling add the wine and reduce the sauce for two minutes c: to narrow down : RESTRICT the Indians were reduced to small reservations d: to make shorter : ABRIDGE 2archaic : to restore to righteousness : SAVE 3: to bring to a specified state or condition the impact of the movie reduced them to tears 4a: to force to capitulate b: FORCE, COMPEL 5a: to bring to a systematic form or character reduce natural events to laws b: to put down in written or printed form reduce an agreement to writing 6: to correct (a fracture) by bringing displaced or broken parts back into their normal positions 7a: to lower in grade or rank : DEMOTE b: to lower in condition or status : DOWNGRADE 8a: to diminish in strength or density b: to diminish in value 9a(1): to change the denominations or form of without changing the value (2): to construct a geometrical figure similar to but smaller than (a given figure) b: to transpose from one form into another : CONVERT c: to change (an expression) to an equivalent but more fundamental expression reduce a fraction 10: to break down (as by crushing or grinding) : PULVERIZE 11a: to bring to the metallic state by removal of nonmetallic elements reduce an ore by heat b: DEOXIDIZE c: to combine with or subject to the action of hydrogen d(1): to change (an element or ion) from a higher to a lower oxidation state (2): to add one or more electrons to (an atom or ion or molecule) 12: to change (a stressed vowel) to an unstressed vowel</w:t>
      </w:r>
    </w:p>
    <w:p w14:paraId="4C8EE4E8" w14:textId="77777777" w:rsidR="00914E81" w:rsidRDefault="00914E81" w:rsidP="00914E81">
      <w:pPr>
        <w:pStyle w:val="Heading4"/>
      </w:pPr>
      <w:r>
        <w:t>[2] Waivers are according to</w:t>
      </w:r>
    </w:p>
    <w:p w14:paraId="20F07B7D" w14:textId="77777777" w:rsidR="00914E81" w:rsidRDefault="00914E81" w:rsidP="00914E81">
      <w:r>
        <w:rPr>
          <w:rStyle w:val="Style13ptBold"/>
        </w:rPr>
        <w:t xml:space="preserve">Cambridge 21 - </w:t>
      </w:r>
      <w:r w:rsidRPr="00260111">
        <w:rPr>
          <w:rStyle w:val="Style13ptBold"/>
        </w:rPr>
        <w:t>Cambridge Business English Dictionary</w:t>
      </w:r>
      <w:r>
        <w:rPr>
          <w:rStyle w:val="Style13ptBold"/>
        </w:rPr>
        <w:t>, Updated August 18</w:t>
      </w:r>
      <w:r w:rsidRPr="00260111">
        <w:rPr>
          <w:rStyle w:val="Style13ptBold"/>
          <w:vertAlign w:val="superscript"/>
        </w:rPr>
        <w:t>th</w:t>
      </w:r>
      <w:r>
        <w:rPr>
          <w:rStyle w:val="Style13ptBold"/>
        </w:rPr>
        <w:t>, 2021</w:t>
      </w:r>
      <w:r>
        <w:t xml:space="preserve"> “Waiver” [https://dictionary.cambridge.org/us/dictionary/english/waiver] Accessed 8/25/21 SAO</w:t>
      </w:r>
    </w:p>
    <w:p w14:paraId="44BE30C5" w14:textId="77777777" w:rsidR="00914E81" w:rsidRPr="00260111" w:rsidRDefault="00914E81" w:rsidP="00914E81">
      <w:pPr>
        <w:rPr>
          <w:sz w:val="16"/>
        </w:rPr>
      </w:pPr>
      <w:r w:rsidRPr="00260111">
        <w:rPr>
          <w:sz w:val="16"/>
        </w:rPr>
        <w:t xml:space="preserve">Waiver Noun: </w:t>
      </w:r>
      <w:r w:rsidRPr="00B24879">
        <w:rPr>
          <w:rStyle w:val="StyleUnderline"/>
          <w:highlight w:val="yellow"/>
        </w:rPr>
        <w:t xml:space="preserve">an official decision that a rule, or agreement does not have to be obeyed, or that you will not ask for something that </w:t>
      </w:r>
      <w:r w:rsidRPr="00B24879">
        <w:rPr>
          <w:rStyle w:val="StyleUnderline"/>
          <w:bCs/>
          <w:highlight w:val="yellow"/>
        </w:rPr>
        <w:t>you have a right to:</w:t>
      </w:r>
      <w:r w:rsidRPr="00260111">
        <w:rPr>
          <w:sz w:val="16"/>
        </w:rPr>
        <w:t xml:space="preserve"> grant/obtain/sign a waiver Contributors signed a waiver giving up any rights to future profits. The company recovered $12 million of its start-up costs from a waiver of state income taxes.</w:t>
      </w:r>
    </w:p>
    <w:p w14:paraId="4F61BE8C" w14:textId="77777777" w:rsidR="00914E81" w:rsidRDefault="00914E81" w:rsidP="00914E81">
      <w:pPr>
        <w:pStyle w:val="Heading4"/>
      </w:pPr>
      <w:r>
        <w:t xml:space="preserve">Violation: Vaccine waivers do not eliminate the patents; they just allow people to produce and distribute the vaccine while companies still own the formula. </w:t>
      </w:r>
    </w:p>
    <w:p w14:paraId="73D7D78C" w14:textId="77777777" w:rsidR="00914E81" w:rsidRDefault="00914E81" w:rsidP="00914E81">
      <w:pPr>
        <w:pStyle w:val="Heading4"/>
      </w:pPr>
      <w:r>
        <w:t>Standards</w:t>
      </w:r>
    </w:p>
    <w:p w14:paraId="3A751C22" w14:textId="461EDF9A" w:rsidR="00914E81" w:rsidRDefault="00914E81" w:rsidP="00914E81">
      <w:pPr>
        <w:pStyle w:val="Heading4"/>
      </w:pPr>
      <w:r>
        <w:t xml:space="preserve">[1] Ground: </w:t>
      </w:r>
    </w:p>
    <w:p w14:paraId="39C50B02" w14:textId="2974F5E2" w:rsidR="00914E81" w:rsidRDefault="00914E81" w:rsidP="00914E81">
      <w:pPr>
        <w:pStyle w:val="Heading4"/>
      </w:pPr>
      <w:r>
        <w:t xml:space="preserve">[2] Shiftiness: </w:t>
      </w:r>
    </w:p>
    <w:p w14:paraId="57443094" w14:textId="070997E7" w:rsidR="00914E81" w:rsidRDefault="00914E81" w:rsidP="00914E81">
      <w:pPr>
        <w:pStyle w:val="Heading4"/>
      </w:pPr>
      <w:r>
        <w:t xml:space="preserve">[3] Limits: </w:t>
      </w:r>
    </w:p>
    <w:p w14:paraId="6E088A56" w14:textId="45EBEBF1" w:rsidR="00914E81" w:rsidRDefault="00914E81" w:rsidP="00914E81">
      <w:pPr>
        <w:pStyle w:val="Heading4"/>
      </w:pPr>
      <w:r>
        <w:t>Voters</w:t>
      </w:r>
      <w:r w:rsidR="004A0462">
        <w:t xml:space="preserve">- fair and </w:t>
      </w:r>
      <w:proofErr w:type="spellStart"/>
      <w:r w:rsidR="004A0462">
        <w:t>edu</w:t>
      </w:r>
      <w:proofErr w:type="spellEnd"/>
    </w:p>
    <w:p w14:paraId="58AFE6A6" w14:textId="77777777" w:rsidR="00914E81" w:rsidRDefault="00914E81" w:rsidP="00914E81">
      <w:pPr>
        <w:pStyle w:val="Heading4"/>
      </w:pPr>
      <w:r>
        <w:t xml:space="preserve">[1] Semantics first: </w:t>
      </w:r>
    </w:p>
    <w:p w14:paraId="7C0072B5" w14:textId="06C74B74" w:rsidR="00B24879" w:rsidRDefault="00914E81" w:rsidP="00B24879">
      <w:pPr>
        <w:pStyle w:val="Heading4"/>
      </w:pPr>
      <w:r>
        <w:t xml:space="preserve">[3] </w:t>
      </w:r>
      <w:r w:rsidR="00B24879">
        <w:t xml:space="preserve">CI – </w:t>
      </w:r>
    </w:p>
    <w:p w14:paraId="299AC7EE" w14:textId="77777777" w:rsidR="00B24879" w:rsidRPr="00633FF2" w:rsidRDefault="00B24879" w:rsidP="00B24879">
      <w:pPr>
        <w:pStyle w:val="Heading4"/>
      </w:pPr>
      <w:r>
        <w:t xml:space="preserve">No </w:t>
      </w:r>
      <w:proofErr w:type="spellStart"/>
      <w:r>
        <w:t>rvis</w:t>
      </w:r>
      <w:proofErr w:type="spellEnd"/>
    </w:p>
    <w:p w14:paraId="7950A455" w14:textId="25BD4D7D" w:rsidR="00914E81" w:rsidRDefault="00914E81" w:rsidP="00914E81"/>
    <w:p w14:paraId="6A526A95" w14:textId="24D492B3" w:rsidR="00914E81" w:rsidRDefault="00914E81" w:rsidP="00914E81">
      <w:pPr>
        <w:pStyle w:val="Heading2"/>
      </w:pPr>
      <w:r>
        <w:t>2</w:t>
      </w:r>
    </w:p>
    <w:p w14:paraId="2382C353" w14:textId="3CC47EF0" w:rsidR="00914E81" w:rsidRPr="003662D2" w:rsidRDefault="00914E81" w:rsidP="00914E81">
      <w:pPr>
        <w:pStyle w:val="Heading3"/>
        <w:jc w:val="left"/>
        <w:rPr>
          <w:rFonts w:asciiTheme="minorHAnsi" w:hAnsiTheme="minorHAnsi" w:cstheme="minorHAnsi"/>
        </w:rPr>
      </w:pPr>
    </w:p>
    <w:p w14:paraId="6A8C0BDC" w14:textId="77777777" w:rsidR="00914E81" w:rsidRPr="003662D2" w:rsidRDefault="00914E81" w:rsidP="00914E81">
      <w:pPr>
        <w:pStyle w:val="Heading4"/>
        <w:rPr>
          <w:rFonts w:asciiTheme="minorHAnsi" w:hAnsiTheme="minorHAnsi" w:cstheme="minorHAnsi"/>
        </w:rPr>
      </w:pPr>
      <w:r w:rsidRPr="003662D2">
        <w:rPr>
          <w:rFonts w:asciiTheme="minorHAnsi" w:hAnsiTheme="minorHAnsi" w:cstheme="minorHAnsi"/>
        </w:rPr>
        <w:t xml:space="preserve">Interpretation: The affirmative debater must defend reducing intellectual property protections for substances that treat diseases. To clarify, they may not defend substances that prevent diseases.  </w:t>
      </w:r>
    </w:p>
    <w:p w14:paraId="19AFE66B" w14:textId="77777777" w:rsidR="00914E81" w:rsidRPr="003662D2" w:rsidRDefault="00914E81" w:rsidP="00914E81">
      <w:pPr>
        <w:rPr>
          <w:rFonts w:asciiTheme="minorHAnsi" w:hAnsiTheme="minorHAnsi" w:cstheme="minorHAnsi"/>
        </w:rPr>
      </w:pPr>
    </w:p>
    <w:p w14:paraId="0C275524" w14:textId="77777777" w:rsidR="00914E81" w:rsidRPr="003662D2" w:rsidRDefault="00914E81" w:rsidP="00914E81">
      <w:pPr>
        <w:pStyle w:val="Heading4"/>
        <w:rPr>
          <w:rFonts w:asciiTheme="minorHAnsi" w:hAnsiTheme="minorHAnsi" w:cstheme="minorHAnsi"/>
        </w:rPr>
      </w:pPr>
      <w:r w:rsidRPr="003662D2">
        <w:rPr>
          <w:rFonts w:asciiTheme="minorHAnsi" w:hAnsiTheme="minorHAnsi" w:cstheme="minorHAnsi"/>
        </w:rPr>
        <w:t xml:space="preserve">Violation: They defend ______. </w:t>
      </w:r>
    </w:p>
    <w:p w14:paraId="5BF9F761" w14:textId="77777777" w:rsidR="00914E81" w:rsidRPr="003662D2" w:rsidRDefault="00914E81" w:rsidP="00914E81">
      <w:pPr>
        <w:rPr>
          <w:rFonts w:asciiTheme="minorHAnsi" w:hAnsiTheme="minorHAnsi" w:cstheme="minorHAnsi"/>
        </w:rPr>
      </w:pPr>
    </w:p>
    <w:p w14:paraId="1F943203" w14:textId="77777777" w:rsidR="00914E81" w:rsidRPr="003662D2" w:rsidRDefault="00914E81" w:rsidP="00914E81">
      <w:pPr>
        <w:pStyle w:val="Heading4"/>
        <w:rPr>
          <w:rFonts w:asciiTheme="minorHAnsi" w:hAnsiTheme="minorHAnsi" w:cstheme="minorHAnsi"/>
        </w:rPr>
      </w:pPr>
      <w:r w:rsidRPr="003662D2">
        <w:rPr>
          <w:rFonts w:asciiTheme="minorHAnsi" w:hAnsiTheme="minorHAnsi" w:cstheme="minorHAnsi"/>
        </w:rPr>
        <w:t xml:space="preserve">Medicines </w:t>
      </w:r>
      <w:r w:rsidRPr="003662D2">
        <w:rPr>
          <w:rFonts w:asciiTheme="minorHAnsi" w:hAnsiTheme="minorHAnsi" w:cstheme="minorHAnsi"/>
          <w:u w:val="single"/>
        </w:rPr>
        <w:t>treat</w:t>
      </w:r>
      <w:r w:rsidRPr="003662D2">
        <w:rPr>
          <w:rFonts w:asciiTheme="minorHAnsi" w:hAnsiTheme="minorHAnsi" w:cstheme="minorHAnsi"/>
        </w:rPr>
        <w:t xml:space="preserve"> diseases</w:t>
      </w:r>
    </w:p>
    <w:p w14:paraId="134F548A" w14:textId="77777777" w:rsidR="00914E81" w:rsidRPr="003662D2" w:rsidRDefault="00914E81" w:rsidP="00914E81">
      <w:pPr>
        <w:rPr>
          <w:rFonts w:asciiTheme="minorHAnsi" w:hAnsiTheme="minorHAnsi" w:cstheme="minorHAnsi"/>
        </w:rPr>
      </w:pPr>
      <w:r w:rsidRPr="003662D2">
        <w:rPr>
          <w:rStyle w:val="Style13ptBold"/>
          <w:rFonts w:asciiTheme="minorHAnsi" w:hAnsiTheme="minorHAnsi" w:cstheme="minorHAnsi"/>
        </w:rPr>
        <w:t xml:space="preserve">Webster </w:t>
      </w:r>
      <w:r w:rsidRPr="003662D2">
        <w:rPr>
          <w:rFonts w:asciiTheme="minorHAnsi" w:hAnsiTheme="minorHAnsi" w:cstheme="minorHAnsi"/>
        </w:rPr>
        <w:t xml:space="preserve">(Merriam Webster is America's leading and most-trusted provider of language information, accessed on 6-30-21, Merriam Webster, "Definition of MEDICINE,” https://www.merriam-webster.com/dictionary/medicine)// </w:t>
      </w:r>
      <w:proofErr w:type="spellStart"/>
      <w:r w:rsidRPr="003662D2">
        <w:rPr>
          <w:rFonts w:asciiTheme="minorHAnsi" w:hAnsiTheme="minorHAnsi" w:cstheme="minorHAnsi"/>
        </w:rPr>
        <w:t>ww</w:t>
      </w:r>
      <w:proofErr w:type="spellEnd"/>
      <w:r w:rsidRPr="003662D2">
        <w:rPr>
          <w:rFonts w:asciiTheme="minorHAnsi" w:hAnsiTheme="minorHAnsi" w:cstheme="minorHAnsi"/>
        </w:rPr>
        <w:t xml:space="preserve"> </w:t>
      </w:r>
      <w:proofErr w:type="spellStart"/>
      <w:r w:rsidRPr="003662D2">
        <w:rPr>
          <w:rFonts w:asciiTheme="minorHAnsi" w:hAnsiTheme="minorHAnsi" w:cstheme="minorHAnsi"/>
        </w:rPr>
        <w:t>pbj</w:t>
      </w:r>
      <w:proofErr w:type="spellEnd"/>
    </w:p>
    <w:p w14:paraId="656AF57E" w14:textId="77777777" w:rsidR="00914E81" w:rsidRPr="003662D2" w:rsidRDefault="00914E81" w:rsidP="00914E81">
      <w:pPr>
        <w:rPr>
          <w:rStyle w:val="Style13ptBold"/>
          <w:rFonts w:asciiTheme="minorHAnsi" w:hAnsiTheme="minorHAnsi" w:cstheme="minorHAnsi"/>
          <w:b w:val="0"/>
          <w:bCs/>
          <w:sz w:val="16"/>
          <w:szCs w:val="16"/>
        </w:rPr>
      </w:pPr>
      <w:r w:rsidRPr="003662D2">
        <w:rPr>
          <w:rStyle w:val="Style13ptBold"/>
          <w:rFonts w:asciiTheme="minorHAnsi" w:hAnsiTheme="minorHAnsi" w:cstheme="minorHAnsi"/>
          <w:sz w:val="16"/>
          <w:szCs w:val="16"/>
        </w:rPr>
        <w:t>Definition of medicine 1a:</w:t>
      </w:r>
      <w:r w:rsidRPr="003662D2">
        <w:rPr>
          <w:rStyle w:val="Style13ptBold"/>
          <w:rFonts w:asciiTheme="minorHAnsi" w:hAnsiTheme="minorHAnsi" w:cstheme="minorHAnsi"/>
          <w:sz w:val="24"/>
        </w:rPr>
        <w:t xml:space="preserve"> </w:t>
      </w:r>
      <w:r w:rsidRPr="003662D2">
        <w:rPr>
          <w:rStyle w:val="Emphasis"/>
          <w:rFonts w:asciiTheme="minorHAnsi" w:hAnsiTheme="minorHAnsi" w:cstheme="minorHAnsi"/>
        </w:rPr>
        <w:t xml:space="preserve">a substance or preparation </w:t>
      </w:r>
      <w:r w:rsidRPr="00B24879">
        <w:rPr>
          <w:rStyle w:val="Emphasis"/>
          <w:rFonts w:asciiTheme="minorHAnsi" w:hAnsiTheme="minorHAnsi" w:cstheme="minorHAnsi"/>
          <w:highlight w:val="yellow"/>
        </w:rPr>
        <w:t>used in treating disease</w:t>
      </w:r>
      <w:r w:rsidRPr="003662D2">
        <w:rPr>
          <w:rStyle w:val="Style13ptBold"/>
          <w:rFonts w:asciiTheme="minorHAnsi" w:hAnsiTheme="minorHAnsi" w:cstheme="minorHAnsi"/>
          <w:sz w:val="24"/>
        </w:rPr>
        <w:t xml:space="preserve"> </w:t>
      </w:r>
      <w:r w:rsidRPr="003662D2">
        <w:rPr>
          <w:rStyle w:val="Style13ptBold"/>
          <w:rFonts w:asciiTheme="minorHAnsi" w:hAnsiTheme="minorHAnsi" w:cstheme="minorHAnsi"/>
          <w:sz w:val="16"/>
          <w:szCs w:val="16"/>
        </w:rPr>
        <w:t>cough medicine</w:t>
      </w:r>
    </w:p>
    <w:p w14:paraId="5358C7ED" w14:textId="77777777" w:rsidR="00914E81" w:rsidRPr="003662D2" w:rsidRDefault="00914E81" w:rsidP="00914E81">
      <w:pPr>
        <w:pStyle w:val="Heading4"/>
        <w:rPr>
          <w:rFonts w:asciiTheme="minorHAnsi" w:hAnsiTheme="minorHAnsi" w:cstheme="minorHAnsi"/>
        </w:rPr>
      </w:pPr>
      <w:r w:rsidRPr="003662D2">
        <w:rPr>
          <w:rFonts w:asciiTheme="minorHAnsi" w:hAnsiTheme="minorHAnsi" w:cstheme="minorHAnsi"/>
        </w:rPr>
        <w:t>Treatment is different than prevention</w:t>
      </w:r>
    </w:p>
    <w:p w14:paraId="0FFAB12F" w14:textId="77777777" w:rsidR="00914E81" w:rsidRPr="003662D2" w:rsidRDefault="00914E81" w:rsidP="00914E81">
      <w:pPr>
        <w:rPr>
          <w:rFonts w:asciiTheme="minorHAnsi" w:hAnsiTheme="minorHAnsi" w:cstheme="minorHAnsi"/>
        </w:rPr>
      </w:pPr>
      <w:proofErr w:type="spellStart"/>
      <w:r w:rsidRPr="003662D2">
        <w:rPr>
          <w:rStyle w:val="Style13ptBold"/>
          <w:rFonts w:asciiTheme="minorHAnsi" w:hAnsiTheme="minorHAnsi" w:cstheme="minorHAnsi"/>
        </w:rPr>
        <w:t>Pflanzer</w:t>
      </w:r>
      <w:proofErr w:type="spellEnd"/>
      <w:r w:rsidRPr="003662D2">
        <w:rPr>
          <w:rStyle w:val="Style13ptBold"/>
          <w:rFonts w:asciiTheme="minorHAnsi" w:hAnsiTheme="minorHAnsi" w:cstheme="minorHAnsi"/>
        </w:rPr>
        <w:t xml:space="preserve"> 20</w:t>
      </w:r>
      <w:r w:rsidRPr="003662D2">
        <w:rPr>
          <w:rFonts w:asciiTheme="minorHAnsi" w:hAnsiTheme="minorHAnsi" w:cstheme="minorHAnsi"/>
        </w:rPr>
        <w:t xml:space="preserve"> (Lydia Ramsey </w:t>
      </w:r>
      <w:proofErr w:type="spellStart"/>
      <w:r w:rsidRPr="003662D2">
        <w:rPr>
          <w:rFonts w:asciiTheme="minorHAnsi" w:hAnsiTheme="minorHAnsi" w:cstheme="minorHAnsi"/>
        </w:rPr>
        <w:t>Pflanzer</w:t>
      </w:r>
      <w:proofErr w:type="spellEnd"/>
      <w:r w:rsidRPr="003662D2">
        <w:rPr>
          <w:rFonts w:asciiTheme="minorHAnsi" w:hAnsiTheme="minorHAnsi" w:cstheme="minorHAnsi"/>
        </w:rPr>
        <w:t xml:space="preserve"> is a healthcare editor for Business Insider. She joined Business Insider in 2015 after graduating from Northwestern University, 4-29-2020, accessed 6/30/21, "Scientists are racing to discover ways to treat and prevent coronavirus. Here's the difference between a treatment and a vaccine.," Business Insider, </w:t>
      </w:r>
      <w:hyperlink r:id="rId9" w:history="1">
        <w:r w:rsidRPr="003662D2">
          <w:rPr>
            <w:rStyle w:val="Hyperlink"/>
            <w:rFonts w:asciiTheme="minorHAnsi" w:hAnsiTheme="minorHAnsi" w:cstheme="minorHAnsi"/>
          </w:rPr>
          <w:t>https://www.businessinsider.com/whats-the-difference-between-a-vaccine-and-a-treatment-2020-4)//ww</w:t>
        </w:r>
      </w:hyperlink>
      <w:r w:rsidRPr="003662D2">
        <w:rPr>
          <w:rFonts w:asciiTheme="minorHAnsi" w:hAnsiTheme="minorHAnsi" w:cstheme="minorHAnsi"/>
        </w:rPr>
        <w:t xml:space="preserve"> </w:t>
      </w:r>
      <w:proofErr w:type="spellStart"/>
      <w:r w:rsidRPr="003662D2">
        <w:rPr>
          <w:rFonts w:asciiTheme="minorHAnsi" w:hAnsiTheme="minorHAnsi" w:cstheme="minorHAnsi"/>
        </w:rPr>
        <w:t>pbj</w:t>
      </w:r>
      <w:proofErr w:type="spellEnd"/>
    </w:p>
    <w:p w14:paraId="1F6C02A3" w14:textId="77777777" w:rsidR="00914E81" w:rsidRPr="003662D2" w:rsidRDefault="00914E81" w:rsidP="00914E81">
      <w:pPr>
        <w:rPr>
          <w:rFonts w:asciiTheme="minorHAnsi" w:hAnsiTheme="minorHAnsi" w:cstheme="minorHAnsi"/>
          <w:sz w:val="16"/>
          <w:szCs w:val="16"/>
        </w:rPr>
      </w:pPr>
      <w:r w:rsidRPr="00B24879">
        <w:rPr>
          <w:rStyle w:val="Emphasis"/>
          <w:rFonts w:asciiTheme="minorHAnsi" w:hAnsiTheme="minorHAnsi" w:cstheme="minorHAnsi"/>
          <w:highlight w:val="yellow"/>
        </w:rPr>
        <w:t>Vaccines</w:t>
      </w:r>
      <w:r w:rsidRPr="003662D2">
        <w:rPr>
          <w:rStyle w:val="Emphasis"/>
          <w:rFonts w:asciiTheme="minorHAnsi" w:hAnsiTheme="minorHAnsi" w:cstheme="minorHAnsi"/>
        </w:rPr>
        <w:t xml:space="preserve"> are </w:t>
      </w:r>
      <w:r w:rsidRPr="00B24879">
        <w:rPr>
          <w:rStyle w:val="Emphasis"/>
          <w:rFonts w:asciiTheme="minorHAnsi" w:hAnsiTheme="minorHAnsi" w:cstheme="minorHAnsi"/>
          <w:highlight w:val="yellow"/>
        </w:rPr>
        <w:t>used</w:t>
      </w:r>
      <w:r w:rsidRPr="003662D2">
        <w:rPr>
          <w:rStyle w:val="Emphasis"/>
          <w:rFonts w:asciiTheme="minorHAnsi" w:hAnsiTheme="minorHAnsi" w:cstheme="minorHAnsi"/>
        </w:rPr>
        <w:t xml:space="preserve"> </w:t>
      </w:r>
      <w:r w:rsidRPr="00B24879">
        <w:rPr>
          <w:rStyle w:val="Emphasis"/>
          <w:rFonts w:asciiTheme="minorHAnsi" w:hAnsiTheme="minorHAnsi" w:cstheme="minorHAnsi"/>
          <w:highlight w:val="yellow"/>
        </w:rPr>
        <w:t>to prepare</w:t>
      </w:r>
      <w:r w:rsidRPr="003662D2">
        <w:rPr>
          <w:rStyle w:val="Emphasis"/>
          <w:rFonts w:asciiTheme="minorHAnsi" w:hAnsiTheme="minorHAnsi" w:cstheme="minorHAnsi"/>
        </w:rPr>
        <w:t xml:space="preserve"> </w:t>
      </w:r>
      <w:r w:rsidRPr="00B24879">
        <w:rPr>
          <w:rStyle w:val="Emphasis"/>
          <w:rFonts w:asciiTheme="minorHAnsi" w:hAnsiTheme="minorHAnsi" w:cstheme="minorHAnsi"/>
          <w:highlight w:val="yellow"/>
        </w:rPr>
        <w:t>the body</w:t>
      </w:r>
      <w:r w:rsidRPr="003662D2">
        <w:rPr>
          <w:rStyle w:val="Emphasis"/>
          <w:rFonts w:asciiTheme="minorHAnsi" w:hAnsiTheme="minorHAnsi" w:cstheme="minorHAnsi"/>
        </w:rPr>
        <w:t xml:space="preserve">'s immune system </w:t>
      </w:r>
      <w:r w:rsidRPr="00B24879">
        <w:rPr>
          <w:rStyle w:val="Emphasis"/>
          <w:rFonts w:asciiTheme="minorHAnsi" w:hAnsiTheme="minorHAnsi" w:cstheme="minorHAnsi"/>
          <w:highlight w:val="yellow"/>
        </w:rPr>
        <w:t xml:space="preserve">to fight </w:t>
      </w:r>
      <w:r w:rsidRPr="003662D2">
        <w:rPr>
          <w:rStyle w:val="Emphasis"/>
          <w:rFonts w:asciiTheme="minorHAnsi" w:hAnsiTheme="minorHAnsi" w:cstheme="minorHAnsi"/>
        </w:rPr>
        <w:t xml:space="preserve">off </w:t>
      </w:r>
      <w:r w:rsidRPr="00B24879">
        <w:rPr>
          <w:rStyle w:val="Emphasis"/>
          <w:rFonts w:asciiTheme="minorHAnsi" w:hAnsiTheme="minorHAnsi" w:cstheme="minorHAnsi"/>
          <w:highlight w:val="yellow"/>
        </w:rPr>
        <w:t>infections</w:t>
      </w:r>
      <w:r w:rsidRPr="003662D2">
        <w:rPr>
          <w:rStyle w:val="Emphasis"/>
          <w:rFonts w:asciiTheme="minorHAnsi" w:hAnsiTheme="minorHAnsi" w:cstheme="minorHAnsi"/>
        </w:rPr>
        <w:t xml:space="preserve">. They work by giving the body a small taste of what the virus is like so that way it can produce antibodies that fight off an intruding virus, ideally keeping people from falling ill. Some </w:t>
      </w:r>
      <w:r w:rsidRPr="00B24879">
        <w:rPr>
          <w:rStyle w:val="Emphasis"/>
          <w:rFonts w:asciiTheme="minorHAnsi" w:hAnsiTheme="minorHAnsi" w:cstheme="minorHAnsi"/>
          <w:highlight w:val="yellow"/>
        </w:rPr>
        <w:t>vaccines protect</w:t>
      </w:r>
      <w:r w:rsidRPr="003662D2">
        <w:rPr>
          <w:rStyle w:val="Emphasis"/>
          <w:rFonts w:asciiTheme="minorHAnsi" w:hAnsiTheme="minorHAnsi" w:cstheme="minorHAnsi"/>
        </w:rPr>
        <w:t xml:space="preserve"> better than others, </w:t>
      </w:r>
      <w:r w:rsidRPr="00B24879">
        <w:rPr>
          <w:rStyle w:val="Emphasis"/>
          <w:rFonts w:asciiTheme="minorHAnsi" w:hAnsiTheme="minorHAnsi" w:cstheme="minorHAnsi"/>
          <w:highlight w:val="yellow"/>
        </w:rPr>
        <w:t>and</w:t>
      </w:r>
      <w:r w:rsidRPr="003662D2">
        <w:rPr>
          <w:rStyle w:val="Emphasis"/>
          <w:rFonts w:asciiTheme="minorHAnsi" w:hAnsiTheme="minorHAnsi" w:cstheme="minorHAnsi"/>
        </w:rPr>
        <w:t xml:space="preserve"> they're typically </w:t>
      </w:r>
      <w:r w:rsidRPr="00B24879">
        <w:rPr>
          <w:rStyle w:val="Emphasis"/>
          <w:rFonts w:asciiTheme="minorHAnsi" w:hAnsiTheme="minorHAnsi" w:cstheme="minorHAnsi"/>
          <w:highlight w:val="yellow"/>
        </w:rPr>
        <w:t>administered across broad populations</w:t>
      </w:r>
      <w:r w:rsidRPr="003662D2">
        <w:rPr>
          <w:rFonts w:asciiTheme="minorHAnsi" w:hAnsiTheme="minorHAnsi" w:cstheme="minorHAnsi"/>
          <w:u w:val="single"/>
        </w:rPr>
        <w:t xml:space="preserve">. </w:t>
      </w:r>
      <w:r w:rsidRPr="003662D2">
        <w:rPr>
          <w:rFonts w:asciiTheme="minorHAnsi" w:hAnsiTheme="minorHAnsi" w:cstheme="minorHAnsi"/>
          <w:sz w:val="16"/>
          <w:szCs w:val="16"/>
        </w:rPr>
        <w:t xml:space="preserve">There are vaccines for some infectious diseases, like the flu, smallpox, measles, and chickenpox. But others, like HIV and hepatitis C, don't have vaccines that protect against them. Vaccines that protect against two other deadly outbreaks, MERS and SARS, have yet to be approved after the outbreaks subsided. There are more than 70 potential coronavirus vaccines in the works, with a number in early human trials. </w:t>
      </w:r>
      <w:proofErr w:type="spellStart"/>
      <w:r w:rsidRPr="003662D2">
        <w:rPr>
          <w:rFonts w:asciiTheme="minorHAnsi" w:hAnsiTheme="minorHAnsi" w:cstheme="minorHAnsi"/>
          <w:sz w:val="16"/>
          <w:szCs w:val="16"/>
        </w:rPr>
        <w:t>Drugmakers</w:t>
      </w:r>
      <w:proofErr w:type="spellEnd"/>
      <w:r w:rsidRPr="003662D2">
        <w:rPr>
          <w:rFonts w:asciiTheme="minorHAnsi" w:hAnsiTheme="minorHAnsi" w:cstheme="minorHAnsi"/>
          <w:sz w:val="16"/>
          <w:szCs w:val="16"/>
        </w:rPr>
        <w:t xml:space="preserve"> are looking into ways to produce the billions of doses that might be needed to suppress the pandemic. Read more: There are more than 70 potential coronavirus vaccines in the works. Here are the top efforts to watch, including the 16 vaccines set to be tested in people this year. FILE - In this March 2020 photo provided by Gilead Sciences, a vial of the investigational drug </w:t>
      </w:r>
      <w:proofErr w:type="spellStart"/>
      <w:r w:rsidRPr="003662D2">
        <w:rPr>
          <w:rFonts w:asciiTheme="minorHAnsi" w:hAnsiTheme="minorHAnsi" w:cstheme="minorHAnsi"/>
          <w:sz w:val="16"/>
          <w:szCs w:val="16"/>
        </w:rPr>
        <w:t>remdesivir</w:t>
      </w:r>
      <w:proofErr w:type="spellEnd"/>
      <w:r w:rsidRPr="003662D2">
        <w:rPr>
          <w:rFonts w:asciiTheme="minorHAnsi" w:hAnsiTheme="minorHAnsi" w:cstheme="minorHAnsi"/>
          <w:sz w:val="16"/>
          <w:szCs w:val="16"/>
        </w:rPr>
        <w:t xml:space="preserve"> is visually inspected at a Gilead manufacturing site in the United States. Given through an IV, the medication is designed to interfere with an enzyme that reproduces viral genetic material. (Gilead Sciences via AP) FILE - In this March 2020 photo provided by Gilead Sciences, a vial of the investigational drug </w:t>
      </w:r>
      <w:proofErr w:type="spellStart"/>
      <w:r w:rsidRPr="003662D2">
        <w:rPr>
          <w:rFonts w:asciiTheme="minorHAnsi" w:hAnsiTheme="minorHAnsi" w:cstheme="minorHAnsi"/>
          <w:sz w:val="16"/>
          <w:szCs w:val="16"/>
        </w:rPr>
        <w:t>remdesivir</w:t>
      </w:r>
      <w:proofErr w:type="spellEnd"/>
      <w:r w:rsidRPr="003662D2">
        <w:rPr>
          <w:rFonts w:asciiTheme="minorHAnsi" w:hAnsiTheme="minorHAnsi" w:cstheme="minorHAnsi"/>
          <w:sz w:val="16"/>
          <w:szCs w:val="16"/>
        </w:rPr>
        <w:t xml:space="preserve"> is visually inspected at a Gilead manufacturing site in the United States. Given through an IV, the medication is designed to interfere with an enzyme that reproduces viral genetic material. (Gilead Sciences via AP) Associated Press </w:t>
      </w:r>
      <w:r w:rsidRPr="00B24879">
        <w:rPr>
          <w:rStyle w:val="Emphasis"/>
          <w:rFonts w:asciiTheme="minorHAnsi" w:hAnsiTheme="minorHAnsi" w:cstheme="minorHAnsi"/>
          <w:highlight w:val="yellow"/>
        </w:rPr>
        <w:t>Treatments</w:t>
      </w:r>
      <w:r w:rsidRPr="003662D2">
        <w:rPr>
          <w:rStyle w:val="Emphasis"/>
          <w:rFonts w:asciiTheme="minorHAnsi" w:hAnsiTheme="minorHAnsi" w:cstheme="minorHAnsi"/>
        </w:rPr>
        <w:t xml:space="preserve">, on the other hand, are meant to do just that: treat COVID-19, </w:t>
      </w:r>
      <w:r w:rsidRPr="00B24879">
        <w:rPr>
          <w:rStyle w:val="Emphasis"/>
          <w:rFonts w:asciiTheme="minorHAnsi" w:hAnsiTheme="minorHAnsi" w:cstheme="minorHAnsi"/>
          <w:highlight w:val="yellow"/>
        </w:rPr>
        <w:t>help</w:t>
      </w:r>
      <w:r w:rsidRPr="003662D2">
        <w:rPr>
          <w:rStyle w:val="Emphasis"/>
          <w:rFonts w:asciiTheme="minorHAnsi" w:hAnsiTheme="minorHAnsi" w:cstheme="minorHAnsi"/>
        </w:rPr>
        <w:t xml:space="preserve">ing </w:t>
      </w:r>
      <w:r w:rsidRPr="00B24879">
        <w:rPr>
          <w:rStyle w:val="Emphasis"/>
          <w:rFonts w:asciiTheme="minorHAnsi" w:hAnsiTheme="minorHAnsi" w:cstheme="minorHAnsi"/>
          <w:highlight w:val="yellow"/>
        </w:rPr>
        <w:t>patients sickened by the virus</w:t>
      </w:r>
      <w:r w:rsidRPr="003662D2">
        <w:rPr>
          <w:rStyle w:val="Emphasis"/>
          <w:rFonts w:asciiTheme="minorHAnsi" w:hAnsiTheme="minorHAnsi" w:cstheme="minorHAnsi"/>
        </w:rPr>
        <w:t xml:space="preserve"> survive and recover more quickly. </w:t>
      </w:r>
      <w:r w:rsidRPr="00B24879">
        <w:rPr>
          <w:rStyle w:val="Emphasis"/>
          <w:rFonts w:asciiTheme="minorHAnsi" w:hAnsiTheme="minorHAnsi" w:cstheme="minorHAnsi"/>
          <w:highlight w:val="yellow"/>
        </w:rPr>
        <w:t>Treatments</w:t>
      </w:r>
      <w:r w:rsidRPr="003662D2">
        <w:rPr>
          <w:rStyle w:val="Emphasis"/>
          <w:rFonts w:asciiTheme="minorHAnsi" w:hAnsiTheme="minorHAnsi" w:cstheme="minorHAnsi"/>
        </w:rPr>
        <w:t xml:space="preserve"> for disease </w:t>
      </w:r>
      <w:r w:rsidRPr="00B24879">
        <w:rPr>
          <w:rStyle w:val="Emphasis"/>
          <w:rFonts w:asciiTheme="minorHAnsi" w:hAnsiTheme="minorHAnsi" w:cstheme="minorHAnsi"/>
          <w:highlight w:val="yellow"/>
        </w:rPr>
        <w:t>are there to</w:t>
      </w:r>
      <w:r w:rsidRPr="003662D2">
        <w:rPr>
          <w:rStyle w:val="Emphasis"/>
          <w:rFonts w:asciiTheme="minorHAnsi" w:hAnsiTheme="minorHAnsi" w:cstheme="minorHAnsi"/>
        </w:rPr>
        <w:t xml:space="preserve"> lessen symptoms and ultimately </w:t>
      </w:r>
      <w:r w:rsidRPr="00B24879">
        <w:rPr>
          <w:rStyle w:val="Emphasis"/>
          <w:rFonts w:asciiTheme="minorHAnsi" w:hAnsiTheme="minorHAnsi" w:cstheme="minorHAnsi"/>
          <w:highlight w:val="yellow"/>
        </w:rPr>
        <w:t>improve the outcomes of a</w:t>
      </w:r>
      <w:r w:rsidRPr="003662D2">
        <w:rPr>
          <w:rStyle w:val="Emphasis"/>
          <w:rFonts w:asciiTheme="minorHAnsi" w:hAnsiTheme="minorHAnsi" w:cstheme="minorHAnsi"/>
        </w:rPr>
        <w:t xml:space="preserve"> particular </w:t>
      </w:r>
      <w:r w:rsidRPr="00B24879">
        <w:rPr>
          <w:rStyle w:val="Emphasis"/>
          <w:rFonts w:asciiTheme="minorHAnsi" w:hAnsiTheme="minorHAnsi" w:cstheme="minorHAnsi"/>
          <w:highlight w:val="yellow"/>
        </w:rPr>
        <w:t>disease</w:t>
      </w:r>
      <w:r w:rsidRPr="003662D2">
        <w:rPr>
          <w:rFonts w:asciiTheme="minorHAnsi" w:hAnsiTheme="minorHAnsi" w:cstheme="minorHAnsi"/>
          <w:u w:val="single"/>
        </w:rPr>
        <w:t xml:space="preserve">. </w:t>
      </w:r>
      <w:r w:rsidRPr="003662D2">
        <w:rPr>
          <w:rFonts w:asciiTheme="minorHAnsi" w:hAnsiTheme="minorHAnsi" w:cstheme="minorHAnsi"/>
          <w:sz w:val="16"/>
          <w:szCs w:val="16"/>
        </w:rPr>
        <w:t xml:space="preserve">Sometimes, medications can be used preventatively. For instance, patients with high cholesterol might be prescribed a medication called a statin to prevent heart attacks. Some potential coronavirus treatments are being studied to see if they can prevent people from contracting the virus in the first place. For COVID-19, researchers are testing everything from antimalarial medications to antivirals, to even common heartburn medications in hospitalized patients with the hopes that more patients will survive severe forms of the illness and potentially recover faster. Some are looking at ways to use patients' own bodies to fight the virus with antibody treatments. </w:t>
      </w:r>
    </w:p>
    <w:p w14:paraId="0DADE14A" w14:textId="77777777" w:rsidR="00914E81" w:rsidRPr="003662D2" w:rsidRDefault="00914E81" w:rsidP="00914E81">
      <w:pPr>
        <w:pStyle w:val="Heading4"/>
        <w:rPr>
          <w:rFonts w:asciiTheme="minorHAnsi" w:hAnsiTheme="minorHAnsi" w:cstheme="minorHAnsi"/>
        </w:rPr>
      </w:pPr>
      <w:r w:rsidRPr="003662D2">
        <w:rPr>
          <w:rFonts w:asciiTheme="minorHAnsi" w:hAnsiTheme="minorHAnsi" w:cstheme="minorHAnsi"/>
        </w:rPr>
        <w:t>Vaccines specifically are different from medicines</w:t>
      </w:r>
    </w:p>
    <w:p w14:paraId="62A87E97" w14:textId="77777777" w:rsidR="00914E81" w:rsidRPr="003662D2" w:rsidRDefault="00914E81" w:rsidP="00914E81">
      <w:pPr>
        <w:rPr>
          <w:rFonts w:asciiTheme="minorHAnsi" w:hAnsiTheme="minorHAnsi" w:cstheme="minorHAnsi"/>
        </w:rPr>
      </w:pPr>
      <w:r w:rsidRPr="003662D2">
        <w:rPr>
          <w:rStyle w:val="Style13ptBold"/>
          <w:rFonts w:asciiTheme="minorHAnsi" w:hAnsiTheme="minorHAnsi" w:cstheme="minorHAnsi"/>
        </w:rPr>
        <w:t>Immunize BC 20</w:t>
      </w:r>
      <w:r w:rsidRPr="003662D2">
        <w:rPr>
          <w:rFonts w:asciiTheme="minorHAnsi" w:hAnsiTheme="minorHAnsi" w:cstheme="minorHAnsi"/>
        </w:rPr>
        <w:t xml:space="preserve"> (Immunize British Colombia is a collaborative project of the BC Ministry of Health, the BC Centre for Disease Control (an agency of the BC Provincial Health Services Authority), the regional health authorities (First Nations Health Authority, Fraser Health, Interior Health, Island Health, Northern Health and Vancouver Coastal Health), the BC Pharmacy Association and the Public Health Association of BC. Our mission is to improve the health of British Columbians by continuing to reduce the number of vaccine-preventable diseases, along with the illness, disability and death that they cause, What are </w:t>
      </w:r>
      <w:proofErr w:type="gramStart"/>
      <w:r w:rsidRPr="003662D2">
        <w:rPr>
          <w:rFonts w:asciiTheme="minorHAnsi" w:hAnsiTheme="minorHAnsi" w:cstheme="minorHAnsi"/>
        </w:rPr>
        <w:t>vaccines?,</w:t>
      </w:r>
      <w:proofErr w:type="gramEnd"/>
      <w:r w:rsidRPr="003662D2">
        <w:rPr>
          <w:rFonts w:asciiTheme="minorHAnsi" w:hAnsiTheme="minorHAnsi" w:cstheme="minorHAnsi"/>
        </w:rPr>
        <w:t xml:space="preserve"> Date last reviewed: Thursday, Mar 19, 2020, accessed on 6-30-21, </w:t>
      </w:r>
      <w:hyperlink r:id="rId10" w:history="1">
        <w:r w:rsidRPr="003662D2">
          <w:rPr>
            <w:rStyle w:val="Hyperlink"/>
            <w:rFonts w:asciiTheme="minorHAnsi" w:hAnsiTheme="minorHAnsi" w:cstheme="minorHAnsi"/>
          </w:rPr>
          <w:t>https://immunizebc.ca/what-are-vaccines)//ww</w:t>
        </w:r>
      </w:hyperlink>
      <w:r w:rsidRPr="003662D2">
        <w:rPr>
          <w:rFonts w:asciiTheme="minorHAnsi" w:hAnsiTheme="minorHAnsi" w:cstheme="minorHAnsi"/>
        </w:rPr>
        <w:t xml:space="preserve"> </w:t>
      </w:r>
      <w:proofErr w:type="spellStart"/>
      <w:r w:rsidRPr="003662D2">
        <w:rPr>
          <w:rFonts w:asciiTheme="minorHAnsi" w:hAnsiTheme="minorHAnsi" w:cstheme="minorHAnsi"/>
        </w:rPr>
        <w:t>pbj</w:t>
      </w:r>
      <w:proofErr w:type="spellEnd"/>
    </w:p>
    <w:p w14:paraId="750D5539" w14:textId="77777777" w:rsidR="00914E81" w:rsidRPr="003662D2" w:rsidRDefault="00914E81" w:rsidP="00914E81">
      <w:pPr>
        <w:rPr>
          <w:rFonts w:asciiTheme="minorHAnsi" w:hAnsiTheme="minorHAnsi" w:cstheme="minorHAnsi"/>
          <w:sz w:val="16"/>
        </w:rPr>
      </w:pPr>
      <w:r w:rsidRPr="003662D2">
        <w:rPr>
          <w:rFonts w:asciiTheme="minorHAnsi" w:hAnsiTheme="minorHAnsi" w:cstheme="minorHAnsi"/>
          <w:sz w:val="16"/>
        </w:rPr>
        <w:t xml:space="preserve">Vaccines are products that protect people against many diseases that can be very dangerous and even deadly. </w:t>
      </w:r>
      <w:r w:rsidRPr="00B24879">
        <w:rPr>
          <w:rStyle w:val="Emphasis"/>
          <w:rFonts w:asciiTheme="minorHAnsi" w:hAnsiTheme="minorHAnsi" w:cstheme="minorHAnsi"/>
          <w:highlight w:val="yellow"/>
        </w:rPr>
        <w:t>Different than</w:t>
      </w:r>
      <w:r w:rsidRPr="003662D2">
        <w:rPr>
          <w:rStyle w:val="Emphasis"/>
          <w:rFonts w:asciiTheme="minorHAnsi" w:hAnsiTheme="minorHAnsi" w:cstheme="minorHAnsi"/>
        </w:rPr>
        <w:t xml:space="preserve"> most </w:t>
      </w:r>
      <w:r w:rsidRPr="00B24879">
        <w:rPr>
          <w:rStyle w:val="Emphasis"/>
          <w:rFonts w:asciiTheme="minorHAnsi" w:hAnsiTheme="minorHAnsi" w:cstheme="minorHAnsi"/>
          <w:highlight w:val="yellow"/>
        </w:rPr>
        <w:t>medicines that treat or cure diseases, vaccines prevent</w:t>
      </w:r>
      <w:r w:rsidRPr="003662D2">
        <w:rPr>
          <w:rStyle w:val="Emphasis"/>
          <w:rFonts w:asciiTheme="minorHAnsi" w:hAnsiTheme="minorHAnsi" w:cstheme="minorHAnsi"/>
        </w:rPr>
        <w:t xml:space="preserve"> you from getting sick with the </w:t>
      </w:r>
      <w:r w:rsidRPr="00B24879">
        <w:rPr>
          <w:rStyle w:val="Emphasis"/>
          <w:rFonts w:asciiTheme="minorHAnsi" w:hAnsiTheme="minorHAnsi" w:cstheme="minorHAnsi"/>
          <w:highlight w:val="yellow"/>
        </w:rPr>
        <w:t>disease</w:t>
      </w:r>
      <w:r w:rsidRPr="003662D2">
        <w:rPr>
          <w:rStyle w:val="Emphasis"/>
          <w:rFonts w:asciiTheme="minorHAnsi" w:hAnsiTheme="minorHAnsi" w:cstheme="minorHAnsi"/>
        </w:rPr>
        <w:t xml:space="preserve"> in the first place.</w:t>
      </w:r>
    </w:p>
    <w:p w14:paraId="1B8B5AE7" w14:textId="77777777" w:rsidR="00914E81" w:rsidRPr="003662D2" w:rsidRDefault="00914E81" w:rsidP="00914E81">
      <w:pPr>
        <w:rPr>
          <w:rFonts w:asciiTheme="minorHAnsi" w:hAnsiTheme="minorHAnsi" w:cstheme="minorHAnsi"/>
        </w:rPr>
      </w:pPr>
    </w:p>
    <w:p w14:paraId="4C2B18AC" w14:textId="77777777" w:rsidR="00914E81" w:rsidRPr="003662D2" w:rsidRDefault="00914E81" w:rsidP="00914E81">
      <w:pPr>
        <w:pStyle w:val="Heading4"/>
        <w:rPr>
          <w:rFonts w:asciiTheme="minorHAnsi" w:hAnsiTheme="minorHAnsi" w:cstheme="minorHAnsi"/>
          <w:u w:val="single"/>
        </w:rPr>
      </w:pPr>
      <w:r w:rsidRPr="003662D2">
        <w:rPr>
          <w:rFonts w:asciiTheme="minorHAnsi" w:hAnsiTheme="minorHAnsi" w:cstheme="minorHAnsi"/>
          <w:u w:val="single"/>
        </w:rPr>
        <w:t>Standards:</w:t>
      </w:r>
    </w:p>
    <w:p w14:paraId="2C5E66A3" w14:textId="26A65EE2" w:rsidR="00914E81" w:rsidRPr="003662D2" w:rsidRDefault="00914E81" w:rsidP="00914E81">
      <w:pPr>
        <w:pStyle w:val="Heading4"/>
        <w:rPr>
          <w:rFonts w:asciiTheme="minorHAnsi" w:hAnsiTheme="minorHAnsi" w:cstheme="minorHAnsi"/>
          <w:color w:val="000000" w:themeColor="text1"/>
        </w:rPr>
      </w:pPr>
      <w:r w:rsidRPr="003662D2">
        <w:rPr>
          <w:rFonts w:asciiTheme="minorHAnsi" w:hAnsiTheme="minorHAnsi" w:cstheme="minorHAnsi"/>
          <w:color w:val="000000" w:themeColor="text1"/>
        </w:rPr>
        <w:t xml:space="preserve">[1] Limits </w:t>
      </w:r>
    </w:p>
    <w:p w14:paraId="3C944120" w14:textId="5792D15A" w:rsidR="00914E81" w:rsidRPr="003662D2" w:rsidRDefault="00914E81" w:rsidP="00914E81">
      <w:pPr>
        <w:pStyle w:val="Heading4"/>
        <w:rPr>
          <w:rFonts w:asciiTheme="minorHAnsi" w:hAnsiTheme="minorHAnsi" w:cstheme="minorHAnsi"/>
        </w:rPr>
      </w:pPr>
      <w:r w:rsidRPr="003662D2">
        <w:rPr>
          <w:rFonts w:asciiTheme="minorHAnsi" w:hAnsiTheme="minorHAnsi" w:cstheme="minorHAnsi"/>
          <w:color w:val="000000" w:themeColor="text1"/>
        </w:rPr>
        <w:t xml:space="preserve">[2] </w:t>
      </w:r>
      <w:r w:rsidRPr="003662D2">
        <w:rPr>
          <w:rFonts w:asciiTheme="minorHAnsi" w:hAnsiTheme="minorHAnsi" w:cstheme="minorHAnsi"/>
        </w:rPr>
        <w:t xml:space="preserve">Precision </w:t>
      </w:r>
    </w:p>
    <w:p w14:paraId="5D04B04D" w14:textId="77777777" w:rsidR="00AD7AED" w:rsidRPr="00914E81" w:rsidRDefault="00AD7AED" w:rsidP="00914E81"/>
    <w:sectPr w:rsidR="00AD7AED" w:rsidRPr="00914E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7AB05F5"/>
    <w:multiLevelType w:val="hybridMultilevel"/>
    <w:tmpl w:val="3C76C5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14E8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EA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046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268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4E81"/>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7AED"/>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4879"/>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451"/>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07EB"/>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1C678A"/>
  <w14:defaultImageDpi w14:val="300"/>
  <w15:docId w15:val="{8DC77583-6B44-9340-8B4C-2717EF78A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A046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A04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A046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A046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
    <w:basedOn w:val="Normal"/>
    <w:next w:val="Normal"/>
    <w:link w:val="Heading4Char"/>
    <w:uiPriority w:val="9"/>
    <w:unhideWhenUsed/>
    <w:qFormat/>
    <w:rsid w:val="004A046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A04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0462"/>
  </w:style>
  <w:style w:type="character" w:customStyle="1" w:styleId="Heading1Char">
    <w:name w:val="Heading 1 Char"/>
    <w:aliases w:val="Pocket Char"/>
    <w:basedOn w:val="DefaultParagraphFont"/>
    <w:link w:val="Heading1"/>
    <w:uiPriority w:val="9"/>
    <w:rsid w:val="004A046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A046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A046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4A046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A0462"/>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4A0462"/>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4A046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A0462"/>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T"/>
    <w:basedOn w:val="DefaultParagraphFont"/>
    <w:uiPriority w:val="99"/>
    <w:unhideWhenUsed/>
    <w:rsid w:val="004A0462"/>
    <w:rPr>
      <w:color w:val="auto"/>
      <w:u w:val="none"/>
    </w:rPr>
  </w:style>
  <w:style w:type="paragraph" w:styleId="DocumentMap">
    <w:name w:val="Document Map"/>
    <w:basedOn w:val="Normal"/>
    <w:link w:val="DocumentMapChar"/>
    <w:uiPriority w:val="99"/>
    <w:semiHidden/>
    <w:unhideWhenUsed/>
    <w:rsid w:val="004A046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A0462"/>
    <w:rPr>
      <w:rFonts w:ascii="Lucida Grande" w:hAnsi="Lucida Grande" w:cs="Lucida Grande"/>
    </w:rPr>
  </w:style>
  <w:style w:type="paragraph" w:customStyle="1" w:styleId="textbold">
    <w:name w:val="text bold"/>
    <w:basedOn w:val="Normal"/>
    <w:link w:val="Emphasis"/>
    <w:uiPriority w:val="20"/>
    <w:qFormat/>
    <w:rsid w:val="00914E81"/>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basedOn w:val="Normal"/>
    <w:uiPriority w:val="34"/>
    <w:qFormat/>
    <w:rsid w:val="00AD7A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immunizebc.ca/what-are-vaccines)//ww" TargetMode="External"/><Relationship Id="rId4" Type="http://schemas.openxmlformats.org/officeDocument/2006/relationships/customXml" Target="../customXml/item4.xml"/><Relationship Id="rId9" Type="http://schemas.openxmlformats.org/officeDocument/2006/relationships/hyperlink" Target="https://www.businessinsider.com/whats-the-difference-between-a-vaccine-and-a-treatment-2020-4)//w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ordanantev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BE1FC6B-0205-9E47-B4D3-16CDE99FE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1169</Words>
  <Characters>6620</Characters>
  <Application>Microsoft Office Word</Application>
  <DocSecurity>0</DocSecurity>
  <Lines>49</Lines>
  <Paragraphs>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
  <cp:revision>1</cp:revision>
  <dcterms:created xsi:type="dcterms:W3CDTF">2021-09-18T20:40:00Z</dcterms:created>
  <dcterms:modified xsi:type="dcterms:W3CDTF">1900-01-01T05:00:00Z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