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5D2B5" w14:textId="77777777" w:rsidR="00AE5B68" w:rsidRPr="00DC4D3F" w:rsidRDefault="00AE5B68" w:rsidP="00AE5B68">
      <w:pPr>
        <w:pStyle w:val="Heading4"/>
      </w:pPr>
      <w:r>
        <w:t>CP Text: The appropriation of outer space is unjust except for asteroid mining.</w:t>
      </w:r>
    </w:p>
    <w:p w14:paraId="232144B8" w14:textId="77777777" w:rsidR="00AE5B68" w:rsidRDefault="00AE5B68" w:rsidP="00AE5B68">
      <w:pPr>
        <w:pStyle w:val="Heading4"/>
      </w:pPr>
      <w:r>
        <w:t xml:space="preserve">Asteroid mining is an unqualified good – it’s essential to advanced asteroid deflection, deep space travel, and fighting climate change </w:t>
      </w:r>
    </w:p>
    <w:p w14:paraId="4E560DF3" w14:textId="77777777" w:rsidR="00AE5B68" w:rsidRPr="00BA3C9E" w:rsidRDefault="00AE5B68" w:rsidP="00AE5B68">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56620B94" w14:textId="77777777" w:rsidR="00AE5B68" w:rsidRPr="00E45455" w:rsidRDefault="00AE5B68" w:rsidP="00AE5B68">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372571">
        <w:rPr>
          <w:rStyle w:val="StyleUnderline"/>
        </w:rPr>
        <w:t xml:space="preserve">the </w:t>
      </w:r>
      <w:r w:rsidRPr="001F7CD6">
        <w:rPr>
          <w:rStyle w:val="StyleUnderline"/>
          <w:highlight w:val="yellow"/>
        </w:rPr>
        <w:t>public sector space race gave rise to</w:t>
      </w:r>
      <w:r w:rsidRPr="00E45455">
        <w:rPr>
          <w:rStyle w:val="StyleUnderline"/>
        </w:rPr>
        <w:t xml:space="preserve"> numerous technological </w:t>
      </w:r>
      <w:r w:rsidRPr="001F7CD6">
        <w:rPr>
          <w:rStyle w:val="StyleUnderline"/>
          <w:highlight w:val="yellow"/>
        </w:rPr>
        <w:t>innovations</w:t>
      </w:r>
      <w:r w:rsidRPr="00372571">
        <w:rPr>
          <w:rStyle w:val="StyleUnderline"/>
        </w:rPr>
        <w:t>, ranging from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0A63009D" w14:textId="77777777" w:rsidR="00AE5B68" w:rsidRPr="00E45455" w:rsidRDefault="00AE5B68" w:rsidP="00AE5B68">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131B4454" w14:textId="77777777" w:rsidR="00AE5B68" w:rsidRPr="00E45455" w:rsidRDefault="00AE5B68" w:rsidP="00AE5B68">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18191453" w14:textId="77777777" w:rsidR="00AE5B68" w:rsidRPr="000E502B" w:rsidRDefault="00AE5B68" w:rsidP="00AE5B68">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152D6469" w14:textId="77777777" w:rsidR="00AE5B68" w:rsidRPr="00992ADF" w:rsidRDefault="00AE5B68" w:rsidP="00AE5B68">
      <w:pPr>
        <w:pStyle w:val="Heading4"/>
      </w:pPr>
      <w:r>
        <w:t xml:space="preserve">Asteroids have no significance </w:t>
      </w:r>
      <w:r w:rsidRPr="00B21633">
        <w:rPr>
          <w:u w:val="single"/>
        </w:rPr>
        <w:t>beyond</w:t>
      </w:r>
      <w:r>
        <w:t xml:space="preserve"> their finite resources – property rights for asteroids are necessary for </w:t>
      </w:r>
      <w:r w:rsidRPr="00FC184C">
        <w:rPr>
          <w:u w:val="single"/>
        </w:rPr>
        <w:t>deep space travel</w:t>
      </w:r>
      <w:r>
        <w:t xml:space="preserve"> and </w:t>
      </w:r>
      <w:r w:rsidRPr="00FC184C">
        <w:rPr>
          <w:u w:val="single"/>
        </w:rPr>
        <w:t>rare metals</w:t>
      </w:r>
    </w:p>
    <w:p w14:paraId="0971C2BA" w14:textId="77777777" w:rsidR="00AE5B68" w:rsidRPr="00992ADF" w:rsidRDefault="00AE5B68" w:rsidP="00AE5B6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6C47FDFC" w14:textId="77777777" w:rsidR="00AE5B68" w:rsidRPr="00992ADF" w:rsidRDefault="00AE5B68" w:rsidP="00AE5B68">
      <w:pPr>
        <w:rPr>
          <w:sz w:val="16"/>
        </w:rPr>
      </w:pPr>
      <w:r w:rsidRPr="00992ADF">
        <w:rPr>
          <w:sz w:val="16"/>
        </w:rPr>
        <w:t xml:space="preserve">Asteroids are “metallic, rocky bodies without atmospheres that orbit the sun and are too small to be classified as planets.”33 Like water, </w:t>
      </w:r>
      <w:r w:rsidRPr="001F7CD6">
        <w:rPr>
          <w:rStyle w:val="StyleUnderline"/>
          <w:highlight w:val="yellow"/>
        </w:rPr>
        <w:t>asteroids are limited resources</w:t>
      </w:r>
      <w:r w:rsidRPr="00992ADF">
        <w:rPr>
          <w:rStyle w:val="StyleUnderline"/>
        </w:rPr>
        <w:t xml:space="preserve"> that are </w:t>
      </w:r>
      <w:r w:rsidRPr="001F7CD6">
        <w:rPr>
          <w:rStyle w:val="StyleUnderline"/>
          <w:highlight w:val="yellow"/>
        </w:rPr>
        <w:t>unconnected to any form of real property</w:t>
      </w:r>
      <w:r w:rsidRPr="00992ADF">
        <w:rPr>
          <w:sz w:val="16"/>
        </w:rPr>
        <w:t xml:space="preserve">. </w:t>
      </w:r>
      <w:r w:rsidRPr="001F7CD6">
        <w:rPr>
          <w:rStyle w:val="StyleUnderline"/>
          <w:highlight w:val="yellow"/>
        </w:rPr>
        <w:t>Asteroids</w:t>
      </w:r>
      <w:r w:rsidRPr="00992ADF">
        <w:rPr>
          <w:rStyle w:val="StyleUnderline"/>
        </w:rPr>
        <w:t xml:space="preserve"> vary greatly in size, and are believed to </w:t>
      </w:r>
      <w:r w:rsidRPr="001F7CD6">
        <w:rPr>
          <w:rStyle w:val="StyleUnderline"/>
          <w:highlight w:val="yellow"/>
        </w:rPr>
        <w:t>consist</w:t>
      </w:r>
      <w:r w:rsidRPr="00992ADF">
        <w:rPr>
          <w:rStyle w:val="StyleUnderline"/>
        </w:rPr>
        <w:t xml:space="preserve"> primarily </w:t>
      </w:r>
      <w:r w:rsidRPr="001F7CD6">
        <w:rPr>
          <w:rStyle w:val="StyleUnderline"/>
          <w:highlight w:val="yellow"/>
        </w:rPr>
        <w:t>of metals and water</w:t>
      </w:r>
      <w:r w:rsidRPr="00372571">
        <w:rPr>
          <w:rStyle w:val="StyleUnderline"/>
        </w:rPr>
        <w:t>, sometimes in staggering quantities</w:t>
      </w:r>
      <w:r w:rsidRPr="00992ADF">
        <w:rPr>
          <w:sz w:val="16"/>
        </w:rPr>
        <w:t xml:space="preserve">.34 As such, </w:t>
      </w:r>
      <w:r w:rsidRPr="001F7CD6">
        <w:rPr>
          <w:rStyle w:val="StyleUnderline"/>
          <w:highlight w:val="yellow"/>
        </w:rPr>
        <w:t>asteroids</w:t>
      </w:r>
      <w:r w:rsidRPr="00992ADF">
        <w:rPr>
          <w:rStyle w:val="StyleUnderline"/>
        </w:rPr>
        <w:t xml:space="preserve"> may </w:t>
      </w:r>
      <w:r w:rsidRPr="001F7CD6">
        <w:rPr>
          <w:rStyle w:val="StyleUnderline"/>
          <w:highlight w:val="yellow"/>
        </w:rPr>
        <w:t>contain significant resources that would help serve to incentivize and facilitate the exploration of space</w:t>
      </w:r>
      <w:r w:rsidRPr="00992ADF">
        <w:rPr>
          <w:sz w:val="16"/>
        </w:rPr>
        <w:t>.</w:t>
      </w:r>
    </w:p>
    <w:p w14:paraId="20E79107" w14:textId="77777777" w:rsidR="00AE5B68" w:rsidRPr="00992ADF" w:rsidRDefault="00AE5B68" w:rsidP="00AE5B68">
      <w:pPr>
        <w:rPr>
          <w:sz w:val="16"/>
        </w:rPr>
      </w:pPr>
      <w:r w:rsidRPr="00992ADF">
        <w:rPr>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1F7CD6">
        <w:rPr>
          <w:rStyle w:val="StyleUnderline"/>
          <w:highlight w:val="yellow"/>
        </w:rPr>
        <w:t>Rocket fuel storage provides a limit on</w:t>
      </w:r>
      <w:r w:rsidRPr="00992ADF">
        <w:rPr>
          <w:rStyle w:val="StyleUnderline"/>
        </w:rPr>
        <w:t xml:space="preserve"> </w:t>
      </w:r>
      <w:r w:rsidRPr="001F7CD6">
        <w:rPr>
          <w:rStyle w:val="StyleUnderline"/>
          <w:highlight w:val="yellow"/>
        </w:rPr>
        <w:t>how far space vessels can be sent</w:t>
      </w:r>
      <w:r w:rsidRPr="00992ADF">
        <w:rPr>
          <w:rStyle w:val="StyleUnderline"/>
        </w:rPr>
        <w:t xml:space="preserve"> into deep space, so the </w:t>
      </w:r>
      <w:r w:rsidRPr="001F7CD6">
        <w:rPr>
          <w:rStyle w:val="StyleUnderline"/>
          <w:highlight w:val="yellow"/>
        </w:rPr>
        <w:t>creation of rocket fuel on</w:t>
      </w:r>
      <w:r w:rsidRPr="00992ADF">
        <w:rPr>
          <w:rStyle w:val="StyleUnderline"/>
        </w:rPr>
        <w:t xml:space="preserve"> </w:t>
      </w:r>
      <w:r w:rsidRPr="001F7CD6">
        <w:rPr>
          <w:rStyle w:val="StyleUnderline"/>
          <w:highlight w:val="yellow"/>
        </w:rPr>
        <w:t>asteroids would allow missions to probe deeper</w:t>
      </w:r>
      <w:r w:rsidRPr="00992ADF">
        <w:rPr>
          <w:rStyle w:val="StyleUnderline"/>
        </w:rPr>
        <w:t xml:space="preserve"> into space </w:t>
      </w:r>
      <w:r w:rsidRPr="00372571">
        <w:rPr>
          <w:rStyle w:val="StyleUnderline"/>
        </w:rPr>
        <w:t>without having to bring enough fuel</w:t>
      </w:r>
      <w:r w:rsidRPr="00992ADF">
        <w:rPr>
          <w:rStyle w:val="StyleUnderline"/>
        </w:rPr>
        <w:t xml:space="preserve"> for a return trip</w:t>
      </w:r>
      <w:r w:rsidRPr="00992ADF">
        <w:rPr>
          <w:sz w:val="16"/>
        </w:rPr>
        <w:t xml:space="preserve">. </w:t>
      </w:r>
      <w:r w:rsidRPr="001F7CD6">
        <w:rPr>
          <w:rStyle w:val="StyleUnderline"/>
          <w:highlight w:val="yellow"/>
        </w:rPr>
        <w:t>This could reduce the cost and difficulty of</w:t>
      </w:r>
      <w:r w:rsidRPr="00992ADF">
        <w:rPr>
          <w:rStyle w:val="StyleUnderline"/>
        </w:rPr>
        <w:t xml:space="preserve"> such </w:t>
      </w:r>
      <w:r w:rsidRPr="001F7CD6">
        <w:rPr>
          <w:rStyle w:val="StyleUnderline"/>
          <w:highlight w:val="yellow"/>
        </w:rPr>
        <w:t>endeavors</w:t>
      </w:r>
      <w:r w:rsidRPr="00992ADF">
        <w:rPr>
          <w:rStyle w:val="StyleUnderline"/>
        </w:rPr>
        <w:t xml:space="preserve"> </w:t>
      </w:r>
      <w:r w:rsidRPr="001F7CD6">
        <w:rPr>
          <w:rStyle w:val="StyleUnderline"/>
          <w:highlight w:val="yellow"/>
        </w:rPr>
        <w:t>significantly</w:t>
      </w:r>
      <w:r w:rsidRPr="00992ADF">
        <w:rPr>
          <w:rStyle w:val="StyleUnderline"/>
        </w:rPr>
        <w:t>, allowing for more efficient exploration and development of deep space</w:t>
      </w:r>
      <w:r w:rsidRPr="00992ADF">
        <w:rPr>
          <w:sz w:val="16"/>
        </w:rPr>
        <w:t>.</w:t>
      </w:r>
    </w:p>
    <w:p w14:paraId="6EB38358" w14:textId="77777777" w:rsidR="00AE5B68" w:rsidRPr="00992ADF" w:rsidRDefault="00AE5B68" w:rsidP="00AE5B68">
      <w:pPr>
        <w:rPr>
          <w:sz w:val="16"/>
        </w:rPr>
      </w:pPr>
      <w:r w:rsidRPr="00992ADF">
        <w:rPr>
          <w:sz w:val="16"/>
        </w:rPr>
        <w:t xml:space="preserve">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w:t>
      </w:r>
      <w:proofErr w:type="spellStart"/>
      <w:r w:rsidRPr="00992ADF">
        <w:rPr>
          <w:sz w:val="16"/>
        </w:rPr>
        <w:t>sulphides</w:t>
      </w:r>
      <w:proofErr w:type="spellEnd"/>
      <w:r w:rsidRPr="00992ADF">
        <w:rPr>
          <w:sz w:val="16"/>
        </w:rPr>
        <w:t>, and metals,39 but the metals they contain may not be as valuable as those found in M-type asteroids, so they will probably not be the target of initial space mining missions.</w:t>
      </w:r>
    </w:p>
    <w:p w14:paraId="77C2C3F2" w14:textId="77777777" w:rsidR="00AE5B68" w:rsidRPr="00992ADF" w:rsidRDefault="00AE5B68" w:rsidP="00AE5B68">
      <w:pPr>
        <w:rPr>
          <w:sz w:val="16"/>
        </w:rPr>
      </w:pPr>
      <w:r w:rsidRPr="00992ADF">
        <w:rPr>
          <w:sz w:val="16"/>
        </w:rPr>
        <w:t xml:space="preserve">Recent scientific reports have suggested </w:t>
      </w:r>
      <w:r w:rsidRPr="001F7CD6">
        <w:rPr>
          <w:rStyle w:val="StyleUnderline"/>
          <w:highlight w:val="yellow"/>
        </w:rPr>
        <w:t>a single asteroid may contain staggering quantities of</w:t>
      </w:r>
      <w:r w:rsidRPr="00992ADF">
        <w:rPr>
          <w:rStyle w:val="StyleUnderline"/>
        </w:rPr>
        <w:t xml:space="preserve"> rare </w:t>
      </w:r>
      <w:r w:rsidRPr="001F7CD6">
        <w:rPr>
          <w:rStyle w:val="StyleUnderline"/>
          <w:highlight w:val="yellow"/>
        </w:rPr>
        <w:t>metals</w:t>
      </w:r>
      <w:r w:rsidRPr="00992ADF">
        <w:rPr>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992ADF">
        <w:rPr>
          <w:rStyle w:val="StyleUnderline"/>
        </w:rPr>
        <w:t xml:space="preserve">it is believed </w:t>
      </w:r>
      <w:r w:rsidRPr="001F7CD6">
        <w:rPr>
          <w:rStyle w:val="StyleUnderline"/>
          <w:highlight w:val="yellow"/>
        </w:rPr>
        <w:t>a single asteroid could contain more platinum than</w:t>
      </w:r>
      <w:r w:rsidRPr="00992ADF">
        <w:rPr>
          <w:rStyle w:val="StyleUnderline"/>
        </w:rPr>
        <w:t xml:space="preserve"> has ever been mined or </w:t>
      </w:r>
      <w:r w:rsidRPr="001F7CD6">
        <w:rPr>
          <w:rStyle w:val="StyleUnderline"/>
          <w:highlight w:val="yellow"/>
        </w:rPr>
        <w:t>ever will be mined on Earth</w:t>
      </w:r>
      <w:r w:rsidRPr="00992ADF">
        <w:rPr>
          <w:sz w:val="16"/>
        </w:rPr>
        <w:t xml:space="preserve">. While the economic gain from a mining mission on such an asteroid would be offset by the huge initial cost of reaching the asteroid and capturing the metals, this figure suggests </w:t>
      </w:r>
      <w:r w:rsidRPr="00992ADF">
        <w:rPr>
          <w:rStyle w:val="StyleUnderline"/>
        </w:rPr>
        <w:t>mining missions to asteroids could be extremely profitable.</w:t>
      </w:r>
      <w:r w:rsidRPr="00992ADF">
        <w:rPr>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05E41A39" w14:textId="77777777" w:rsidR="00AE5B68" w:rsidRPr="00992ADF" w:rsidRDefault="00AE5B68" w:rsidP="00AE5B68">
      <w:pPr>
        <w:rPr>
          <w:sz w:val="16"/>
        </w:rPr>
      </w:pPr>
      <w:r w:rsidRPr="00992ADF">
        <w:rPr>
          <w:sz w:val="16"/>
        </w:rPr>
        <w:t xml:space="preserve">Scientific reports have also suggested </w:t>
      </w:r>
      <w:r w:rsidRPr="00992ADF">
        <w:rPr>
          <w:rStyle w:val="StyleUnderline"/>
        </w:rPr>
        <w:t xml:space="preserve">asteroids may contain </w:t>
      </w:r>
      <w:r w:rsidRPr="001F7CD6">
        <w:rPr>
          <w:rStyle w:val="StyleUnderline"/>
          <w:highlight w:val="yellow"/>
        </w:rPr>
        <w:t>large quantities of volatiles</w:t>
      </w:r>
      <w:r w:rsidRPr="00992ADF">
        <w:rPr>
          <w:rStyle w:val="StyleUnderline"/>
        </w:rPr>
        <w:t xml:space="preserve">, such as hydrogen and methane, which </w:t>
      </w:r>
      <w:r w:rsidRPr="001F7CD6">
        <w:rPr>
          <w:rStyle w:val="StyleUnderline"/>
          <w:highlight w:val="yellow"/>
        </w:rPr>
        <w:t>could</w:t>
      </w:r>
      <w:r w:rsidRPr="00992ADF">
        <w:rPr>
          <w:rStyle w:val="StyleUnderline"/>
        </w:rPr>
        <w:t xml:space="preserve"> potentially </w:t>
      </w:r>
      <w:r w:rsidRPr="001F7CD6">
        <w:rPr>
          <w:rStyle w:val="StyleUnderline"/>
          <w:highlight w:val="yellow"/>
        </w:rPr>
        <w:t>be</w:t>
      </w:r>
      <w:r w:rsidRPr="00992ADF">
        <w:rPr>
          <w:rStyle w:val="StyleUnderline"/>
        </w:rPr>
        <w:t xml:space="preserve"> broken down and </w:t>
      </w:r>
      <w:r w:rsidRPr="001F7CD6">
        <w:rPr>
          <w:rStyle w:val="StyleUnderline"/>
          <w:highlight w:val="yellow"/>
        </w:rPr>
        <w:t>used to synthesize rocket fuel and transport spacecraft</w:t>
      </w:r>
      <w:r w:rsidRPr="00992ADF">
        <w:rPr>
          <w:rStyle w:val="StyleUnderline"/>
        </w:rPr>
        <w:t xml:space="preserve"> between space environments</w:t>
      </w:r>
      <w:r w:rsidRPr="00992ADF">
        <w:rPr>
          <w:sz w:val="16"/>
        </w:rPr>
        <w:t>.44 Several companies are already researching how to successfully mine the metals contained in asteroids by using frozen water contained in the asteroid to produce rocket fuel for a return journey.45</w:t>
      </w:r>
    </w:p>
    <w:p w14:paraId="1ACEA133" w14:textId="77777777" w:rsidR="00AE5B68" w:rsidRPr="0038443D" w:rsidRDefault="00AE5B68" w:rsidP="00AE5B68">
      <w:pPr>
        <w:rPr>
          <w:b/>
          <w:u w:val="single"/>
        </w:rPr>
      </w:pPr>
      <w:r w:rsidRPr="001F7CD6">
        <w:rPr>
          <w:rStyle w:val="StyleUnderline"/>
          <w:highlight w:val="yellow"/>
        </w:rPr>
        <w:t>Asteroids are similar to water</w:t>
      </w:r>
      <w:r w:rsidRPr="00992ADF">
        <w:rPr>
          <w:sz w:val="16"/>
        </w:rPr>
        <w:t xml:space="preserve"> in many respects</w:t>
      </w:r>
      <w:r w:rsidRPr="00FC184C">
        <w:rPr>
          <w:sz w:val="16"/>
        </w:rPr>
        <w:t xml:space="preserve">: </w:t>
      </w:r>
      <w:r w:rsidRPr="00FC184C">
        <w:rPr>
          <w:rStyle w:val="StyleUnderline"/>
        </w:rPr>
        <w:t>both have economic and practical importance and limited availability</w:t>
      </w:r>
      <w:r w:rsidRPr="00992ADF">
        <w:rPr>
          <w:sz w:val="16"/>
        </w:rPr>
        <w:t xml:space="preserve">; </w:t>
      </w:r>
      <w:r w:rsidRPr="001F7CD6">
        <w:rPr>
          <w:rStyle w:val="StyleUnderline"/>
          <w:highlight w:val="yellow"/>
        </w:rPr>
        <w:t>both</w:t>
      </w:r>
      <w:r w:rsidRPr="001F7CD6">
        <w:rPr>
          <w:sz w:val="16"/>
          <w:highlight w:val="yellow"/>
        </w:rPr>
        <w:t xml:space="preserve"> </w:t>
      </w:r>
      <w:r w:rsidRPr="001F7CD6">
        <w:rPr>
          <w:rStyle w:val="StyleUnderline"/>
          <w:highlight w:val="yellow"/>
        </w:rPr>
        <w:t>exist as floating objects unconnected to land</w:t>
      </w:r>
      <w:r w:rsidRPr="00992ADF">
        <w:rPr>
          <w:rStyle w:val="StyleUnderline"/>
        </w:rPr>
        <w:t xml:space="preserve">; </w:t>
      </w:r>
      <w:r w:rsidRPr="001F7CD6">
        <w:rPr>
          <w:rStyle w:val="StyleUnderline"/>
          <w:highlight w:val="yellow"/>
        </w:rPr>
        <w:t>and</w:t>
      </w:r>
      <w:r w:rsidRPr="00992ADF">
        <w:rPr>
          <w:rStyle w:val="StyleUnderline"/>
        </w:rPr>
        <w:t xml:space="preserve"> both are </w:t>
      </w:r>
      <w:r w:rsidRPr="001F7CD6">
        <w:rPr>
          <w:rStyle w:val="StyleUnderline"/>
          <w:highlight w:val="yellow"/>
        </w:rPr>
        <w:t>practically and commercially important to society</w:t>
      </w:r>
      <w:r w:rsidRPr="00992ADF">
        <w:rPr>
          <w:rStyle w:val="StyleUnderline"/>
        </w:rPr>
        <w:t xml:space="preserve"> and many different industries both in the context of space travel</w:t>
      </w:r>
      <w:r w:rsidRPr="00992ADF">
        <w:rPr>
          <w:sz w:val="16"/>
        </w:rPr>
        <w:t xml:space="preserve">, and in the context of natural resource acquisition. However, unlike water, </w:t>
      </w:r>
      <w:r w:rsidRPr="00CC7DDC">
        <w:rPr>
          <w:rStyle w:val="StyleUnderline"/>
        </w:rPr>
        <w:t>under the current international treaties regarding space, claims by either private or government entities on celestial objects are prohibited.46</w:t>
      </w:r>
    </w:p>
    <w:p w14:paraId="040AE69D" w14:textId="77777777" w:rsidR="00AE5B68" w:rsidRDefault="00AE5B68" w:rsidP="00AE5B68">
      <w:pPr>
        <w:pStyle w:val="Heading4"/>
      </w:pPr>
      <w:r>
        <w:t xml:space="preserve">Prohibitions on appropriation prevent asteroid mining </w:t>
      </w:r>
      <w:r w:rsidRPr="00380C30">
        <w:rPr>
          <w:u w:val="single"/>
        </w:rPr>
        <w:t>despite</w:t>
      </w:r>
      <w:r>
        <w:t xml:space="preserve"> growing space industries</w:t>
      </w:r>
    </w:p>
    <w:p w14:paraId="313DDAA5" w14:textId="77777777" w:rsidR="00AE5B68" w:rsidRPr="00992ADF" w:rsidRDefault="00AE5B68" w:rsidP="00AE5B6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CF9BBF7" w14:textId="77777777" w:rsidR="00AE5B68" w:rsidRPr="00380C30" w:rsidRDefault="00AE5B68" w:rsidP="00AE5B68">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03ACCC46" w14:textId="77777777" w:rsidR="00AE5B68" w:rsidRDefault="00AE5B68" w:rsidP="00AE5B68">
      <w:pPr>
        <w:pStyle w:val="Heading4"/>
      </w:pPr>
      <w:r>
        <w:t>Warming causes extinction</w:t>
      </w:r>
    </w:p>
    <w:p w14:paraId="17254F3B" w14:textId="77777777" w:rsidR="00AE5B68" w:rsidRDefault="00AE5B68" w:rsidP="00AE5B68">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0D5D4DF3" w14:textId="77777777" w:rsidR="00AE5B68" w:rsidRDefault="00AE5B68" w:rsidP="00AE5B68">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F8409A4" w14:textId="77777777" w:rsidR="00AE5B68" w:rsidRDefault="00AE5B68" w:rsidP="00AE5B68">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1772B26C" w14:textId="77777777" w:rsidR="00AE5B68" w:rsidRDefault="00AE5B68" w:rsidP="00AE5B68">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2633848B" w14:textId="77777777" w:rsidR="00AE5B68" w:rsidRDefault="00AE5B68" w:rsidP="00AE5B68">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2170A1E3" w14:textId="77777777" w:rsidR="00AE5B68" w:rsidRDefault="00AE5B68" w:rsidP="00AE5B68">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78FF4FB0" w14:textId="77777777" w:rsidR="00AE5B68" w:rsidRDefault="00AE5B68" w:rsidP="00AE5B68">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6044346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5B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B68"/>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80C026"/>
  <w14:defaultImageDpi w14:val="300"/>
  <w15:docId w15:val="{E62288C3-FE25-CB42-81F7-9DBFCAEC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5B6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E5B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5B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5B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9"/>
    <w:unhideWhenUsed/>
    <w:qFormat/>
    <w:rsid w:val="00AE5B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5B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5B68"/>
  </w:style>
  <w:style w:type="character" w:customStyle="1" w:styleId="Heading1Char">
    <w:name w:val="Heading 1 Char"/>
    <w:aliases w:val="Pocket Char"/>
    <w:basedOn w:val="DefaultParagraphFont"/>
    <w:link w:val="Heading1"/>
    <w:uiPriority w:val="9"/>
    <w:rsid w:val="00AE5B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E5B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E5B6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9"/>
    <w:rsid w:val="00AE5B6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E5B6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AE5B6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AE5B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E5B68"/>
    <w:rPr>
      <w:color w:val="auto"/>
      <w:u w:val="none"/>
    </w:rPr>
  </w:style>
  <w:style w:type="character" w:styleId="Hyperlink">
    <w:name w:val="Hyperlink"/>
    <w:basedOn w:val="DefaultParagraphFont"/>
    <w:uiPriority w:val="99"/>
    <w:semiHidden/>
    <w:unhideWhenUsed/>
    <w:rsid w:val="00AE5B68"/>
    <w:rPr>
      <w:color w:val="auto"/>
      <w:u w:val="none"/>
    </w:rPr>
  </w:style>
  <w:style w:type="paragraph" w:styleId="DocumentMap">
    <w:name w:val="Document Map"/>
    <w:basedOn w:val="Normal"/>
    <w:link w:val="DocumentMapChar"/>
    <w:uiPriority w:val="99"/>
    <w:semiHidden/>
    <w:unhideWhenUsed/>
    <w:rsid w:val="00AE5B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5B68"/>
    <w:rPr>
      <w:rFonts w:ascii="Lucida Grande" w:hAnsi="Lucida Grande" w:cs="Lucida Grande"/>
    </w:rPr>
  </w:style>
  <w:style w:type="paragraph" w:customStyle="1" w:styleId="textbold">
    <w:name w:val="text bold"/>
    <w:basedOn w:val="Normal"/>
    <w:link w:val="Emphasis"/>
    <w:autoRedefine/>
    <w:uiPriority w:val="20"/>
    <w:qFormat/>
    <w:rsid w:val="00AE5B68"/>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2022-01-08T18:20:00Z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