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B084C" w14:textId="77777777" w:rsidR="000F3D57" w:rsidRDefault="000F3D57" w:rsidP="000F3D57">
      <w:pPr>
        <w:pStyle w:val="Heading2"/>
        <w:rPr>
          <w:rFonts w:cs="Calibri"/>
        </w:rPr>
      </w:pPr>
      <w:r>
        <w:rPr>
          <w:rFonts w:cs="Calibri"/>
        </w:rPr>
        <w:t>O/V</w:t>
      </w:r>
    </w:p>
    <w:p w14:paraId="064A1904" w14:textId="77777777" w:rsidR="000F3D57" w:rsidRPr="00473EE4" w:rsidRDefault="000F3D57" w:rsidP="000F3D57">
      <w:pPr>
        <w:pStyle w:val="Heading4"/>
      </w:pPr>
      <w:r>
        <w:t xml:space="preserve">Interpretation – </w:t>
      </w:r>
      <w:r w:rsidRPr="00473EE4">
        <w:t xml:space="preserve">The negative must concede the affirmative </w:t>
      </w:r>
      <w:r>
        <w:t xml:space="preserve">framework or </w:t>
      </w:r>
      <w:r w:rsidRPr="00473EE4">
        <w:t xml:space="preserve">contention level offense. </w:t>
      </w:r>
    </w:p>
    <w:p w14:paraId="63AE53EA" w14:textId="77777777" w:rsidR="000F3D57" w:rsidRPr="00473EE4" w:rsidRDefault="000F3D57" w:rsidP="000F3D57">
      <w:pPr>
        <w:pStyle w:val="Heading4"/>
      </w:pPr>
      <w:r w:rsidRPr="00473EE4">
        <w:t>It’s preemptive, you violate by reading turns</w:t>
      </w:r>
      <w:r>
        <w:t xml:space="preserve"> or defense</w:t>
      </w:r>
      <w:r w:rsidRPr="00473EE4">
        <w:t xml:space="preserve"> </w:t>
      </w:r>
      <w:r>
        <w:t>to my offense and reading an alternative framework.</w:t>
      </w:r>
    </w:p>
    <w:p w14:paraId="31D63151" w14:textId="77777777" w:rsidR="000F3D57" w:rsidRDefault="000F3D57" w:rsidP="000F3D57">
      <w:pPr>
        <w:pStyle w:val="Heading4"/>
      </w:pPr>
      <w:r>
        <w:t xml:space="preserve">Prefer – </w:t>
      </w:r>
    </w:p>
    <w:p w14:paraId="012ECD31" w14:textId="39372C68" w:rsidR="000F3D57" w:rsidRDefault="000F3D57" w:rsidP="000F3D57">
      <w:pPr>
        <w:pStyle w:val="Analytic"/>
      </w:pPr>
      <w:r>
        <w:t>1.</w:t>
      </w:r>
      <w:r w:rsidRPr="001D6E7E">
        <w:t xml:space="preserve"> Strat skew</w:t>
      </w:r>
      <w:r>
        <w:t xml:space="preserve">. </w:t>
      </w:r>
    </w:p>
    <w:p w14:paraId="7B827F54" w14:textId="14AF62B5" w:rsidR="000F3D57" w:rsidRPr="001D6E7E" w:rsidRDefault="000F3D57" w:rsidP="000F3D57">
      <w:pPr>
        <w:pStyle w:val="Analytic"/>
      </w:pPr>
      <w:r>
        <w:t xml:space="preserve">2. Depth of Clash – </w:t>
      </w:r>
    </w:p>
    <w:p w14:paraId="28DBD1C4" w14:textId="276A73D3" w:rsidR="000F3D57" w:rsidRDefault="000F3D57" w:rsidP="0058704F">
      <w:pPr>
        <w:pStyle w:val="Heading4"/>
        <w:rPr>
          <w:rFonts w:cs="Calibri"/>
        </w:rPr>
      </w:pPr>
      <w:r w:rsidRPr="00766B16">
        <w:rPr>
          <w:rFonts w:cs="Times New Roman"/>
          <w:iCs/>
        </w:rPr>
        <w:t xml:space="preserve">AFF theory is no RVI, Drop the debater, competing </w:t>
      </w:r>
      <w:proofErr w:type="spellStart"/>
      <w:r w:rsidRPr="00766B16">
        <w:rPr>
          <w:rFonts w:cs="Times New Roman"/>
          <w:iCs/>
        </w:rPr>
        <w:t>interps</w:t>
      </w:r>
      <w:proofErr w:type="spellEnd"/>
      <w:r w:rsidRPr="00766B16">
        <w:rPr>
          <w:rFonts w:cs="Times New Roman"/>
          <w:iCs/>
        </w:rPr>
        <w:t xml:space="preserve">, under an </w:t>
      </w:r>
      <w:proofErr w:type="spellStart"/>
      <w:r w:rsidRPr="00766B16">
        <w:rPr>
          <w:rFonts w:cs="Times New Roman"/>
          <w:iCs/>
        </w:rPr>
        <w:t>interp</w:t>
      </w:r>
      <w:proofErr w:type="spellEnd"/>
      <w:r w:rsidRPr="00766B16">
        <w:rPr>
          <w:rFonts w:cs="Times New Roman"/>
          <w:iCs/>
        </w:rPr>
        <w:t xml:space="preserve"> that </w:t>
      </w:r>
      <w:proofErr w:type="spellStart"/>
      <w:r w:rsidRPr="00766B16">
        <w:rPr>
          <w:rFonts w:cs="Times New Roman"/>
          <w:iCs/>
        </w:rPr>
        <w:t>aff</w:t>
      </w:r>
      <w:proofErr w:type="spellEnd"/>
      <w:r w:rsidRPr="00766B16">
        <w:rPr>
          <w:rFonts w:cs="Times New Roman"/>
          <w:iCs/>
        </w:rPr>
        <w:t xml:space="preserve"> theory is </w:t>
      </w:r>
    </w:p>
    <w:p w14:paraId="53B6759D" w14:textId="1238D1F8" w:rsidR="000F3D57" w:rsidRPr="00E20F8E" w:rsidRDefault="000F3D57" w:rsidP="000F3D57">
      <w:pPr>
        <w:pStyle w:val="Heading2"/>
        <w:rPr>
          <w:rFonts w:cs="Calibri"/>
        </w:rPr>
      </w:pPr>
      <w:proofErr w:type="spellStart"/>
      <w:r w:rsidRPr="00E20F8E">
        <w:rPr>
          <w:rFonts w:cs="Calibri"/>
        </w:rPr>
        <w:t>Fwk</w:t>
      </w:r>
      <w:proofErr w:type="spellEnd"/>
    </w:p>
    <w:p w14:paraId="19CAF728" w14:textId="77777777" w:rsidR="000F3D57" w:rsidRPr="00E20F8E" w:rsidRDefault="000F3D57" w:rsidP="000F3D57">
      <w:pPr>
        <w:pStyle w:val="Heading4"/>
        <w:rPr>
          <w:rFonts w:cs="Calibri"/>
        </w:rPr>
      </w:pPr>
      <w:r w:rsidRPr="00E20F8E">
        <w:rPr>
          <w:rFonts w:cs="Calibri"/>
        </w:rPr>
        <w:t>The meta-ethic is consistency with transcendental form of subjects.</w:t>
      </w:r>
    </w:p>
    <w:p w14:paraId="1A787B52" w14:textId="77777777" w:rsidR="000F3D57" w:rsidRPr="00E20F8E" w:rsidRDefault="000F3D57" w:rsidP="000F3D57">
      <w:pPr>
        <w:rPr>
          <w:b/>
          <w:szCs w:val="26"/>
        </w:rPr>
      </w:pPr>
    </w:p>
    <w:p w14:paraId="1B1FBEB3" w14:textId="77777777" w:rsidR="000F3D57" w:rsidRPr="00E20F8E" w:rsidRDefault="000F3D57" w:rsidP="000F3D57">
      <w:pPr>
        <w:pStyle w:val="Heading4"/>
        <w:rPr>
          <w:rFonts w:cs="Calibri"/>
        </w:rPr>
      </w:pPr>
      <w:r w:rsidRPr="00E20F8E">
        <w:rPr>
          <w:rFonts w:cs="Calibri"/>
        </w:rPr>
        <w:t xml:space="preserve">Moral Realism is true – there is an ethical truth that exists metaphysically: a) otherwise we could not make moral claims since we would merely claim disagreement rather than an absolute wrong, justifying any ethical statement </w:t>
      </w:r>
      <w:r>
        <w:rPr>
          <w:rFonts w:cs="Calibri"/>
        </w:rPr>
        <w:t>b</w:t>
      </w:r>
      <w:r w:rsidRPr="00E20F8E">
        <w:rPr>
          <w:rFonts w:cs="Calibri"/>
        </w:rPr>
        <w:t>) regressive moral debates always terminate in an endpoint of agreement, we just compare different values in an attempt to find the ultimate one.</w:t>
      </w:r>
    </w:p>
    <w:p w14:paraId="2BE39E90" w14:textId="77777777" w:rsidR="000F3D57" w:rsidRPr="00E20F8E" w:rsidRDefault="000F3D57" w:rsidP="000F3D57">
      <w:pPr>
        <w:pStyle w:val="Normal1"/>
        <w:spacing w:line="240" w:lineRule="auto"/>
        <w:rPr>
          <w:rFonts w:ascii="Calibri" w:hAnsi="Calibri" w:cs="Calibri"/>
          <w:b/>
          <w:sz w:val="26"/>
          <w:szCs w:val="26"/>
        </w:rPr>
      </w:pPr>
    </w:p>
    <w:p w14:paraId="5646C35E" w14:textId="77777777" w:rsidR="000F3D57" w:rsidRPr="00E20F8E" w:rsidRDefault="000F3D57" w:rsidP="000F3D57">
      <w:pPr>
        <w:pStyle w:val="Heading4"/>
        <w:rPr>
          <w:rFonts w:eastAsia="Times New Roman" w:cs="Calibri"/>
          <w:sz w:val="24"/>
        </w:rPr>
      </w:pPr>
      <w:r w:rsidRPr="00E20F8E">
        <w:rPr>
          <w:rFonts w:cs="Calibri"/>
        </w:rPr>
        <w:t xml:space="preserve">And, that’s only accessible through procedural transcendental idealism – a) Is/ought gap – appeals to the empirical world merely explain how the world is rather than what it ought to be b) Motivation – empirical circumstances change based one each individual, only transcendent moral truths can motivate all agents absent those features. </w:t>
      </w:r>
      <w:r w:rsidRPr="00E20F8E">
        <w:rPr>
          <w:rFonts w:eastAsia="Times New Roman" w:cs="Calibri"/>
          <w:u w:val="single"/>
        </w:rPr>
        <w:t>Jindal 99,</w:t>
      </w:r>
      <w:r w:rsidRPr="00E20F8E">
        <w:rPr>
          <w:rFonts w:eastAsia="Times New Roman" w:cs="Calibri"/>
          <w:b w:val="0"/>
          <w:sz w:val="12"/>
        </w:rPr>
        <w:t xml:space="preserve"> Jindal, Bobby. Louisiana Law Review, 1999. Web. &lt;http://digitalcommons.law.lsu.edu/cgi/viewcontent.cgi?article=5780&amp;context=lalrev</w:t>
      </w:r>
      <w:proofErr w:type="gramStart"/>
      <w:r w:rsidRPr="00E20F8E">
        <w:rPr>
          <w:rFonts w:eastAsia="Times New Roman" w:cs="Calibri"/>
          <w:b w:val="0"/>
          <w:sz w:val="12"/>
        </w:rPr>
        <w:t>&gt;./</w:t>
      </w:r>
      <w:proofErr w:type="gramEnd"/>
      <w:r w:rsidRPr="00E20F8E">
        <w:rPr>
          <w:rFonts w:eastAsia="Times New Roman" w:cs="Calibri"/>
          <w:b w:val="0"/>
          <w:sz w:val="12"/>
        </w:rPr>
        <w:t xml:space="preserve">/Scopa Modem political philosophers ranging from Robert Nozick to John Rawls have attempted to discern the principles of justice that should guide societal arrangements. This project is of vital importance since it informs society of its obligations to its weakest and most vulnerable members. Yet, the question of </w:t>
      </w:r>
      <w:r w:rsidRPr="00E20F8E">
        <w:rPr>
          <w:rFonts w:eastAsia="Times New Roman" w:cs="Calibri"/>
          <w:szCs w:val="22"/>
          <w:u w:val="single"/>
        </w:rPr>
        <w:t>why one should be just is</w:t>
      </w:r>
      <w:r w:rsidRPr="00E20F8E">
        <w:rPr>
          <w:rFonts w:eastAsia="Times New Roman" w:cs="Calibri"/>
          <w:b w:val="0"/>
          <w:sz w:val="12"/>
        </w:rPr>
        <w:t xml:space="preserve"> an </w:t>
      </w:r>
      <w:r w:rsidRPr="00E20F8E">
        <w:rPr>
          <w:rFonts w:eastAsia="Times New Roman" w:cs="Calibri"/>
          <w:szCs w:val="22"/>
          <w:u w:val="single"/>
        </w:rPr>
        <w:t>intelligible</w:t>
      </w:r>
      <w:r w:rsidRPr="00E20F8E">
        <w:rPr>
          <w:rFonts w:eastAsia="Times New Roman" w:cs="Calibri"/>
          <w:b w:val="0"/>
          <w:sz w:val="12"/>
        </w:rPr>
        <w:t xml:space="preserve"> one to ask and deserves some response. This paper argues that the political-legal </w:t>
      </w:r>
      <w:r w:rsidRPr="00E20F8E">
        <w:rPr>
          <w:rFonts w:eastAsia="Times New Roman" w:cs="Calibri"/>
          <w:szCs w:val="22"/>
          <w:highlight w:val="yellow"/>
          <w:u w:val="single"/>
        </w:rPr>
        <w:t>obligation</w:t>
      </w:r>
      <w:r w:rsidRPr="00E20F8E">
        <w:rPr>
          <w:rFonts w:eastAsia="Times New Roman" w:cs="Calibri"/>
          <w:szCs w:val="22"/>
          <w:u w:val="single"/>
        </w:rPr>
        <w:t xml:space="preserve"> to be just </w:t>
      </w:r>
      <w:r w:rsidRPr="00E20F8E">
        <w:rPr>
          <w:rFonts w:eastAsia="Times New Roman" w:cs="Calibri"/>
          <w:szCs w:val="22"/>
          <w:highlight w:val="yellow"/>
          <w:u w:val="single"/>
        </w:rPr>
        <w:t>is derivative from</w:t>
      </w:r>
      <w:r w:rsidRPr="00E20F8E">
        <w:rPr>
          <w:rFonts w:eastAsia="Times New Roman" w:cs="Calibri"/>
          <w:b w:val="0"/>
          <w:sz w:val="12"/>
        </w:rPr>
        <w:t xml:space="preserve"> man's more general duty to be moral, a commitment grounded in </w:t>
      </w:r>
      <w:r w:rsidRPr="00E20F8E">
        <w:rPr>
          <w:rFonts w:eastAsia="Times New Roman" w:cs="Calibri"/>
          <w:b w:val="0"/>
          <w:sz w:val="12"/>
          <w:szCs w:val="12"/>
        </w:rPr>
        <w:t>intuitions</w:t>
      </w:r>
      <w:r w:rsidRPr="00E20F8E">
        <w:rPr>
          <w:rFonts w:eastAsia="Times New Roman" w:cs="Calibri"/>
          <w:b w:val="0"/>
          <w:sz w:val="12"/>
        </w:rPr>
        <w:t xml:space="preserve"> which are themselves based on </w:t>
      </w:r>
      <w:r w:rsidRPr="00E20F8E">
        <w:rPr>
          <w:rFonts w:eastAsia="Times New Roman" w:cs="Calibri"/>
          <w:szCs w:val="22"/>
          <w:highlight w:val="yellow"/>
          <w:u w:val="single"/>
        </w:rPr>
        <w:t>transcendental values</w:t>
      </w:r>
      <w:r w:rsidRPr="00E20F8E">
        <w:rPr>
          <w:rFonts w:eastAsia="Times New Roman" w:cs="Calibri"/>
          <w:b w:val="0"/>
          <w:sz w:val="12"/>
        </w:rPr>
        <w:t xml:space="preserve">, i.e., values that exist apart from a particular society. Those </w:t>
      </w:r>
      <w:r w:rsidRPr="00E20F8E">
        <w:rPr>
          <w:rFonts w:eastAsia="Times New Roman" w:cs="Calibri"/>
          <w:szCs w:val="22"/>
          <w:u w:val="single"/>
        </w:rPr>
        <w:t>political theories</w:t>
      </w:r>
      <w:r w:rsidRPr="00E20F8E">
        <w:rPr>
          <w:rFonts w:eastAsia="Times New Roman" w:cs="Calibri"/>
          <w:b w:val="0"/>
          <w:sz w:val="12"/>
        </w:rPr>
        <w:t xml:space="preserve"> that lack a transcendental notion of morality </w:t>
      </w:r>
      <w:r w:rsidRPr="00E20F8E">
        <w:rPr>
          <w:rFonts w:eastAsia="Times New Roman" w:cs="Calibri"/>
          <w:szCs w:val="22"/>
          <w:u w:val="single"/>
        </w:rPr>
        <w:t xml:space="preserve">lack binding force; </w:t>
      </w:r>
      <w:r w:rsidRPr="00E20F8E">
        <w:rPr>
          <w:rFonts w:eastAsia="Times New Roman" w:cs="Calibri"/>
          <w:szCs w:val="22"/>
          <w:highlight w:val="yellow"/>
          <w:u w:val="single"/>
        </w:rPr>
        <w:t>the theorist who persuades without asserting truth is helpless</w:t>
      </w:r>
      <w:r w:rsidRPr="00E20F8E">
        <w:rPr>
          <w:rFonts w:eastAsia="Times New Roman" w:cs="Calibri"/>
          <w:b w:val="0"/>
          <w:sz w:val="12"/>
        </w:rPr>
        <w:t xml:space="preserve"> to convince or judge those committed to different principles. Modem liberalism, with its explicit commitment to neutrality, has nothing to say to individuals who do not share its values; similarly, communitarianism, with its cultural relativism, cannot critique an unjust society from the outside. Many liberals and communitarians underpin principles of justice, which require an individual to sacrifice his interests to secure the welfare of others, with that justification available to convince one that his preference for vanilla ice cream is mistaken; yet, justice, unlike ice cream, is not merely a matter of taste. </w:t>
      </w:r>
      <w:r w:rsidRPr="00E20F8E">
        <w:rPr>
          <w:rFonts w:eastAsia="Times New Roman" w:cs="Calibri"/>
          <w:szCs w:val="22"/>
          <w:highlight w:val="yellow"/>
          <w:u w:val="single"/>
        </w:rPr>
        <w:t>Principles of justice not based on objective moral principles are arbitrary</w:t>
      </w:r>
      <w:r w:rsidRPr="00E20F8E">
        <w:rPr>
          <w:rFonts w:eastAsia="Times New Roman" w:cs="Calibri"/>
          <w:szCs w:val="22"/>
          <w:u w:val="single"/>
        </w:rPr>
        <w:t xml:space="preserve"> at best and prejudicial at worst, without binding</w:t>
      </w:r>
      <w:r w:rsidRPr="00E20F8E">
        <w:rPr>
          <w:rFonts w:eastAsia="Times New Roman" w:cs="Calibri"/>
          <w:b w:val="0"/>
          <w:sz w:val="12"/>
        </w:rPr>
        <w:t xml:space="preserve"> authority or persuasive </w:t>
      </w:r>
      <w:r w:rsidRPr="00E20F8E">
        <w:rPr>
          <w:rFonts w:eastAsia="Times New Roman" w:cs="Calibri"/>
          <w:szCs w:val="22"/>
          <w:u w:val="single"/>
        </w:rPr>
        <w:t>moral force</w:t>
      </w:r>
      <w:r w:rsidRPr="00E20F8E">
        <w:rPr>
          <w:rFonts w:eastAsia="Times New Roman" w:cs="Calibri"/>
          <w:b w:val="0"/>
          <w:sz w:val="12"/>
        </w:rPr>
        <w:t xml:space="preserve">. Though Rawls claims the "conception of justice is a practical social task rather than an epistemological or metaphysical problem,"1 </w:t>
      </w:r>
      <w:r w:rsidRPr="00E20F8E">
        <w:rPr>
          <w:rFonts w:eastAsia="Times New Roman" w:cs="Calibri"/>
          <w:szCs w:val="22"/>
          <w:highlight w:val="yellow"/>
          <w:u w:val="single"/>
        </w:rPr>
        <w:t>there must be some a priori, non-subjective commitment</w:t>
      </w:r>
      <w:r w:rsidRPr="00E20F8E">
        <w:rPr>
          <w:rFonts w:eastAsia="Times New Roman" w:cs="Calibri"/>
          <w:b w:val="0"/>
          <w:sz w:val="12"/>
        </w:rPr>
        <w:t xml:space="preserve"> to justice, as well as positive laws, </w:t>
      </w:r>
      <w:r w:rsidRPr="00E20F8E">
        <w:rPr>
          <w:rFonts w:eastAsia="Times New Roman" w:cs="Calibri"/>
          <w:szCs w:val="22"/>
          <w:highlight w:val="yellow"/>
          <w:u w:val="single"/>
        </w:rPr>
        <w:t>that compels individuals to sacrifice</w:t>
      </w:r>
      <w:r w:rsidRPr="00E20F8E">
        <w:rPr>
          <w:rFonts w:eastAsia="Times New Roman" w:cs="Calibri"/>
          <w:szCs w:val="22"/>
          <w:u w:val="single"/>
        </w:rPr>
        <w:t xml:space="preserve"> their </w:t>
      </w:r>
      <w:r w:rsidRPr="00E20F8E">
        <w:rPr>
          <w:rFonts w:eastAsia="Times New Roman" w:cs="Calibri"/>
          <w:szCs w:val="22"/>
          <w:highlight w:val="yellow"/>
          <w:u w:val="single"/>
        </w:rPr>
        <w:t>self-interest</w:t>
      </w:r>
      <w:r w:rsidRPr="00E20F8E">
        <w:rPr>
          <w:rFonts w:eastAsia="Times New Roman" w:cs="Calibri"/>
          <w:b w:val="0"/>
          <w:sz w:val="12"/>
        </w:rPr>
        <w:t xml:space="preserve">. Transcendental morality alone provides a substantial answer to those-anarchists, narcissists, libertarians, individualists, racists, isolationists, and others-who question the obligation to serve the common good, i.e., sacrifice one's interests for others. Merely discerning the claims of justice is not enough; these claims must be legitimized. </w:t>
      </w:r>
      <w:r w:rsidRPr="00E20F8E">
        <w:rPr>
          <w:rFonts w:eastAsia="Times New Roman" w:cs="Calibri"/>
          <w:szCs w:val="22"/>
          <w:u w:val="single"/>
        </w:rPr>
        <w:t>The gap</w:t>
      </w:r>
      <w:r w:rsidRPr="00E20F8E">
        <w:rPr>
          <w:rFonts w:eastAsia="Times New Roman" w:cs="Calibri"/>
          <w:b w:val="0"/>
          <w:sz w:val="12"/>
        </w:rPr>
        <w:t xml:space="preserve"> between "is" and "ought" </w:t>
      </w:r>
      <w:proofErr w:type="gramStart"/>
      <w:r w:rsidRPr="00E20F8E">
        <w:rPr>
          <w:rFonts w:eastAsia="Times New Roman" w:cs="Calibri"/>
          <w:szCs w:val="22"/>
          <w:u w:val="single"/>
        </w:rPr>
        <w:t>reflects</w:t>
      </w:r>
      <w:proofErr w:type="gramEnd"/>
      <w:r w:rsidRPr="00E20F8E">
        <w:rPr>
          <w:rFonts w:eastAsia="Times New Roman" w:cs="Calibri"/>
          <w:szCs w:val="22"/>
          <w:u w:val="single"/>
        </w:rPr>
        <w:t xml:space="preserve"> the distance between</w:t>
      </w:r>
      <w:r w:rsidRPr="00E20F8E">
        <w:rPr>
          <w:rFonts w:eastAsia="Times New Roman" w:cs="Calibri"/>
          <w:b w:val="0"/>
          <w:sz w:val="12"/>
        </w:rPr>
        <w:t xml:space="preserve"> factual claims and moral ones, between truth and motivation, between </w:t>
      </w:r>
      <w:r w:rsidRPr="00E20F8E">
        <w:rPr>
          <w:rFonts w:eastAsia="Times New Roman" w:cs="Calibri"/>
          <w:szCs w:val="22"/>
          <w:u w:val="single"/>
        </w:rPr>
        <w:t xml:space="preserve">description and obligation. </w:t>
      </w:r>
    </w:p>
    <w:p w14:paraId="73C1CACE" w14:textId="77777777" w:rsidR="000F3D57" w:rsidRPr="00E20F8E" w:rsidRDefault="000F3D57" w:rsidP="000F3D57">
      <w:pPr>
        <w:rPr>
          <w:b/>
          <w:szCs w:val="26"/>
        </w:rPr>
      </w:pPr>
    </w:p>
    <w:p w14:paraId="6C8E42FC" w14:textId="77777777" w:rsidR="000F3D57" w:rsidRPr="00E20F8E" w:rsidRDefault="000F3D57" w:rsidP="000F3D57">
      <w:pPr>
        <w:pStyle w:val="Heading4"/>
        <w:rPr>
          <w:rFonts w:cs="Calibri"/>
          <w:b w:val="0"/>
          <w:sz w:val="12"/>
          <w:szCs w:val="12"/>
        </w:rPr>
      </w:pPr>
      <w:r w:rsidRPr="00E20F8E">
        <w:rPr>
          <w:rFonts w:cs="Calibri"/>
        </w:rPr>
        <w:t xml:space="preserve">That transcendental truth is the forms – they are the essence of the world that transcend space and time. The material world inherently lacks a capability to manifest the form and cannot generate true reality, only the forms themselves understood by reason allow for true moral and epistemic knowledge. </w:t>
      </w:r>
      <w:proofErr w:type="spellStart"/>
      <w:r w:rsidRPr="00E20F8E">
        <w:rPr>
          <w:rFonts w:cs="Calibri"/>
          <w:u w:val="single"/>
        </w:rPr>
        <w:t>Heyüman</w:t>
      </w:r>
      <w:proofErr w:type="spellEnd"/>
      <w:r w:rsidRPr="00E20F8E">
        <w:rPr>
          <w:rFonts w:cs="Calibri"/>
          <w:u w:val="single"/>
        </w:rPr>
        <w:t xml:space="preserve"> 15,</w:t>
      </w:r>
      <w:r w:rsidRPr="00E20F8E">
        <w:rPr>
          <w:rFonts w:cs="Calibri"/>
        </w:rPr>
        <w:t xml:space="preserve"> </w:t>
      </w:r>
      <w:hyperlink r:id="rId9" w:history="1">
        <w:r w:rsidRPr="00E20F8E">
          <w:rPr>
            <w:rStyle w:val="Hyperlink"/>
            <w:rFonts w:cs="Calibri"/>
            <w:b w:val="0"/>
            <w:sz w:val="12"/>
            <w:szCs w:val="12"/>
          </w:rPr>
          <w:t>http://ftp.oxfordphilsoc.org/Documents/StudentPrize/2015_H1b.pdf</w:t>
        </w:r>
      </w:hyperlink>
      <w:r w:rsidRPr="00E20F8E">
        <w:rPr>
          <w:rFonts w:cs="Calibri"/>
          <w:b w:val="0"/>
          <w:sz w:val="12"/>
          <w:szCs w:val="12"/>
        </w:rPr>
        <w:t xml:space="preserve"> //scopa</w:t>
      </w:r>
    </w:p>
    <w:p w14:paraId="28ACAB05" w14:textId="77777777" w:rsidR="000F3D57" w:rsidRPr="00E20F8E" w:rsidRDefault="000F3D57" w:rsidP="000F3D57">
      <w:pPr>
        <w:rPr>
          <w:sz w:val="12"/>
          <w:szCs w:val="22"/>
        </w:rPr>
      </w:pPr>
      <w:r w:rsidRPr="00E20F8E">
        <w:rPr>
          <w:b/>
          <w:szCs w:val="22"/>
          <w:highlight w:val="yellow"/>
          <w:u w:val="single"/>
        </w:rPr>
        <w:t>Forms</w:t>
      </w:r>
      <w:r w:rsidRPr="00E20F8E">
        <w:rPr>
          <w:sz w:val="12"/>
          <w:szCs w:val="22"/>
        </w:rPr>
        <w:t xml:space="preserve"> can be thought of </w:t>
      </w:r>
      <w:r w:rsidRPr="00E20F8E">
        <w:rPr>
          <w:b/>
          <w:szCs w:val="22"/>
          <w:u w:val="single"/>
        </w:rPr>
        <w:t>as abstract entities</w:t>
      </w:r>
      <w:r w:rsidRPr="00E20F8E">
        <w:rPr>
          <w:sz w:val="12"/>
          <w:szCs w:val="22"/>
        </w:rPr>
        <w:t xml:space="preserve"> or qualities that </w:t>
      </w:r>
      <w:r w:rsidRPr="00E20F8E">
        <w:rPr>
          <w:b/>
          <w:szCs w:val="22"/>
          <w:highlight w:val="yellow"/>
          <w:u w:val="single"/>
        </w:rPr>
        <w:t>are the essence of</w:t>
      </w:r>
      <w:r w:rsidRPr="00E20F8E">
        <w:rPr>
          <w:b/>
          <w:szCs w:val="22"/>
          <w:u w:val="single"/>
        </w:rPr>
        <w:t xml:space="preserve"> sensible </w:t>
      </w:r>
      <w:r w:rsidRPr="00E20F8E">
        <w:rPr>
          <w:b/>
          <w:szCs w:val="22"/>
          <w:highlight w:val="yellow"/>
          <w:u w:val="single"/>
        </w:rPr>
        <w:t>things</w:t>
      </w:r>
      <w:r w:rsidRPr="00E20F8E">
        <w:rPr>
          <w:sz w:val="12"/>
          <w:szCs w:val="22"/>
        </w:rPr>
        <w:t xml:space="preserve">. Take, </w:t>
      </w:r>
      <w:r w:rsidRPr="00E20F8E">
        <w:rPr>
          <w:b/>
          <w:szCs w:val="22"/>
          <w:u w:val="single"/>
        </w:rPr>
        <w:t>for example, an apple: Roundness, color and weight of the apple are all the properties that make up that apple, each of which is a separate form in itself</w:t>
      </w:r>
      <w:r w:rsidRPr="00E20F8E">
        <w:rPr>
          <w:sz w:val="12"/>
          <w:szCs w:val="22"/>
        </w:rPr>
        <w:t xml:space="preserve">. According to Plato, two apples are “round” because they both partake in the form of “roundness”. This “partaking” in any form is what makes things share similar attributes. </w:t>
      </w:r>
      <w:r w:rsidRPr="00E20F8E">
        <w:rPr>
          <w:b/>
          <w:szCs w:val="22"/>
          <w:highlight w:val="yellow"/>
          <w:u w:val="single"/>
        </w:rPr>
        <w:t>All material objects owe their existence to</w:t>
      </w:r>
      <w:r w:rsidRPr="00E20F8E">
        <w:rPr>
          <w:b/>
          <w:szCs w:val="22"/>
          <w:u w:val="single"/>
        </w:rPr>
        <w:t xml:space="preserve"> these </w:t>
      </w:r>
      <w:r w:rsidRPr="00E20F8E">
        <w:rPr>
          <w:b/>
          <w:szCs w:val="22"/>
          <w:highlight w:val="yellow"/>
          <w:u w:val="single"/>
        </w:rPr>
        <w:t>forms</w:t>
      </w:r>
      <w:r w:rsidRPr="00E20F8E">
        <w:rPr>
          <w:b/>
          <w:szCs w:val="22"/>
          <w:u w:val="single"/>
        </w:rPr>
        <w:t>; whereas each form exists by itself, independently of the object that exemplifies the particular form</w:t>
      </w:r>
      <w:r w:rsidRPr="00E20F8E">
        <w:rPr>
          <w:sz w:val="12"/>
          <w:szCs w:val="22"/>
        </w:rPr>
        <w:t xml:space="preserve">. In Phaedo, which is widely agreed to be the first dialogue Plato introduced the forms, forms are “marked as auto </w:t>
      </w:r>
      <w:proofErr w:type="spellStart"/>
      <w:r w:rsidRPr="00E20F8E">
        <w:rPr>
          <w:sz w:val="12"/>
          <w:szCs w:val="22"/>
        </w:rPr>
        <w:t>kath</w:t>
      </w:r>
      <w:proofErr w:type="spellEnd"/>
      <w:r w:rsidRPr="00E20F8E">
        <w:rPr>
          <w:sz w:val="12"/>
          <w:szCs w:val="22"/>
        </w:rPr>
        <w:t xml:space="preserve"> auto beings, beings that are what they are in virtue of themselves</w:t>
      </w:r>
      <w:proofErr w:type="gramStart"/>
      <w:r w:rsidRPr="00E20F8E">
        <w:rPr>
          <w:sz w:val="12"/>
          <w:szCs w:val="22"/>
        </w:rPr>
        <w:t>1 .</w:t>
      </w:r>
      <w:proofErr w:type="gramEnd"/>
      <w:r w:rsidRPr="00E20F8E">
        <w:rPr>
          <w:sz w:val="12"/>
          <w:szCs w:val="22"/>
        </w:rPr>
        <w:t xml:space="preserve">” </w:t>
      </w:r>
      <w:r w:rsidRPr="00E20F8E">
        <w:rPr>
          <w:b/>
          <w:szCs w:val="22"/>
          <w:highlight w:val="yellow"/>
          <w:u w:val="single"/>
        </w:rPr>
        <w:t>Forms</w:t>
      </w:r>
      <w:r w:rsidRPr="00E20F8E">
        <w:rPr>
          <w:b/>
          <w:szCs w:val="22"/>
          <w:u w:val="single"/>
        </w:rPr>
        <w:t xml:space="preserve"> are transcendent to our material world in that they </w:t>
      </w:r>
      <w:r w:rsidRPr="00E20F8E">
        <w:rPr>
          <w:b/>
          <w:szCs w:val="22"/>
          <w:highlight w:val="yellow"/>
          <w:u w:val="single"/>
        </w:rPr>
        <w:t>exist beyond space and time</w:t>
      </w:r>
      <w:r w:rsidRPr="00E20F8E">
        <w:rPr>
          <w:b/>
          <w:szCs w:val="22"/>
          <w:u w:val="single"/>
        </w:rPr>
        <w:t>, whereas material objects occupy a specific place at a specific time</w:t>
      </w:r>
      <w:r w:rsidRPr="00E20F8E">
        <w:rPr>
          <w:sz w:val="12"/>
          <w:szCs w:val="22"/>
        </w:rPr>
        <w:t xml:space="preserve">. Atemporal and aspatial features of forms have very important implications. First, this explains why </w:t>
      </w:r>
      <w:r w:rsidRPr="00E20F8E">
        <w:rPr>
          <w:b/>
          <w:szCs w:val="22"/>
          <w:u w:val="single"/>
        </w:rPr>
        <w:t>the form of F does not change</w:t>
      </w:r>
      <w:r w:rsidRPr="00E20F8E">
        <w:rPr>
          <w:sz w:val="12"/>
          <w:szCs w:val="22"/>
        </w:rPr>
        <w:t xml:space="preserve">, and remains stable beyond a </w:t>
      </w:r>
      <w:proofErr w:type="spellStart"/>
      <w:r w:rsidRPr="00E20F8E">
        <w:rPr>
          <w:sz w:val="12"/>
          <w:szCs w:val="22"/>
        </w:rPr>
        <w:t>spatio</w:t>
      </w:r>
      <w:proofErr w:type="spellEnd"/>
      <w:r w:rsidRPr="00E20F8E">
        <w:rPr>
          <w:sz w:val="12"/>
          <w:szCs w:val="22"/>
        </w:rPr>
        <w:t xml:space="preserve">-temporal world while particulars are subject to continuous change. Second, </w:t>
      </w:r>
      <w:r w:rsidRPr="00E20F8E">
        <w:rPr>
          <w:b/>
          <w:szCs w:val="22"/>
          <w:u w:val="single"/>
        </w:rPr>
        <w:t>since F does not exist in space, it can be instantiated in many particulars at once or need not even be instantiated to exist</w:t>
      </w:r>
      <w:r w:rsidRPr="00E20F8E">
        <w:rPr>
          <w:sz w:val="12"/>
          <w:szCs w:val="22"/>
        </w:rPr>
        <w:t xml:space="preserve">. The forms are also pure. The roundness of an apple is one of its properties and roundness is only “roundness” in its pure and perfect form. Unlike forms, </w:t>
      </w:r>
      <w:r w:rsidRPr="00E20F8E">
        <w:rPr>
          <w:b/>
          <w:szCs w:val="22"/>
          <w:u w:val="single"/>
        </w:rPr>
        <w:t>material objects are impure, imperfect</w:t>
      </w:r>
      <w:r w:rsidRPr="00E20F8E">
        <w:rPr>
          <w:sz w:val="12"/>
          <w:szCs w:val="22"/>
        </w:rPr>
        <w:t xml:space="preserve">, and are complex combinations of several forms. </w:t>
      </w:r>
      <w:r w:rsidRPr="00E20F8E">
        <w:rPr>
          <w:b/>
          <w:szCs w:val="22"/>
          <w:highlight w:val="yellow"/>
          <w:u w:val="single"/>
        </w:rPr>
        <w:t>Being is the ontological relation that ties the form</w:t>
      </w:r>
      <w:r w:rsidRPr="00E20F8E">
        <w:rPr>
          <w:b/>
          <w:szCs w:val="22"/>
          <w:u w:val="single"/>
        </w:rPr>
        <w:t xml:space="preserve"> of F </w:t>
      </w:r>
      <w:r w:rsidRPr="00E20F8E">
        <w:rPr>
          <w:b/>
          <w:szCs w:val="22"/>
          <w:highlight w:val="yellow"/>
          <w:u w:val="single"/>
        </w:rPr>
        <w:t>to its essence</w:t>
      </w:r>
      <w:r w:rsidRPr="00E20F8E">
        <w:rPr>
          <w:b/>
          <w:szCs w:val="22"/>
          <w:u w:val="single"/>
        </w:rPr>
        <w:t xml:space="preserve">, and each form of F is of one essence </w:t>
      </w:r>
      <w:r w:rsidRPr="00E20F8E">
        <w:rPr>
          <w:sz w:val="12"/>
          <w:szCs w:val="22"/>
        </w:rPr>
        <w:t>(</w:t>
      </w:r>
      <w:proofErr w:type="spellStart"/>
      <w:r w:rsidRPr="00E20F8E">
        <w:rPr>
          <w:sz w:val="12"/>
          <w:szCs w:val="22"/>
        </w:rPr>
        <w:t>monoeides</w:t>
      </w:r>
      <w:proofErr w:type="spellEnd"/>
      <w:r w:rsidRPr="00E20F8E">
        <w:rPr>
          <w:sz w:val="12"/>
          <w:szCs w:val="22"/>
        </w:rPr>
        <w:t xml:space="preserve">). It follows from these principles that each form self-predicates; each form of F is itself F. The form of beauty is itself beautiful, and Helen would not be beautiful if the form of Beauty were not beautiful itself. </w:t>
      </w:r>
      <w:r w:rsidRPr="00E20F8E">
        <w:rPr>
          <w:b/>
          <w:szCs w:val="22"/>
          <w:u w:val="single"/>
        </w:rPr>
        <w:t xml:space="preserve">The </w:t>
      </w:r>
      <w:r w:rsidRPr="00E20F8E">
        <w:rPr>
          <w:b/>
          <w:szCs w:val="22"/>
          <w:highlight w:val="yellow"/>
          <w:u w:val="single"/>
        </w:rPr>
        <w:t>forms</w:t>
      </w:r>
      <w:r w:rsidRPr="00E20F8E">
        <w:rPr>
          <w:b/>
          <w:szCs w:val="22"/>
          <w:u w:val="single"/>
        </w:rPr>
        <w:t xml:space="preserve"> are real, sublime entities that </w:t>
      </w:r>
      <w:r w:rsidRPr="00E20F8E">
        <w:rPr>
          <w:b/>
          <w:szCs w:val="22"/>
          <w:highlight w:val="yellow"/>
          <w:u w:val="single"/>
        </w:rPr>
        <w:t>belong to an intelligible realm</w:t>
      </w:r>
      <w:r w:rsidRPr="00E20F8E">
        <w:rPr>
          <w:b/>
          <w:szCs w:val="22"/>
          <w:u w:val="single"/>
        </w:rPr>
        <w:t xml:space="preserve"> that can </w:t>
      </w:r>
      <w:r w:rsidRPr="00E20F8E">
        <w:rPr>
          <w:b/>
          <w:szCs w:val="22"/>
          <w:highlight w:val="yellow"/>
          <w:u w:val="single"/>
        </w:rPr>
        <w:t>only</w:t>
      </w:r>
      <w:r w:rsidRPr="00E20F8E">
        <w:rPr>
          <w:b/>
          <w:szCs w:val="22"/>
          <w:u w:val="single"/>
        </w:rPr>
        <w:t xml:space="preserve"> be </w:t>
      </w:r>
      <w:r w:rsidRPr="00E20F8E">
        <w:rPr>
          <w:b/>
          <w:szCs w:val="22"/>
          <w:highlight w:val="yellow"/>
          <w:u w:val="single"/>
        </w:rPr>
        <w:t>grasped by reason</w:t>
      </w:r>
      <w:r w:rsidRPr="00E20F8E">
        <w:rPr>
          <w:b/>
          <w:szCs w:val="22"/>
          <w:u w:val="single"/>
        </w:rPr>
        <w:t>. They are not subject to change; are stable and enduring, while particulars/material objects belong to this material world of change</w:t>
      </w:r>
      <w:r w:rsidRPr="00E20F8E">
        <w:rPr>
          <w:sz w:val="12"/>
          <w:szCs w:val="22"/>
        </w:rPr>
        <w:t xml:space="preserve">, becoming and perishing in a </w:t>
      </w:r>
      <w:proofErr w:type="spellStart"/>
      <w:r w:rsidRPr="00E20F8E">
        <w:rPr>
          <w:sz w:val="12"/>
          <w:szCs w:val="22"/>
        </w:rPr>
        <w:t>Heraclitean</w:t>
      </w:r>
      <w:proofErr w:type="spellEnd"/>
      <w:r w:rsidRPr="00E20F8E">
        <w:rPr>
          <w:sz w:val="12"/>
          <w:szCs w:val="22"/>
        </w:rPr>
        <w:t xml:space="preserve"> flux. The Idea Behind Platonic Forms As can be seen from his early and middle period dialogues, Plato both explored ethical concepts such as “virtue” and “justice” just like his mentor, Socrates, and he also elaborated upon the essence of the 1 Silverman, A., Fall 2014 Edition, ‘Plato’s Middle Period Metaphysics and Epistemology’, Stanford Encyclopedia of Philosophy, p. 10 1 Hilary 2015 Joint 1st Prize: </w:t>
      </w:r>
      <w:proofErr w:type="spellStart"/>
      <w:r w:rsidRPr="00E20F8E">
        <w:rPr>
          <w:sz w:val="12"/>
          <w:szCs w:val="22"/>
        </w:rPr>
        <w:t>Sinem</w:t>
      </w:r>
      <w:proofErr w:type="spellEnd"/>
      <w:r w:rsidRPr="00E20F8E">
        <w:rPr>
          <w:sz w:val="12"/>
          <w:szCs w:val="22"/>
        </w:rPr>
        <w:t xml:space="preserve"> </w:t>
      </w:r>
      <w:proofErr w:type="spellStart"/>
      <w:r w:rsidRPr="00E20F8E">
        <w:rPr>
          <w:sz w:val="12"/>
          <w:szCs w:val="22"/>
        </w:rPr>
        <w:t>Hümeydan</w:t>
      </w:r>
      <w:proofErr w:type="spellEnd"/>
      <w:r w:rsidRPr="00E20F8E">
        <w:rPr>
          <w:sz w:val="12"/>
          <w:szCs w:val="22"/>
        </w:rPr>
        <w:t xml:space="preserve"> universe by questioning what there really is in this world of appearances. Plato’s theory of forms, then, can be thought to explicate basically two vital concerns of philosophical inquiry. First, the theory explores the question of how everything seems both to be changing and permanent at the same time. We know that the physical world we perceive through our senses is exposed to continuous change by “becoming” and “ceasing to be</w:t>
      </w:r>
      <w:proofErr w:type="gramStart"/>
      <w:r w:rsidRPr="00E20F8E">
        <w:rPr>
          <w:sz w:val="12"/>
          <w:szCs w:val="22"/>
        </w:rPr>
        <w:t>2 ”</w:t>
      </w:r>
      <w:proofErr w:type="gramEnd"/>
      <w:r w:rsidRPr="00E20F8E">
        <w:rPr>
          <w:sz w:val="12"/>
          <w:szCs w:val="22"/>
        </w:rPr>
        <w:t xml:space="preserve">. Nonetheless, there is also permanence beyond what seems to be changing and that can only be grasped by reasoning. Second, the theory of forms is an attempt to find the answer to the question of how people can live a happy and fulfilling life in a world that is ultimately defined with beginnings and endings, and is exposed to change in every possible respect. In the Republic, Plato poses questions about moral concepts in an effort to demonstrate that the life committed to knowledge and virtue will result in happiness and self-fulfillment. To achieve happiness, one should render himself immune to changes in the material world and strive to gain the knowledge of the eternal, immutable forms that reside in the intelligible realm. Indeed, Plato splits the existence into two realms: the visible realm and the transcendent realm (intelligible realm) of forms. </w:t>
      </w:r>
      <w:r w:rsidRPr="00E20F8E">
        <w:rPr>
          <w:b/>
          <w:szCs w:val="22"/>
          <w:u w:val="single"/>
        </w:rPr>
        <w:t xml:space="preserve">The visible realm is </w:t>
      </w:r>
      <w:r w:rsidRPr="00E20F8E">
        <w:rPr>
          <w:b/>
          <w:szCs w:val="22"/>
          <w:highlight w:val="yellow"/>
          <w:u w:val="single"/>
        </w:rPr>
        <w:t>the physical world</w:t>
      </w:r>
      <w:r w:rsidRPr="00E20F8E">
        <w:rPr>
          <w:b/>
          <w:szCs w:val="22"/>
          <w:u w:val="single"/>
        </w:rPr>
        <w:t xml:space="preserve"> that </w:t>
      </w:r>
      <w:r w:rsidRPr="00E20F8E">
        <w:rPr>
          <w:b/>
          <w:szCs w:val="22"/>
          <w:highlight w:val="yellow"/>
          <w:u w:val="single"/>
        </w:rPr>
        <w:t>is perceived through senses</w:t>
      </w:r>
      <w:r w:rsidRPr="00E20F8E">
        <w:rPr>
          <w:b/>
          <w:szCs w:val="22"/>
          <w:u w:val="single"/>
        </w:rPr>
        <w:t xml:space="preserve">, and is </w:t>
      </w:r>
      <w:r w:rsidRPr="00E20F8E">
        <w:rPr>
          <w:b/>
          <w:szCs w:val="22"/>
          <w:highlight w:val="yellow"/>
          <w:u w:val="single"/>
        </w:rPr>
        <w:t>susceptible to “becoming” and “ceasing to be”</w:t>
      </w:r>
      <w:r w:rsidRPr="00E20F8E">
        <w:rPr>
          <w:b/>
          <w:szCs w:val="22"/>
          <w:u w:val="single"/>
        </w:rPr>
        <w:t>. On the contrary, the intelligible realm represents the ultimate reality, is enduring, and is accessible only via reasoning</w:t>
      </w:r>
      <w:r w:rsidRPr="00E20F8E">
        <w:rPr>
          <w:sz w:val="12"/>
          <w:szCs w:val="22"/>
        </w:rPr>
        <w:t xml:space="preserve"> or intellect. Furthermore, Plato believes that this visible world is an imperfect model of the transcendent realm of forms. As is depicted in his famous Allegory of Cave, he thinks that everything perceptible through senses is like the shadows on the Cave Wall, or merely imperfect representations of the reality. Since </w:t>
      </w:r>
      <w:r w:rsidRPr="00E20F8E">
        <w:rPr>
          <w:b/>
          <w:szCs w:val="22"/>
          <w:u w:val="single"/>
        </w:rPr>
        <w:t xml:space="preserve">what we perceive through </w:t>
      </w:r>
      <w:r w:rsidRPr="00E20F8E">
        <w:rPr>
          <w:b/>
          <w:szCs w:val="22"/>
          <w:highlight w:val="yellow"/>
          <w:u w:val="single"/>
        </w:rPr>
        <w:t>our deceptive senses</w:t>
      </w:r>
      <w:r w:rsidRPr="00E20F8E">
        <w:rPr>
          <w:b/>
          <w:szCs w:val="22"/>
          <w:u w:val="single"/>
        </w:rPr>
        <w:t xml:space="preserve"> in this world of </w:t>
      </w:r>
      <w:proofErr w:type="spellStart"/>
      <w:r w:rsidRPr="00E20F8E">
        <w:rPr>
          <w:b/>
          <w:szCs w:val="22"/>
          <w:u w:val="single"/>
        </w:rPr>
        <w:t>appearence</w:t>
      </w:r>
      <w:proofErr w:type="spellEnd"/>
      <w:r w:rsidRPr="00E20F8E">
        <w:rPr>
          <w:b/>
          <w:szCs w:val="22"/>
          <w:u w:val="single"/>
        </w:rPr>
        <w:t xml:space="preserve"> </w:t>
      </w:r>
      <w:r w:rsidRPr="00E20F8E">
        <w:rPr>
          <w:b/>
          <w:szCs w:val="22"/>
          <w:highlight w:val="yellow"/>
          <w:u w:val="single"/>
        </w:rPr>
        <w:t>are</w:t>
      </w:r>
      <w:r w:rsidRPr="00E20F8E">
        <w:rPr>
          <w:b/>
          <w:szCs w:val="22"/>
          <w:u w:val="single"/>
        </w:rPr>
        <w:t xml:space="preserve"> merely </w:t>
      </w:r>
      <w:r w:rsidRPr="00E20F8E">
        <w:rPr>
          <w:b/>
          <w:szCs w:val="22"/>
          <w:highlight w:val="yellow"/>
          <w:u w:val="single"/>
        </w:rPr>
        <w:t>shadows of reality, one cannot have any genuine knowledge of these things</w:t>
      </w:r>
      <w:r w:rsidRPr="00E20F8E">
        <w:rPr>
          <w:b/>
          <w:szCs w:val="22"/>
          <w:u w:val="single"/>
        </w:rPr>
        <w:t>, but can only have beliefs/opinions</w:t>
      </w:r>
      <w:r w:rsidRPr="00E20F8E">
        <w:rPr>
          <w:sz w:val="12"/>
          <w:szCs w:val="22"/>
        </w:rPr>
        <w:t xml:space="preserve"> about these objects. In other words, Plato thinks that one can only have “knowledge of forms and of Forms one can only have knowledge</w:t>
      </w:r>
      <w:proofErr w:type="gramStart"/>
      <w:r w:rsidRPr="00E20F8E">
        <w:rPr>
          <w:sz w:val="12"/>
          <w:szCs w:val="22"/>
        </w:rPr>
        <w:t>3 .</w:t>
      </w:r>
      <w:proofErr w:type="gramEnd"/>
      <w:r w:rsidRPr="00E20F8E">
        <w:rPr>
          <w:sz w:val="12"/>
          <w:szCs w:val="22"/>
        </w:rPr>
        <w:t xml:space="preserve">” Because forms are the only objects of knowledge, individuals should </w:t>
      </w:r>
      <w:proofErr w:type="spellStart"/>
      <w:r w:rsidRPr="00E20F8E">
        <w:rPr>
          <w:sz w:val="12"/>
          <w:szCs w:val="22"/>
        </w:rPr>
        <w:t>endeavour</w:t>
      </w:r>
      <w:proofErr w:type="spellEnd"/>
      <w:r w:rsidRPr="00E20F8E">
        <w:rPr>
          <w:sz w:val="12"/>
          <w:szCs w:val="22"/>
        </w:rPr>
        <w:t xml:space="preserve"> to reach the intelligible realm and endow themselves with the knowledge of forms in order to achieve a happy and fulfilling life. Plato employs the Sun metaphor, which represents the form of “Good” to compare intelligible and visible realms. As the Sun provides the light to see the physical world, the “Good” provides the power to “know”, and is not only the ultimate cause of knowledge, but it is also the object of truth and knowledge. Being virtuous or pursuing good relies on having the knowledge of the Good, and because forms are the only objects of knowledge, one can only live a fulfilling life and pursue good if one knows the Form of Good. Plato’s Arguments for the Forms and Concluding Remarks According to Plato, reality is very much associated with objectivity. His argument from objectivity asserts that the more objective concepts are of higher reality, and that because </w:t>
      </w:r>
      <w:r w:rsidRPr="00E20F8E">
        <w:rPr>
          <w:b/>
          <w:szCs w:val="22"/>
          <w:highlight w:val="yellow"/>
          <w:u w:val="single"/>
        </w:rPr>
        <w:t>what we perceive</w:t>
      </w:r>
      <w:r w:rsidRPr="00E20F8E">
        <w:rPr>
          <w:b/>
          <w:szCs w:val="22"/>
          <w:u w:val="single"/>
        </w:rPr>
        <w:t xml:space="preserve"> via our senses </w:t>
      </w:r>
      <w:r w:rsidRPr="00E20F8E">
        <w:rPr>
          <w:b/>
          <w:szCs w:val="22"/>
          <w:highlight w:val="yellow"/>
          <w:u w:val="single"/>
        </w:rPr>
        <w:t>is</w:t>
      </w:r>
      <w:r w:rsidRPr="00E20F8E">
        <w:rPr>
          <w:b/>
          <w:szCs w:val="22"/>
          <w:u w:val="single"/>
        </w:rPr>
        <w:t xml:space="preserve"> usually </w:t>
      </w:r>
      <w:r w:rsidRPr="00E20F8E">
        <w:rPr>
          <w:b/>
          <w:szCs w:val="22"/>
          <w:highlight w:val="yellow"/>
          <w:u w:val="single"/>
        </w:rPr>
        <w:t>deceitful, the objects</w:t>
      </w:r>
      <w:r w:rsidRPr="00E20F8E">
        <w:rPr>
          <w:b/>
          <w:szCs w:val="22"/>
          <w:u w:val="single"/>
        </w:rPr>
        <w:t xml:space="preserve"> of experience </w:t>
      </w:r>
      <w:r w:rsidRPr="00E20F8E">
        <w:rPr>
          <w:b/>
          <w:szCs w:val="22"/>
          <w:highlight w:val="yellow"/>
          <w:u w:val="single"/>
        </w:rPr>
        <w:t>cannot be real entities</w:t>
      </w:r>
      <w:r w:rsidRPr="00E20F8E">
        <w:rPr>
          <w:sz w:val="12"/>
          <w:szCs w:val="22"/>
        </w:rPr>
        <w:t xml:space="preserve">. Besides, </w:t>
      </w:r>
      <w:r w:rsidRPr="00E20F8E">
        <w:rPr>
          <w:b/>
          <w:szCs w:val="22"/>
          <w:highlight w:val="yellow"/>
          <w:u w:val="single"/>
        </w:rPr>
        <w:t>it is possible to form different subjective views</w:t>
      </w:r>
      <w:r w:rsidRPr="00E20F8E">
        <w:rPr>
          <w:b/>
          <w:szCs w:val="22"/>
          <w:u w:val="single"/>
        </w:rPr>
        <w:t xml:space="preserve"> of the same objects; </w:t>
      </w:r>
      <w:r w:rsidRPr="00E20F8E">
        <w:rPr>
          <w:b/>
          <w:szCs w:val="22"/>
          <w:highlight w:val="yellow"/>
          <w:u w:val="single"/>
        </w:rPr>
        <w:t>depending on</w:t>
      </w:r>
      <w:r w:rsidRPr="00E20F8E">
        <w:rPr>
          <w:b/>
          <w:szCs w:val="22"/>
          <w:u w:val="single"/>
        </w:rPr>
        <w:t xml:space="preserve"> the </w:t>
      </w:r>
      <w:r w:rsidRPr="00E20F8E">
        <w:rPr>
          <w:b/>
          <w:szCs w:val="22"/>
          <w:highlight w:val="yellow"/>
          <w:u w:val="single"/>
        </w:rPr>
        <w:t>perceptual or mental states of the observer</w:t>
      </w:r>
      <w:r w:rsidRPr="00E20F8E">
        <w:rPr>
          <w:sz w:val="12"/>
          <w:szCs w:val="22"/>
        </w:rPr>
        <w:t>. However, forms represent a higher objectivity, and thereby reality through a dialectic process, which is illustrated in the hierarchical system of forms and physical objects, “good” being first among others. Plato appeals to mathematical examples to further his arguments and states that the most definite knowledge is the knowledge of mathematics, and that this knowledge cannot be gained via senses or experience, but only by reasoning. For example, we know for certain that the sum of the interior angles of a triangle is 180 degrees, yet we also acknowledge that no such perfect triangle exists in the world. Then, he concludes, if these abstract entities do not reside in this world, there must a different realm of such perfect forms outside this world of experience that is ultimately real.</w:t>
      </w:r>
    </w:p>
    <w:p w14:paraId="0329A0D5" w14:textId="77777777" w:rsidR="000F3D57" w:rsidRPr="00E20F8E" w:rsidRDefault="000F3D57" w:rsidP="000F3D57">
      <w:pPr>
        <w:rPr>
          <w:b/>
          <w:szCs w:val="26"/>
        </w:rPr>
      </w:pPr>
    </w:p>
    <w:p w14:paraId="6F0BBFD3" w14:textId="77777777" w:rsidR="000F3D57" w:rsidRPr="00E20F8E" w:rsidRDefault="000F3D57" w:rsidP="000F3D57">
      <w:pPr>
        <w:pStyle w:val="Heading4"/>
        <w:rPr>
          <w:rFonts w:cs="Calibri"/>
        </w:rPr>
      </w:pPr>
      <w:r w:rsidRPr="00E20F8E">
        <w:rPr>
          <w:rFonts w:cs="Calibri"/>
        </w:rPr>
        <w:t xml:space="preserve">Prefer – </w:t>
      </w:r>
    </w:p>
    <w:p w14:paraId="30CB078E" w14:textId="77777777" w:rsidR="000F3D57" w:rsidRPr="00E20F8E" w:rsidRDefault="000F3D57" w:rsidP="000F3D57">
      <w:pPr>
        <w:rPr>
          <w:b/>
          <w:szCs w:val="26"/>
        </w:rPr>
      </w:pPr>
    </w:p>
    <w:p w14:paraId="77ED8D67" w14:textId="77777777" w:rsidR="000F3D57" w:rsidRPr="00E20F8E" w:rsidRDefault="000F3D57" w:rsidP="000F3D57">
      <w:pPr>
        <w:pStyle w:val="Heading4"/>
        <w:rPr>
          <w:rFonts w:cs="Calibri"/>
        </w:rPr>
      </w:pPr>
      <w:r w:rsidRPr="00E20F8E">
        <w:rPr>
          <w:rFonts w:cs="Calibri"/>
        </w:rPr>
        <w:t xml:space="preserve">1. Infinite regress – any question of empirical morality begs the question of a higher understanding which is the form of that object, otherwise we could always ask how to measure the good infinitely. At worst form is always a prior question since it’s what we refer a good material object to when we attempt to articulate its goodness. </w:t>
      </w:r>
    </w:p>
    <w:p w14:paraId="6F5698CF" w14:textId="77777777" w:rsidR="000F3D57" w:rsidRPr="00E20F8E" w:rsidRDefault="000F3D57" w:rsidP="000F3D57">
      <w:pPr>
        <w:rPr>
          <w:b/>
          <w:szCs w:val="26"/>
        </w:rPr>
      </w:pPr>
    </w:p>
    <w:p w14:paraId="683128B8" w14:textId="77777777" w:rsidR="000F3D57" w:rsidRPr="00E20F8E" w:rsidRDefault="000F3D57" w:rsidP="000F3D57">
      <w:pPr>
        <w:pStyle w:val="Heading4"/>
        <w:rPr>
          <w:rFonts w:cs="Calibri"/>
        </w:rPr>
      </w:pPr>
      <w:r w:rsidRPr="00E20F8E">
        <w:rPr>
          <w:rFonts w:cs="Calibri"/>
        </w:rPr>
        <w:t xml:space="preserve">2. Performativity </w:t>
      </w:r>
      <w:r>
        <w:rPr>
          <w:rFonts w:cs="Calibri"/>
        </w:rPr>
        <w:t xml:space="preserve">- </w:t>
      </w:r>
      <w:r w:rsidRPr="00E20F8E">
        <w:rPr>
          <w:rFonts w:cs="Calibri"/>
        </w:rPr>
        <w:t xml:space="preserve">thoughts and ideas can only exist insofar as the theory of the form is true since it is what defines our ability to generate those thoughts in the first place. </w:t>
      </w:r>
    </w:p>
    <w:p w14:paraId="40F40DDC" w14:textId="77777777" w:rsidR="000F3D57" w:rsidRPr="00E20F8E" w:rsidRDefault="000F3D57" w:rsidP="000F3D57">
      <w:pPr>
        <w:rPr>
          <w:b/>
          <w:szCs w:val="26"/>
        </w:rPr>
      </w:pPr>
    </w:p>
    <w:p w14:paraId="2700D88A" w14:textId="77777777" w:rsidR="000F3D57" w:rsidRPr="00E20F8E" w:rsidRDefault="000F3D57" w:rsidP="000F3D57"/>
    <w:p w14:paraId="667FFF38" w14:textId="77777777" w:rsidR="000F3D57" w:rsidRPr="00E20F8E" w:rsidRDefault="000F3D57" w:rsidP="000F3D57">
      <w:pPr>
        <w:pStyle w:val="Heading4"/>
        <w:rPr>
          <w:rFonts w:cs="Calibri"/>
        </w:rPr>
      </w:pPr>
      <w:r w:rsidRPr="00E20F8E">
        <w:rPr>
          <w:rFonts w:cs="Calibri"/>
        </w:rPr>
        <w:t xml:space="preserve">Next, ethics are split between the deontic and the aretaic. Deontic theories guide ethics by looking at the actions of moral actors, whereas aretaic theories guide ethics by looking at the character of moral actors themselves. </w:t>
      </w:r>
    </w:p>
    <w:p w14:paraId="576F066C" w14:textId="77777777" w:rsidR="000F3D57" w:rsidRPr="00E20F8E" w:rsidRDefault="000F3D57" w:rsidP="000F3D57">
      <w:pPr>
        <w:shd w:val="clear" w:color="auto" w:fill="FFFFFF"/>
        <w:spacing w:after="150"/>
        <w:rPr>
          <w:color w:val="333333"/>
          <w:sz w:val="21"/>
          <w:szCs w:val="21"/>
        </w:rPr>
      </w:pPr>
    </w:p>
    <w:p w14:paraId="59563978" w14:textId="77777777" w:rsidR="000F3D57" w:rsidRPr="00E20F8E" w:rsidRDefault="000F3D57" w:rsidP="000F3D57">
      <w:pPr>
        <w:pStyle w:val="Heading4"/>
        <w:rPr>
          <w:rFonts w:cs="Calibri"/>
        </w:rPr>
      </w:pPr>
      <w:r w:rsidRPr="00E20F8E">
        <w:rPr>
          <w:rFonts w:cs="Calibri"/>
        </w:rPr>
        <w:t>Prefer the aretaic:</w:t>
      </w:r>
    </w:p>
    <w:p w14:paraId="5BE7A16F" w14:textId="77777777" w:rsidR="000F3D57" w:rsidRPr="001349E1" w:rsidRDefault="000F3D57" w:rsidP="000F3D57">
      <w:pPr>
        <w:pStyle w:val="Heading4"/>
        <w:rPr>
          <w:rFonts w:cs="Calibri"/>
          <w:b w:val="0"/>
          <w:bCs w:val="0"/>
        </w:rPr>
      </w:pPr>
      <w:r w:rsidRPr="00E20F8E">
        <w:rPr>
          <w:rFonts w:cs="Calibri"/>
        </w:rPr>
        <w:t xml:space="preserve">[1] Descriptively – </w:t>
      </w:r>
      <w:r w:rsidRPr="00E20F8E">
        <w:rPr>
          <w:rFonts w:cs="Calibri"/>
          <w:b w:val="0"/>
          <w:bCs w:val="0"/>
        </w:rPr>
        <w:t>The aretaic provides an infinitely richer vocabulary for evaluating actions that extends beyond goodness and badness.</w:t>
      </w:r>
      <w:r>
        <w:rPr>
          <w:rFonts w:cs="Calibri"/>
          <w:b w:val="0"/>
          <w:bCs w:val="0"/>
        </w:rPr>
        <w:t xml:space="preserve"> For example, deontic </w:t>
      </w:r>
      <w:proofErr w:type="spellStart"/>
      <w:r>
        <w:rPr>
          <w:rFonts w:cs="Calibri"/>
          <w:b w:val="0"/>
          <w:bCs w:val="0"/>
        </w:rPr>
        <w:t>fwks</w:t>
      </w:r>
      <w:proofErr w:type="spellEnd"/>
      <w:r>
        <w:rPr>
          <w:rFonts w:cs="Calibri"/>
          <w:b w:val="0"/>
          <w:bCs w:val="0"/>
        </w:rPr>
        <w:t xml:space="preserve"> can’t distinguish admirable vs praise worthy actions. </w:t>
      </w:r>
    </w:p>
    <w:p w14:paraId="60290E4B" w14:textId="77777777" w:rsidR="000F3D57" w:rsidRPr="004D1430" w:rsidRDefault="000F3D57" w:rsidP="000F3D57">
      <w:pPr>
        <w:pStyle w:val="Heading4"/>
        <w:rPr>
          <w:rFonts w:cs="Calibri"/>
          <w:b w:val="0"/>
          <w:bCs w:val="0"/>
        </w:rPr>
      </w:pPr>
      <w:r w:rsidRPr="00E20F8E">
        <w:rPr>
          <w:rFonts w:cs="Calibri"/>
        </w:rPr>
        <w:t xml:space="preserve">[2] Deontic theories collapse – </w:t>
      </w:r>
      <w:r w:rsidRPr="00E20F8E">
        <w:rPr>
          <w:rFonts w:cs="Calibri"/>
          <w:b w:val="0"/>
          <w:bCs w:val="0"/>
        </w:rPr>
        <w:t>If agents were conditioned properly, they would independently take the right actions, which proves there cannot be a net benefit to deontic theories</w:t>
      </w:r>
      <w:r>
        <w:rPr>
          <w:rFonts w:cs="Calibri"/>
          <w:b w:val="0"/>
          <w:bCs w:val="0"/>
        </w:rPr>
        <w:t>.</w:t>
      </w:r>
    </w:p>
    <w:p w14:paraId="47DAD604" w14:textId="77777777" w:rsidR="000F3D57" w:rsidRPr="00E20F8E" w:rsidRDefault="000F3D57" w:rsidP="000F3D57"/>
    <w:p w14:paraId="3151429A" w14:textId="77777777" w:rsidR="000F3D57" w:rsidRPr="00E20F8E" w:rsidRDefault="000F3D57" w:rsidP="000F3D57">
      <w:pPr>
        <w:pStyle w:val="Heading4"/>
        <w:rPr>
          <w:rFonts w:cs="Calibri"/>
        </w:rPr>
      </w:pPr>
      <w:r w:rsidRPr="00E20F8E">
        <w:rPr>
          <w:rFonts w:cs="Calibri"/>
        </w:rPr>
        <w:t xml:space="preserve">Next, </w:t>
      </w:r>
      <w:r w:rsidRPr="00E20F8E">
        <w:rPr>
          <w:rFonts w:cs="Calibri"/>
          <w:b w:val="0"/>
          <w:bCs w:val="0"/>
        </w:rPr>
        <w:t xml:space="preserve">the only ethics consistent with the aretaic is a virtue paradigm: This does not presuppose descriptive normative claims; we rather focus on developing agents to make them virtuous. </w:t>
      </w:r>
      <w:r w:rsidRPr="00E20F8E">
        <w:rPr>
          <w:rFonts w:cs="Calibri"/>
        </w:rPr>
        <w:t>Reader.</w:t>
      </w:r>
    </w:p>
    <w:p w14:paraId="1574DE0C" w14:textId="77777777" w:rsidR="000F3D57" w:rsidRDefault="000F3D57" w:rsidP="000F3D57">
      <w:pPr>
        <w:rPr>
          <w:sz w:val="12"/>
        </w:rPr>
      </w:pPr>
      <w:r w:rsidRPr="00E20F8E">
        <w:t>[Reader 2k (Reader, Soren. Late Professor of Philosophy, Durham University “New Directions in Ethics: Naturalism, Reasons, and Virtue.” Ethical Theory and Moral Practice, Vol. 3, No. 4, Dec. 2000.)] SHS ZS</w:t>
      </w:r>
      <w:r w:rsidRPr="00E20F8E">
        <w:rPr>
          <w:sz w:val="12"/>
        </w:rPr>
        <w:br/>
      </w:r>
      <w:r w:rsidRPr="00E20F8E">
        <w:rPr>
          <w:b/>
          <w:bCs/>
          <w:highlight w:val="green"/>
          <w:u w:val="single"/>
        </w:rPr>
        <w:t>Virtue is a</w:t>
      </w:r>
      <w:r w:rsidRPr="00E20F8E">
        <w:rPr>
          <w:sz w:val="12"/>
        </w:rPr>
        <w:t xml:space="preserve"> free </w:t>
      </w:r>
      <w:r w:rsidRPr="00E20F8E">
        <w:rPr>
          <w:b/>
          <w:bCs/>
          <w:highlight w:val="green"/>
          <w:u w:val="single"/>
        </w:rPr>
        <w:t>disposition to act in certain ways under certain conditions</w:t>
      </w:r>
      <w:r w:rsidRPr="00E20F8E">
        <w:rPr>
          <w:sz w:val="12"/>
        </w:rPr>
        <w:t xml:space="preserve">. Virtue ethics </w:t>
      </w:r>
      <w:r w:rsidRPr="002244CC">
        <w:rPr>
          <w:sz w:val="12"/>
        </w:rPr>
        <w:t xml:space="preserve">claims that </w:t>
      </w:r>
      <w:r w:rsidRPr="002244CC">
        <w:rPr>
          <w:b/>
          <w:bCs/>
          <w:u w:val="single"/>
        </w:rPr>
        <w:t>what is to count as a good action</w:t>
      </w:r>
      <w:r w:rsidRPr="002244CC">
        <w:rPr>
          <w:sz w:val="12"/>
        </w:rPr>
        <w:t xml:space="preserve"> or what is a good outcome </w:t>
      </w:r>
      <w:r w:rsidRPr="002244CC">
        <w:rPr>
          <w:b/>
          <w:bCs/>
          <w:u w:val="single"/>
        </w:rPr>
        <w:t>is</w:t>
      </w:r>
      <w:r w:rsidRPr="002244CC">
        <w:rPr>
          <w:sz w:val="12"/>
        </w:rPr>
        <w:t xml:space="preserve"> conceptually </w:t>
      </w:r>
      <w:r w:rsidRPr="002244CC">
        <w:rPr>
          <w:b/>
          <w:bCs/>
          <w:u w:val="single"/>
        </w:rPr>
        <w:t>dependent on claims about</w:t>
      </w:r>
      <w:r w:rsidRPr="002244CC">
        <w:rPr>
          <w:sz w:val="12"/>
        </w:rPr>
        <w:t xml:space="preserve"> </w:t>
      </w:r>
      <w:r w:rsidRPr="002244CC">
        <w:rPr>
          <w:b/>
          <w:bCs/>
          <w:u w:val="single"/>
        </w:rPr>
        <w:t>the virtue of an agent</w:t>
      </w:r>
      <w:r w:rsidRPr="002244CC">
        <w:rPr>
          <w:sz w:val="12"/>
        </w:rPr>
        <w:t>. How</w:t>
      </w:r>
      <w:r w:rsidRPr="00E20F8E">
        <w:rPr>
          <w:sz w:val="12"/>
        </w:rPr>
        <w:t xml:space="preserve"> is this dependence supposed to work? Where those after an explanatory account seek a conceptual connection with something like a normative 'in itself,’ </w:t>
      </w:r>
      <w:r w:rsidRPr="00E20F8E">
        <w:rPr>
          <w:b/>
          <w:bCs/>
          <w:highlight w:val="green"/>
          <w:u w:val="single"/>
        </w:rPr>
        <w:t>virtue ethicists</w:t>
      </w:r>
      <w:r w:rsidRPr="00E20F8E">
        <w:rPr>
          <w:sz w:val="12"/>
        </w:rPr>
        <w:t xml:space="preserve"> instead </w:t>
      </w:r>
      <w:r w:rsidRPr="00E20F8E">
        <w:rPr>
          <w:b/>
          <w:bCs/>
          <w:highlight w:val="green"/>
          <w:u w:val="single"/>
        </w:rPr>
        <w:t>explore the</w:t>
      </w:r>
      <w:r w:rsidRPr="00E20F8E">
        <w:rPr>
          <w:sz w:val="12"/>
        </w:rPr>
        <w:t xml:space="preserve"> concrete </w:t>
      </w:r>
      <w:r w:rsidRPr="00E20F8E">
        <w:rPr>
          <w:b/>
          <w:bCs/>
          <w:u w:val="single"/>
        </w:rPr>
        <w:t xml:space="preserve">dependence of moral activity on the </w:t>
      </w:r>
      <w:r w:rsidRPr="00E20F8E">
        <w:rPr>
          <w:b/>
          <w:bCs/>
          <w:highlight w:val="green"/>
          <w:u w:val="single"/>
        </w:rPr>
        <w:t>possibility of learning from</w:t>
      </w:r>
      <w:r w:rsidRPr="00E20F8E">
        <w:rPr>
          <w:sz w:val="12"/>
        </w:rPr>
        <w:t xml:space="preserve"> already </w:t>
      </w:r>
      <w:r w:rsidRPr="00E20F8E">
        <w:rPr>
          <w:b/>
          <w:bCs/>
          <w:highlight w:val="green"/>
          <w:u w:val="single"/>
        </w:rPr>
        <w:t>virtuous agents</w:t>
      </w:r>
      <w:r w:rsidRPr="00E20F8E">
        <w:rPr>
          <w:sz w:val="12"/>
        </w:rPr>
        <w:t xml:space="preserve">. They hold that </w:t>
      </w:r>
      <w:r w:rsidRPr="00E20F8E">
        <w:rPr>
          <w:b/>
          <w:bCs/>
          <w:highlight w:val="green"/>
          <w:u w:val="single"/>
        </w:rPr>
        <w:t>the key to moral rationality is</w:t>
      </w:r>
      <w:r w:rsidRPr="00E20F8E">
        <w:rPr>
          <w:sz w:val="12"/>
        </w:rPr>
        <w:t xml:space="preserve"> found </w:t>
      </w:r>
      <w:r w:rsidRPr="00E20F8E">
        <w:rPr>
          <w:b/>
          <w:bCs/>
          <w:u w:val="single"/>
        </w:rPr>
        <w:t xml:space="preserve">in </w:t>
      </w:r>
      <w:r w:rsidRPr="00E20F8E">
        <w:rPr>
          <w:b/>
          <w:bCs/>
          <w:highlight w:val="green"/>
          <w:u w:val="single"/>
        </w:rPr>
        <w:t>moral education</w:t>
      </w:r>
      <w:r w:rsidRPr="00E20F8E">
        <w:rPr>
          <w:sz w:val="12"/>
        </w:rPr>
        <w:t xml:space="preserve">. Ethics begins with the apprentice moral agent: the child, or the foreigner, or the damaged person in rehabilitation are all examples. These </w:t>
      </w:r>
      <w:r w:rsidRPr="00E20F8E">
        <w:rPr>
          <w:b/>
          <w:bCs/>
          <w:highlight w:val="green"/>
          <w:u w:val="single"/>
        </w:rPr>
        <w:t>beginner-agents learn from</w:t>
      </w:r>
      <w:r w:rsidRPr="00E20F8E">
        <w:rPr>
          <w:sz w:val="12"/>
        </w:rPr>
        <w:t xml:space="preserve"> the experienced, </w:t>
      </w:r>
      <w:r w:rsidRPr="00E20F8E">
        <w:rPr>
          <w:b/>
          <w:bCs/>
          <w:highlight w:val="green"/>
          <w:u w:val="single"/>
        </w:rPr>
        <w:t>wise moral agent by copying</w:t>
      </w:r>
      <w:r w:rsidRPr="00E20F8E">
        <w:rPr>
          <w:sz w:val="12"/>
        </w:rPr>
        <w:t xml:space="preserve">, by mimicking in </w:t>
      </w:r>
      <w:r w:rsidRPr="00E20F8E">
        <w:rPr>
          <w:b/>
          <w:bCs/>
          <w:highlight w:val="green"/>
          <w:u w:val="single"/>
        </w:rPr>
        <w:t>their actions</w:t>
      </w:r>
      <w:r w:rsidRPr="00E20F8E">
        <w:rPr>
          <w:sz w:val="12"/>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E20F8E">
        <w:rPr>
          <w:b/>
          <w:bCs/>
          <w:u w:val="single"/>
        </w:rPr>
        <w:t>Virtue is learned by cottoning on to virtuous ways of doing things</w:t>
      </w:r>
      <w:r w:rsidRPr="00E20F8E">
        <w:rPr>
          <w:sz w:val="12"/>
        </w:rPr>
        <w:t xml:space="preserve">, going on to do the same, </w:t>
      </w:r>
      <w:r w:rsidRPr="00E20F8E">
        <w:rPr>
          <w:b/>
          <w:bCs/>
          <w:highlight w:val="green"/>
          <w:u w:val="single"/>
        </w:rPr>
        <w:t>then going on to do the same in new ways</w:t>
      </w:r>
      <w:r w:rsidRPr="00E20F8E">
        <w:rPr>
          <w:sz w:val="12"/>
        </w:rPr>
        <w:t xml:space="preserve">, once they have mastered the skill.16 The way virtue and character is supposed to be basic here is simply displayed in the analogy: </w:t>
      </w:r>
      <w:r w:rsidRPr="00E20F8E">
        <w:rPr>
          <w:b/>
          <w:bCs/>
          <w:u w:val="single"/>
        </w:rPr>
        <w:t>there is and can be nothing 'behind' the expertise of</w:t>
      </w:r>
      <w:r w:rsidRPr="00E20F8E">
        <w:rPr>
          <w:sz w:val="12"/>
        </w:rPr>
        <w:t xml:space="preserve"> the </w:t>
      </w:r>
      <w:proofErr w:type="spellStart"/>
      <w:r w:rsidRPr="00E20F8E">
        <w:rPr>
          <w:sz w:val="12"/>
        </w:rPr>
        <w:t>phronimos</w:t>
      </w:r>
      <w:proofErr w:type="spellEnd"/>
      <w:r w:rsidRPr="00E20F8E">
        <w:rPr>
          <w:sz w:val="12"/>
        </w:rPr>
        <w:t xml:space="preserve"> </w:t>
      </w:r>
      <w:r w:rsidRPr="00E20F8E">
        <w:rPr>
          <w:b/>
          <w:bCs/>
          <w:u w:val="single"/>
        </w:rPr>
        <w:t>which can explain or justify it</w:t>
      </w:r>
      <w:r w:rsidRPr="00E20F8E">
        <w:rPr>
          <w:sz w:val="12"/>
        </w:rPr>
        <w:t xml:space="preserve"> (any more than there is anything 'behind' the expertise of the doctor or the navigator, to use Aristotle's examples at NE 1104b7-l 1). Of course, plenty more can be said about it, and shortcuts can be found to aid the learn </w:t>
      </w:r>
      <w:proofErr w:type="spellStart"/>
      <w:r w:rsidRPr="00E20F8E">
        <w:rPr>
          <w:sz w:val="12"/>
        </w:rPr>
        <w:t>ing</w:t>
      </w:r>
      <w:proofErr w:type="spellEnd"/>
      <w:r w:rsidRPr="00E20F8E">
        <w:rPr>
          <w:sz w:val="12"/>
        </w:rPr>
        <w:t xml:space="preserve"> of those who have already mastered other skills (so competent rule-</w:t>
      </w:r>
      <w:proofErr w:type="spellStart"/>
      <w:r w:rsidRPr="00E20F8E">
        <w:rPr>
          <w:sz w:val="12"/>
        </w:rPr>
        <w:t>fol</w:t>
      </w:r>
      <w:proofErr w:type="spellEnd"/>
      <w:r w:rsidRPr="00E20F8E">
        <w:rPr>
          <w:sz w:val="12"/>
        </w:rPr>
        <w:t xml:space="preserve"> lowers can learn from being given rules, just as competent grammarians can learn a new language from the grammar). But we should not confuse what it is possible to say about the skill of being moral, with what constitutes it. </w:t>
      </w:r>
    </w:p>
    <w:p w14:paraId="3F772C81" w14:textId="77777777" w:rsidR="000F3D57" w:rsidRPr="00681BA2" w:rsidRDefault="000F3D57" w:rsidP="000F3D57">
      <w:pPr>
        <w:pStyle w:val="Heading4"/>
      </w:pPr>
      <w:r w:rsidRPr="00681BA2">
        <w:t>Solipsism is true - We can only verify that our consciousness exists. Only virtue solves because even if only one subject exists, only virtue resolves the problem of acting for another because it’s a question of developing the self to be good, otherwise we couldn’t generate obligations.</w:t>
      </w:r>
    </w:p>
    <w:p w14:paraId="59F328E7" w14:textId="77777777" w:rsidR="000F3D57" w:rsidRPr="00E20F8E" w:rsidRDefault="000F3D57" w:rsidP="000F3D57">
      <w:pPr>
        <w:pStyle w:val="Heading4"/>
        <w:rPr>
          <w:rFonts w:cs="Calibri"/>
        </w:rPr>
      </w:pPr>
      <w:r w:rsidRPr="00E20F8E">
        <w:rPr>
          <w:rFonts w:cs="Calibri"/>
        </w:rPr>
        <w:t>Thus, the standard is promoting virtue.</w:t>
      </w:r>
    </w:p>
    <w:p w14:paraId="6075102A" w14:textId="77777777" w:rsidR="000F3D57" w:rsidRPr="00E20F8E" w:rsidRDefault="000F3D57" w:rsidP="000F3D57">
      <w:pPr>
        <w:rPr>
          <w:b/>
          <w:color w:val="FF0000"/>
          <w:szCs w:val="26"/>
        </w:rPr>
      </w:pPr>
    </w:p>
    <w:p w14:paraId="647E2C3F" w14:textId="17AF819E" w:rsidR="000F3D57" w:rsidRPr="00E20F8E" w:rsidRDefault="000F3D57" w:rsidP="004C499C">
      <w:pPr>
        <w:pStyle w:val="Heading4"/>
      </w:pPr>
      <w:r>
        <w:rPr>
          <w:rFonts w:cs="Calibri"/>
        </w:rPr>
        <w:t xml:space="preserve">Impact Calc: 1) </w:t>
      </w:r>
      <w:r w:rsidRPr="00656704">
        <w:t>The framing evaluates offense based on whether or not a</w:t>
      </w:r>
      <w:r>
        <w:t xml:space="preserve">n action </w:t>
      </w:r>
      <w:r w:rsidRPr="00656704">
        <w:t>allows for the procedural cultivation of virtues— takes out calc indicts since we don’t need to know what a virtue is, we just need to have humans making decisions</w:t>
      </w:r>
      <w:r>
        <w:t xml:space="preserve">. </w:t>
      </w:r>
    </w:p>
    <w:p w14:paraId="577466CB" w14:textId="77777777" w:rsidR="000F3D57" w:rsidRDefault="000F3D57" w:rsidP="000F3D57">
      <w:pPr>
        <w:pStyle w:val="Heading2"/>
      </w:pPr>
      <w:r>
        <w:t>Offense</w:t>
      </w:r>
    </w:p>
    <w:p w14:paraId="279867E4" w14:textId="77777777" w:rsidR="000F3D57" w:rsidRPr="00E20F8E" w:rsidRDefault="000F3D57" w:rsidP="000F3D57">
      <w:pPr>
        <w:pStyle w:val="Heading4"/>
        <w:rPr>
          <w:rFonts w:cs="Calibri"/>
        </w:rPr>
      </w:pPr>
      <w:r w:rsidRPr="00E20F8E">
        <w:rPr>
          <w:rFonts w:cs="Calibri"/>
        </w:rPr>
        <w:t>I defend that the member nations of the World Trade Organization ought to reduce intellectual property protections for medicines.</w:t>
      </w:r>
    </w:p>
    <w:p w14:paraId="1CD6701F" w14:textId="77777777" w:rsidR="000F3D57" w:rsidRPr="00E20F8E" w:rsidRDefault="000F3D57" w:rsidP="000F3D57"/>
    <w:p w14:paraId="69980404" w14:textId="77777777" w:rsidR="000F3D57" w:rsidRPr="00E20F8E" w:rsidRDefault="000F3D57" w:rsidP="000F3D57">
      <w:pPr>
        <w:pStyle w:val="Heading4"/>
        <w:rPr>
          <w:rFonts w:cs="Calibri"/>
        </w:rPr>
      </w:pPr>
      <w:r w:rsidRPr="00E20F8E">
        <w:rPr>
          <w:rFonts w:cs="Calibri"/>
        </w:rPr>
        <w:t xml:space="preserve">[1] IP rights structurally prevent all people from accessing the same intellectual virtues and violates the virtue of empathy by not giving life-saving medication to poorer nations. </w:t>
      </w:r>
    </w:p>
    <w:p w14:paraId="07DEF47C" w14:textId="77777777" w:rsidR="000F3D57" w:rsidRPr="00E20F8E" w:rsidRDefault="000F3D57" w:rsidP="000F3D57">
      <w:r w:rsidRPr="00E20F8E">
        <w:rPr>
          <w:b/>
          <w:bCs/>
          <w:sz w:val="26"/>
          <w:szCs w:val="26"/>
        </w:rPr>
        <w:t>Morabito 15</w:t>
      </w:r>
      <w:r w:rsidRPr="00E20F8E">
        <w:t xml:space="preserve"> - “Essay: Pharmaceuticals and Global Justice:</w:t>
      </w:r>
      <w:r>
        <w:t xml:space="preserve"> </w:t>
      </w:r>
      <w:r w:rsidRPr="00E20F8E">
        <w:t>Balancing Public Health and Intellectual Property</w:t>
      </w:r>
      <w:r>
        <w:t xml:space="preserve"> </w:t>
      </w:r>
      <w:r w:rsidRPr="00E20F8E">
        <w:t>Rights” by Marisa Morabito [https://scholarship.shu.edu/cgi/viewcontent.cgi?referer=https://scholar.google.com/&amp;httpsredir=1&amp;article=1808&amp;context=student_scholarship] //</w:t>
      </w:r>
      <w:proofErr w:type="spellStart"/>
      <w:r w:rsidRPr="00E20F8E">
        <w:t>ahs</w:t>
      </w:r>
      <w:proofErr w:type="spellEnd"/>
      <w:r w:rsidRPr="00E20F8E">
        <w:t xml:space="preserve"> </w:t>
      </w:r>
      <w:proofErr w:type="spellStart"/>
      <w:r w:rsidRPr="00E20F8E">
        <w:t>emi</w:t>
      </w:r>
      <w:proofErr w:type="spellEnd"/>
    </w:p>
    <w:p w14:paraId="0F55E329" w14:textId="77777777" w:rsidR="000F3D57" w:rsidRPr="00E20F8E" w:rsidRDefault="000F3D57" w:rsidP="000F3D57">
      <w:pPr>
        <w:rPr>
          <w:sz w:val="12"/>
        </w:rPr>
      </w:pPr>
      <w:r w:rsidRPr="00E20F8E">
        <w:rPr>
          <w:sz w:val="12"/>
        </w:rPr>
        <w:t xml:space="preserve">The approach to IP rights and global pharmaceutical industry thus requires a different philosophical, ethical framework. I would like to suggest a virtue and human flourishing approach which is based on human good and well-being and helping others to also be able to flourish by living ethical lives which parallels Nussbaum's capabilities approach, a virtue ethics view.la Virtue ethics is an ethical system based upon adherence to a principle. Virtue ethicists believe that there are "certain ideals toward which we should strive...[to allow] for the full development of our humanity" by looking at what humans can become.ls The virtue ethicist focuses on humans achieving their maximum potential while having virtues of compassion, generosity and courage.l6 For instance, "a person who has developed virtues will be naturally disposed to act in ways consistent with moral </w:t>
      </w:r>
      <w:proofErr w:type="spellStart"/>
      <w:r w:rsidRPr="00E20F8E">
        <w:rPr>
          <w:sz w:val="12"/>
        </w:rPr>
        <w:t>principles.lT</w:t>
      </w:r>
      <w:proofErr w:type="spellEnd"/>
      <w:r w:rsidRPr="00E20F8E">
        <w:rPr>
          <w:sz w:val="12"/>
        </w:rPr>
        <w:t xml:space="preserve"> Virtue ethics emphasizes character formation and habits to foster positive improvements in the world.18 A virtuous person wants to behave well and looks at a circumstance and decides what is right and wishes to behave according to what is </w:t>
      </w:r>
      <w:proofErr w:type="spellStart"/>
      <w:r w:rsidRPr="00E20F8E">
        <w:rPr>
          <w:sz w:val="12"/>
        </w:rPr>
        <w:t>right.le</w:t>
      </w:r>
      <w:proofErr w:type="spellEnd"/>
      <w:r w:rsidRPr="00E20F8E">
        <w:rPr>
          <w:sz w:val="12"/>
        </w:rPr>
        <w:t xml:space="preserve"> This view aligns with Nussbaum who takes a capabilities view which is based on the idea that well-being is "of vital moral importance [and]... </w:t>
      </w:r>
      <w:r w:rsidRPr="00E20F8E">
        <w:rPr>
          <w:rStyle w:val="StyleUnderline"/>
          <w:bCs/>
        </w:rPr>
        <w:t>individuals must have real opportunities to live well and to flourish as human beings.</w:t>
      </w:r>
      <w:r w:rsidRPr="00E20F8E">
        <w:rPr>
          <w:sz w:val="12"/>
        </w:rPr>
        <w:t xml:space="preserve">20 Nussbaum's capabilities view looks at the important functions of a human being and looks at what institutions are doing for those capabilities.2r For example, functions and capabilities are set and then we observe whether intuitions are promoting human flourishing based on these principles.22 If the standards are not being met, we must try to change the institution's policies to allow for human flourishing.23 Nussbaum's capabilities approach explains what flourishing is and tries to achieve this flourishing worldwide.2a Based on this theory, </w:t>
      </w:r>
      <w:r w:rsidRPr="00E20F8E">
        <w:rPr>
          <w:rStyle w:val="StyleUnderline"/>
          <w:bCs/>
          <w:highlight w:val="yellow"/>
        </w:rPr>
        <w:t>IP rights "generate a material circumstance for a majority of the world in which we can't maximally exercise our intellectual capacities, and thus we fail as a species to maximally flourish."</w:t>
      </w:r>
      <w:r w:rsidRPr="00E20F8E">
        <w:rPr>
          <w:sz w:val="12"/>
        </w:rPr>
        <w:t>25 Therefore any further discussion of IP rights and the global pharmaceutical industry must proceed clearly focused on adherence to a moral principle; maximizing human flourishing. Successful efforts in South Africa were only achieved when the policy became virtue/principle based. In the Minister of Health v. Treatment Action Campaign, the court ruled that the government breached the people's right to have access to health care services when it prevented drug availability to pregnant women in order to stop mother-to-child HIV transmission.26 2.4 million people have received free anti-retroviral treatment in 2013 which was a 1.4 million increase from 2009 while over 20 million people have been tested for HIV since the government created counseling and testing programs in2010.27 South Africa's goal is to have an extra 4.6 million people receiving anti-retroviral treatment within the next five years.28 Furthermore, South Africa has reduced the prices of anti-</w:t>
      </w:r>
      <w:proofErr w:type="spellStart"/>
      <w:r w:rsidRPr="00E20F8E">
        <w:rPr>
          <w:sz w:val="12"/>
        </w:rPr>
        <w:t>retrovirals</w:t>
      </w:r>
      <w:proofErr w:type="spellEnd"/>
      <w:r w:rsidRPr="00E20F8E">
        <w:rPr>
          <w:sz w:val="12"/>
        </w:rPr>
        <w:t xml:space="preserve"> and there was a tender to make one ARV pill which can be used once instead of having to take three pills two times per day which means there will be fewer pills used and consumed.2e Although there have been successes, the South African population continues to have the highest number of HIV/AIDS infected people globally as millions still lack access to ARVs.30 </w:t>
      </w:r>
      <w:r w:rsidRPr="00E20F8E">
        <w:rPr>
          <w:rStyle w:val="StyleUnderline"/>
          <w:bCs/>
          <w:highlight w:val="yellow"/>
        </w:rPr>
        <w:t>The ongoing tension</w:t>
      </w:r>
      <w:r w:rsidRPr="00E20F8E">
        <w:rPr>
          <w:rStyle w:val="StyleUnderline"/>
          <w:bCs/>
        </w:rPr>
        <w:t xml:space="preserve"> </w:t>
      </w:r>
      <w:r w:rsidRPr="00E20F8E">
        <w:rPr>
          <w:rStyle w:val="StyleUnderline"/>
          <w:bCs/>
          <w:highlight w:val="yellow"/>
        </w:rPr>
        <w:t>between</w:t>
      </w:r>
      <w:r w:rsidRPr="00E20F8E">
        <w:rPr>
          <w:rStyle w:val="StyleUnderline"/>
          <w:bCs/>
        </w:rPr>
        <w:t xml:space="preserve"> the fight against </w:t>
      </w:r>
      <w:r w:rsidRPr="00E20F8E">
        <w:rPr>
          <w:rStyle w:val="StyleUnderline"/>
          <w:bCs/>
          <w:highlight w:val="yellow"/>
        </w:rPr>
        <w:t>poverty and IP rights</w:t>
      </w:r>
      <w:r w:rsidRPr="00E20F8E">
        <w:rPr>
          <w:rStyle w:val="StyleUnderline"/>
          <w:bCs/>
        </w:rPr>
        <w:t xml:space="preserve"> continues to </w:t>
      </w:r>
      <w:r w:rsidRPr="00E20F8E">
        <w:rPr>
          <w:rStyle w:val="StyleUnderline"/>
          <w:bCs/>
          <w:highlight w:val="yellow"/>
        </w:rPr>
        <w:t>persist at the mercy of</w:t>
      </w:r>
      <w:r w:rsidRPr="00E20F8E">
        <w:rPr>
          <w:rStyle w:val="StyleUnderline"/>
          <w:bCs/>
        </w:rPr>
        <w:t xml:space="preserve"> humans in </w:t>
      </w:r>
      <w:r w:rsidRPr="00E20F8E">
        <w:rPr>
          <w:rStyle w:val="StyleUnderline"/>
          <w:bCs/>
          <w:highlight w:val="yellow"/>
        </w:rPr>
        <w:t>poorer nations</w:t>
      </w:r>
      <w:r w:rsidRPr="00E20F8E">
        <w:rPr>
          <w:rStyle w:val="StyleUnderline"/>
          <w:bCs/>
        </w:rPr>
        <w:t xml:space="preserve"> who are </w:t>
      </w:r>
      <w:r w:rsidRPr="00E20F8E">
        <w:rPr>
          <w:rStyle w:val="StyleUnderline"/>
          <w:bCs/>
          <w:highlight w:val="yellow"/>
        </w:rPr>
        <w:t>unable to afford medications</w:t>
      </w:r>
      <w:r w:rsidRPr="00E20F8E">
        <w:rPr>
          <w:rStyle w:val="StyleUnderline"/>
          <w:bCs/>
        </w:rPr>
        <w:t xml:space="preserve"> to cure their illnesses and diseases </w:t>
      </w:r>
      <w:r w:rsidRPr="00E20F8E">
        <w:rPr>
          <w:rStyle w:val="StyleUnderline"/>
          <w:bCs/>
          <w:highlight w:val="yellow"/>
        </w:rPr>
        <w:t>which hinders maximum</w:t>
      </w:r>
      <w:r w:rsidRPr="00E20F8E">
        <w:rPr>
          <w:rStyle w:val="StyleUnderline"/>
          <w:bCs/>
        </w:rPr>
        <w:t xml:space="preserve"> human </w:t>
      </w:r>
      <w:r w:rsidRPr="00E20F8E">
        <w:rPr>
          <w:rStyle w:val="Emphasis"/>
          <w:highlight w:val="yellow"/>
        </w:rPr>
        <w:t>f</w:t>
      </w:r>
      <w:r w:rsidRPr="00E20F8E">
        <w:rPr>
          <w:rStyle w:val="StyleUnderline"/>
          <w:bCs/>
          <w:highlight w:val="yellow"/>
        </w:rPr>
        <w:t>lourishing and does not express good character.</w:t>
      </w:r>
      <w:r w:rsidRPr="00E20F8E">
        <w:rPr>
          <w:sz w:val="12"/>
        </w:rPr>
        <w:t xml:space="preserve"> In her article "Common Ground: The Case for Collaboration Between Anti-Poverty Advocates and Public Interest Intellectual Property Advocates" Cantrell states that with intellectual property advocates, their focus is on the individuals rights to create, appropriate, and recreate.3l However, the tension between the fight against poverty and the protection of intellectual property rights is evident as the IP movement's success is frequently at the expense of the poor.32 Cantrell continues to state that Martha Nussbaum's virtue theory of human capabilities suggests that </w:t>
      </w:r>
      <w:r w:rsidRPr="00E20F8E">
        <w:rPr>
          <w:rStyle w:val="StyleUnderline"/>
          <w:bCs/>
          <w:highlight w:val="yellow"/>
        </w:rPr>
        <w:t>every person should have the ability to live a flourishing life yet the IP movement has placed limitations on what a person can do</w:t>
      </w:r>
      <w:r w:rsidRPr="00E20F8E">
        <w:rPr>
          <w:rStyle w:val="StyleUnderline"/>
          <w:bCs/>
        </w:rPr>
        <w:t xml:space="preserve"> and be as a result of continued poverty.33</w:t>
      </w:r>
    </w:p>
    <w:p w14:paraId="6CF85284" w14:textId="77777777" w:rsidR="000F3D57" w:rsidRPr="00E20F8E" w:rsidRDefault="000F3D57" w:rsidP="000F3D57">
      <w:pPr>
        <w:pStyle w:val="Heading4"/>
        <w:rPr>
          <w:rFonts w:cs="Calibri"/>
        </w:rPr>
      </w:pPr>
      <w:r w:rsidRPr="00E20F8E">
        <w:rPr>
          <w:rFonts w:cs="Calibri"/>
        </w:rPr>
        <w:t>[</w:t>
      </w:r>
      <w:r>
        <w:rPr>
          <w:rFonts w:cs="Calibri"/>
        </w:rPr>
        <w:t>2</w:t>
      </w:r>
      <w:r w:rsidRPr="00E20F8E">
        <w:rPr>
          <w:rFonts w:cs="Calibri"/>
        </w:rPr>
        <w:t>] Communitarian open-source platforms for developing biotechnology cultivate charity-based virtues and intellectual virtues aimed at healing the world of ailments</w:t>
      </w:r>
    </w:p>
    <w:p w14:paraId="0D827BC1" w14:textId="77777777" w:rsidR="000F3D57" w:rsidRPr="00E20F8E" w:rsidRDefault="000F3D57" w:rsidP="000F3D57">
      <w:pPr>
        <w:rPr>
          <w:szCs w:val="22"/>
        </w:rPr>
      </w:pPr>
      <w:proofErr w:type="spellStart"/>
      <w:r w:rsidRPr="00E20F8E">
        <w:rPr>
          <w:rStyle w:val="Style13ptBold"/>
          <w:rFonts w:eastAsiaTheme="majorEastAsia"/>
        </w:rPr>
        <w:t>Opderbeck</w:t>
      </w:r>
      <w:proofErr w:type="spellEnd"/>
      <w:r w:rsidRPr="00E20F8E">
        <w:rPr>
          <w:rStyle w:val="Style13ptBold"/>
          <w:rFonts w:eastAsiaTheme="majorEastAsia"/>
        </w:rPr>
        <w:t xml:space="preserve"> 07</w:t>
      </w:r>
      <w:r w:rsidRPr="00E20F8E">
        <w:rPr>
          <w:szCs w:val="22"/>
        </w:rPr>
        <w:t xml:space="preserve">, David W. </w:t>
      </w:r>
      <w:proofErr w:type="spellStart"/>
      <w:r w:rsidRPr="00E20F8E">
        <w:rPr>
          <w:szCs w:val="22"/>
        </w:rPr>
        <w:t>Opderbeck</w:t>
      </w:r>
      <w:proofErr w:type="spellEnd"/>
      <w:r w:rsidRPr="00E20F8E">
        <w:rPr>
          <w:szCs w:val="22"/>
        </w:rPr>
        <w:t xml:space="preserve">, Maine Law Review Vol. 59 No.2 (2007) “A Virtue-Centered Approach to the Biotechnology Commons (Or, The Virtuous Penguin)” [https://digitalcommons.mainelaw.maine.edu/mlr/vol59/iss2/5/] Accessed 8/11/21 </w:t>
      </w:r>
      <w:r>
        <w:rPr>
          <w:szCs w:val="22"/>
        </w:rPr>
        <w:t>NPR</w:t>
      </w:r>
    </w:p>
    <w:p w14:paraId="61D260DF" w14:textId="77777777" w:rsidR="000F3D57" w:rsidRPr="00E20F8E" w:rsidRDefault="000F3D57" w:rsidP="000F3D57">
      <w:pPr>
        <w:rPr>
          <w:sz w:val="10"/>
        </w:rPr>
      </w:pPr>
      <w:r w:rsidRPr="00E20F8E">
        <w:rPr>
          <w:sz w:val="10"/>
        </w:rPr>
        <w:t xml:space="preserve">The virtue ethics notions of community and practices seem to map well onto the </w:t>
      </w:r>
      <w:proofErr w:type="gramStart"/>
      <w:r w:rsidRPr="00E20F8E">
        <w:rPr>
          <w:sz w:val="10"/>
        </w:rPr>
        <w:t>open source</w:t>
      </w:r>
      <w:proofErr w:type="gramEnd"/>
      <w:r w:rsidRPr="00E20F8E">
        <w:rPr>
          <w:sz w:val="10"/>
        </w:rPr>
        <w:t xml:space="preserve"> space. As Yochai </w:t>
      </w:r>
      <w:proofErr w:type="spellStart"/>
      <w:r w:rsidRPr="00E20F8E">
        <w:rPr>
          <w:sz w:val="10"/>
        </w:rPr>
        <w:t>Benkler</w:t>
      </w:r>
      <w:proofErr w:type="spellEnd"/>
      <w:r w:rsidRPr="00E20F8E">
        <w:rPr>
          <w:sz w:val="10"/>
        </w:rPr>
        <w:t xml:space="preserve"> has noted, </w:t>
      </w:r>
      <w:proofErr w:type="gramStart"/>
      <w:r w:rsidRPr="00E20F8E">
        <w:rPr>
          <w:sz w:val="10"/>
        </w:rPr>
        <w:t>open source</w:t>
      </w:r>
      <w:proofErr w:type="gramEnd"/>
      <w:r w:rsidRPr="00E20F8E">
        <w:rPr>
          <w:sz w:val="10"/>
        </w:rPr>
        <w:t xml:space="preserve"> communities require a system of "social-psychological" rewards in order to flourish. 75 Such rewards can include the sort of "internal goods" found in </w:t>
      </w:r>
      <w:proofErr w:type="spellStart"/>
      <w:r w:rsidRPr="00E20F8E">
        <w:rPr>
          <w:sz w:val="10"/>
        </w:rPr>
        <w:t>Maclntyrian</w:t>
      </w:r>
      <w:proofErr w:type="spellEnd"/>
      <w:r w:rsidRPr="00E20F8E">
        <w:rPr>
          <w:sz w:val="10"/>
        </w:rPr>
        <w:t xml:space="preserve"> "practices." 76 For example, a coder working on an </w:t>
      </w:r>
      <w:proofErr w:type="gramStart"/>
      <w:r w:rsidRPr="00E20F8E">
        <w:rPr>
          <w:sz w:val="10"/>
        </w:rPr>
        <w:t>open source</w:t>
      </w:r>
      <w:proofErr w:type="gramEnd"/>
      <w:r w:rsidRPr="00E20F8E">
        <w:rPr>
          <w:sz w:val="10"/>
        </w:rPr>
        <w:t xml:space="preserve"> software project might participate, at least in part, for the joy and satisfaction inherent in creating an elegant solution to a technical problem. 77 In addition, mature </w:t>
      </w:r>
      <w:proofErr w:type="gramStart"/>
      <w:r w:rsidRPr="00E20F8E">
        <w:rPr>
          <w:sz w:val="10"/>
        </w:rPr>
        <w:t>open source</w:t>
      </w:r>
      <w:proofErr w:type="gramEnd"/>
      <w:r w:rsidRPr="00E20F8E">
        <w:rPr>
          <w:sz w:val="10"/>
        </w:rPr>
        <w:t xml:space="preserve"> projects do not proceed aimlessly, but include standards of excellence established by the community and usually canonized by an influential individual or small group of individuals. 78 Finally, a pillar of </w:t>
      </w:r>
      <w:proofErr w:type="gramStart"/>
      <w:r w:rsidRPr="00E20F8E">
        <w:rPr>
          <w:sz w:val="10"/>
        </w:rPr>
        <w:t>open source</w:t>
      </w:r>
      <w:proofErr w:type="gramEnd"/>
      <w:r w:rsidRPr="00E20F8E">
        <w:rPr>
          <w:sz w:val="10"/>
        </w:rPr>
        <w:t xml:space="preserve"> production is the systematic extension of the project through the continuous feedback provided by numerous distributed workers. 79 A tension might arise, however, between </w:t>
      </w:r>
      <w:proofErr w:type="spellStart"/>
      <w:r w:rsidRPr="00E20F8E">
        <w:rPr>
          <w:sz w:val="10"/>
        </w:rPr>
        <w:t>Maclntyre's</w:t>
      </w:r>
      <w:proofErr w:type="spellEnd"/>
      <w:r w:rsidRPr="00E20F8E">
        <w:rPr>
          <w:sz w:val="10"/>
        </w:rPr>
        <w:t xml:space="preserve"> emphasis on a community's authoritative text or voice and the notion of </w:t>
      </w:r>
      <w:proofErr w:type="gramStart"/>
      <w:r w:rsidRPr="00E20F8E">
        <w:rPr>
          <w:sz w:val="10"/>
        </w:rPr>
        <w:t>open source</w:t>
      </w:r>
      <w:proofErr w:type="gramEnd"/>
      <w:r w:rsidRPr="00E20F8E">
        <w:rPr>
          <w:sz w:val="10"/>
        </w:rPr>
        <w:t xml:space="preserve"> production as an enterprise comprised of essentially self-actualizing individuals. In fact, Yochai </w:t>
      </w:r>
      <w:proofErr w:type="spellStart"/>
      <w:r w:rsidRPr="00E20F8E">
        <w:rPr>
          <w:sz w:val="10"/>
        </w:rPr>
        <w:t>Benkler</w:t>
      </w:r>
      <w:proofErr w:type="spellEnd"/>
      <w:r w:rsidRPr="00E20F8E">
        <w:rPr>
          <w:sz w:val="10"/>
        </w:rPr>
        <w:t xml:space="preserve"> and Helen </w:t>
      </w:r>
      <w:proofErr w:type="spellStart"/>
      <w:r w:rsidRPr="00E20F8E">
        <w:rPr>
          <w:sz w:val="10"/>
        </w:rPr>
        <w:t>Nissenbaum</w:t>
      </w:r>
      <w:proofErr w:type="spellEnd"/>
      <w:r w:rsidRPr="00E20F8E">
        <w:rPr>
          <w:sz w:val="10"/>
        </w:rPr>
        <w:t xml:space="preserve"> emphasize the virtue of "autonomy" as a core aspect of a virtue ethics approach to commons-based peer production. 80 </w:t>
      </w:r>
      <w:proofErr w:type="spellStart"/>
      <w:r w:rsidRPr="00E20F8E">
        <w:rPr>
          <w:sz w:val="10"/>
        </w:rPr>
        <w:t>Benkler</w:t>
      </w:r>
      <w:proofErr w:type="spellEnd"/>
      <w:r w:rsidRPr="00E20F8E">
        <w:rPr>
          <w:sz w:val="10"/>
        </w:rPr>
        <w:t xml:space="preserve"> in particular emphasizes the ways in which </w:t>
      </w:r>
      <w:proofErr w:type="gramStart"/>
      <w:r w:rsidRPr="00E20F8E">
        <w:rPr>
          <w:sz w:val="10"/>
        </w:rPr>
        <w:t>open source</w:t>
      </w:r>
      <w:proofErr w:type="gramEnd"/>
      <w:r w:rsidRPr="00E20F8E">
        <w:rPr>
          <w:sz w:val="10"/>
        </w:rPr>
        <w:t xml:space="preserve"> peer production contributes to justice by allowing space for individual autonomy.81 But open source communities should not be conceived of as fractiously individualistic. A successful, long term </w:t>
      </w:r>
      <w:proofErr w:type="gramStart"/>
      <w:r w:rsidRPr="00E20F8E">
        <w:rPr>
          <w:sz w:val="10"/>
        </w:rPr>
        <w:t>open source</w:t>
      </w:r>
      <w:proofErr w:type="gramEnd"/>
      <w:r w:rsidRPr="00E20F8E">
        <w:rPr>
          <w:sz w:val="10"/>
        </w:rPr>
        <w:t xml:space="preserve"> community requires an authoritative voice or voices that regulate exchange, lend status to social-psychological rewards, and canonize valuable contributions to the project. 82 </w:t>
      </w:r>
      <w:proofErr w:type="gramStart"/>
      <w:r w:rsidRPr="00E20F8E">
        <w:rPr>
          <w:sz w:val="10"/>
        </w:rPr>
        <w:t>Open source</w:t>
      </w:r>
      <w:proofErr w:type="gramEnd"/>
      <w:r w:rsidRPr="00E20F8E">
        <w:rPr>
          <w:sz w:val="10"/>
        </w:rPr>
        <w:t xml:space="preserve"> production can indeed sometimes provide more space for individual creativity and expression than traditional hierarchical production, but such creativity and expression should be conceived in terms of virtues that lend themselves to communal practices, with such practices embedded in the narrative tradition of the community. Once </w:t>
      </w:r>
      <w:proofErr w:type="gramStart"/>
      <w:r w:rsidRPr="00E20F8E">
        <w:rPr>
          <w:rStyle w:val="StyleUnderline"/>
          <w:bCs/>
          <w:highlight w:val="yellow"/>
        </w:rPr>
        <w:t>open source</w:t>
      </w:r>
      <w:proofErr w:type="gramEnd"/>
      <w:r w:rsidRPr="00E20F8E">
        <w:rPr>
          <w:rStyle w:val="StyleUnderline"/>
          <w:bCs/>
          <w:highlight w:val="yellow"/>
        </w:rPr>
        <w:t xml:space="preserve"> communities</w:t>
      </w:r>
      <w:r w:rsidRPr="00E20F8E">
        <w:rPr>
          <w:sz w:val="10"/>
          <w:highlight w:val="yellow"/>
        </w:rPr>
        <w:t xml:space="preserve"> </w:t>
      </w:r>
      <w:r w:rsidRPr="00E20F8E">
        <w:rPr>
          <w:sz w:val="10"/>
        </w:rPr>
        <w:t xml:space="preserve">are conceived in </w:t>
      </w:r>
      <w:proofErr w:type="spellStart"/>
      <w:r w:rsidRPr="00E20F8E">
        <w:rPr>
          <w:sz w:val="10"/>
        </w:rPr>
        <w:t>Maclntyrian</w:t>
      </w:r>
      <w:proofErr w:type="spellEnd"/>
      <w:r w:rsidRPr="00E20F8E">
        <w:rPr>
          <w:sz w:val="10"/>
        </w:rPr>
        <w:t xml:space="preserve"> terms, it is possible to identify </w:t>
      </w:r>
      <w:r w:rsidRPr="00E20F8E">
        <w:rPr>
          <w:rStyle w:val="StyleUnderline"/>
          <w:bCs/>
          <w:highlight w:val="yellow"/>
        </w:rPr>
        <w:t>virtues</w:t>
      </w:r>
      <w:r w:rsidRPr="00E20F8E">
        <w:rPr>
          <w:sz w:val="10"/>
          <w:highlight w:val="yellow"/>
        </w:rPr>
        <w:t xml:space="preserve"> </w:t>
      </w:r>
      <w:r w:rsidRPr="00E20F8E">
        <w:rPr>
          <w:sz w:val="10"/>
        </w:rPr>
        <w:t xml:space="preserve">that </w:t>
      </w:r>
      <w:r w:rsidRPr="00E20F8E">
        <w:rPr>
          <w:rStyle w:val="StyleUnderline"/>
          <w:bCs/>
          <w:highlight w:val="yellow"/>
        </w:rPr>
        <w:t>support the flourishing of such communities</w:t>
      </w:r>
      <w:r w:rsidRPr="00E20F8E">
        <w:rPr>
          <w:sz w:val="10"/>
        </w:rPr>
        <w:t xml:space="preserve">.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identify three "clusters" of virtues that relate to peer production: (1) "autonomy, independence, liberation"; 83 (2) "</w:t>
      </w:r>
      <w:r w:rsidRPr="00E20F8E">
        <w:rPr>
          <w:rStyle w:val="StyleUnderline"/>
          <w:bCs/>
          <w:highlight w:val="yellow"/>
        </w:rPr>
        <w:t>creativity</w:t>
      </w:r>
      <w:r w:rsidRPr="00E20F8E">
        <w:rPr>
          <w:sz w:val="10"/>
        </w:rPr>
        <w:t>, productivity, industry"; 84 (3) "benevolence, charity, generosity, altruism"; 85 and "</w:t>
      </w:r>
      <w:r w:rsidRPr="00E20F8E">
        <w:rPr>
          <w:rStyle w:val="StyleUnderline"/>
          <w:bCs/>
          <w:highlight w:val="yellow"/>
        </w:rPr>
        <w:t>sociability</w:t>
      </w:r>
      <w:r w:rsidRPr="00E20F8E">
        <w:rPr>
          <w:sz w:val="10"/>
        </w:rPr>
        <w:t xml:space="preserve">, camaraderie, friendship, </w:t>
      </w:r>
      <w:r w:rsidRPr="00E20F8E">
        <w:rPr>
          <w:rStyle w:val="StyleUnderline"/>
          <w:bCs/>
          <w:highlight w:val="yellow"/>
        </w:rPr>
        <w:t>cooperation</w:t>
      </w:r>
      <w:r w:rsidRPr="00E20F8E">
        <w:rPr>
          <w:sz w:val="10"/>
        </w:rPr>
        <w:t xml:space="preserve">, </w:t>
      </w:r>
      <w:r w:rsidRPr="00E20F8E">
        <w:rPr>
          <w:rStyle w:val="StyleUnderline"/>
          <w:bCs/>
          <w:highlight w:val="yellow"/>
        </w:rPr>
        <w:t>civic virtue</w:t>
      </w:r>
      <w:r w:rsidRPr="00E20F8E">
        <w:rPr>
          <w:sz w:val="10"/>
        </w:rPr>
        <w:t xml:space="preserve">." 86 The first cluster seems difficult to relate to the communitarian axis of virtue ethics. As an example of the "virtue" of autonomy,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propose "independence from the wide-ranging commercial entities influencing our actions and choices as well as from the typical array of institutional entities, whether employers, banks, agents of government, or whoever." 87 In his important book The Wealth of Networks, </w:t>
      </w:r>
      <w:proofErr w:type="spellStart"/>
      <w:r w:rsidRPr="00E20F8E">
        <w:rPr>
          <w:sz w:val="10"/>
        </w:rPr>
        <w:t>Benkler</w:t>
      </w:r>
      <w:proofErr w:type="spellEnd"/>
      <w:r w:rsidRPr="00E20F8E">
        <w:rPr>
          <w:sz w:val="10"/>
        </w:rPr>
        <w:t xml:space="preserve"> stresses autonomy as a fundamental value promoted by </w:t>
      </w:r>
      <w:proofErr w:type="gramStart"/>
      <w:r w:rsidRPr="00E20F8E">
        <w:rPr>
          <w:sz w:val="10"/>
        </w:rPr>
        <w:t>open source</w:t>
      </w:r>
      <w:proofErr w:type="gramEnd"/>
      <w:r w:rsidRPr="00E20F8E">
        <w:rPr>
          <w:sz w:val="10"/>
        </w:rPr>
        <w:t xml:space="preserve"> production, but not from a virtue ethics framework. 88 In </w:t>
      </w:r>
      <w:proofErr w:type="gramStart"/>
      <w:r w:rsidRPr="00E20F8E">
        <w:rPr>
          <w:sz w:val="10"/>
        </w:rPr>
        <w:t>The</w:t>
      </w:r>
      <w:proofErr w:type="gramEnd"/>
      <w:r w:rsidRPr="00E20F8E">
        <w:rPr>
          <w:sz w:val="10"/>
        </w:rPr>
        <w:t xml:space="preserve"> Wealth of Networks, </w:t>
      </w:r>
      <w:proofErr w:type="spellStart"/>
      <w:r w:rsidRPr="00E20F8E">
        <w:rPr>
          <w:sz w:val="10"/>
        </w:rPr>
        <w:t>Benkler</w:t>
      </w:r>
      <w:proofErr w:type="spellEnd"/>
      <w:r w:rsidRPr="00E20F8E">
        <w:rPr>
          <w:sz w:val="10"/>
        </w:rPr>
        <w:t xml:space="preserve"> seems to approach the question of autonomy from a Kantian perspective. 89 "Autonomy" seems better suited to the Kantian perspective </w:t>
      </w:r>
      <w:proofErr w:type="spellStart"/>
      <w:r w:rsidRPr="00E20F8E">
        <w:rPr>
          <w:sz w:val="10"/>
        </w:rPr>
        <w:t>Benkler</w:t>
      </w:r>
      <w:proofErr w:type="spellEnd"/>
      <w:r w:rsidRPr="00E20F8E">
        <w:rPr>
          <w:sz w:val="10"/>
        </w:rPr>
        <w:t xml:space="preserve"> takes in The Wealth of Networks than to the virtue ethics approach he takes with </w:t>
      </w:r>
      <w:proofErr w:type="spellStart"/>
      <w:r w:rsidRPr="00E20F8E">
        <w:rPr>
          <w:sz w:val="10"/>
        </w:rPr>
        <w:t>Nissenbaum</w:t>
      </w:r>
      <w:proofErr w:type="spellEnd"/>
      <w:r w:rsidRPr="00E20F8E">
        <w:rPr>
          <w:sz w:val="10"/>
        </w:rPr>
        <w:t xml:space="preserve">. It may be true that commons-based production increases individual autonomy by providing alternatives to information flows produced by traditional commercial providers. But individual autonomy should not be conceived as a "virtue." Rather, some notion of autonomy may be a component of the eudemonia toward which the virtues direct human practices. And the virtues, as instantiated in practices and traditions, are never merely self-directed. Practices and traditions are by definition communal, not merely individual. A better approach to the question of autonomy within a virtue ethics framework of </w:t>
      </w:r>
      <w:proofErr w:type="gramStart"/>
      <w:r w:rsidRPr="00E20F8E">
        <w:rPr>
          <w:sz w:val="10"/>
        </w:rPr>
        <w:t>open source</w:t>
      </w:r>
      <w:proofErr w:type="gramEnd"/>
      <w:r w:rsidRPr="00E20F8E">
        <w:rPr>
          <w:sz w:val="10"/>
        </w:rPr>
        <w:t xml:space="preserve"> production would be to focus on the virtue of "respect" for the autonomy of others. If human flourishing requires that people have some capacity to make autonomous choices, then respecting the choices of others, and fostering communities in which such choices can be exercised, is an important virtue. 90 Viewed this way, it is possible to identify practices and traditions that embody this virtue. </w:t>
      </w:r>
      <w:proofErr w:type="spellStart"/>
      <w:r w:rsidRPr="00E20F8E">
        <w:rPr>
          <w:sz w:val="10"/>
        </w:rPr>
        <w:t>Benkler</w:t>
      </w:r>
      <w:proofErr w:type="spellEnd"/>
      <w:r w:rsidRPr="00E20F8E">
        <w:rPr>
          <w:sz w:val="10"/>
        </w:rPr>
        <w:t xml:space="preserve"> and </w:t>
      </w:r>
      <w:proofErr w:type="spellStart"/>
      <w:r w:rsidRPr="00E20F8E">
        <w:rPr>
          <w:sz w:val="10"/>
        </w:rPr>
        <w:t>Nissenbaum's</w:t>
      </w:r>
      <w:proofErr w:type="spellEnd"/>
      <w:r w:rsidRPr="00E20F8E">
        <w:rPr>
          <w:sz w:val="10"/>
        </w:rPr>
        <w:t xml:space="preserve"> focus on "creativity, productivity, [and] industry" seems closer to the heart of virtue ethics. 91 They helpfully note that creativity, productivity, and industry can be considered part </w:t>
      </w:r>
      <w:proofErr w:type="spellStart"/>
      <w:r w:rsidRPr="00E20F8E">
        <w:rPr>
          <w:sz w:val="10"/>
        </w:rPr>
        <w:t>ofa</w:t>
      </w:r>
      <w:proofErr w:type="spellEnd"/>
      <w:r w:rsidRPr="00E20F8E">
        <w:rPr>
          <w:sz w:val="10"/>
        </w:rPr>
        <w:t xml:space="preserve"> </w:t>
      </w:r>
      <w:proofErr w:type="spellStart"/>
      <w:r w:rsidRPr="00E20F8E">
        <w:rPr>
          <w:sz w:val="10"/>
        </w:rPr>
        <w:t>Maclntyrian</w:t>
      </w:r>
      <w:proofErr w:type="spellEnd"/>
      <w:r w:rsidRPr="00E20F8E">
        <w:rPr>
          <w:sz w:val="10"/>
        </w:rPr>
        <w:t xml:space="preserve"> "practice. "92 </w:t>
      </w:r>
      <w:r w:rsidRPr="00E20F8E">
        <w:rPr>
          <w:rStyle w:val="StyleUnderline"/>
          <w:bCs/>
          <w:highlight w:val="yellow"/>
        </w:rPr>
        <w:t>Peer production provides additional avenues for individuals to engage in creative and productive work</w:t>
      </w:r>
      <w:r w:rsidRPr="00E20F8E">
        <w:rPr>
          <w:sz w:val="10"/>
        </w:rPr>
        <w:t xml:space="preserve">, and thus can facilitate valuable practices. 93 In addition,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that peer production </w:t>
      </w:r>
      <w:r w:rsidRPr="00E20F8E">
        <w:rPr>
          <w:rStyle w:val="StyleUnderline"/>
          <w:bCs/>
          <w:highlight w:val="yellow"/>
        </w:rPr>
        <w:t xml:space="preserve">encourages </w:t>
      </w:r>
      <w:r w:rsidRPr="00E20F8E">
        <w:rPr>
          <w:rStyle w:val="StyleUnderline"/>
          <w:bCs/>
        </w:rPr>
        <w:t>the "</w:t>
      </w:r>
      <w:r w:rsidRPr="00E20F8E">
        <w:rPr>
          <w:rStyle w:val="StyleUnderline"/>
          <w:bCs/>
          <w:highlight w:val="yellow"/>
        </w:rPr>
        <w:t xml:space="preserve">other-regarding" virtues </w:t>
      </w:r>
      <w:r w:rsidRPr="00E20F8E">
        <w:rPr>
          <w:rStyle w:val="StyleUnderline"/>
          <w:bCs/>
        </w:rPr>
        <w:t xml:space="preserve">of "benevolence, charity, generosity, [and] altruism." 94 </w:t>
      </w:r>
      <w:r w:rsidRPr="00E20F8E">
        <w:rPr>
          <w:rStyle w:val="StyleUnderline"/>
          <w:bCs/>
          <w:highlight w:val="yellow"/>
        </w:rPr>
        <w:t xml:space="preserve">Participants </w:t>
      </w:r>
      <w:r w:rsidRPr="00E20F8E">
        <w:rPr>
          <w:rStyle w:val="StyleUnderline"/>
          <w:bCs/>
        </w:rPr>
        <w:t xml:space="preserve">in </w:t>
      </w:r>
      <w:proofErr w:type="gramStart"/>
      <w:r w:rsidRPr="00E20F8E">
        <w:rPr>
          <w:rStyle w:val="StyleUnderline"/>
          <w:bCs/>
        </w:rPr>
        <w:t>open source</w:t>
      </w:r>
      <w:proofErr w:type="gramEnd"/>
      <w:r w:rsidRPr="00E20F8E">
        <w:rPr>
          <w:rStyle w:val="StyleUnderline"/>
          <w:bCs/>
        </w:rPr>
        <w:t xml:space="preserve"> communities </w:t>
      </w:r>
      <w:r w:rsidRPr="00E20F8E">
        <w:rPr>
          <w:rStyle w:val="StyleUnderline"/>
          <w:bCs/>
          <w:highlight w:val="yellow"/>
        </w:rPr>
        <w:t xml:space="preserve">give time, resources, and talents </w:t>
      </w:r>
      <w:r w:rsidRPr="00E20F8E">
        <w:rPr>
          <w:rStyle w:val="StyleUnderline"/>
          <w:bCs/>
        </w:rPr>
        <w:t xml:space="preserve">to the project, ordinarily </w:t>
      </w:r>
      <w:r w:rsidRPr="00E20F8E">
        <w:rPr>
          <w:rStyle w:val="StyleUnderline"/>
          <w:bCs/>
          <w:highlight w:val="yellow"/>
        </w:rPr>
        <w:t xml:space="preserve">without </w:t>
      </w:r>
      <w:r w:rsidRPr="00E20F8E">
        <w:rPr>
          <w:rStyle w:val="StyleUnderline"/>
          <w:bCs/>
        </w:rPr>
        <w:t xml:space="preserve">direct </w:t>
      </w:r>
      <w:r w:rsidRPr="00E20F8E">
        <w:rPr>
          <w:rStyle w:val="StyleUnderline"/>
          <w:bCs/>
          <w:highlight w:val="yellow"/>
        </w:rPr>
        <w:t>financial remuneration</w:t>
      </w:r>
      <w:r w:rsidRPr="00E20F8E">
        <w:rPr>
          <w:sz w:val="10"/>
        </w:rPr>
        <w:t xml:space="preserve">. 95 As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however, the literature concerning </w:t>
      </w:r>
      <w:proofErr w:type="gramStart"/>
      <w:r w:rsidRPr="00E20F8E">
        <w:rPr>
          <w:sz w:val="10"/>
        </w:rPr>
        <w:t>open source</w:t>
      </w:r>
      <w:proofErr w:type="gramEnd"/>
      <w:r w:rsidRPr="00E20F8E">
        <w:rPr>
          <w:sz w:val="10"/>
        </w:rPr>
        <w:t xml:space="preserve"> culture is ambiguous concerning whether participants offer their time, resources, and talents for altruistic reasons or as part of an essentially self-interested medium of exchange. 96 Finally,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focus on the virtues of "sociability, camaraderie, friendship, </w:t>
      </w:r>
      <w:proofErr w:type="gramStart"/>
      <w:r w:rsidRPr="00E20F8E">
        <w:rPr>
          <w:sz w:val="10"/>
        </w:rPr>
        <w:t>cooperation[</w:t>
      </w:r>
      <w:proofErr w:type="gramEnd"/>
      <w:r w:rsidRPr="00E20F8E">
        <w:rPr>
          <w:sz w:val="10"/>
        </w:rPr>
        <w:t xml:space="preserve">, and] civic virtue." 97 It is here that their link between virtue ethics and peer production is perhaps most salient. This cluster of virtues involves providing resources to a community engaged in a common project with a common goal. The concept is similar,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note, to the American founders' notion of politics as contribution to the public good. 98 Whatever their psychological motives, </w:t>
      </w:r>
      <w:r w:rsidRPr="00E20F8E">
        <w:rPr>
          <w:rStyle w:val="StyleUnderline"/>
          <w:bCs/>
        </w:rPr>
        <w:t xml:space="preserve">the multifarious </w:t>
      </w:r>
      <w:r w:rsidRPr="00E20F8E">
        <w:rPr>
          <w:rStyle w:val="StyleUnderline"/>
          <w:bCs/>
          <w:highlight w:val="yellow"/>
        </w:rPr>
        <w:t xml:space="preserve">contributors </w:t>
      </w:r>
      <w:r w:rsidRPr="00E20F8E">
        <w:rPr>
          <w:rStyle w:val="StyleUnderline"/>
          <w:bCs/>
        </w:rPr>
        <w:t xml:space="preserve">to an </w:t>
      </w:r>
      <w:proofErr w:type="gramStart"/>
      <w:r w:rsidRPr="00E20F8E">
        <w:rPr>
          <w:rStyle w:val="StyleUnderline"/>
          <w:bCs/>
        </w:rPr>
        <w:t>open source</w:t>
      </w:r>
      <w:proofErr w:type="gramEnd"/>
      <w:r w:rsidRPr="00E20F8E">
        <w:rPr>
          <w:rStyle w:val="StyleUnderline"/>
          <w:bCs/>
        </w:rPr>
        <w:t xml:space="preserve"> project </w:t>
      </w:r>
      <w:r w:rsidRPr="00E20F8E">
        <w:rPr>
          <w:rStyle w:val="StyleUnderline"/>
          <w:bCs/>
          <w:highlight w:val="yellow"/>
        </w:rPr>
        <w:t>provide small inputs of time, resources, and talent, which cumulate to a much larger good</w:t>
      </w:r>
      <w:r w:rsidRPr="00E20F8E">
        <w:rPr>
          <w:sz w:val="10"/>
        </w:rPr>
        <w:t xml:space="preserve">. B. Virtue and Biotechnology as an Environmental and Public Health Community If virtue ethics concepts can apply generally to </w:t>
      </w:r>
      <w:proofErr w:type="gramStart"/>
      <w:r w:rsidRPr="00E20F8E">
        <w:rPr>
          <w:sz w:val="10"/>
        </w:rPr>
        <w:t>open source</w:t>
      </w:r>
      <w:proofErr w:type="gramEnd"/>
      <w:r w:rsidRPr="00E20F8E">
        <w:rPr>
          <w:sz w:val="10"/>
        </w:rPr>
        <w:t xml:space="preserve"> production, can they apply to biotechnology, and specifically to open source biotechnology?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argue that the ethical implications of any technology include not only the uses to which a purportedly "neutral" technology is put, but also the manner in which the technology's architecture and functionality affect those uses. 99 Here they helpfully draw on technology and society theorists such as Marshall McLuhan and Lewis Mumford. 100 </w:t>
      </w:r>
      <w:proofErr w:type="gramStart"/>
      <w:r w:rsidRPr="00E20F8E">
        <w:rPr>
          <w:sz w:val="10"/>
        </w:rPr>
        <w:t>Open source</w:t>
      </w:r>
      <w:proofErr w:type="gramEnd"/>
      <w:r w:rsidRPr="00E20F8E">
        <w:rPr>
          <w:sz w:val="10"/>
        </w:rPr>
        <w:t xml:space="preserve"> production, </w:t>
      </w:r>
      <w:proofErr w:type="spellStart"/>
      <w:r w:rsidRPr="00E20F8E">
        <w:rPr>
          <w:sz w:val="10"/>
        </w:rPr>
        <w:t>Benkler</w:t>
      </w:r>
      <w:proofErr w:type="spellEnd"/>
      <w:r w:rsidRPr="00E20F8E">
        <w:rPr>
          <w:sz w:val="10"/>
        </w:rPr>
        <w:t xml:space="preserve"> and </w:t>
      </w:r>
      <w:proofErr w:type="spellStart"/>
      <w:r w:rsidRPr="00E20F8E">
        <w:rPr>
          <w:sz w:val="10"/>
        </w:rPr>
        <w:t>Nissenbaum</w:t>
      </w:r>
      <w:proofErr w:type="spellEnd"/>
      <w:r w:rsidRPr="00E20F8E">
        <w:rPr>
          <w:sz w:val="10"/>
        </w:rPr>
        <w:t xml:space="preserve"> suggest, structurally incorporates virtues that lead to greater human freedom. If we fail to encourage open source production, "[ </w:t>
      </w:r>
      <w:proofErr w:type="gramStart"/>
      <w:r w:rsidRPr="00E20F8E">
        <w:rPr>
          <w:sz w:val="10"/>
        </w:rPr>
        <w:t>w ]e</w:t>
      </w:r>
      <w:proofErr w:type="gramEnd"/>
      <w:r w:rsidRPr="00E20F8E">
        <w:rPr>
          <w:sz w:val="10"/>
        </w:rPr>
        <w:t xml:space="preserve"> might miss the chance to benefit from a distinctive sociotechnical system that promotes not only cultural and intellectual production but constitutes a venue for human character development." 101 In this vein, we can view biotechnology, like the communications networks with which </w:t>
      </w:r>
      <w:proofErr w:type="spellStart"/>
      <w:r w:rsidRPr="00E20F8E">
        <w:rPr>
          <w:sz w:val="10"/>
        </w:rPr>
        <w:t>Benkler</w:t>
      </w:r>
      <w:proofErr w:type="spellEnd"/>
      <w:r w:rsidRPr="00E20F8E">
        <w:rPr>
          <w:sz w:val="10"/>
        </w:rPr>
        <w:t xml:space="preserve"> usually is most directly concerned, as another medium of information exchange. It is tempting to draw direct parallels between computer information networks and biotechnology. Computer networks are controlled by computer code, such that control over the code equals control over the content delivered across the network. 102 A society that values the free exchange of ideas should therefore value an open code architecture across such computer information networks. Similarly, one could suggest that biological organisms are controlled at least to some extent by genetic code, and that those who are able to control genetic code through biotechnology will be able to control the organism, including people. The distribution of control over genetic code across peer production networks then could represent a means of democratizing control over life itself. I have previously noted a number of difficulties with this approach. 103 In particular, it is not so simple to tease out a "code layer" in a living organism that might be amenable to peer production. 104 Although DNA is a type of code, it is far more complex than a typical computer program, and the hardware and craft knowledge needed to isolate and manipulate genetic code is not widely available. 105 Nevertheless, there may be a role for </w:t>
      </w:r>
      <w:proofErr w:type="gramStart"/>
      <w:r w:rsidRPr="00E20F8E">
        <w:rPr>
          <w:sz w:val="10"/>
        </w:rPr>
        <w:t>open source</w:t>
      </w:r>
      <w:proofErr w:type="gramEnd"/>
      <w:r w:rsidRPr="00E20F8E">
        <w:rPr>
          <w:sz w:val="10"/>
        </w:rPr>
        <w:t xml:space="preserve"> production in biotechnology at the broad level of basic research and large-scale genomic databases and at the level of certain enabling technologies. 106 For example, the Cambia "BIOS" initiative and the HapMap project represent steps in this direction. And, it is at this level of basic "upstream" research that fears of a biotechnology </w:t>
      </w:r>
      <w:proofErr w:type="spellStart"/>
      <w:r w:rsidRPr="00E20F8E">
        <w:rPr>
          <w:sz w:val="10"/>
        </w:rPr>
        <w:t>anticommons</w:t>
      </w:r>
      <w:proofErr w:type="spellEnd"/>
      <w:r w:rsidRPr="00E20F8E">
        <w:rPr>
          <w:sz w:val="10"/>
        </w:rPr>
        <w:t xml:space="preserve"> are most tractable. The deadweight loss of patent protection in this arena can represent significant human suffering. The debates about biotechnology patents, then, are essentially debates about information-code-that concerns public health. We are concerned about access to biotechnology and biotechnology innovation because of the immense promise and perils of this technology as it relates to human health. Biotechnology could hold the key to a cure for AIDS or the safe disposal of the world's toxic waste. It also could generate vast waves of environmental and social disruption, for example</w:t>
      </w:r>
      <w:r w:rsidRPr="002244CC">
        <w:rPr>
          <w:sz w:val="10"/>
        </w:rPr>
        <w:t xml:space="preserve">, if non-fertile genetically modified crops hybridize with indigenous food supplies and render them sterile. In this regard, it should be clear that, from a virtue ethics perspective, it is not enough to treat biotechnology as simply a product in a market. Although the products of biotechnology practice can be commodified and traded in markets, and although such markets can be an important component in biotechnology policy, markets are not the raison </w:t>
      </w:r>
      <w:proofErr w:type="spellStart"/>
      <w:r w:rsidRPr="002244CC">
        <w:rPr>
          <w:sz w:val="10"/>
        </w:rPr>
        <w:t>d'etre</w:t>
      </w:r>
      <w:proofErr w:type="spellEnd"/>
      <w:r w:rsidRPr="002244CC">
        <w:rPr>
          <w:sz w:val="10"/>
        </w:rPr>
        <w:t xml:space="preserve"> of biotechnology. </w:t>
      </w:r>
      <w:r w:rsidRPr="002244CC">
        <w:rPr>
          <w:rStyle w:val="StyleUnderline"/>
          <w:bCs/>
        </w:rPr>
        <w:t>Biotechnology</w:t>
      </w:r>
      <w:r w:rsidRPr="002244CC">
        <w:rPr>
          <w:sz w:val="10"/>
        </w:rPr>
        <w:t xml:space="preserve">, then, is more than a set of products; it </w:t>
      </w:r>
      <w:r w:rsidRPr="002244CC">
        <w:rPr>
          <w:rStyle w:val="StyleUnderline"/>
          <w:bCs/>
        </w:rPr>
        <w:t xml:space="preserve">is a </w:t>
      </w:r>
      <w:proofErr w:type="spellStart"/>
      <w:r w:rsidRPr="002244CC">
        <w:rPr>
          <w:rStyle w:val="StyleUnderline"/>
          <w:bCs/>
        </w:rPr>
        <w:t>Maclntyrian</w:t>
      </w:r>
      <w:proofErr w:type="spellEnd"/>
      <w:r w:rsidRPr="002244CC">
        <w:rPr>
          <w:rStyle w:val="StyleUnderline"/>
          <w:bCs/>
        </w:rPr>
        <w:t xml:space="preserve"> practice that seeks to improve human health and wellbeing</w:t>
      </w:r>
      <w:r w:rsidRPr="002244CC">
        <w:rPr>
          <w:sz w:val="10"/>
        </w:rPr>
        <w:t>. In his keynote address at BIO's 2005 annual convention, BIO President and CEO James Greenwood told the conferees, "[Y]</w:t>
      </w:r>
      <w:proofErr w:type="spellStart"/>
      <w:r w:rsidRPr="002244CC">
        <w:rPr>
          <w:sz w:val="10"/>
        </w:rPr>
        <w:t>ou</w:t>
      </w:r>
      <w:proofErr w:type="spellEnd"/>
      <w:r w:rsidRPr="002244CC">
        <w:rPr>
          <w:sz w:val="10"/>
        </w:rPr>
        <w:t xml:space="preserve"> serve every man, woman and child on earth. And even more impressively, you serve the uncountable billions</w:t>
      </w:r>
      <w:r w:rsidRPr="00E20F8E">
        <w:rPr>
          <w:sz w:val="10"/>
        </w:rPr>
        <w:t xml:space="preserve"> of humans who will inhabit this planet after we are gone." 107 Greenwood expressed the biotechnology community's vision, hyperbolically but no doubt sincerely, as follows: The convergence of systems biology, genomics, </w:t>
      </w:r>
      <w:proofErr w:type="spellStart"/>
      <w:r w:rsidRPr="00E20F8E">
        <w:rPr>
          <w:sz w:val="10"/>
        </w:rPr>
        <w:t>infomatics</w:t>
      </w:r>
      <w:proofErr w:type="spellEnd"/>
      <w:r w:rsidRPr="00E20F8E">
        <w:rPr>
          <w:sz w:val="10"/>
        </w:rPr>
        <w:t>, proteomics, nanotechnology and personalized medicine bring us to the threshold of a new era: In the biotech century, using genetically enhanced crops, we will better feed an increasingly hungry world. In the biotech century, we will harness enzymes to convert plant waste to fuel and to biodegradable plastics, reducing our dependence on oil. In the biotech century, we will be able to outpace the tortures of[D]</w:t>
      </w:r>
      <w:proofErr w:type="spellStart"/>
      <w:r w:rsidRPr="00E20F8E">
        <w:rPr>
          <w:sz w:val="10"/>
        </w:rPr>
        <w:t>arwinian</w:t>
      </w:r>
      <w:proofErr w:type="spellEnd"/>
      <w:r w:rsidRPr="00E20F8E">
        <w:rPr>
          <w:sz w:val="10"/>
        </w:rPr>
        <w:t xml:space="preserve"> natural selection and its afflictions of disease. </w:t>
      </w:r>
      <w:r w:rsidRPr="00E20F8E">
        <w:rPr>
          <w:rStyle w:val="StyleUnderline"/>
          <w:bCs/>
          <w:highlight w:val="yellow"/>
        </w:rPr>
        <w:t>There is no more noble</w:t>
      </w:r>
      <w:r w:rsidRPr="00E20F8E">
        <w:rPr>
          <w:rStyle w:val="StyleUnderline"/>
          <w:bCs/>
        </w:rPr>
        <w:t>-and no more heroic-</w:t>
      </w:r>
      <w:r w:rsidRPr="00E20F8E">
        <w:rPr>
          <w:rStyle w:val="StyleUnderline"/>
          <w:bCs/>
          <w:highlight w:val="yellow"/>
        </w:rPr>
        <w:t>mission than this</w:t>
      </w:r>
      <w:r w:rsidRPr="00E20F8E">
        <w:rPr>
          <w:sz w:val="10"/>
        </w:rPr>
        <w:t xml:space="preserve">. 108 Greenwood's sentiments are echoed--even amplified-in a promotional video produced by BIO entitled "Biotechnology: Knowledge Serving Life." 109 The video adopts the elegiac tone of a science museum film or public television documentary and intercuts brief comments from cancer and cystic fibrosis </w:t>
      </w:r>
      <w:r w:rsidRPr="00BB7FCB">
        <w:rPr>
          <w:sz w:val="10"/>
        </w:rPr>
        <w:t xml:space="preserve">patients, optimistic and earnest talking-head scientists projected against CS I-like blue-tinted backgrounds filled with wiggling microorganisms, and colorful images of Midwestern farms and Asian village </w:t>
      </w:r>
      <w:proofErr w:type="spellStart"/>
      <w:r w:rsidRPr="00BB7FCB">
        <w:rPr>
          <w:sz w:val="10"/>
        </w:rPr>
        <w:t>weJls</w:t>
      </w:r>
      <w:proofErr w:type="spellEnd"/>
      <w:r w:rsidRPr="00BB7FCB">
        <w:rPr>
          <w:sz w:val="10"/>
        </w:rPr>
        <w:t xml:space="preserve">. The narration borders on messianic. At the video's close, the narrator tells us: </w:t>
      </w:r>
      <w:r w:rsidRPr="00BB7FCB">
        <w:rPr>
          <w:rStyle w:val="StyleUnderline"/>
          <w:bCs/>
        </w:rPr>
        <w:t>Dreams begin with inspiration and flourish with determination and courage</w:t>
      </w:r>
      <w:r w:rsidRPr="00BB7FCB">
        <w:rPr>
          <w:sz w:val="10"/>
        </w:rPr>
        <w:t xml:space="preserve">. </w:t>
      </w:r>
      <w:r w:rsidRPr="00BB7FCB">
        <w:rPr>
          <w:rStyle w:val="StyleUnderline"/>
          <w:bCs/>
        </w:rPr>
        <w:t>Such are the dreams of today's biotechnology leaders</w:t>
      </w:r>
      <w:r w:rsidRPr="00BB7FCB">
        <w:rPr>
          <w:sz w:val="10"/>
        </w:rPr>
        <w:t>. Their dream of improving the human condition offers hope to those who suffer, relief to those who are ill</w:t>
      </w:r>
      <w:r w:rsidRPr="00E20F8E">
        <w:rPr>
          <w:sz w:val="10"/>
        </w:rPr>
        <w:t xml:space="preserve">, and fullness of life to those we love. Within our reach is a future unimaginable a generation ago. Think of a world where starvation is replaced with healthful diets, where manufacturing products and energy are made with natural renewable resources, where our environment is preserved for tomorrow's generations. Biotechnology: furthered by faithfully exploring the unknown and boldly embracing the possible. The world's great new frontier is upon us. 110 The video includes similar teleological comments from industry leaders. For example, Dr. Leroy Hood, President of the Institute for Systems Biology, says: If the mission of man is to make suffering less, if the mission of man is to deal with hunger and starvation, and if the mission of man is to educate and to better the population, I would argue that the kinds of technologies that we're talking about here are going to be utterly key in the future for doing that. 111 Likewise, Robert Beach, Ph.D., President of the Donald Danforth Plant Science Center, says: I'm terribly optimistic of the science. If </w:t>
      </w:r>
      <w:proofErr w:type="gramStart"/>
      <w:r w:rsidRPr="00E20F8E">
        <w:rPr>
          <w:sz w:val="10"/>
        </w:rPr>
        <w:t>we</w:t>
      </w:r>
      <w:proofErr w:type="gramEnd"/>
      <w:r w:rsidRPr="00E20F8E">
        <w:rPr>
          <w:sz w:val="10"/>
        </w:rPr>
        <w:t xml:space="preserve"> do it all right, we will make a better world, a world that is cleaner in its environment, a world that uses less agricultural chemicals and that we really can pull this all together through integration of genetics and engineering and agriculture and manufacturing and politics and policy, and it all is </w:t>
      </w:r>
      <w:proofErr w:type="spellStart"/>
      <w:r w:rsidRPr="00E20F8E">
        <w:rPr>
          <w:sz w:val="10"/>
        </w:rPr>
        <w:t>gonna</w:t>
      </w:r>
      <w:proofErr w:type="spellEnd"/>
      <w:r w:rsidRPr="00E20F8E">
        <w:rPr>
          <w:sz w:val="10"/>
        </w:rPr>
        <w:t xml:space="preserve"> work. 112 Of course, these are public relations pieces as much as they are true reflections of sentiments in the biotechnology community, and one might be permitted a bit of cynicism about the motivation of altruism versus motivation derived from the prospect of cashing out stock options in a buy-out or public offering. These sentiments do, however, reflect a genuine sense of purpose in the biotechnology community, however attenuated or pinched il might be at times by other priorities. That real sense of purpose can form the basis of practices that extend the biotechnology narrative towards the ultimate goal of human flourishing. 113 Because of this linkage with healthcare and the environment, it is useful to examine how virtue ethics relates to those fields. Fortunately, virtue ethics concepts are well-developed both in relation to health care and the environment. In the next sections, I will sketch some relevant virtue ethics perspectives on </w:t>
      </w:r>
      <w:proofErr w:type="spellStart"/>
      <w:r w:rsidRPr="00E20F8E">
        <w:rPr>
          <w:sz w:val="10"/>
        </w:rPr>
        <w:t>heath</w:t>
      </w:r>
      <w:proofErr w:type="spellEnd"/>
      <w:r w:rsidRPr="00E20F8E">
        <w:rPr>
          <w:sz w:val="10"/>
        </w:rPr>
        <w:t xml:space="preserve"> care and environmental issues. I will then offer some suggestions for how those perspectives could relate to biotechnology intellectual property policy.</w:t>
      </w:r>
    </w:p>
    <w:p w14:paraId="794C96E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3D5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D57"/>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EA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DFC"/>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99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4F"/>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68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E0B"/>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45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1D61D5"/>
  <w14:defaultImageDpi w14:val="300"/>
  <w15:docId w15:val="{768DA877-99E2-124E-AEFC-FF9CA1CC3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F3D5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F3D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F3D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F3D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0F3D5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F3D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3D57"/>
  </w:style>
  <w:style w:type="character" w:customStyle="1" w:styleId="Heading1Char">
    <w:name w:val="Heading 1 Char"/>
    <w:aliases w:val="Pocket Char"/>
    <w:basedOn w:val="DefaultParagraphFont"/>
    <w:link w:val="Heading1"/>
    <w:uiPriority w:val="9"/>
    <w:rsid w:val="000F3D5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F3D5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F3D57"/>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0F3D5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F3D57"/>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0F3D57"/>
    <w:rPr>
      <w:b w:val="0"/>
      <w:sz w:val="22"/>
      <w:u w:val="single"/>
    </w:rPr>
  </w:style>
  <w:style w:type="character" w:styleId="Emphasis">
    <w:name w:val="Emphasis"/>
    <w:basedOn w:val="DefaultParagraphFont"/>
    <w:uiPriority w:val="20"/>
    <w:qFormat/>
    <w:rsid w:val="000F3D5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F3D57"/>
    <w:rPr>
      <w:color w:val="auto"/>
      <w:u w:val="none"/>
    </w:rPr>
  </w:style>
  <w:style w:type="character" w:styleId="Hyperlink">
    <w:name w:val="Hyperlink"/>
    <w:aliases w:val="heading 1 (block title),Important,Read,Internet Link,Card Text,Analytic Text,Internet link,Char Char1,Heading 3 Char2,Block Char1,Heading 3 Char1 Char1,No Underline Char1,Char Char Char Char Char Char Char Char1,Text 7 Char1,Tags v 2 Char1,C"/>
    <w:basedOn w:val="DefaultParagraphFont"/>
    <w:uiPriority w:val="99"/>
    <w:unhideWhenUsed/>
    <w:rsid w:val="000F3D57"/>
    <w:rPr>
      <w:color w:val="auto"/>
      <w:u w:val="none"/>
    </w:rPr>
  </w:style>
  <w:style w:type="paragraph" w:styleId="DocumentMap">
    <w:name w:val="Document Map"/>
    <w:basedOn w:val="Normal"/>
    <w:link w:val="DocumentMapChar"/>
    <w:uiPriority w:val="99"/>
    <w:semiHidden/>
    <w:unhideWhenUsed/>
    <w:rsid w:val="000F3D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F3D57"/>
    <w:rPr>
      <w:rFonts w:ascii="Lucida Grande" w:hAnsi="Lucida Grande" w:cs="Lucida Grande"/>
    </w:rPr>
  </w:style>
  <w:style w:type="paragraph" w:customStyle="1" w:styleId="Normal1">
    <w:name w:val="Normal1"/>
    <w:rsid w:val="000F3D57"/>
    <w:pPr>
      <w:spacing w:line="276" w:lineRule="auto"/>
    </w:pPr>
    <w:rPr>
      <w:rFonts w:ascii="Arial" w:eastAsia="Arial" w:hAnsi="Arial" w:cs="Arial"/>
      <w:color w:val="000000"/>
      <w:sz w:val="22"/>
      <w:szCs w:val="20"/>
    </w:rPr>
  </w:style>
  <w:style w:type="paragraph" w:customStyle="1" w:styleId="Analytic">
    <w:name w:val="Analytic"/>
    <w:basedOn w:val="Heading4"/>
    <w:link w:val="AnalyticChar"/>
    <w:qFormat/>
    <w:rsid w:val="000F3D57"/>
    <w:rPr>
      <w:color w:val="000000" w:themeColor="text1"/>
    </w:rPr>
  </w:style>
  <w:style w:type="character" w:customStyle="1" w:styleId="AnalyticChar">
    <w:name w:val="Analytic Char"/>
    <w:basedOn w:val="DefaultParagraphFont"/>
    <w:link w:val="Analytic"/>
    <w:rsid w:val="000F3D57"/>
    <w:rPr>
      <w:rFonts w:ascii="Calibri" w:eastAsiaTheme="majorEastAsia" w:hAnsi="Calibri"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ftp.oxfordphilsoc.org/Documents/StudentPrize/2015_H1b.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Pages>
  <Words>5230</Words>
  <Characters>29606</Characters>
  <Application>Microsoft Office Word</Application>
  <DocSecurity>0</DocSecurity>
  <Lines>219</Lines>
  <Paragraphs>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34814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
  <cp:revision>1</cp:revision>
  <dcterms:created xsi:type="dcterms:W3CDTF">2021-09-18T15:49:00Z</dcterms:created>
  <dcterms:modified xsi:type="dcterms:W3CDTF">1601-01-01T00:00:00Z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