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1F789" w14:textId="77777777" w:rsidR="00357F95" w:rsidRDefault="00357F95" w:rsidP="00357F95">
      <w:pPr>
        <w:pStyle w:val="Heading2"/>
      </w:pPr>
    </w:p>
    <w:p w14:paraId="28D1F5DF" w14:textId="77777777" w:rsidR="00357F95" w:rsidRPr="0084292E" w:rsidRDefault="00357F95" w:rsidP="00357F95">
      <w:pPr>
        <w:pStyle w:val="Heading2"/>
      </w:pPr>
      <w:r w:rsidRPr="0084292E">
        <w:t xml:space="preserve">Framing </w:t>
      </w:r>
    </w:p>
    <w:p w14:paraId="19D24135" w14:textId="1CDA527E" w:rsidR="00357F95" w:rsidRPr="0084292E" w:rsidRDefault="00357F95" w:rsidP="00357F95">
      <w:pPr>
        <w:pStyle w:val="Heading4"/>
      </w:pPr>
      <w:r w:rsidRPr="0084292E">
        <w:rPr>
          <w:u w:val="single"/>
        </w:rPr>
        <w:t>Subjectivity is the basis of ethics</w:t>
      </w:r>
      <w:r w:rsidRPr="0084292E">
        <w:t xml:space="preserve"> – </w:t>
      </w:r>
    </w:p>
    <w:p w14:paraId="321C55E3" w14:textId="77777777" w:rsidR="00357F95" w:rsidRPr="0084292E" w:rsidRDefault="00357F95" w:rsidP="00357F95"/>
    <w:p w14:paraId="0417B1D2" w14:textId="7E9B6A1C" w:rsidR="00357F95" w:rsidRPr="0084292E" w:rsidRDefault="00357F95" w:rsidP="00357F95">
      <w:pPr>
        <w:pStyle w:val="Heading4"/>
      </w:pPr>
      <w:r w:rsidRPr="0084292E">
        <w:rPr>
          <w:u w:val="single"/>
        </w:rPr>
        <w:t>The subject is fundamentally unstable</w:t>
      </w:r>
      <w:r w:rsidRPr="0084292E">
        <w:t xml:space="preserve">- </w:t>
      </w:r>
    </w:p>
    <w:p w14:paraId="1C0D7C4A" w14:textId="77777777" w:rsidR="00357F95" w:rsidRPr="0084292E" w:rsidRDefault="00357F95" w:rsidP="00357F95"/>
    <w:p w14:paraId="4C65E2CC" w14:textId="2B42B92C" w:rsidR="00357F95" w:rsidRPr="0084292E" w:rsidRDefault="00357F95" w:rsidP="00357F95">
      <w:pPr>
        <w:pStyle w:val="Heading4"/>
      </w:pPr>
      <w:r w:rsidRPr="0084292E">
        <w:rPr>
          <w:u w:val="single"/>
        </w:rPr>
        <w:t>Affect is constitutive</w:t>
      </w:r>
      <w:r w:rsidRPr="0084292E">
        <w:t xml:space="preserve"> </w:t>
      </w:r>
    </w:p>
    <w:p w14:paraId="7BBA839F" w14:textId="39C69058" w:rsidR="00357F95" w:rsidRPr="0084292E" w:rsidRDefault="00357F95" w:rsidP="00357F95">
      <w:pPr>
        <w:pStyle w:val="Heading4"/>
      </w:pPr>
      <w:r w:rsidRPr="0084292E">
        <w:t xml:space="preserve">Additionally- Affect is divided into two groups – Active and reactive </w:t>
      </w:r>
    </w:p>
    <w:p w14:paraId="3D5870F5" w14:textId="77777777" w:rsidR="00357F95" w:rsidRPr="0084292E" w:rsidRDefault="00357F95" w:rsidP="00357F95"/>
    <w:p w14:paraId="04F24D23" w14:textId="119C6520" w:rsidR="00357F95" w:rsidRPr="0084292E" w:rsidRDefault="00357F95" w:rsidP="00357F95">
      <w:pPr>
        <w:pStyle w:val="Heading4"/>
      </w:pPr>
      <w:r w:rsidRPr="0084292E">
        <w:rPr>
          <w:u w:val="single"/>
        </w:rPr>
        <w:t>Fluidity determines the subject</w:t>
      </w:r>
      <w:r w:rsidRPr="0084292E">
        <w:t xml:space="preserve">: </w:t>
      </w:r>
    </w:p>
    <w:p w14:paraId="5E85DAEE" w14:textId="2FDE58E5" w:rsidR="00357F95" w:rsidRPr="0084292E" w:rsidRDefault="00357F95" w:rsidP="00357F95">
      <w:pPr>
        <w:pStyle w:val="Heading4"/>
      </w:pPr>
      <w:r w:rsidRPr="0084292E">
        <w:rPr>
          <w:color w:val="000000" w:themeColor="text1"/>
        </w:rPr>
        <w:t xml:space="preserve">Implications: (a) </w:t>
      </w:r>
      <w:r w:rsidRPr="0084292E">
        <w:t>S</w:t>
      </w:r>
      <w:r w:rsidRPr="0084292E">
        <w:rPr>
          <w:color w:val="000000" w:themeColor="text1"/>
        </w:rPr>
        <w:t xml:space="preserve">table subjectivity makes critique impossible d (b) </w:t>
      </w:r>
      <w:r w:rsidRPr="0084292E">
        <w:t xml:space="preserve">every negation is just a reconfiguration of a set of relationships of differences </w:t>
      </w:r>
    </w:p>
    <w:p w14:paraId="502CC489" w14:textId="77777777" w:rsidR="00357F95" w:rsidRPr="0084292E" w:rsidRDefault="00357F95" w:rsidP="00357F95">
      <w:pPr>
        <w:pStyle w:val="Heading4"/>
        <w:rPr>
          <w:rFonts w:cs="Calibri"/>
        </w:rPr>
      </w:pPr>
    </w:p>
    <w:p w14:paraId="607CA112" w14:textId="77777777" w:rsidR="00357F95" w:rsidRPr="0084292E" w:rsidRDefault="00357F95" w:rsidP="00357F95">
      <w:pPr>
        <w:pStyle w:val="Heading4"/>
        <w:rPr>
          <w:rStyle w:val="Style13ptBold"/>
          <w:rFonts w:cs="Calibri"/>
          <w:b/>
        </w:rPr>
      </w:pPr>
      <w:r w:rsidRPr="0084292E">
        <w:rPr>
          <w:rFonts w:cs="Calibri"/>
        </w:rPr>
        <w:t xml:space="preserve">Ethics must be a constant interrogation of static norms. This creation of new lines of flight redefines current concepts of normativity to that of deterritorialization. </w:t>
      </w:r>
      <w:r w:rsidRPr="0084292E">
        <w:rPr>
          <w:rFonts w:cs="Calibri"/>
          <w:color w:val="000000" w:themeColor="text1"/>
        </w:rPr>
        <w:t xml:space="preserve">Thus, the standard is to vote for whoever best embraces </w:t>
      </w:r>
      <w:r w:rsidRPr="0084292E">
        <w:rPr>
          <w:rFonts w:cs="Calibri"/>
          <w:color w:val="000000" w:themeColor="text1"/>
          <w:u w:val="single"/>
        </w:rPr>
        <w:t>active affect</w:t>
      </w:r>
      <w:r w:rsidRPr="0084292E">
        <w:rPr>
          <w:rFonts w:cs="Calibri"/>
          <w:color w:val="000000" w:themeColor="text1"/>
        </w:rPr>
        <w:t xml:space="preserve">. </w:t>
      </w:r>
      <w:proofErr w:type="spellStart"/>
      <w:r w:rsidRPr="0084292E">
        <w:t>Wallins</w:t>
      </w:r>
      <w:proofErr w:type="spellEnd"/>
      <w:r w:rsidRPr="0084292E">
        <w:t xml:space="preserve"> 14</w:t>
      </w:r>
    </w:p>
    <w:p w14:paraId="283C1F8F" w14:textId="77777777" w:rsidR="00357F95" w:rsidRPr="0084292E" w:rsidRDefault="00357F95" w:rsidP="00357F95">
      <w:pPr>
        <w:rPr>
          <w:sz w:val="12"/>
          <w:szCs w:val="12"/>
        </w:rPr>
      </w:pPr>
      <w:proofErr w:type="spellStart"/>
      <w:r w:rsidRPr="0084292E">
        <w:rPr>
          <w:sz w:val="12"/>
          <w:szCs w:val="12"/>
        </w:rPr>
        <w:t>Wallins</w:t>
      </w:r>
      <w:proofErr w:type="spellEnd"/>
      <w:r w:rsidRPr="0084292E">
        <w:rPr>
          <w:sz w:val="12"/>
          <w:szCs w:val="12"/>
        </w:rPr>
        <w:t xml:space="preserve">, Jason. “Deleuze and </w:t>
      </w:r>
      <w:proofErr w:type="spellStart"/>
      <w:r w:rsidRPr="0084292E">
        <w:rPr>
          <w:sz w:val="12"/>
          <w:szCs w:val="12"/>
        </w:rPr>
        <w:t>Guattari</w:t>
      </w:r>
      <w:proofErr w:type="spellEnd"/>
      <w:r w:rsidRPr="0084292E">
        <w:rPr>
          <w:sz w:val="12"/>
          <w:szCs w:val="12"/>
        </w:rPr>
        <w:t xml:space="preserve">, Politics and Education.” </w:t>
      </w:r>
      <w:proofErr w:type="spellStart"/>
      <w:r w:rsidRPr="0084292E">
        <w:rPr>
          <w:sz w:val="12"/>
          <w:szCs w:val="12"/>
        </w:rPr>
        <w:t>Bloomsbur</w:t>
      </w:r>
      <w:proofErr w:type="spellEnd"/>
      <w:r w:rsidRPr="0084292E">
        <w:rPr>
          <w:sz w:val="12"/>
          <w:szCs w:val="12"/>
        </w:rPr>
        <w:t xml:space="preserve"> Publishing, 2014, Pgs. 119-121 Scarsdale CC</w:t>
      </w:r>
    </w:p>
    <w:p w14:paraId="259379A2" w14:textId="77777777" w:rsidR="00357F95" w:rsidRPr="0084292E" w:rsidRDefault="00357F95" w:rsidP="00357F95">
      <w:pPr>
        <w:rPr>
          <w:b/>
          <w:u w:val="single"/>
        </w:rPr>
      </w:pPr>
      <w:r w:rsidRPr="0084292E">
        <w:rPr>
          <w:sz w:val="12"/>
        </w:rPr>
        <w:t>As a social machine through which ‘</w:t>
      </w:r>
      <w:proofErr w:type="spellStart"/>
      <w:r w:rsidRPr="0084292E">
        <w:rPr>
          <w:sz w:val="12"/>
        </w:rPr>
        <w:t>labour</w:t>
      </w:r>
      <w:proofErr w:type="spellEnd"/>
      <w:r w:rsidRPr="0084292E">
        <w:rPr>
          <w:sz w:val="12"/>
        </w:rPr>
        <w:t xml:space="preserve"> power and the socius as a whole is manufactured’, </w:t>
      </w:r>
      <w:r w:rsidRPr="0084292E">
        <w:rPr>
          <w:b/>
          <w:u w:val="single"/>
        </w:rPr>
        <w:t>schooling figures in the production of social territories that already anticipate a certain kind of people</w:t>
      </w:r>
      <w:r w:rsidRPr="0084292E">
        <w:rPr>
          <w:sz w:val="12"/>
        </w:rPr>
        <w:t xml:space="preserve"> (</w:t>
      </w:r>
      <w:proofErr w:type="spellStart"/>
      <w:r w:rsidRPr="0084292E">
        <w:rPr>
          <w:sz w:val="12"/>
        </w:rPr>
        <w:t>Guattari</w:t>
      </w:r>
      <w:proofErr w:type="spellEnd"/>
      <w:r w:rsidRPr="0084292E">
        <w:rPr>
          <w:sz w:val="12"/>
        </w:rPr>
        <w:t xml:space="preserve">, 2009, p. 47). </w:t>
      </w:r>
      <w:r w:rsidRPr="0084292E">
        <w:rPr>
          <w:b/>
          <w:u w:val="single"/>
        </w:rPr>
        <w:t>And what kind of people does orthodox schooling seek to produce but a ‘molar public’, or, rather, a public regulated in the abstract image of segmentary social categories</w:t>
      </w:r>
      <w:r w:rsidRPr="0084292E">
        <w:rPr>
          <w:sz w:val="12"/>
        </w:rPr>
        <w:t xml:space="preserve"> (age, gender, ethnicity, class, rank, achievement) (Deleuze and </w:t>
      </w:r>
      <w:proofErr w:type="spellStart"/>
      <w:r w:rsidRPr="0084292E">
        <w:rPr>
          <w:sz w:val="12"/>
        </w:rPr>
        <w:t>Guattari</w:t>
      </w:r>
      <w:proofErr w:type="spellEnd"/>
      <w:r w:rsidRPr="0084292E">
        <w:rPr>
          <w:sz w:val="12"/>
        </w:rPr>
        <w:t xml:space="preserve">, 1987)? Such an aspiration is intimately wed to the territorializing powers of the State, for as Deleuze and </w:t>
      </w:r>
      <w:proofErr w:type="spellStart"/>
      <w:r w:rsidRPr="0084292E">
        <w:rPr>
          <w:sz w:val="12"/>
        </w:rPr>
        <w:t>Guattari</w:t>
      </w:r>
      <w:proofErr w:type="spellEnd"/>
      <w:r w:rsidRPr="0084292E">
        <w:rPr>
          <w:sz w:val="12"/>
        </w:rPr>
        <w:t xml:space="preserve"> argue (1983), State power first requires a ‘representational subject’ as both an abstract and unconscious model in relation to which one is taught to desire. As </w:t>
      </w:r>
      <w:proofErr w:type="spellStart"/>
      <w:r w:rsidRPr="0084292E">
        <w:rPr>
          <w:sz w:val="12"/>
        </w:rPr>
        <w:t>Massumi</w:t>
      </w:r>
      <w:proofErr w:type="spellEnd"/>
      <w:r w:rsidRPr="0084292E">
        <w:rPr>
          <w:sz w:val="12"/>
        </w:rPr>
        <w:t xml:space="preserve"> (2002) writes, ‘</w:t>
      </w:r>
      <w:r w:rsidRPr="0084292E">
        <w:rPr>
          <w:b/>
          <w:u w:val="single"/>
        </w:rPr>
        <w:t>the subject is made to be in conformity with the systems that produces it, such that the subject reproduces the system’</w:t>
      </w:r>
      <w:r w:rsidRPr="0084292E">
        <w:rPr>
          <w:sz w:val="12"/>
        </w:rPr>
        <w:t xml:space="preserve"> (p. 6). </w:t>
      </w:r>
      <w:r w:rsidRPr="0084292E">
        <w:rPr>
          <w:b/>
          <w:u w:val="single"/>
        </w:rPr>
        <w:t>Where education has historically functioned to regulate institutional life according to such segmentary molar codes, its modes of production have taken as their teleological goal the production of a ‘majoritarian people’, or, more accurately, a people circuited to their representational self-similarity according to State thought.</w:t>
      </w:r>
      <w:r w:rsidRPr="0084292E">
        <w:rPr>
          <w:sz w:val="12"/>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84292E">
        <w:rPr>
          <w:b/>
          <w:u w:val="single"/>
        </w:rPr>
        <w:t>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w:t>
      </w:r>
      <w:r w:rsidRPr="0084292E">
        <w:rPr>
          <w:sz w:val="12"/>
        </w:rPr>
        <w:t xml:space="preserve"> (Foucault, 1983, p. xiii). Twisting Deleuze, might we claim that the people are missing in education? That is, where education aspires to invest desire in the production of a ‘majoritarian’ or ‘molar’ public, the prospect of thinking singularities are stayed, not only through the paucity of </w:t>
      </w:r>
      <w:proofErr w:type="spellStart"/>
      <w:r w:rsidRPr="0084292E">
        <w:rPr>
          <w:sz w:val="12"/>
        </w:rPr>
        <w:t>enunciatory</w:t>
      </w:r>
      <w:proofErr w:type="spellEnd"/>
      <w:r w:rsidRPr="0084292E">
        <w:rPr>
          <w:sz w:val="12"/>
        </w:rPr>
        <w:t xml:space="preserve"> forms and images available for thinking education in the first place, but further, through the organization of the school’s </w:t>
      </w:r>
      <w:proofErr w:type="spellStart"/>
      <w:r w:rsidRPr="0084292E">
        <w:rPr>
          <w:sz w:val="12"/>
        </w:rPr>
        <w:t>enunciatory</w:t>
      </w:r>
      <w:proofErr w:type="spellEnd"/>
      <w:r w:rsidRPr="0084292E">
        <w:rPr>
          <w:sz w:val="12"/>
        </w:rPr>
        <w:t xml:space="preserve"> machines into vehicles of representation that repeat in </w:t>
      </w:r>
      <w:proofErr w:type="spellStart"/>
      <w:r w:rsidRPr="0084292E">
        <w:rPr>
          <w:sz w:val="12"/>
        </w:rPr>
        <w:t>molarizing</w:t>
      </w:r>
      <w:proofErr w:type="spellEnd"/>
      <w:r w:rsidRPr="0084292E">
        <w:rPr>
          <w:sz w:val="12"/>
        </w:rPr>
        <w:t xml:space="preserve"> forms of self-reflection, ‘majoritarian’ perspective, and dominant circuits of desiring-investment. Herein, </w:t>
      </w:r>
      <w:r w:rsidRPr="0084292E">
        <w:rPr>
          <w:b/>
          <w:u w:val="single"/>
        </w:rPr>
        <w:t>the impulse of standardization obliterates alternative subject formations and the modes of counter-signifying enunciation that might palpate them. Repelling the singular, the ‘majoritarian’ and standardizing impulse of education takes as its ‘fundamental’ mode of production the reification of common sense, or, rather, the territorialization of thought according to that which is given</w:t>
      </w:r>
      <w:r w:rsidRPr="0084292E">
        <w:rPr>
          <w:sz w:val="12"/>
        </w:rPr>
        <w:t xml:space="preserve"> (that which everyone already knows). </w:t>
      </w:r>
      <w:r w:rsidRPr="0084292E">
        <w:rPr>
          <w:b/>
          <w:u w:val="single"/>
        </w:rPr>
        <w:t>Figuring in a mode ‘of identification that brings diversity in general to bear upon the form of the Same’, common sense functions to stabilize patterns of social production by tethering them to molar orders of meaning and dominant regimes of social signification</w:t>
      </w:r>
      <w:r w:rsidRPr="0084292E">
        <w:rPr>
          <w:sz w:val="12"/>
        </w:rPr>
        <w:t xml:space="preserve"> (Deleuze, 1990, p. 78). As </w:t>
      </w:r>
      <w:proofErr w:type="spellStart"/>
      <w:r w:rsidRPr="0084292E">
        <w:rPr>
          <w:sz w:val="12"/>
        </w:rPr>
        <w:t>Daignault</w:t>
      </w:r>
      <w:proofErr w:type="spellEnd"/>
      <w:r w:rsidRPr="0084292E">
        <w:rPr>
          <w:sz w:val="12"/>
        </w:rPr>
        <w:t xml:space="preserve"> argues, in so far as it repels the anomalous by reterritorializing it within prior systems of representation, common sense constitutes a significant and lingering problem in contemporary education (</w:t>
      </w:r>
      <w:proofErr w:type="spellStart"/>
      <w:r w:rsidRPr="0084292E">
        <w:rPr>
          <w:sz w:val="12"/>
        </w:rPr>
        <w:t>Hwu</w:t>
      </w:r>
      <w:proofErr w:type="spellEnd"/>
      <w:r w:rsidRPr="0084292E">
        <w:rPr>
          <w:sz w:val="12"/>
        </w:rPr>
        <w:t xml:space="preserve">, 2004). Its function, </w:t>
      </w:r>
      <w:proofErr w:type="spellStart"/>
      <w:r w:rsidRPr="0084292E">
        <w:rPr>
          <w:sz w:val="12"/>
        </w:rPr>
        <w:t>Daignault</w:t>
      </w:r>
      <w:proofErr w:type="spellEnd"/>
      <w:r w:rsidRPr="0084292E">
        <w:rPr>
          <w:sz w:val="12"/>
        </w:rPr>
        <w:t xml:space="preserve"> alludes apropos </w:t>
      </w:r>
      <w:proofErr w:type="spellStart"/>
      <w:r w:rsidRPr="0084292E">
        <w:rPr>
          <w:sz w:val="12"/>
        </w:rPr>
        <w:t>Serres</w:t>
      </w:r>
      <w:proofErr w:type="spellEnd"/>
      <w:r w:rsidRPr="0084292E">
        <w:rPr>
          <w:sz w:val="12"/>
        </w:rPr>
        <w:t xml:space="preserve">, is oriented to the annihilation of difference. Hence, where the conceptualization of ‘public’ education is founded in common sense, </w:t>
      </w:r>
      <w:r w:rsidRPr="0084292E">
        <w:rPr>
          <w:b/>
          <w:u w:val="single"/>
        </w:rPr>
        <w:t>potentials for political action through tactics of proliferation, disjunction, and singularization are radically delimited and captured within prior territorialities of use</w:t>
      </w:r>
      <w:r w:rsidRPr="0084292E">
        <w:rPr>
          <w:sz w:val="12"/>
        </w:rPr>
        <w:t xml:space="preserve"> (Foucault, 1983, p. xiii). The problem of this scenario is clear: </w:t>
      </w:r>
      <w:r w:rsidRPr="0084292E">
        <w:rPr>
          <w:b/>
          <w:u w:val="single"/>
        </w:rPr>
        <w:t>common sense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fails to produce conditions for thinking in a manner that is not already anticipated by such referential ‘</w:t>
      </w:r>
      <w:proofErr w:type="gramStart"/>
      <w:r w:rsidRPr="0084292E">
        <w:rPr>
          <w:b/>
          <w:u w:val="single"/>
        </w:rPr>
        <w:t>possibilities’</w:t>
      </w:r>
      <w:proofErr w:type="gramEnd"/>
      <w:r w:rsidRPr="0084292E">
        <w:rPr>
          <w:b/>
          <w:u w:val="single"/>
        </w:rPr>
        <w:t>.</w:t>
      </w:r>
      <w:r w:rsidRPr="0084292E">
        <w:rPr>
          <w:sz w:val="12"/>
        </w:rPr>
        <w:t xml:space="preserve"> Hence, while antithetical to the espoused purpose of schooling, </w:t>
      </w:r>
      <w:r w:rsidRPr="0084292E">
        <w:rPr>
          <w:b/>
          <w:u w:val="single"/>
        </w:rPr>
        <w:t xml:space="preserve">the majoritarian impulse of the school has yet to produce conditions for thinking – at least in the </w:t>
      </w:r>
      <w:proofErr w:type="spellStart"/>
      <w:r w:rsidRPr="0084292E">
        <w:rPr>
          <w:b/>
          <w:u w:val="single"/>
        </w:rPr>
        <w:t>Deleuzian</w:t>
      </w:r>
      <w:proofErr w:type="spellEnd"/>
      <w:r w:rsidRPr="0084292E">
        <w:rPr>
          <w:b/>
          <w:u w:val="single"/>
        </w:rPr>
        <w:t xml:space="preserve"> (2000) sense whereupon thought proceeds from a necessary violence to those habits of repetition with which thought becomes contracted.</w:t>
      </w:r>
    </w:p>
    <w:p w14:paraId="25ADF6AC" w14:textId="77777777" w:rsidR="00357F95" w:rsidRPr="0084292E" w:rsidRDefault="00357F95" w:rsidP="00357F95">
      <w:pPr>
        <w:rPr>
          <w:b/>
          <w:u w:val="single"/>
        </w:rPr>
      </w:pPr>
    </w:p>
    <w:p w14:paraId="1DDCEE84" w14:textId="77777777" w:rsidR="00357F95" w:rsidRPr="0084292E" w:rsidRDefault="00357F95" w:rsidP="00357F95">
      <w:pPr>
        <w:spacing w:before="240" w:after="40" w:line="240" w:lineRule="auto"/>
        <w:outlineLvl w:val="3"/>
        <w:rPr>
          <w:rFonts w:eastAsia="Times New Roman" w:cs="Times New Roman"/>
          <w:b/>
          <w:bCs/>
          <w:color w:val="000000"/>
          <w:sz w:val="26"/>
          <w:szCs w:val="26"/>
        </w:rPr>
      </w:pPr>
      <w:r w:rsidRPr="0084292E">
        <w:rPr>
          <w:rFonts w:eastAsia="Times New Roman" w:cs="Times New Roman"/>
          <w:b/>
          <w:bCs/>
          <w:color w:val="000000"/>
          <w:sz w:val="26"/>
          <w:szCs w:val="26"/>
        </w:rPr>
        <w:t xml:space="preserve">Prefer the standard additionally – </w:t>
      </w:r>
    </w:p>
    <w:p w14:paraId="3FB7031D" w14:textId="77777777" w:rsidR="00357F95" w:rsidRPr="0084292E" w:rsidRDefault="00357F95" w:rsidP="00357F95">
      <w:pPr>
        <w:spacing w:before="240" w:after="40" w:line="240" w:lineRule="auto"/>
        <w:outlineLvl w:val="3"/>
        <w:rPr>
          <w:rFonts w:eastAsia="Times New Roman" w:cs="Times New Roman"/>
          <w:b/>
          <w:bCs/>
          <w:sz w:val="26"/>
          <w:szCs w:val="26"/>
        </w:rPr>
      </w:pPr>
      <w:r w:rsidRPr="0084292E">
        <w:rPr>
          <w:rFonts w:eastAsia="Times New Roman" w:cs="Times New Roman"/>
          <w:b/>
          <w:bCs/>
          <w:color w:val="000000"/>
          <w:sz w:val="26"/>
          <w:szCs w:val="26"/>
        </w:rPr>
        <w:t>1.General understandings of the relation between norms, subjects, and the world are insufficient for ethics because there is a gap between discursive regimes and real subjectivity. Only structures of affect distinguish the subject from static concepts of it – it’s cruelly optimistic to think we can fit into stable structures.</w:t>
      </w:r>
    </w:p>
    <w:p w14:paraId="6AFF3C1C" w14:textId="77777777" w:rsidR="00357F95" w:rsidRPr="0084292E" w:rsidRDefault="00357F95" w:rsidP="00357F95">
      <w:pPr>
        <w:spacing w:line="240" w:lineRule="auto"/>
        <w:rPr>
          <w:rFonts w:cs="Times New Roman"/>
          <w:sz w:val="24"/>
        </w:rPr>
      </w:pPr>
      <w:r w:rsidRPr="0084292E">
        <w:rPr>
          <w:rFonts w:cs="Times New Roman"/>
          <w:b/>
          <w:color w:val="000000"/>
          <w:sz w:val="26"/>
          <w:szCs w:val="26"/>
        </w:rPr>
        <w:t>Schaefer 13</w:t>
      </w:r>
      <w:r w:rsidRPr="0084292E">
        <w:rPr>
          <w:rFonts w:cs="Times New Roman"/>
          <w:color w:val="000000"/>
          <w:sz w:val="26"/>
          <w:szCs w:val="26"/>
        </w:rPr>
        <w:t xml:space="preserve"> </w:t>
      </w:r>
      <w:r w:rsidRPr="0084292E">
        <w:rPr>
          <w:rFonts w:cs="Times New Roman"/>
          <w:color w:val="000000"/>
          <w:sz w:val="16"/>
          <w:szCs w:val="16"/>
        </w:rPr>
        <w:t>[Schaefer ’13. Schaefer, D. "The Promise of Affect: The Politics of the Event in Ahmed's The Promise of Happiness and Berlant's Cruel Optimism." Theory &amp; Event 16.2 (2013). Project MUSE. Web. LHP MK]</w:t>
      </w:r>
    </w:p>
    <w:p w14:paraId="5CB1F070" w14:textId="77777777" w:rsidR="00357F95" w:rsidRPr="0084292E" w:rsidRDefault="00357F95" w:rsidP="00357F95">
      <w:pPr>
        <w:rPr>
          <w:b/>
          <w:u w:val="single"/>
        </w:rPr>
      </w:pPr>
      <w:r w:rsidRPr="0084292E">
        <w:rPr>
          <w:rFonts w:cs="Times New Roman"/>
          <w:color w:val="000000"/>
          <w:sz w:val="12"/>
          <w:szCs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84292E">
        <w:rPr>
          <w:rFonts w:cs="Times New Roman"/>
          <w:color w:val="000000"/>
          <w:sz w:val="12"/>
          <w:szCs w:val="12"/>
        </w:rPr>
        <w:t>aparticular</w:t>
      </w:r>
      <w:proofErr w:type="spellEnd"/>
      <w:r w:rsidRPr="0084292E">
        <w:rPr>
          <w:rFonts w:cs="Times New Roman"/>
          <w:color w:val="000000"/>
          <w:sz w:val="12"/>
          <w:szCs w:val="12"/>
        </w:rPr>
        <w:t xml:space="preserve"> embodied iteration within this field. </w:t>
      </w:r>
      <w:r w:rsidRPr="0084292E">
        <w:rPr>
          <w:rFonts w:cs="Times New Roman"/>
          <w:color w:val="000000"/>
          <w:u w:val="single"/>
          <w:shd w:val="clear" w:color="auto" w:fill="FFFF00"/>
        </w:rPr>
        <w:t>Texts are produced by bodies</w:t>
      </w:r>
      <w:r w:rsidRPr="0084292E">
        <w:rPr>
          <w:rFonts w:cs="Times New Roman"/>
          <w:color w:val="000000"/>
          <w:u w:val="single"/>
        </w:rPr>
        <w:t xml:space="preserve"> that are both </w:t>
      </w:r>
      <w:r w:rsidRPr="0084292E">
        <w:rPr>
          <w:rFonts w:cs="Times New Roman"/>
          <w:color w:val="000000"/>
          <w:u w:val="single"/>
          <w:shd w:val="clear" w:color="auto" w:fill="FFFF00"/>
        </w:rPr>
        <w:t xml:space="preserve">enmeshed in their political worlds and trying to negotiate those worlds in their own </w:t>
      </w:r>
      <w:r w:rsidRPr="0084292E">
        <w:rPr>
          <w:rFonts w:cs="Times New Roman"/>
          <w:color w:val="000000"/>
          <w:u w:val="single"/>
        </w:rPr>
        <w:t xml:space="preserve">distinct </w:t>
      </w:r>
      <w:r w:rsidRPr="0084292E">
        <w:rPr>
          <w:rFonts w:cs="Times New Roman"/>
          <w:color w:val="000000"/>
          <w:u w:val="single"/>
          <w:shd w:val="clear" w:color="auto" w:fill="FFFF00"/>
        </w:rPr>
        <w:t>way.</w:t>
      </w:r>
      <w:r w:rsidRPr="0084292E">
        <w:rPr>
          <w:rFonts w:cs="Times New Roman"/>
          <w:color w:val="000000"/>
          <w:u w:val="single"/>
        </w:rPr>
        <w:t xml:space="preserve"> Everything we do is realism: Berlant's textual objects of study are mediations, attempts to work something out, exhibitions of tensed, embodied, affective realities</w:t>
      </w:r>
      <w:r w:rsidRPr="0084292E">
        <w:rPr>
          <w:rFonts w:cs="Times New Roman"/>
          <w:color w:val="000000"/>
          <w:sz w:val="12"/>
          <w:szCs w:val="12"/>
        </w:rPr>
        <w:t xml:space="preserve">.1 This is the promise of </w:t>
      </w:r>
      <w:r w:rsidRPr="0084292E">
        <w:rPr>
          <w:rFonts w:cs="Times New Roman"/>
          <w:color w:val="000000"/>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84292E">
        <w:rPr>
          <w:rFonts w:cs="Times New Roman"/>
          <w:color w:val="000000"/>
          <w:sz w:val="12"/>
          <w:szCs w:val="12"/>
        </w:rPr>
        <w:t xml:space="preserve"> at the same time </w:t>
      </w:r>
      <w:r w:rsidRPr="0084292E">
        <w:rPr>
          <w:rFonts w:cs="Times New Roman"/>
          <w:color w:val="000000"/>
          <w:u w:val="single"/>
        </w:rPr>
        <w:t>thinking of how bodies inject their own materiality</w:t>
      </w:r>
      <w:r w:rsidRPr="0084292E">
        <w:rPr>
          <w:rFonts w:cs="Times New Roman"/>
          <w:color w:val="000000"/>
          <w:sz w:val="12"/>
          <w:szCs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84292E">
        <w:rPr>
          <w:rFonts w:cs="Times New Roman"/>
          <w:color w:val="000000"/>
          <w:sz w:val="12"/>
          <w:szCs w:val="12"/>
        </w:rPr>
        <w:t>Kosofsky</w:t>
      </w:r>
      <w:proofErr w:type="spellEnd"/>
      <w:r w:rsidRPr="0084292E">
        <w:rPr>
          <w:rFonts w:cs="Times New Roman"/>
          <w:color w:val="000000"/>
          <w:sz w:val="12"/>
          <w:szCs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84292E">
        <w:rPr>
          <w:rFonts w:cs="Times New Roman"/>
          <w:color w:val="000000"/>
          <w:u w:val="single"/>
          <w:shd w:val="clear" w:color="auto" w:fill="FFFF00"/>
        </w:rPr>
        <w:t>Affect theory</w:t>
      </w:r>
      <w:r w:rsidRPr="0084292E">
        <w:rPr>
          <w:rFonts w:cs="Times New Roman"/>
          <w:color w:val="000000"/>
          <w:u w:val="single"/>
        </w:rPr>
        <w:t xml:space="preserve"> in this vision is designed to </w:t>
      </w:r>
      <w:r w:rsidRPr="0084292E">
        <w:rPr>
          <w:rFonts w:cs="Times New Roman"/>
          <w:color w:val="000000"/>
          <w:u w:val="single"/>
          <w:shd w:val="clear" w:color="auto" w:fill="FFFF00"/>
        </w:rPr>
        <w:t>explore[s]</w:t>
      </w:r>
      <w:r w:rsidRPr="0084292E">
        <w:rPr>
          <w:rFonts w:cs="Times New Roman"/>
          <w:color w:val="000000"/>
          <w:u w:val="single"/>
        </w:rPr>
        <w:t xml:space="preserve"> the "crucial </w:t>
      </w:r>
      <w:r w:rsidRPr="0084292E">
        <w:rPr>
          <w:rFonts w:cs="Times New Roman"/>
          <w:color w:val="000000"/>
          <w:u w:val="single"/>
          <w:shd w:val="clear" w:color="auto" w:fill="FFFF00"/>
        </w:rPr>
        <w:t>knowledges" of bodies outside</w:t>
      </w:r>
      <w:r w:rsidRPr="0084292E">
        <w:rPr>
          <w:rFonts w:cs="Times New Roman"/>
          <w:color w:val="000000"/>
          <w:u w:val="single"/>
        </w:rPr>
        <w:t xml:space="preserve"> a </w:t>
      </w:r>
      <w:r w:rsidRPr="0084292E">
        <w:rPr>
          <w:rFonts w:cs="Times New Roman"/>
          <w:color w:val="000000"/>
          <w:u w:val="single"/>
          <w:shd w:val="clear" w:color="auto" w:fill="FFFF00"/>
        </w:rPr>
        <w:t>purely theoretical</w:t>
      </w:r>
      <w:r w:rsidRPr="0084292E">
        <w:rPr>
          <w:rFonts w:cs="Times New Roman"/>
          <w:color w:val="000000"/>
          <w:u w:val="single"/>
        </w:rPr>
        <w:t xml:space="preserve"> determination, outside</w:t>
      </w:r>
      <w:r w:rsidRPr="0084292E">
        <w:rPr>
          <w:rFonts w:cs="Times New Roman"/>
          <w:color w:val="000000"/>
          <w:sz w:val="12"/>
          <w:szCs w:val="12"/>
        </w:rPr>
        <w:t xml:space="preserve"> the traditional </w:t>
      </w:r>
      <w:r w:rsidRPr="0084292E">
        <w:rPr>
          <w:rFonts w:cs="Times New Roman"/>
          <w:color w:val="000000"/>
          <w:u w:val="single"/>
          <w:shd w:val="clear" w:color="auto" w:fill="FFFF00"/>
        </w:rPr>
        <w:t xml:space="preserve">domains of </w:t>
      </w:r>
      <w:r w:rsidRPr="0084292E">
        <w:rPr>
          <w:rFonts w:cs="Times New Roman"/>
          <w:color w:val="000000"/>
          <w:u w:val="single"/>
        </w:rPr>
        <w:t>humanist scholarship—</w:t>
      </w:r>
      <w:r w:rsidRPr="0084292E">
        <w:rPr>
          <w:rFonts w:cs="Times New Roman"/>
          <w:color w:val="000000"/>
          <w:u w:val="single"/>
          <w:shd w:val="clear" w:color="auto" w:fill="FFFF00"/>
        </w:rPr>
        <w:t>reason, cognition, and language</w:t>
      </w:r>
      <w:r w:rsidRPr="0084292E">
        <w:rPr>
          <w:rFonts w:cs="Times New Roman"/>
          <w:color w:val="000000"/>
          <w:sz w:val="12"/>
          <w:szCs w:val="12"/>
        </w:rPr>
        <w:t xml:space="preserve"> (Sedgwick: 2003, 114). </w:t>
      </w:r>
      <w:r w:rsidRPr="0084292E">
        <w:rPr>
          <w:rFonts w:cs="Times New Roman"/>
          <w:color w:val="000000"/>
          <w:u w:val="single"/>
          <w:shd w:val="clear" w:color="auto" w:fill="FFFF00"/>
        </w:rPr>
        <w:t>Affect</w:t>
      </w:r>
      <w:r w:rsidRPr="0084292E">
        <w:rPr>
          <w:rFonts w:cs="Times New Roman"/>
          <w:color w:val="000000"/>
          <w:sz w:val="12"/>
          <w:szCs w:val="12"/>
        </w:rPr>
        <w:t xml:space="preserve">, for Lauren Berlant, </w:t>
      </w:r>
      <w:r w:rsidRPr="0084292E">
        <w:rPr>
          <w:rFonts w:cs="Times New Roman"/>
          <w:color w:val="000000"/>
          <w:u w:val="single"/>
          <w:shd w:val="clear" w:color="auto" w:fill="FFFF00"/>
        </w:rPr>
        <w:t>is</w:t>
      </w:r>
      <w:r w:rsidRPr="0084292E">
        <w:rPr>
          <w:rFonts w:cs="Times New Roman"/>
          <w:color w:val="000000"/>
          <w:sz w:val="12"/>
          <w:szCs w:val="12"/>
        </w:rPr>
        <w:t xml:space="preserve"> thus understandable as "sensual </w:t>
      </w:r>
      <w:r w:rsidRPr="0084292E">
        <w:rPr>
          <w:rFonts w:cs="Times New Roman"/>
          <w:color w:val="000000"/>
          <w:u w:val="single"/>
          <w:shd w:val="clear" w:color="auto" w:fill="FFFF00"/>
        </w:rPr>
        <w:t>matter that is elsewhere to sovereign consciousness but</w:t>
      </w:r>
      <w:r w:rsidRPr="0084292E">
        <w:rPr>
          <w:rFonts w:cs="Times New Roman"/>
          <w:color w:val="000000"/>
          <w:sz w:val="12"/>
          <w:szCs w:val="12"/>
        </w:rPr>
        <w:t xml:space="preserve"> that </w:t>
      </w:r>
      <w:r w:rsidRPr="0084292E">
        <w:rPr>
          <w:rFonts w:cs="Times New Roman"/>
          <w:color w:val="000000"/>
          <w:u w:val="single"/>
          <w:shd w:val="clear" w:color="auto" w:fill="FFFF00"/>
        </w:rPr>
        <w:t>has</w:t>
      </w:r>
      <w:r w:rsidRPr="0084292E">
        <w:rPr>
          <w:rFonts w:cs="Times New Roman"/>
          <w:color w:val="000000"/>
          <w:sz w:val="12"/>
          <w:szCs w:val="12"/>
        </w:rPr>
        <w:t xml:space="preserve"> historical </w:t>
      </w:r>
      <w:r w:rsidRPr="0084292E">
        <w:rPr>
          <w:rFonts w:cs="Times New Roman"/>
          <w:color w:val="000000"/>
          <w:u w:val="single"/>
          <w:shd w:val="clear" w:color="auto" w:fill="FFFF00"/>
        </w:rPr>
        <w:t>significance in domains of subjectivity</w:t>
      </w:r>
      <w:r w:rsidRPr="0084292E">
        <w:rPr>
          <w:rFonts w:cs="Times New Roman"/>
          <w:color w:val="000000"/>
          <w:sz w:val="12"/>
          <w:szCs w:val="12"/>
        </w:rPr>
        <w:t xml:space="preserve">" (Berlant: 2011, 53). </w:t>
      </w:r>
      <w:r w:rsidRPr="0084292E">
        <w:rPr>
          <w:rFonts w:cs="Times New Roman"/>
          <w:color w:val="000000"/>
          <w:u w:val="single"/>
        </w:rPr>
        <w:t>Affect theory is about how systems of forces circulating within bodies</w:t>
      </w:r>
      <w:r w:rsidRPr="0084292E">
        <w:rPr>
          <w:rFonts w:cs="Times New Roman"/>
          <w:color w:val="000000"/>
          <w:sz w:val="12"/>
          <w:szCs w:val="12"/>
        </w:rPr>
        <w:t>—forces not necessarily subsumable or describable by language—</w:t>
      </w:r>
      <w:r w:rsidRPr="0084292E">
        <w:rPr>
          <w:rFonts w:cs="Times New Roman"/>
          <w:color w:val="000000"/>
          <w:u w:val="single"/>
        </w:rPr>
        <w:t>interface with histories</w:t>
      </w:r>
      <w:r w:rsidRPr="0084292E">
        <w:rPr>
          <w:rFonts w:cs="Times New Roman"/>
          <w:color w:val="000000"/>
          <w:sz w:val="12"/>
          <w:szCs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w:t>
      </w:r>
      <w:proofErr w:type="spellStart"/>
      <w:r w:rsidRPr="0084292E">
        <w:rPr>
          <w:rFonts w:cs="Times New Roman"/>
          <w:color w:val="000000"/>
          <w:sz w:val="12"/>
          <w:szCs w:val="12"/>
        </w:rPr>
        <w:t>Deleuzians</w:t>
      </w:r>
      <w:proofErr w:type="spellEnd"/>
      <w:r w:rsidRPr="0084292E">
        <w:rPr>
          <w:rFonts w:cs="Times New Roman"/>
          <w:color w:val="000000"/>
          <w:sz w:val="12"/>
          <w:szCs w:val="12"/>
        </w:rPr>
        <w:t xml:space="preserve"> such as Brian Massumi4 and William Connolly5 have been targeted by these critics for their attempts at absorbing scientific research into the </w:t>
      </w:r>
      <w:proofErr w:type="spellStart"/>
      <w:r w:rsidRPr="0084292E">
        <w:rPr>
          <w:rFonts w:cs="Times New Roman"/>
          <w:color w:val="000000"/>
          <w:sz w:val="12"/>
          <w:szCs w:val="12"/>
        </w:rPr>
        <w:t>Spinozistic</w:t>
      </w:r>
      <w:proofErr w:type="spellEnd"/>
      <w:r w:rsidRPr="0084292E">
        <w:rPr>
          <w:rFonts w:cs="Times New Roman"/>
          <w:color w:val="000000"/>
          <w:sz w:val="12"/>
          <w:szCs w:val="12"/>
        </w:rPr>
        <w:t xml:space="preserve"> discourse of affect. But Spinoza and Deleuze are second-tier characters in Ahmed and Berlant's work—which is perhaps why Ahmed situates herself in a lineage—stretching back to Sedgwick—that she calls "feminist cultural studies of affect"6 (Ahmed: 2010, 13). Where the </w:t>
      </w:r>
      <w:proofErr w:type="spellStart"/>
      <w:r w:rsidRPr="0084292E">
        <w:rPr>
          <w:rFonts w:cs="Times New Roman"/>
          <w:color w:val="000000"/>
          <w:sz w:val="12"/>
          <w:szCs w:val="12"/>
        </w:rPr>
        <w:t>Deleuzian</w:t>
      </w:r>
      <w:proofErr w:type="spellEnd"/>
      <w:r w:rsidRPr="0084292E">
        <w:rPr>
          <w:rFonts w:cs="Times New Roman"/>
          <w:color w:val="000000"/>
          <w:sz w:val="12"/>
          <w:szCs w:val="12"/>
        </w:rPr>
        <w:t xml:space="preserve"> strands focuses on affect as the raw material of becoming, as the play of substances, Ahmed and Berlant locate </w:t>
      </w:r>
      <w:r w:rsidRPr="0084292E">
        <w:rPr>
          <w:rFonts w:cs="Times New Roman"/>
          <w:color w:val="000000"/>
          <w:u w:val="single"/>
        </w:rPr>
        <w:t>affect theory [is]</w:t>
      </w:r>
      <w:r w:rsidRPr="0084292E">
        <w:rPr>
          <w:rFonts w:cs="Times New Roman"/>
          <w:color w:val="000000"/>
          <w:sz w:val="12"/>
          <w:szCs w:val="12"/>
        </w:rPr>
        <w:t xml:space="preserve"> as a </w:t>
      </w:r>
      <w:r w:rsidRPr="0084292E">
        <w:rPr>
          <w:rFonts w:cs="Times New Roman"/>
          <w:color w:val="000000"/>
          <w:u w:val="single"/>
        </w:rPr>
        <w:t>phenomenological, rather than ontological</w:t>
      </w:r>
      <w:r w:rsidRPr="0084292E">
        <w:rPr>
          <w:rFonts w:cs="Times New Roman"/>
          <w:color w:val="000000"/>
          <w:sz w:val="12"/>
          <w:szCs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84292E">
        <w:rPr>
          <w:rFonts w:cs="Times New Roman"/>
          <w:color w:val="000000"/>
          <w:u w:val="single"/>
        </w:rPr>
        <w:t>Happiness is not autonomous,</w:t>
      </w:r>
      <w:r w:rsidRPr="0084292E">
        <w:rPr>
          <w:rFonts w:cs="Times New Roman"/>
          <w:color w:val="000000"/>
          <w:sz w:val="12"/>
          <w:szCs w:val="12"/>
        </w:rPr>
        <w:t xml:space="preserve"> Ahmed argues, </w:t>
      </w:r>
      <w:r w:rsidRPr="0084292E">
        <w:rPr>
          <w:rFonts w:cs="Times New Roman"/>
          <w:color w:val="000000"/>
          <w:u w:val="single"/>
        </w:rPr>
        <w:t>but a relationship of evaluation that creates the horizon of the self.</w:t>
      </w:r>
      <w:r w:rsidRPr="0084292E">
        <w:rPr>
          <w:rFonts w:cs="Times New Roman"/>
          <w:color w:val="000000"/>
          <w:sz w:val="12"/>
          <w:szCs w:val="12"/>
        </w:rPr>
        <w:t xml:space="preserve"> For Ahmed, the "near sphere" of </w:t>
      </w:r>
      <w:r w:rsidRPr="0084292E">
        <w:rPr>
          <w:rFonts w:cs="Times New Roman"/>
          <w:color w:val="000000"/>
          <w:u w:val="single"/>
        </w:rPr>
        <w:t>the self is constituted by a perimeter studded with "happy objects." This cluster</w:t>
      </w:r>
      <w:r w:rsidRPr="0084292E">
        <w:rPr>
          <w:rFonts w:cs="Times New Roman"/>
          <w:color w:val="000000"/>
          <w:sz w:val="12"/>
          <w:szCs w:val="12"/>
        </w:rPr>
        <w:t xml:space="preserve"> of objects </w:t>
      </w:r>
      <w:r w:rsidRPr="0084292E">
        <w:rPr>
          <w:rFonts w:cs="Times New Roman"/>
          <w:color w:val="000000"/>
          <w:u w:val="single"/>
        </w:rPr>
        <w:t>is what gives the field of mobile operations of the self its shape</w:t>
      </w:r>
      <w:r w:rsidRPr="0084292E">
        <w:rPr>
          <w:rFonts w:cs="Times New Roman"/>
          <w:color w:val="000000"/>
          <w:sz w:val="12"/>
          <w:szCs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84292E">
        <w:rPr>
          <w:rFonts w:cs="Times New Roman"/>
          <w:color w:val="000000"/>
          <w:sz w:val="12"/>
          <w:szCs w:val="12"/>
        </w:rPr>
        <w:t>promittere</w:t>
      </w:r>
      <w:proofErr w:type="spellEnd"/>
      <w:r w:rsidRPr="0084292E">
        <w:rPr>
          <w:rFonts w:cs="Times New Roman"/>
          <w:color w:val="000000"/>
          <w:sz w:val="12"/>
          <w:szCs w:val="12"/>
        </w:rPr>
        <w:t xml:space="preserv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84292E">
        <w:rPr>
          <w:rFonts w:cs="Times New Roman"/>
          <w:color w:val="000000"/>
          <w:sz w:val="12"/>
          <w:szCs w:val="12"/>
        </w:rPr>
        <w:t>book</w:t>
      </w:r>
      <w:proofErr w:type="gramEnd"/>
      <w:r w:rsidRPr="0084292E">
        <w:rPr>
          <w:rFonts w:cs="Times New Roman"/>
          <w:color w:val="000000"/>
          <w:sz w:val="12"/>
          <w:szCs w:val="12"/>
        </w:rPr>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84292E">
        <w:rPr>
          <w:rFonts w:cs="Times New Roman"/>
          <w:color w:val="000000"/>
          <w:u w:val="single"/>
          <w:shd w:val="clear" w:color="auto" w:fill="FFFF00"/>
        </w:rPr>
        <w:t>Cruel optimism</w:t>
      </w:r>
      <w:r w:rsidRPr="0084292E">
        <w:rPr>
          <w:rFonts w:cs="Times New Roman"/>
          <w:color w:val="000000"/>
          <w:sz w:val="12"/>
          <w:szCs w:val="12"/>
        </w:rPr>
        <w:t xml:space="preserve">, she explains at the book's outset, refers to a relation that </w:t>
      </w:r>
      <w:r w:rsidRPr="0084292E">
        <w:rPr>
          <w:rFonts w:cs="Times New Roman"/>
          <w:color w:val="000000"/>
          <w:u w:val="single"/>
          <w:shd w:val="clear" w:color="auto" w:fill="FFFF00"/>
        </w:rPr>
        <w:t>emerges "when something you desire is actually an obstacle to your flourishing</w:t>
      </w:r>
      <w:r w:rsidRPr="0084292E">
        <w:rPr>
          <w:rFonts w:cs="Times New Roman"/>
          <w:color w:val="000000"/>
          <w:sz w:val="12"/>
          <w:szCs w:val="12"/>
        </w:rPr>
        <w:t xml:space="preserve">. It might involve food, or a kind of love; </w:t>
      </w:r>
      <w:r w:rsidRPr="0084292E">
        <w:rPr>
          <w:rFonts w:cs="Times New Roman"/>
          <w:color w:val="000000"/>
          <w:u w:val="single"/>
        </w:rPr>
        <w:t xml:space="preserve">it might be </w:t>
      </w:r>
      <w:r w:rsidRPr="0084292E">
        <w:rPr>
          <w:rFonts w:cs="Times New Roman"/>
          <w:color w:val="000000"/>
          <w:u w:val="single"/>
          <w:shd w:val="clear" w:color="auto" w:fill="FFFF00"/>
        </w:rPr>
        <w:t>a fantasy of the good life, or a political project</w:t>
      </w:r>
      <w:r w:rsidRPr="0084292E">
        <w:rPr>
          <w:rFonts w:cs="Times New Roman"/>
          <w:color w:val="000000"/>
          <w:sz w:val="12"/>
          <w:szCs w:val="12"/>
        </w:rPr>
        <w:t xml:space="preserve">" (Berlant: 2011, 1). Berlant explores a range of situations where </w:t>
      </w:r>
      <w:r w:rsidRPr="0084292E">
        <w:rPr>
          <w:rFonts w:cs="Times New Roman"/>
          <w:color w:val="000000"/>
          <w:u w:val="single"/>
        </w:rPr>
        <w:t>these attachments emerge, as a response to trauma or out of the ongoing pressures of the ordinary</w:t>
      </w:r>
      <w:r w:rsidRPr="0084292E">
        <w:rPr>
          <w:rFonts w:cs="Times New Roman"/>
          <w:color w:val="000000"/>
          <w:sz w:val="12"/>
          <w:szCs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84292E">
        <w:rPr>
          <w:rFonts w:cs="Times New Roman"/>
          <w:color w:val="000000"/>
          <w:u w:val="single"/>
        </w:rPr>
        <w:t>tracing the connective tissue between bodies and situations is</w:t>
      </w:r>
      <w:r w:rsidRPr="0084292E">
        <w:rPr>
          <w:rFonts w:cs="Times New Roman"/>
          <w:color w:val="000000"/>
          <w:sz w:val="12"/>
          <w:szCs w:val="12"/>
        </w:rPr>
        <w:t xml:space="preserve"> what lets Berlant speak to </w:t>
      </w:r>
      <w:r w:rsidRPr="0084292E">
        <w:rPr>
          <w:rFonts w:cs="Times New Roman"/>
          <w:color w:val="000000"/>
          <w:u w:val="single"/>
        </w:rPr>
        <w:t>the political use</w:t>
      </w:r>
      <w:r w:rsidRPr="0084292E">
        <w:rPr>
          <w:rFonts w:cs="Times New Roman"/>
          <w:color w:val="000000"/>
          <w:sz w:val="12"/>
          <w:szCs w:val="12"/>
        </w:rPr>
        <w:t xml:space="preserve">s </w:t>
      </w:r>
      <w:r w:rsidRPr="0084292E">
        <w:rPr>
          <w:rFonts w:cs="Times New Roman"/>
          <w:color w:val="000000"/>
          <w:u w:val="single"/>
        </w:rPr>
        <w:t>of affect</w:t>
      </w:r>
      <w:r w:rsidRPr="0084292E">
        <w:rPr>
          <w:rFonts w:cs="Times New Roman"/>
          <w:color w:val="000000"/>
          <w:sz w:val="12"/>
          <w:szCs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84292E">
        <w:rPr>
          <w:rFonts w:cs="Times New Roman"/>
          <w:color w:val="000000"/>
          <w:u w:val="single"/>
          <w:shd w:val="clear" w:color="auto" w:fill="FFFF00"/>
        </w:rPr>
        <w:t>Affect</w:t>
      </w:r>
      <w:r w:rsidRPr="0084292E">
        <w:rPr>
          <w:rFonts w:cs="Times New Roman"/>
          <w:color w:val="000000"/>
          <w:sz w:val="12"/>
          <w:szCs w:val="12"/>
        </w:rPr>
        <w:t>—especially ordinary affect—</w:t>
      </w:r>
      <w:r w:rsidRPr="0084292E">
        <w:rPr>
          <w:rFonts w:cs="Times New Roman"/>
          <w:color w:val="000000"/>
          <w:u w:val="single"/>
          <w:shd w:val="clear" w:color="auto" w:fill="FFFF00"/>
        </w:rPr>
        <w:t>is the missing link between discursive regimes and bodies</w:t>
      </w:r>
      <w:r w:rsidRPr="0084292E">
        <w:rPr>
          <w:rFonts w:cs="Times New Roman"/>
          <w:color w:val="000000"/>
          <w:u w:val="single"/>
        </w:rPr>
        <w:t>, the arterial linkages through which power is disseminated. "</w:t>
      </w:r>
      <w:r w:rsidRPr="0084292E">
        <w:rPr>
          <w:rFonts w:cs="Times New Roman"/>
          <w:color w:val="000000"/>
          <w:u w:val="single"/>
          <w:shd w:val="clear" w:color="auto" w:fill="FFFF00"/>
        </w:rPr>
        <w:t>The present" is not an assemblage of texts and knowledges, bloodless discursive inscriptions</w:t>
      </w:r>
      <w:r w:rsidRPr="0084292E">
        <w:rPr>
          <w:rFonts w:cs="Times New Roman"/>
          <w:color w:val="000000"/>
          <w:u w:val="single"/>
        </w:rPr>
        <w:t xml:space="preserve"> on the body, </w:t>
      </w:r>
      <w:r w:rsidRPr="0084292E">
        <w:rPr>
          <w:rFonts w:cs="Times New Roman"/>
          <w:color w:val="000000"/>
          <w:u w:val="single"/>
          <w:shd w:val="clear" w:color="auto" w:fill="FFFF00"/>
        </w:rPr>
        <w:t xml:space="preserve">but a felt sense out of which political circumstances emerge. </w:t>
      </w:r>
      <w:r w:rsidRPr="0084292E">
        <w:rPr>
          <w:rFonts w:cs="Times New Roman"/>
          <w:color w:val="000000"/>
          <w:u w:val="single"/>
        </w:rPr>
        <w:t>"We understand nothing about impasses of the political," she writes, "without having an account of the production of the present"</w:t>
      </w:r>
      <w:r w:rsidRPr="0084292E">
        <w:rPr>
          <w:rFonts w:cs="Times New Roman"/>
          <w:color w:val="000000"/>
          <w:sz w:val="12"/>
          <w:szCs w:val="12"/>
        </w:rPr>
        <w:t xml:space="preserve"> (Berlant: 2011, 4). Cruel optimism as a byproduct of political situations colliding with bodies plays out in ongoing, </w:t>
      </w:r>
      <w:proofErr w:type="spellStart"/>
      <w:r w:rsidRPr="0084292E">
        <w:rPr>
          <w:rFonts w:cs="Times New Roman"/>
          <w:color w:val="000000"/>
          <w:sz w:val="12"/>
          <w:szCs w:val="12"/>
        </w:rPr>
        <w:t>semistable</w:t>
      </w:r>
      <w:proofErr w:type="spellEnd"/>
      <w:r w:rsidRPr="0084292E">
        <w:rPr>
          <w:rFonts w:cs="Times New Roman"/>
          <w:color w:val="000000"/>
          <w:sz w:val="12"/>
          <w:szCs w:val="12"/>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w:t>
      </w:r>
      <w:proofErr w:type="spellStart"/>
      <w:r w:rsidRPr="0084292E">
        <w:rPr>
          <w:rFonts w:cs="Times New Roman"/>
          <w:color w:val="000000"/>
          <w:sz w:val="12"/>
          <w:szCs w:val="12"/>
        </w:rPr>
        <w:t>stuckness</w:t>
      </w:r>
      <w:proofErr w:type="spellEnd"/>
      <w:r w:rsidRPr="0084292E">
        <w:rPr>
          <w:rFonts w:cs="Times New Roman"/>
          <w:color w:val="000000"/>
          <w:sz w:val="12"/>
          <w:szCs w:val="12"/>
        </w:rPr>
        <w:t xml:space="preserve">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84292E">
        <w:rPr>
          <w:rFonts w:cs="Times New Roman"/>
          <w:color w:val="000000"/>
          <w:sz w:val="12"/>
          <w:szCs w:val="12"/>
        </w:rPr>
        <w:t>gonna</w:t>
      </w:r>
      <w:proofErr w:type="spellEnd"/>
      <w:r w:rsidRPr="0084292E">
        <w:rPr>
          <w:rFonts w:cs="Times New Roman"/>
          <w:color w:val="000000"/>
          <w:sz w:val="12"/>
          <w:szCs w:val="12"/>
        </w:rPr>
        <w:t xml:space="preserve"> come'" (Berlant: 2011, 2). </w:t>
      </w:r>
      <w:r w:rsidRPr="0084292E">
        <w:rPr>
          <w:rFonts w:cs="Times New Roman"/>
          <w:color w:val="000000"/>
          <w:u w:val="single"/>
        </w:rPr>
        <w:t xml:space="preserve">Rather than a singularly identifiable feeling, optimism takes the phenomenological form of a "knotty tethering to objects, scenes, and modes of life that generate so much overwhelming yet sustaining negation" (Berlant: 2011, 52). </w:t>
      </w:r>
      <w:r w:rsidRPr="0084292E">
        <w:rPr>
          <w:rFonts w:cs="Times New Roman"/>
          <w:color w:val="000000"/>
          <w:u w:val="single"/>
          <w:shd w:val="clear" w:color="auto" w:fill="FFFF00"/>
        </w:rPr>
        <w:t xml:space="preserve">Optimism binds bodies to "fantasies of the good life," </w:t>
      </w:r>
      <w:r w:rsidRPr="0084292E">
        <w:rPr>
          <w:rFonts w:cs="Times New Roman"/>
          <w:color w:val="000000"/>
          <w:u w:val="single"/>
        </w:rPr>
        <w:t xml:space="preserve">to horizons of </w:t>
      </w:r>
      <w:r w:rsidRPr="0084292E">
        <w:rPr>
          <w:rFonts w:cs="Times New Roman"/>
          <w:color w:val="000000"/>
          <w:u w:val="single"/>
          <w:shd w:val="clear" w:color="auto" w:fill="FFFF00"/>
        </w:rPr>
        <w:t xml:space="preserve">possibility that may or may not be defeated by the conditions of their own emergence. </w:t>
      </w:r>
      <w:r w:rsidRPr="0084292E">
        <w:rPr>
          <w:rFonts w:cs="Times New Roman"/>
          <w:color w:val="000000"/>
          <w:u w:val="single"/>
        </w:rPr>
        <w:t>Cruel optimism is the outcome of this circumstance of tethering confused by itself, of Möbius-strip cycles of ambition and frustration.</w:t>
      </w:r>
      <w:r w:rsidRPr="0084292E">
        <w:rPr>
          <w:rFonts w:cs="Times New Roman"/>
          <w:color w:val="000000"/>
          <w:sz w:val="12"/>
          <w:szCs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84292E">
        <w:rPr>
          <w:rFonts w:cs="Times New Roman"/>
          <w:color w:val="000000"/>
          <w:sz w:val="12"/>
          <w:szCs w:val="12"/>
        </w:rPr>
        <w:t>Bordowitz's</w:t>
      </w:r>
      <w:proofErr w:type="spellEnd"/>
      <w:r w:rsidRPr="0084292E">
        <w:rPr>
          <w:rFonts w:cs="Times New Roman"/>
          <w:color w:val="000000"/>
          <w:sz w:val="12"/>
          <w:szCs w:val="12"/>
        </w:rPr>
        <w:t xml:space="preserve"> documentary </w:t>
      </w:r>
      <w:proofErr w:type="spellStart"/>
      <w:r w:rsidRPr="0084292E">
        <w:rPr>
          <w:rFonts w:cs="Times New Roman"/>
          <w:color w:val="000000"/>
          <w:sz w:val="12"/>
          <w:szCs w:val="12"/>
        </w:rPr>
        <w:t>filmHabit</w:t>
      </w:r>
      <w:proofErr w:type="spellEnd"/>
      <w:r w:rsidRPr="0084292E">
        <w:rPr>
          <w:rFonts w:cs="Times New Roman"/>
          <w:color w:val="000000"/>
          <w:sz w:val="12"/>
          <w:szCs w:val="12"/>
        </w:rPr>
        <w:t xml:space="preserve"> (2001), about the body rituals that structure the daily lives of a gay man living with AIDS and his partner in New York City in the 1990s. </w:t>
      </w:r>
      <w:proofErr w:type="spellStart"/>
      <w:r w:rsidRPr="0084292E">
        <w:rPr>
          <w:rFonts w:cs="Times New Roman"/>
          <w:color w:val="000000"/>
          <w:sz w:val="12"/>
          <w:szCs w:val="12"/>
        </w:rPr>
        <w:t>Bordowitz's</w:t>
      </w:r>
      <w:proofErr w:type="spellEnd"/>
      <w:r w:rsidRPr="0084292E">
        <w:rPr>
          <w:rFonts w:cs="Times New Roman"/>
          <w:color w:val="000000"/>
          <w:sz w:val="12"/>
          <w:szCs w:val="12"/>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84292E">
        <w:rPr>
          <w:rFonts w:cs="Times New Roman"/>
          <w:color w:val="000000"/>
          <w:u w:val="single"/>
        </w:rPr>
        <w:t>cruel optimism</w:t>
      </w:r>
      <w:r w:rsidRPr="0084292E">
        <w:rPr>
          <w:rFonts w:cs="Times New Roman"/>
          <w:color w:val="000000"/>
          <w:sz w:val="12"/>
          <w:szCs w:val="12"/>
        </w:rPr>
        <w:t xml:space="preserve">, they brainstormed the following list: heroin, abusive relationships, candy, horcruxes. Each of these instances </w:t>
      </w:r>
      <w:r w:rsidRPr="0084292E">
        <w:rPr>
          <w:rFonts w:cs="Times New Roman"/>
          <w:color w:val="000000"/>
          <w:u w:val="single"/>
        </w:rPr>
        <w:t>suggests a vital but destructive need, an ambivalent compulsion—an addiction</w:t>
      </w:r>
      <w:r w:rsidRPr="0084292E">
        <w:rPr>
          <w:rFonts w:cs="Times New Roman"/>
          <w:color w:val="000000"/>
          <w:sz w:val="12"/>
          <w:szCs w:val="12"/>
        </w:rPr>
        <w:t xml:space="preserve">, where the tectonic plates of the body's affects shift in friction with one another. </w:t>
      </w:r>
      <w:r w:rsidRPr="0084292E">
        <w:rPr>
          <w:rFonts w:cs="Times New Roman"/>
          <w:color w:val="000000"/>
          <w:u w:val="single"/>
        </w:rPr>
        <w:t>Cruel optimism indexes these moments where a body desires and needs an arrangement of the world that is also frustrating or corrosive</w:t>
      </w:r>
      <w:r w:rsidRPr="0084292E">
        <w:rPr>
          <w:rFonts w:cs="Times New Roman"/>
          <w:color w:val="000000"/>
          <w:sz w:val="12"/>
          <w:szCs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84292E">
        <w:rPr>
          <w:rFonts w:cs="Times New Roman"/>
          <w:color w:val="000000"/>
          <w:u w:val="single"/>
        </w:rPr>
        <w:t>Politics produces fantasies, tethers that draw us forward to particular attachments in the form of images, narratives, bodily practices</w:t>
      </w:r>
      <w:r w:rsidRPr="0084292E">
        <w:rPr>
          <w:rFonts w:cs="Times New Roman"/>
          <w:color w:val="000000"/>
          <w:sz w:val="12"/>
          <w:szCs w:val="12"/>
        </w:rPr>
        <w:t xml:space="preserve">. But </w:t>
      </w:r>
      <w:r w:rsidRPr="0084292E">
        <w:rPr>
          <w:rFonts w:cs="Times New Roman"/>
          <w:color w:val="000000"/>
          <w:u w:val="single"/>
        </w:rPr>
        <w:t>these fantasies also contain the elements of their own frustration or refusal.</w:t>
      </w:r>
      <w:r w:rsidRPr="0084292E">
        <w:rPr>
          <w:rFonts w:cs="Times New Roman"/>
          <w:color w:val="000000"/>
          <w:sz w:val="12"/>
          <w:szCs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w:t>
      </w:r>
      <w:proofErr w:type="spellStart"/>
      <w:r w:rsidRPr="0084292E">
        <w:rPr>
          <w:rFonts w:cs="Times New Roman"/>
          <w:color w:val="000000"/>
          <w:sz w:val="12"/>
          <w:szCs w:val="12"/>
        </w:rPr>
        <w:t>Žižek</w:t>
      </w:r>
      <w:proofErr w:type="spellEnd"/>
      <w:r w:rsidRPr="0084292E">
        <w:rPr>
          <w:rFonts w:cs="Times New Roman"/>
          <w:color w:val="000000"/>
          <w:sz w:val="12"/>
          <w:szCs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84292E">
        <w:rPr>
          <w:rFonts w:cs="Times New Roman"/>
          <w:color w:val="000000"/>
          <w:sz w:val="12"/>
          <w:szCs w:val="12"/>
        </w:rPr>
        <w:t>affectsphere</w:t>
      </w:r>
      <w:proofErr w:type="spellEnd"/>
      <w:r w:rsidRPr="0084292E">
        <w:rPr>
          <w:rFonts w:cs="Times New Roman"/>
          <w:color w:val="000000"/>
          <w:sz w:val="12"/>
          <w:szCs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84292E">
        <w:rPr>
          <w:rFonts w:cs="Times New Roman"/>
          <w:color w:val="000000"/>
          <w:sz w:val="12"/>
          <w:szCs w:val="12"/>
        </w:rPr>
        <w:t>Thus</w:t>
      </w:r>
      <w:proofErr w:type="gramEnd"/>
      <w:r w:rsidRPr="0084292E">
        <w:rPr>
          <w:rFonts w:cs="Times New Roman"/>
          <w:color w:val="000000"/>
          <w:sz w:val="12"/>
          <w:szCs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84292E">
        <w:rPr>
          <w:rFonts w:cs="Times New Roman"/>
          <w:color w:val="000000"/>
          <w:sz w:val="12"/>
          <w:szCs w:val="12"/>
        </w:rPr>
        <w:t>ofpromise</w:t>
      </w:r>
      <w:proofErr w:type="spellEnd"/>
      <w:r w:rsidRPr="0084292E">
        <w:rPr>
          <w:rFonts w:cs="Times New Roman"/>
          <w:color w:val="000000"/>
          <w:sz w:val="12"/>
          <w:szCs w:val="12"/>
        </w:rPr>
        <w:t xml:space="preserve">. </w:t>
      </w:r>
      <w:proofErr w:type="gramStart"/>
      <w:r w:rsidRPr="0084292E">
        <w:rPr>
          <w:rFonts w:cs="Times New Roman"/>
          <w:color w:val="000000"/>
          <w:sz w:val="12"/>
          <w:szCs w:val="12"/>
        </w:rPr>
        <w:t>Thus</w:t>
      </w:r>
      <w:proofErr w:type="gramEnd"/>
      <w:r w:rsidRPr="0084292E">
        <w:rPr>
          <w:rFonts w:cs="Times New Roman"/>
          <w:color w:val="000000"/>
          <w:sz w:val="12"/>
          <w:szCs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84292E">
        <w:rPr>
          <w:rFonts w:cs="Times New Roman"/>
          <w:color w:val="000000"/>
          <w:sz w:val="12"/>
          <w:szCs w:val="12"/>
        </w:rPr>
        <w:t>thematics</w:t>
      </w:r>
      <w:proofErr w:type="spellEnd"/>
      <w:r w:rsidRPr="0084292E">
        <w:rPr>
          <w:rFonts w:cs="Times New Roman"/>
          <w:color w:val="000000"/>
          <w:sz w:val="12"/>
          <w:szCs w:val="12"/>
        </w:rPr>
        <w:t xml:space="preserve"> of the promise that allows us to view affect as a state of deferral. But Ahmed comes closest to Berlant when she writes that "[</w:t>
      </w:r>
      <w:proofErr w:type="spellStart"/>
      <w:r w:rsidRPr="0084292E">
        <w:rPr>
          <w:rFonts w:cs="Times New Roman"/>
          <w:color w:val="000000"/>
          <w:sz w:val="12"/>
          <w:szCs w:val="12"/>
        </w:rPr>
        <w:t>i</w:t>
      </w:r>
      <w:proofErr w:type="spellEnd"/>
      <w:r w:rsidRPr="0084292E">
        <w:rPr>
          <w:rFonts w:cs="Times New Roman"/>
          <w:color w:val="000000"/>
          <w:sz w:val="12"/>
          <w:szCs w:val="12"/>
        </w:rPr>
        <w:t xml:space="preserve">]f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84292E">
        <w:rPr>
          <w:rFonts w:cs="Times New Roman"/>
          <w:color w:val="000000"/>
          <w:sz w:val="12"/>
          <w:szCs w:val="12"/>
        </w:rPr>
        <w:t>evental</w:t>
      </w:r>
      <w:proofErr w:type="spellEnd"/>
      <w:r w:rsidRPr="0084292E">
        <w:rPr>
          <w:rFonts w:cs="Times New Roman"/>
          <w:color w:val="000000"/>
          <w:sz w:val="12"/>
          <w:szCs w:val="12"/>
        </w:rPr>
        <w:t xml:space="preserve"> horizon constituted by uncertainty, rather than promise. Berlant seems more skeptical about the possibility of untethering ourselves from an orientation to future happiness. As in her response to </w:t>
      </w:r>
      <w:proofErr w:type="spellStart"/>
      <w:r w:rsidRPr="0084292E">
        <w:rPr>
          <w:rFonts w:cs="Times New Roman"/>
          <w:color w:val="000000"/>
          <w:sz w:val="12"/>
          <w:szCs w:val="12"/>
        </w:rPr>
        <w:t>Žižek</w:t>
      </w:r>
      <w:proofErr w:type="spellEnd"/>
      <w:r w:rsidRPr="0084292E">
        <w:rPr>
          <w:rFonts w:cs="Times New Roman"/>
          <w:color w:val="000000"/>
          <w:sz w:val="12"/>
          <w:szCs w:val="12"/>
        </w:rPr>
        <w:t xml:space="preserve">,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84292E">
        <w:rPr>
          <w:rFonts w:cs="Times New Roman"/>
          <w:color w:val="000000"/>
          <w:sz w:val="12"/>
          <w:szCs w:val="12"/>
        </w:rPr>
        <w:t>thematics</w:t>
      </w:r>
      <w:proofErr w:type="spellEnd"/>
      <w:r w:rsidRPr="0084292E">
        <w:rPr>
          <w:rFonts w:cs="Times New Roman"/>
          <w:color w:val="000000"/>
          <w:sz w:val="12"/>
          <w:szCs w:val="12"/>
        </w:rPr>
        <w:t xml:space="preserve"> of frustration and of addiction in the moving </w:t>
      </w:r>
      <w:proofErr w:type="spellStart"/>
      <w:r w:rsidRPr="0084292E">
        <w:rPr>
          <w:rFonts w:cs="Times New Roman"/>
          <w:color w:val="000000"/>
          <w:sz w:val="12"/>
          <w:szCs w:val="12"/>
        </w:rPr>
        <w:t>affectsphere</w:t>
      </w:r>
      <w:proofErr w:type="spellEnd"/>
      <w:r w:rsidRPr="0084292E">
        <w:rPr>
          <w:rFonts w:cs="Times New Roman"/>
          <w:color w:val="000000"/>
          <w:sz w:val="12"/>
          <w:szCs w:val="12"/>
        </w:rPr>
        <w:t xml:space="preserve"> of the political. What both Ahmed and Berlant demonstrate is that </w:t>
      </w:r>
      <w:r w:rsidRPr="0084292E">
        <w:rPr>
          <w:rFonts w:cs="Times New Roman"/>
          <w:color w:val="000000"/>
          <w:u w:val="single"/>
          <w:shd w:val="clear" w:color="auto" w:fill="FFFF00"/>
        </w:rPr>
        <w:t xml:space="preserve">affect theory offers </w:t>
      </w:r>
      <w:r w:rsidRPr="0084292E">
        <w:rPr>
          <w:rFonts w:cs="Times New Roman"/>
          <w:color w:val="000000"/>
          <w:u w:val="single"/>
        </w:rPr>
        <w:t xml:space="preserve">a crucial set of </w:t>
      </w:r>
      <w:r w:rsidRPr="0084292E">
        <w:rPr>
          <w:rFonts w:cs="Times New Roman"/>
          <w:color w:val="000000"/>
          <w:u w:val="single"/>
          <w:shd w:val="clear" w:color="auto" w:fill="FFFF00"/>
        </w:rPr>
        <w:t>resources for thinking through the relationship between bodies and discourses</w:t>
      </w:r>
      <w:r w:rsidRPr="0084292E">
        <w:rPr>
          <w:rFonts w:cs="Times New Roman"/>
          <w:color w:val="000000"/>
          <w:u w:val="single"/>
        </w:rPr>
        <w:t>.</w:t>
      </w:r>
      <w:r w:rsidRPr="0084292E">
        <w:rPr>
          <w:rFonts w:cs="Times New Roman"/>
          <w:color w:val="000000"/>
          <w:sz w:val="12"/>
          <w:szCs w:val="12"/>
        </w:rPr>
        <w:t xml:space="preserve"> The enterprise of thinking politics, of mapping the enfolding of bodies by power, cannot move</w:t>
      </w:r>
    </w:p>
    <w:p w14:paraId="3161D2AD" w14:textId="77777777" w:rsidR="00357F95" w:rsidRPr="0084292E" w:rsidRDefault="00357F95" w:rsidP="00357F95">
      <w:pPr>
        <w:rPr>
          <w:sz w:val="12"/>
        </w:rPr>
      </w:pPr>
    </w:p>
    <w:p w14:paraId="665657A6" w14:textId="5B5AF269" w:rsidR="00357F95" w:rsidRPr="0084292E" w:rsidRDefault="00357F95" w:rsidP="00357F95">
      <w:pPr>
        <w:pStyle w:val="Heading4"/>
        <w:rPr>
          <w:rStyle w:val="Emphasis"/>
        </w:rPr>
      </w:pPr>
      <w:r w:rsidRPr="0084292E">
        <w:t xml:space="preserve">Outweighs – (a) Even you win your framework, this outweighs because we </w:t>
      </w:r>
      <w:proofErr w:type="spellStart"/>
      <w:proofErr w:type="gramStart"/>
      <w:r w:rsidRPr="0084292E">
        <w:t>cant</w:t>
      </w:r>
      <w:proofErr w:type="spellEnd"/>
      <w:proofErr w:type="gramEnd"/>
      <w:r w:rsidRPr="0084292E">
        <w:t xml:space="preserve"> cohere to that (b) the statement of affirmation is sufficient to affirm. The nature of affect is such that any singularity of expression must be taken as an individual’s truth, thus my stance is sufficient to affirm</w:t>
      </w:r>
    </w:p>
    <w:p w14:paraId="196D70A5" w14:textId="77777777" w:rsidR="00357F95" w:rsidRPr="0084292E" w:rsidRDefault="00357F95" w:rsidP="00357F95">
      <w:pPr>
        <w:rPr>
          <w:rStyle w:val="Emphasis"/>
        </w:rPr>
      </w:pPr>
    </w:p>
    <w:p w14:paraId="16872EA7" w14:textId="77777777" w:rsidR="00357F95" w:rsidRPr="0084292E" w:rsidRDefault="00357F95" w:rsidP="00357F95">
      <w:pPr>
        <w:pStyle w:val="Heading4"/>
        <w:rPr>
          <w:rFonts w:cs="Calibri"/>
        </w:rPr>
      </w:pPr>
      <w:r w:rsidRPr="0084292E">
        <w:rPr>
          <w:rFonts w:cs="Calibri"/>
        </w:rPr>
        <w:t>[2] Securitized life is oriented against death – this empty drive to sustain ourselves is violently limiting and destroys the exploration of active potentialities. Robinson</w:t>
      </w:r>
    </w:p>
    <w:p w14:paraId="5B1585CC" w14:textId="77777777" w:rsidR="00357F95" w:rsidRPr="0084292E" w:rsidRDefault="00357F95" w:rsidP="00357F95">
      <w:pPr>
        <w:rPr>
          <w:sz w:val="16"/>
          <w:szCs w:val="16"/>
        </w:rPr>
      </w:pPr>
      <w:r w:rsidRPr="0084292E">
        <w:rPr>
          <w:sz w:val="16"/>
          <w:szCs w:val="16"/>
        </w:rPr>
        <w:t xml:space="preserve"> [Andrew Robinson, political theorist and activist based in the UK, “An A to Z of Theory | Jean Baudrillard: The Rise of Capitalism &amp; the Exclusion of Death” Ceasefire Magazine, March 30, 2012, </w:t>
      </w:r>
      <w:hyperlink r:id="rId9" w:history="1">
        <w:r w:rsidRPr="0084292E">
          <w:rPr>
            <w:rStyle w:val="Hyperlink"/>
            <w:sz w:val="16"/>
            <w:szCs w:val="16"/>
          </w:rPr>
          <w:t>https://ceasefiremagazine.co.uk/in-theory-baudrillard-2/</w:t>
        </w:r>
      </w:hyperlink>
      <w:r w:rsidRPr="0084292E">
        <w:rPr>
          <w:rStyle w:val="Hyperlink"/>
          <w:sz w:val="16"/>
          <w:szCs w:val="16"/>
        </w:rPr>
        <w:t>] From LHP AM</w:t>
      </w:r>
    </w:p>
    <w:p w14:paraId="63BAC7BC" w14:textId="77777777" w:rsidR="00357F95" w:rsidRPr="0084292E" w:rsidRDefault="00357F95" w:rsidP="00357F95">
      <w:pPr>
        <w:rPr>
          <w:u w:val="single"/>
        </w:rPr>
      </w:pPr>
      <w:r w:rsidRPr="0084292E">
        <w:rPr>
          <w:sz w:val="12"/>
        </w:rPr>
        <w:t xml:space="preserve">The passage to capitalism: </w:t>
      </w:r>
      <w:r w:rsidRPr="0084292E">
        <w:rPr>
          <w:rStyle w:val="StyleUnderline"/>
        </w:rPr>
        <w:t xml:space="preserve">Symbolic exchange – or rather, its suppression – plays a central role in the emergence of capitalism. </w:t>
      </w:r>
      <w:r w:rsidRPr="0084292E">
        <w:rPr>
          <w:sz w:val="12"/>
        </w:rPr>
        <w:t xml:space="preserve">  Baudrillard sees a change happening over time. </w:t>
      </w:r>
      <w:r w:rsidRPr="0084292E">
        <w:rPr>
          <w:rStyle w:val="StyleUnderline"/>
        </w:rPr>
        <w:t>Regimes based on symbolic exchange</w:t>
      </w:r>
      <w:r w:rsidRPr="0084292E">
        <w:rPr>
          <w:sz w:val="12"/>
        </w:rPr>
        <w:t xml:space="preserve"> (differences are exchangeable and related) </w:t>
      </w:r>
      <w:r w:rsidRPr="0084292E">
        <w:rPr>
          <w:rStyle w:val="StyleUnderline"/>
        </w:rPr>
        <w:t>are replaced by regimes based on equivalence</w:t>
      </w:r>
      <w:r w:rsidRPr="0084292E">
        <w:rPr>
          <w:sz w:val="12"/>
        </w:rPr>
        <w:t xml:space="preserve"> (everything is, or means, the same). Ceremony gives way to spectacle, immanence to transcendence. Baudrillard’s view of capitalism is derived from Marx’s analysis of value. Baudrillard accepts Marx’s view that capitalism is based on a general equivalent. Money is the general equivalent because it can be exchanged for any commodity. In turn, it expresses the value of abstract </w:t>
      </w:r>
      <w:proofErr w:type="spellStart"/>
      <w:r w:rsidRPr="0084292E">
        <w:rPr>
          <w:sz w:val="12"/>
        </w:rPr>
        <w:t>labour</w:t>
      </w:r>
      <w:proofErr w:type="spellEnd"/>
      <w:r w:rsidRPr="0084292E">
        <w:rPr>
          <w:sz w:val="12"/>
        </w:rPr>
        <w:t xml:space="preserve">-time. Abstract </w:t>
      </w:r>
      <w:proofErr w:type="spellStart"/>
      <w:r w:rsidRPr="0084292E">
        <w:rPr>
          <w:sz w:val="12"/>
        </w:rPr>
        <w:t>labour</w:t>
      </w:r>
      <w:proofErr w:type="spellEnd"/>
      <w:r w:rsidRPr="0084292E">
        <w:rPr>
          <w:sz w:val="12"/>
        </w:rPr>
        <w:t xml:space="preserve">-time is itself an effect of the regimenting of processes of life, so that different kinds of </w:t>
      </w:r>
      <w:proofErr w:type="spellStart"/>
      <w:r w:rsidRPr="0084292E">
        <w:rPr>
          <w:sz w:val="12"/>
        </w:rPr>
        <w:t>labour</w:t>
      </w:r>
      <w:proofErr w:type="spellEnd"/>
      <w:r w:rsidRPr="0084292E">
        <w:rPr>
          <w:sz w:val="12"/>
        </w:rPr>
        <w:t xml:space="preserve"> can be compared. </w:t>
      </w:r>
      <w:r w:rsidRPr="0084292E">
        <w:rPr>
          <w:rStyle w:val="StyleUnderline"/>
        </w:rPr>
        <w:t xml:space="preserve">Capitalism is </w:t>
      </w:r>
      <w:r w:rsidRPr="0084292E">
        <w:rPr>
          <w:sz w:val="12"/>
        </w:rPr>
        <w:t xml:space="preserve">derived from the </w:t>
      </w:r>
      <w:proofErr w:type="spellStart"/>
      <w:r w:rsidRPr="0084292E">
        <w:rPr>
          <w:sz w:val="12"/>
        </w:rPr>
        <w:t>autonomisation</w:t>
      </w:r>
      <w:proofErr w:type="spellEnd"/>
      <w:r w:rsidRPr="0084292E">
        <w:rPr>
          <w:sz w:val="12"/>
        </w:rPr>
        <w:t xml:space="preserve"> or separation of economics from the rest of life. It turns economics into the ‘reality-principle’. It is a kind of sorcery, </w:t>
      </w:r>
      <w:r w:rsidRPr="0084292E">
        <w:rPr>
          <w:rStyle w:val="StyleUnderline"/>
        </w:rPr>
        <w:t xml:space="preserve">connected in some way to the disavowed symbolic level. It subtly shifts the social world from an exchange of death with the Other to an eternal return of the Same. </w:t>
      </w:r>
      <w:r w:rsidRPr="0084292E">
        <w:rPr>
          <w:sz w:val="12"/>
        </w:rPr>
        <w:t xml:space="preserve">Capitalism functions by reducing everything to a regime based on value and the production of value. To be accepted by capital, something must contribute value. This creates an immense regime of social exchange. However, this social exchange has little in common with symbolic exchange. It ultimately depends on the mark of value itself being unexchangeable. </w:t>
      </w:r>
      <w:r w:rsidRPr="0084292E">
        <w:rPr>
          <w:rStyle w:val="StyleUnderline"/>
        </w:rPr>
        <w:t>Capital must be endlessly accumulated.</w:t>
      </w:r>
      <w:r w:rsidRPr="0084292E">
        <w:rPr>
          <w:sz w:val="12"/>
        </w:rPr>
        <w:t xml:space="preserve"> States must not collapse. Capitalism thus introduces the irreversible into social life, by means of accumulation.</w:t>
      </w:r>
      <w:r w:rsidRPr="0084292E">
        <w:rPr>
          <w:rStyle w:val="StyleUnderline"/>
        </w:rPr>
        <w:t xml:space="preserve"> According to Baudrillard, capitalism rests on an obsession with the abolition of death. Capitalism tries to abolish death through accumulation. It tries to ward off ambivalence (associated with death) through value (associated with life.</w:t>
      </w:r>
      <w:r w:rsidRPr="0084292E">
        <w:rPr>
          <w:sz w:val="12"/>
        </w:rPr>
        <w:t xml:space="preserve"> But this is bound to fail. </w:t>
      </w:r>
      <w:r w:rsidRPr="0084292E">
        <w:rPr>
          <w:rStyle w:val="StyleUnderline"/>
        </w:rPr>
        <w:t xml:space="preserve">General equivalence – the basis of capitalism – is itself the ever-presence of death. The more the system runs from death, the more it places everyone in solitude, facing their own death. Life itself is fundamentally ambivalent. </w:t>
      </w:r>
      <w:r w:rsidRPr="0084292E">
        <w:rPr>
          <w:rStyle w:val="Emphasis"/>
        </w:rPr>
        <w:t>The attempt to abolish death through fixed value is itself deathly.</w:t>
      </w:r>
      <w:r w:rsidRPr="0084292E">
        <w:rPr>
          <w:rStyle w:val="StyleUnderline"/>
        </w:rPr>
        <w:t xml:space="preserve"> </w:t>
      </w:r>
      <w:r w:rsidRPr="0084292E">
        <w:rPr>
          <w:sz w:val="12"/>
        </w:rPr>
        <w:t xml:space="preserve">Accumulation also spreads to other fields. </w:t>
      </w:r>
      <w:r w:rsidRPr="0084292E">
        <w:rPr>
          <w:rStyle w:val="StyleUnderline"/>
        </w:rPr>
        <w:t>The idea of progress, and linear time,</w:t>
      </w:r>
      <w:r w:rsidRPr="0084292E">
        <w:rPr>
          <w:sz w:val="12"/>
        </w:rPr>
        <w:t xml:space="preserve"> comes from </w:t>
      </w:r>
      <w:r w:rsidRPr="0084292E">
        <w:rPr>
          <w:rStyle w:val="StyleUnderline"/>
        </w:rPr>
        <w:t>the accumulation of time,</w:t>
      </w:r>
      <w:r w:rsidRPr="0084292E">
        <w:rPr>
          <w:sz w:val="12"/>
        </w:rPr>
        <w:t xml:space="preserve"> and of stockpiles of the past. The idea of truth comes from the </w:t>
      </w:r>
      <w:r w:rsidRPr="0084292E">
        <w:rPr>
          <w:rStyle w:val="StyleUnderline"/>
        </w:rPr>
        <w:t xml:space="preserve">accumulation of scientific knowledge. </w:t>
      </w:r>
      <w:r w:rsidRPr="0084292E">
        <w:rPr>
          <w:sz w:val="12"/>
        </w:rPr>
        <w:t xml:space="preserve">Biology rests on the separation of living and non-living. According to Baudrillard, such accumulations are now in crisis. For instance, the accumulation of the past is undermined, because historical objects now </w:t>
      </w:r>
      <w:r w:rsidRPr="0084292E">
        <w:rPr>
          <w:rStyle w:val="StyleUnderline"/>
        </w:rPr>
        <w:t>have to be concealed to be preserved – otherwise they will be destroyed by excessive consumption.</w:t>
      </w:r>
      <w:r w:rsidRPr="0084292E">
        <w:rPr>
          <w:sz w:val="12"/>
        </w:rPr>
        <w:t xml:space="preserve"> Value is produced from the residue or remainder of an incomplete symbolic exchange. The repressed, market value, and sign-value all come from this remainder. To destroy the remainder would be to destroy value. Capitalist exchange is always based on negotiation, even when it is violent. The symbolic order does not know this kind of </w:t>
      </w:r>
      <w:proofErr w:type="spellStart"/>
      <w:r w:rsidRPr="0084292E">
        <w:rPr>
          <w:sz w:val="12"/>
        </w:rPr>
        <w:t>equivalential</w:t>
      </w:r>
      <w:proofErr w:type="spellEnd"/>
      <w:r w:rsidRPr="0084292E">
        <w:rPr>
          <w:sz w:val="12"/>
        </w:rPr>
        <w:t xml:space="preserve"> exchange or calculation. And capitalist extraction is always one-way. It amounts to a non-reversible aggression in which one act (of dominating or killing) cannot be returned by the other. </w:t>
      </w:r>
      <w:r w:rsidRPr="0084292E">
        <w:rPr>
          <w:rStyle w:val="StyleUnderline"/>
        </w:rPr>
        <w:t>It is also this regime which produces scarcity</w:t>
      </w:r>
      <w:r w:rsidRPr="0084292E">
        <w:rPr>
          <w:sz w:val="12"/>
        </w:rPr>
        <w:t xml:space="preserve"> – Baudrillard here endorses </w:t>
      </w:r>
      <w:proofErr w:type="spellStart"/>
      <w:r w:rsidRPr="0084292E">
        <w:rPr>
          <w:sz w:val="12"/>
        </w:rPr>
        <w:t>Sahlins</w:t>
      </w:r>
      <w:proofErr w:type="spellEnd"/>
      <w:r w:rsidRPr="0084292E">
        <w:rPr>
          <w:sz w:val="12"/>
        </w:rPr>
        <w:t xml:space="preserve">’ argument. </w:t>
      </w:r>
      <w:r w:rsidRPr="0084292E">
        <w:rPr>
          <w:rStyle w:val="StyleUnderline"/>
        </w:rPr>
        <w:t>Capitalism produces the Freudian “death drive”, which is actually an effect of the capitalist culture of death.</w:t>
      </w:r>
      <w:r w:rsidRPr="0084292E">
        <w:rPr>
          <w:sz w:val="12"/>
        </w:rPr>
        <w:t xml:space="preserve"> For Baudrillard, the limit to both </w:t>
      </w:r>
      <w:r w:rsidRPr="0084292E">
        <w:rPr>
          <w:rStyle w:val="StyleUnderline"/>
        </w:rPr>
        <w:t>Marx and Freud</w:t>
      </w:r>
      <w:r w:rsidRPr="0084292E">
        <w:rPr>
          <w:sz w:val="12"/>
        </w:rPr>
        <w:t xml:space="preserve"> is that they </w:t>
      </w:r>
      <w:r w:rsidRPr="0084292E">
        <w:rPr>
          <w:rStyle w:val="StyleUnderline"/>
        </w:rPr>
        <w:t xml:space="preserve">fail to </w:t>
      </w:r>
      <w:proofErr w:type="spellStart"/>
      <w:r w:rsidRPr="0084292E">
        <w:rPr>
          <w:rStyle w:val="StyleUnderline"/>
        </w:rPr>
        <w:t>theorise</w:t>
      </w:r>
      <w:proofErr w:type="spellEnd"/>
      <w:r w:rsidRPr="0084292E">
        <w:rPr>
          <w:rStyle w:val="StyleUnderline"/>
        </w:rPr>
        <w:t xml:space="preserve"> the separation of </w:t>
      </w:r>
      <w:r w:rsidRPr="0084292E">
        <w:rPr>
          <w:sz w:val="12"/>
        </w:rPr>
        <w:t xml:space="preserve">the domains they study – </w:t>
      </w:r>
      <w:r w:rsidRPr="0084292E">
        <w:rPr>
          <w:rStyle w:val="StyleUnderline"/>
        </w:rPr>
        <w:t>the economy and the unconscious.</w:t>
      </w:r>
      <w:r w:rsidRPr="0084292E">
        <w:rPr>
          <w:sz w:val="12"/>
        </w:rPr>
        <w:t xml:space="preserve"> It is the separation which grounds their functioning, which therefore only occurs under the regime of the code.</w:t>
      </w:r>
      <w:r w:rsidRPr="0084292E">
        <w:rPr>
          <w:color w:val="FF0000"/>
          <w:sz w:val="12"/>
        </w:rPr>
        <w:t xml:space="preserve"> </w:t>
      </w:r>
      <w:r w:rsidRPr="0084292E">
        <w:rPr>
          <w:sz w:val="12"/>
        </w:rPr>
        <w:t xml:space="preserve">Baudrillard also </w:t>
      </w:r>
      <w:proofErr w:type="spellStart"/>
      <w:r w:rsidRPr="0084292E">
        <w:rPr>
          <w:sz w:val="12"/>
        </w:rPr>
        <w:t>criticises</w:t>
      </w:r>
      <w:proofErr w:type="spellEnd"/>
      <w:r w:rsidRPr="0084292E">
        <w:rPr>
          <w:sz w:val="12"/>
        </w:rPr>
        <w:t xml:space="preserve"> theories of desire, including those of Deleuze, Foucault, Freud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 This social life is an effect of the symbolic. Baudrillard therefore </w:t>
      </w:r>
      <w:proofErr w:type="spellStart"/>
      <w:r w:rsidRPr="0084292E">
        <w:rPr>
          <w:sz w:val="12"/>
        </w:rPr>
        <w:t>criticises</w:t>
      </w:r>
      <w:proofErr w:type="spellEnd"/>
      <w:r w:rsidRPr="0084292E">
        <w:rPr>
          <w:sz w:val="12"/>
        </w:rPr>
        <w:t xml:space="preserve"> the view that human liberation can come about through the liberation of desire. He thinks that such a liberation will keep certain elements of the repression of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w:t>
      </w:r>
      <w:proofErr w:type="spellStart"/>
      <w:r w:rsidRPr="0084292E">
        <w:rPr>
          <w:sz w:val="12"/>
        </w:rPr>
        <w:t>Deleuzian</w:t>
      </w:r>
      <w:proofErr w:type="spellEnd"/>
      <w:r w:rsidRPr="0084292E">
        <w:rPr>
          <w:sz w:val="12"/>
        </w:rPr>
        <w:t xml:space="preserve"> project of unbinding energies from fixed categories and encouraging flows and intensities. However, he is concerned that capitalism can recuperate such releases of energy, disconnecting them so they can eventually reconnect to it. Unbinding and drifting are not fatal to capitalism, because capitalism itself unbinds things, and re-binds things which are unbound. What is fatal to it is, rather, reversibility. Capitalism continues to be haunted by the forces it has repressed. Separation does not destroy the remainder. Quite the opposite. 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 which is present in excess over the ‘scene’ of what is imagined. This is different from theories of lack, such as the Lacanian Real. Baudrillard’s remainder is an excess rather than a lack. It is the carrier of the force of symbolic exchange. Modern culture dreams of radical difference. The reason for this is that it exterminated radical difference by simulating it. The energy of production, the unconscious, and signification all in fact come from the repressed remainder. Our culture is dead from having broken the pact with monstrosity, with radical difference. </w:t>
      </w:r>
      <w:r w:rsidRPr="0084292E">
        <w:rPr>
          <w:rStyle w:val="StyleUnderline"/>
        </w:rPr>
        <w:t>The West continues to perpetrate genocide on indigenous groups. But for Baudrillard, it did the same thing to itself first – destroying its own indigenous logics of symbolic exchange. Indigenous groups have also increasingly lost the symbolic dimension, as modern forms of life have been imported or imposed. This</w:t>
      </w:r>
      <w:r w:rsidRPr="0084292E">
        <w:rPr>
          <w:sz w:val="12"/>
        </w:rPr>
        <w:t xml:space="preserve"> according to Baudrillard </w:t>
      </w:r>
      <w:r w:rsidRPr="0084292E">
        <w:rPr>
          <w:rStyle w:val="StyleUnderline"/>
        </w:rPr>
        <w:t>produces chronic confusion and instability. Gift-exchange is radically subversive</w:t>
      </w:r>
      <w:r w:rsidRPr="0084292E">
        <w:rPr>
          <w:sz w:val="12"/>
        </w:rPr>
        <w:t xml:space="preserve"> of the system. This is not because it is rebellious. Baudrillard thinks the system can survive defections or exodus. It is </w:t>
      </w:r>
      <w:r w:rsidRPr="0084292E">
        <w:rPr>
          <w:rStyle w:val="StyleUnderline"/>
        </w:rPr>
        <w:t>because it counterposes a different ‘principle of sociality’</w:t>
      </w:r>
      <w:r w:rsidRPr="0084292E">
        <w:rPr>
          <w:sz w:val="12"/>
        </w:rPr>
        <w:t xml:space="preserve"> to that of the dominant system. According to Baudrillard, the mediations of capitalism exist so that nobody has the opportunity to offer a symbolic challenge or an irreversible gift. They exist to keep the symbolic at bay. </w:t>
      </w:r>
      <w:r w:rsidRPr="0084292E">
        <w:rPr>
          <w:rStyle w:val="StyleUnderline"/>
        </w:rPr>
        <w:t>The affective charge of death remains present among the oppressed</w:t>
      </w:r>
      <w:r w:rsidRPr="0084292E">
        <w:rPr>
          <w:sz w:val="12"/>
        </w:rPr>
        <w:t xml:space="preserve">, but not with the ‘properly symbolic rhythm’ of immediate retaliation. 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Baudrillard seems to think that earlier forms of the state and capitalism retained some degree of symbolic exchange, but in an alienated, partially repressed form. For instance, the imaginary of the ‘social contract’ was based on the idea of a sacrifice – this time of liberty for the common good. In psychoanalysis, symbolic exchange is displaced onto the relationship to the master-signifier. I haven’t seen Baudrillard say it directly, but the impression he gives is that this is a distorted, authoritarian imitation of the original symbolic exchange. Nonetheless, it retains some of its intensity and energy. Art, theatre and language have worked to maintain a minimum of ceremonial power. It is the reason older orders did not suffer the particular malaise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Death plays a central role in Baudrillard’s theory, and is closely related to symbolic exchange. According to Baudrillard, </w:t>
      </w:r>
      <w:r w:rsidRPr="0084292E">
        <w:rPr>
          <w:rStyle w:val="StyleUnderline"/>
        </w:rPr>
        <w:t xml:space="preserve">what we have lost above all in the transition to alienated society is the ability to engage in exchanges with death. </w:t>
      </w:r>
      <w:r w:rsidRPr="0084292E">
        <w:rPr>
          <w:sz w:val="12"/>
        </w:rPr>
        <w:t xml:space="preserve">Death should not be seen here in purely literal terms. </w:t>
      </w:r>
      <w:r w:rsidRPr="0084292E">
        <w:rPr>
          <w:rStyle w:val="StyleUnderline"/>
        </w:rPr>
        <w:t>Baudrillard specifies</w:t>
      </w:r>
      <w:r w:rsidRPr="0084292E">
        <w:rPr>
          <w:sz w:val="12"/>
        </w:rPr>
        <w:t xml:space="preserve"> early on that he does not mean an event affecting a body, but rather, </w:t>
      </w:r>
      <w:r w:rsidRPr="0084292E">
        <w:rPr>
          <w:rStyle w:val="StyleUnderline"/>
        </w:rPr>
        <w:t xml:space="preserve">a form which destroys the determinacy of the subject and of value – which returns things to a state of indeterminacy. </w:t>
      </w:r>
      <w:r w:rsidRPr="0084292E">
        <w:rPr>
          <w:sz w:val="12"/>
          <w:szCs w:val="16"/>
        </w:rPr>
        <w:t xml:space="preserve">Baudrillard certainly discusses actual deaths, risk-taking, </w:t>
      </w:r>
      <w:r w:rsidRPr="0084292E">
        <w:rPr>
          <w:strike/>
          <w:sz w:val="12"/>
          <w:szCs w:val="16"/>
        </w:rPr>
        <w:t>suicide</w:t>
      </w:r>
      <w:r w:rsidRPr="0084292E">
        <w:rPr>
          <w:sz w:val="12"/>
          <w:szCs w:val="16"/>
        </w:rPr>
        <w:t xml:space="preserve"> and so on. </w:t>
      </w:r>
      <w:r w:rsidRPr="0084292E">
        <w:rPr>
          <w:sz w:val="12"/>
        </w:rPr>
        <w:t>But he also sees death figuratively, in relation to the decomposition of existing relations, the “death” of the self-image or ego, the interchangeability of processes of life across different categories.</w:t>
      </w:r>
      <w:r w:rsidRPr="0084292E">
        <w:rPr>
          <w:rStyle w:val="StyleUnderline"/>
        </w:rPr>
        <w:t xml:space="preserve"> For instance, eroticism or sexuality is related to death, because it leads to fusion and communication between bodies. Sexual reproduction carries shades of death because one generation replaces another.</w:t>
      </w:r>
      <w:r w:rsidRPr="0084292E">
        <w:rPr>
          <w:sz w:val="12"/>
        </w:rPr>
        <w:t xml:space="preserve"> Baudrillard’s concept of death is thus quite similar to Bakhtin’s concept of the grotesque. </w:t>
      </w:r>
      <w:r w:rsidRPr="0084292E">
        <w:rPr>
          <w:rStyle w:val="StyleUnderline"/>
        </w:rPr>
        <w:t xml:space="preserve">Death refers to metamorphosis, reversibility, unexpected mutations, social change, subjective transformation, as well as physical death. </w:t>
      </w:r>
      <w:r w:rsidRPr="0084292E">
        <w:rPr>
          <w:sz w:val="12"/>
        </w:rPr>
        <w:t xml:space="preserve">According to Baudrillard, </w:t>
      </w:r>
      <w:r w:rsidRPr="0084292E">
        <w:rPr>
          <w:rStyle w:val="StyleUnderline"/>
        </w:rPr>
        <w:t>indigenous groups see death as social, not natural or biological. They see it as an effect of an adversarial will, which they must absorb.</w:t>
      </w:r>
      <w:r w:rsidRPr="0084292E">
        <w:rPr>
          <w:sz w:val="12"/>
        </w:rPr>
        <w:t xml:space="preserve"> And they mark it with </w:t>
      </w:r>
      <w:r w:rsidRPr="0084292E">
        <w:rPr>
          <w:rStyle w:val="StyleUnderline"/>
        </w:rPr>
        <w:t>feasting and rituals</w:t>
      </w:r>
      <w:r w:rsidRPr="0084292E">
        <w:rPr>
          <w:sz w:val="12"/>
        </w:rPr>
        <w:t xml:space="preserve">. This </w:t>
      </w:r>
      <w:r w:rsidRPr="0084292E">
        <w:rPr>
          <w:rStyle w:val="StyleUnderline"/>
        </w:rPr>
        <w:t xml:space="preserve">is a way of preventing death from becoming an event which does not signify. </w:t>
      </w:r>
      <w:r w:rsidRPr="0084292E">
        <w:rPr>
          <w:sz w:val="12"/>
        </w:rPr>
        <w:t xml:space="preserve">Such a non-signifying event is absolute disorder from the standpoint of symbolic exchange. For Baudrillard, </w:t>
      </w:r>
      <w:r w:rsidRPr="0084292E">
        <w:rPr>
          <w:rStyle w:val="StyleUnderline"/>
        </w:rPr>
        <w:t xml:space="preserve">the west’s idea of a biological, material death is actually an idealist illusion, ignoring the sociality of death. </w:t>
      </w:r>
      <w:r w:rsidRPr="0084292E">
        <w:rPr>
          <w:sz w:val="12"/>
        </w:rPr>
        <w:t xml:space="preserve">Poststructuralists generally maintain that the problems of the present are rooted in the splitting of life into binary oppositions. </w:t>
      </w:r>
      <w:r w:rsidRPr="0084292E">
        <w:rPr>
          <w:rStyle w:val="StyleUnderline"/>
        </w:rPr>
        <w:t>For Baudrillard, the division between life and death is the original, founding opposition on which the others are founded.</w:t>
      </w:r>
      <w:r w:rsidRPr="0084292E">
        <w:rPr>
          <w:sz w:val="12"/>
        </w:rPr>
        <w:t xml:space="preserve"> After this first split, a whole series of others have been created, confining particular groups – the “mad”, prisoners, children, the old, sexual minorities, women and so on – to particular segregated situations. The definition of the ‘normal human’ has been narrowed over time. Today, nearly everyone belongs to one or another marked or deviant category. The original exclusion was of the dead – </w:t>
      </w:r>
      <w:r w:rsidRPr="0084292E">
        <w:rPr>
          <w:rStyle w:val="StyleUnderline"/>
        </w:rPr>
        <w:t>it is defined as abnormal to be dead.</w:t>
      </w:r>
      <w:r w:rsidRPr="0084292E">
        <w:rPr>
          <w:sz w:val="12"/>
        </w:rPr>
        <w:t xml:space="preserve"> “You </w:t>
      </w:r>
      <w:proofErr w:type="spellStart"/>
      <w:r w:rsidRPr="0084292E">
        <w:rPr>
          <w:sz w:val="12"/>
        </w:rPr>
        <w:t>livies</w:t>
      </w:r>
      <w:proofErr w:type="spellEnd"/>
      <w:r w:rsidRPr="0084292E">
        <w:rPr>
          <w:sz w:val="12"/>
        </w:rPr>
        <w:t xml:space="preserve"> hate us </w:t>
      </w:r>
      <w:proofErr w:type="spellStart"/>
      <w:r w:rsidRPr="0084292E">
        <w:rPr>
          <w:sz w:val="12"/>
        </w:rPr>
        <w:t>deadies</w:t>
      </w:r>
      <w:proofErr w:type="spellEnd"/>
      <w:r w:rsidRPr="0084292E">
        <w:rPr>
          <w:sz w:val="12"/>
        </w:rPr>
        <w:t xml:space="preserve">”. </w:t>
      </w:r>
      <w:r w:rsidRPr="0084292E">
        <w:rPr>
          <w:rStyle w:val="StyleUnderline"/>
        </w:rPr>
        <w:t>This first split and exclusion forms the basis, or archetype, for all the other splits and exclusions – along lines of gender, disability, species, class, and so on.</w:t>
      </w:r>
      <w:r w:rsidRPr="0084292E">
        <w:rPr>
          <w:sz w:val="12"/>
        </w:rPr>
        <w:t xml:space="preserve"> This discrimination against the dead brings into being the modern experience of death. Baudrillard suggests that death as we know it does not exist outside of this separation between living and dead. </w:t>
      </w:r>
      <w:r w:rsidRPr="0084292E">
        <w:rPr>
          <w:rStyle w:val="StyleUnderline"/>
        </w:rPr>
        <w:t>The modern view of death is constructed on the model of the machine and the function.</w:t>
      </w:r>
      <w:r w:rsidRPr="0084292E">
        <w:rPr>
          <w:sz w:val="12"/>
        </w:rPr>
        <w:t xml:space="preserve"> A machine either functions or it does not. The human body is treated as a machine which similarly, either functions or does not. For Baudrillard, </w:t>
      </w:r>
      <w:r w:rsidRPr="0084292E">
        <w:rPr>
          <w:rStyle w:val="StyleUnderline"/>
        </w:rPr>
        <w:t xml:space="preserve">this misunderstands the nature of life and death. </w:t>
      </w:r>
      <w:r w:rsidRPr="0084292E">
        <w:rPr>
          <w:sz w:val="12"/>
        </w:rPr>
        <w:t xml:space="preserve">The modern view of death is also necessitated by the rise of subjectivity. </w:t>
      </w:r>
      <w:r w:rsidRPr="0084292E">
        <w:rPr>
          <w:rStyle w:val="StyleUnderline"/>
        </w:rPr>
        <w:t>The subject needs a beginning and an end, so</w:t>
      </w:r>
      <w:r w:rsidRPr="0084292E">
        <w:rPr>
          <w:sz w:val="12"/>
        </w:rPr>
        <w:t xml:space="preserve"> as to be reducible to the story it tells. This </w:t>
      </w:r>
      <w:r w:rsidRPr="0084292E">
        <w:rPr>
          <w:rStyle w:val="StyleUnderline"/>
        </w:rPr>
        <w:t>requires an idea of death as an end.</w:t>
      </w:r>
      <w:r w:rsidRPr="0084292E">
        <w:rPr>
          <w:sz w:val="12"/>
        </w:rPr>
        <w:t xml:space="preserve"> It is counterposed to the immortality of social institutions. In relation to individuals, ideas of religious immortality </w:t>
      </w:r>
      <w:proofErr w:type="gramStart"/>
      <w:r w:rsidRPr="0084292E">
        <w:rPr>
          <w:sz w:val="12"/>
        </w:rPr>
        <w:t>is</w:t>
      </w:r>
      <w:proofErr w:type="gramEnd"/>
      <w:r w:rsidRPr="0084292E">
        <w:rPr>
          <w:sz w:val="12"/>
        </w:rPr>
        <w:t xml:space="preserve"> simply an ideological cover for the real exclusion of the dead. But institutions try to remain truly immortal. </w:t>
      </w:r>
      <w:r w:rsidRPr="0084292E">
        <w:rPr>
          <w:rStyle w:val="StyleUnderline"/>
        </w:rPr>
        <w:t>Modern systems, especially bureaucracies, no longer know how to die – or how to do anything but keep reproducing themselves.</w:t>
      </w:r>
      <w:r w:rsidRPr="0084292E">
        <w:rPr>
          <w:sz w:val="12"/>
        </w:rPr>
        <w:t xml:space="preserve"> </w:t>
      </w:r>
      <w:r w:rsidRPr="0084292E">
        <w:rPr>
          <w:rStyle w:val="StyleUnderline"/>
        </w:rPr>
        <w:t xml:space="preserve">The </w:t>
      </w:r>
      <w:proofErr w:type="spellStart"/>
      <w:r w:rsidRPr="0084292E">
        <w:rPr>
          <w:rStyle w:val="StyleUnderline"/>
        </w:rPr>
        <w:t>internalisation</w:t>
      </w:r>
      <w:proofErr w:type="spellEnd"/>
      <w:r w:rsidRPr="0084292E">
        <w:rPr>
          <w:rStyle w:val="StyleUnderline"/>
        </w:rPr>
        <w:t xml:space="preserve"> of the idea of the subject</w:t>
      </w:r>
      <w:r w:rsidRPr="0084292E">
        <w:rPr>
          <w:sz w:val="12"/>
        </w:rPr>
        <w:t xml:space="preserve"> or the soul alienates us from our bodies, voices and so on. It creates a split, as </w:t>
      </w:r>
      <w:proofErr w:type="spellStart"/>
      <w:r w:rsidRPr="0084292E">
        <w:rPr>
          <w:sz w:val="12"/>
        </w:rPr>
        <w:t>Stirner</w:t>
      </w:r>
      <w:proofErr w:type="spellEnd"/>
      <w:r w:rsidRPr="0084292E">
        <w:rPr>
          <w:sz w:val="12"/>
        </w:rPr>
        <w:t xml:space="preserve"> would say, between the category of ‘man’ and the ‘un-man’, the real </w:t>
      </w:r>
      <w:proofErr w:type="spellStart"/>
      <w:r w:rsidRPr="0084292E">
        <w:rPr>
          <w:sz w:val="12"/>
        </w:rPr>
        <w:t>self irreducible</w:t>
      </w:r>
      <w:proofErr w:type="spellEnd"/>
      <w:r w:rsidRPr="0084292E">
        <w:rPr>
          <w:sz w:val="12"/>
        </w:rPr>
        <w:t xml:space="preserve"> to such categories. It also </w:t>
      </w:r>
      <w:proofErr w:type="spellStart"/>
      <w:r w:rsidRPr="0084292E">
        <w:rPr>
          <w:rStyle w:val="StyleUnderline"/>
        </w:rPr>
        <w:t>individualises</w:t>
      </w:r>
      <w:proofErr w:type="spellEnd"/>
      <w:r w:rsidRPr="0084292E">
        <w:rPr>
          <w:rStyle w:val="StyleUnderline"/>
        </w:rPr>
        <w:t xml:space="preserve"> people, by destroying their actual connections to others.</w:t>
      </w:r>
      <w:r w:rsidRPr="0084292E">
        <w:rPr>
          <w:sz w:val="12"/>
        </w:rPr>
        <w:t xml:space="preserve"> The symbolic haunts the code as the threat of its own death. The society of the code works constantly to ward off the danger of irruptions of the symbolic. The mortal body is actually an effect of the split introduced by the foreclosure of death. The split never actually stops exchanges across the categories. In the case of death, </w:t>
      </w:r>
      <w:r w:rsidRPr="0084292E">
        <w:rPr>
          <w:rStyle w:val="StyleUnderline"/>
        </w:rPr>
        <w:t>we still ‘exchange’ with the dead through our own deaths and our anxiety about death.</w:t>
      </w:r>
      <w:r w:rsidRPr="0084292E">
        <w:rPr>
          <w:sz w:val="12"/>
        </w:rPr>
        <w:t xml:space="preserve"> We no longer have living, mortal relationships with objects either. They are reduced to the instrumental. It is as if we have a transparent veil between us. Symbolic exchange is based on a game, with game-like rules. When this disappears, laws and the state are invented to take their place. </w:t>
      </w:r>
      <w:r w:rsidRPr="0084292E">
        <w:rPr>
          <w:rStyle w:val="StyleUnderline"/>
        </w:rPr>
        <w:t>It is the process of excluding, marking, or barring which allows concentrated or transcendental power to come into existence.</w:t>
      </w:r>
      <w:r w:rsidRPr="0084292E">
        <w:rPr>
          <w:sz w:val="12"/>
        </w:rPr>
        <w:t xml:space="preserve"> Through splits, people turn the other into their ‘imaginary’. For instance, </w:t>
      </w:r>
      <w:r w:rsidRPr="0084292E">
        <w:rPr>
          <w:rStyle w:val="StyleUnderline"/>
        </w:rPr>
        <w:t>westerners invest the “Third World” with racist fantasies and revolutionary aspirations</w:t>
      </w:r>
      <w:r w:rsidRPr="0084292E">
        <w:rPr>
          <w:sz w:val="12"/>
        </w:rPr>
        <w:t xml:space="preserve">; the “Third World” invests the west with aspirational fantasies of development. In separation, the other exists only as an imaginary object. </w:t>
      </w:r>
      <w:r w:rsidRPr="0084292E">
        <w:rPr>
          <w:rStyle w:val="StyleUnderline"/>
        </w:rPr>
        <w:t>Yet the resultant purity is illusory.</w:t>
      </w:r>
      <w:r w:rsidRPr="0084292E">
        <w:rPr>
          <w:sz w:val="12"/>
        </w:rPr>
        <w:t xml:space="preserve"> For Baudrillard, any such marking or barring of the other brings the other to the core of society. </w:t>
      </w:r>
      <w:r w:rsidRPr="0084292E">
        <w:rPr>
          <w:rStyle w:val="StyleUnderline"/>
        </w:rPr>
        <w:t xml:space="preserve">“We all” become dead, or mad, or prisoners, and so on, through their exclusion. </w:t>
      </w:r>
      <w:r w:rsidRPr="0084292E">
        <w:rPr>
          <w:rStyle w:val="Emphasis"/>
        </w:rPr>
        <w:t>The goal of ‘survival’ is fundamental to the birth of power. Social control emerges when the union of the living and the dead is shattered, and the dead become prohibited.</w:t>
      </w:r>
      <w:r w:rsidRPr="0084292E">
        <w:rPr>
          <w:sz w:val="12"/>
        </w:rPr>
        <w:t xml:space="preserve"> The social repression of death grounds the repressive </w:t>
      </w:r>
      <w:proofErr w:type="spellStart"/>
      <w:r w:rsidRPr="0084292E">
        <w:rPr>
          <w:sz w:val="12"/>
        </w:rPr>
        <w:t>socialisation</w:t>
      </w:r>
      <w:proofErr w:type="spellEnd"/>
      <w:r w:rsidRPr="0084292E">
        <w:rPr>
          <w:sz w:val="12"/>
        </w:rPr>
        <w:t xml:space="preserve"> of life. </w:t>
      </w:r>
      <w:r w:rsidRPr="0084292E">
        <w:rPr>
          <w:rStyle w:val="StyleUnderline"/>
        </w:rPr>
        <w:t xml:space="preserve">People are compelled to survive so as to become useful. </w:t>
      </w:r>
      <w:r w:rsidRPr="0084292E">
        <w:rPr>
          <w:sz w:val="12"/>
        </w:rPr>
        <w:t xml:space="preserve">For Baudrillard, capitalism’s original relationship to death has historically been concealed by the system of production, and its ends. It only becomes fully visible now this system is collapsing, and production is reduced to operation. </w:t>
      </w:r>
      <w:r w:rsidRPr="0084292E">
        <w:rPr>
          <w:rStyle w:val="StyleUnderline"/>
        </w:rPr>
        <w:t>In modern societies, death is made invisible, denied, and placed outside society.</w:t>
      </w:r>
      <w:r w:rsidRPr="0084292E">
        <w:rPr>
          <w:sz w:val="12"/>
        </w:rPr>
        <w:t xml:space="preserve"> For example, elderly people are excluded from society. People no longer expect their own death. As a result, it becomes unintelligible. It keeps returning as ‘nature which will not abide by objective </w:t>
      </w:r>
      <w:proofErr w:type="gramStart"/>
      <w:r w:rsidRPr="0084292E">
        <w:rPr>
          <w:sz w:val="12"/>
        </w:rPr>
        <w:t>laws’</w:t>
      </w:r>
      <w:proofErr w:type="gramEnd"/>
      <w:r w:rsidRPr="0084292E">
        <w:rPr>
          <w:sz w:val="12"/>
        </w:rPr>
        <w:t xml:space="preserve">. It can no longer be absorbed through ritual. </w:t>
      </w:r>
      <w:r w:rsidRPr="0084292E">
        <w:rPr>
          <w:rStyle w:val="StyleUnderline"/>
        </w:rPr>
        <w:t>Western society is arranged so death is never done by someone else, but always attributable to ‘nature’.</w:t>
      </w:r>
      <w:r w:rsidRPr="0084292E">
        <w:rPr>
          <w:sz w:val="12"/>
        </w:rPr>
        <w:t xml:space="preserve"> </w:t>
      </w:r>
      <w:r w:rsidRPr="0084292E">
        <w:rPr>
          <w:rStyle w:val="StyleUnderline"/>
        </w:rPr>
        <w:t>This creates a bureaucratic, judicial regime of death</w:t>
      </w:r>
      <w:r w:rsidRPr="0084292E">
        <w:rPr>
          <w:sz w:val="12"/>
        </w:rPr>
        <w:t xml:space="preserve">, of which the concentration camp is the ultimate symbol. </w:t>
      </w:r>
      <w:r w:rsidRPr="0084292E">
        <w:rPr>
          <w:rStyle w:val="Emphasis"/>
        </w:rPr>
        <w:t>The system now commands that we must not die</w:t>
      </w:r>
      <w:r w:rsidRPr="0084292E">
        <w:rPr>
          <w:sz w:val="12"/>
        </w:rPr>
        <w:t xml:space="preserve"> – at least not in any old way. </w:t>
      </w:r>
      <w:r w:rsidRPr="0084292E">
        <w:rPr>
          <w:rStyle w:val="Emphasis"/>
        </w:rPr>
        <w:t>We may only die if law and medicine allow it.</w:t>
      </w:r>
      <w:r w:rsidRPr="0084292E">
        <w:rPr>
          <w:sz w:val="12"/>
        </w:rPr>
        <w:t xml:space="preserve"> Hence for instance the spread of health and safety regulations. On the other hand, </w:t>
      </w:r>
      <w:r w:rsidRPr="0084292E">
        <w:rPr>
          <w:rStyle w:val="Emphasis"/>
        </w:rPr>
        <w:t xml:space="preserve">murder and violence are </w:t>
      </w:r>
      <w:proofErr w:type="spellStart"/>
      <w:r w:rsidRPr="0084292E">
        <w:rPr>
          <w:rStyle w:val="Emphasis"/>
        </w:rPr>
        <w:t>legalised</w:t>
      </w:r>
      <w:proofErr w:type="spellEnd"/>
      <w:r w:rsidRPr="0084292E">
        <w:rPr>
          <w:rStyle w:val="Emphasis"/>
        </w:rPr>
        <w:t xml:space="preserve">, provided they can be re-converted into economic value. </w:t>
      </w:r>
      <w:r w:rsidRPr="0084292E">
        <w:rPr>
          <w:rStyle w:val="Emphasis"/>
          <w:sz w:val="12"/>
          <w:szCs w:val="8"/>
        </w:rPr>
        <w:t>Baudrillard sees this as a regressive redistribution of death.</w:t>
      </w:r>
      <w:r w:rsidRPr="0084292E">
        <w:rPr>
          <w:sz w:val="12"/>
        </w:rPr>
        <w:t xml:space="preserve"> It is wrested from the circuit of social exchanges and </w:t>
      </w:r>
      <w:r w:rsidRPr="0084292E">
        <w:rPr>
          <w:rStyle w:val="Emphasis"/>
        </w:rPr>
        <w:t xml:space="preserve">vested in </w:t>
      </w:r>
      <w:proofErr w:type="spellStart"/>
      <w:r w:rsidRPr="0084292E">
        <w:rPr>
          <w:rStyle w:val="Emphasis"/>
        </w:rPr>
        <w:t>centralised</w:t>
      </w:r>
      <w:proofErr w:type="spellEnd"/>
      <w:r w:rsidRPr="0084292E">
        <w:rPr>
          <w:rStyle w:val="Emphasis"/>
        </w:rPr>
        <w:t xml:space="preserve"> agencies.</w:t>
      </w:r>
      <w:r w:rsidRPr="0084292E">
        <w:rPr>
          <w:sz w:val="12"/>
        </w:rPr>
        <w:t xml:space="preserve"> For Baudrillard, there is not a social improvement here. People are effectively being killed, or left to die, by a process which never treats them as having value. On the other hand, even when capitalism becomes permissive, inclusive and tolerant, it still creates an underlying anxiety about being reduced to the status of an object or a marionette. This appears as a constant fear of being manipulated. </w:t>
      </w:r>
      <w:r w:rsidRPr="0084292E">
        <w:rPr>
          <w:rStyle w:val="StyleUnderline"/>
        </w:rPr>
        <w:t>The slave remains within the master’s dialectic for as long as ‘his’ life or death serves the reproduction of domination.</w:t>
      </w:r>
      <w:r w:rsidRPr="0084292E">
        <w:rPr>
          <w:sz w:val="12"/>
        </w:rPr>
        <w:t xml:space="preserve"> A fatal </w:t>
      </w:r>
      <w:proofErr w:type="gramStart"/>
      <w:r w:rsidRPr="0084292E">
        <w:rPr>
          <w:sz w:val="12"/>
        </w:rPr>
        <w:t>ontology?:</w:t>
      </w:r>
      <w:proofErr w:type="gramEnd"/>
      <w:r w:rsidRPr="0084292E">
        <w:rPr>
          <w:sz w:val="12"/>
        </w:rPr>
        <w:t xml:space="preserve"> In Fatal Strategies, Baudrillard suggests an ontology which backs up his analysis of death. The world itself is committed to extremes and to radical antagonism. It is bored of meaning. There is an ‘evil genie’, a principle of Evil which constantly returns in the form of seduction. Historical processes are really pushed forward by this principle. All energy comes from fission and rupture. These cannot be replaced by production or mechanical processes. There is no possibility of a collective project or a coherent society, only the operation of such forces. Every order exists only to be transgressed and dismantled. </w:t>
      </w:r>
      <w:r w:rsidRPr="0084292E">
        <w:rPr>
          <w:rStyle w:val="StyleUnderline"/>
        </w:rPr>
        <w:t>The world is fundamentally unreal. This leads to a necessity of irony,</w:t>
      </w:r>
      <w:r w:rsidRPr="0084292E">
        <w:rPr>
          <w:sz w:val="12"/>
        </w:rPr>
        <w:t xml:space="preserve"> which is to say, </w:t>
      </w:r>
      <w:r w:rsidRPr="0084292E">
        <w:rPr>
          <w:rStyle w:val="StyleUnderline"/>
        </w:rPr>
        <w:t>the slippage of meaning.</w:t>
      </w:r>
      <w:r w:rsidRPr="0084292E">
        <w:rPr>
          <w:sz w:val="12"/>
        </w:rPr>
        <w:t xml:space="preserve"> Historically, the symbolic was confined to the metaphysical. It did not affect the physical world. But </w:t>
      </w:r>
      <w:r w:rsidRPr="0084292E">
        <w:rPr>
          <w:rStyle w:val="StyleUnderline"/>
        </w:rPr>
        <w:t>with the rise of models</w:t>
      </w:r>
      <w:r w:rsidRPr="0084292E">
        <w:rPr>
          <w:sz w:val="12"/>
        </w:rPr>
        <w:t xml:space="preserve">, with the physical world derived increasingly from the code, </w:t>
      </w:r>
      <w:r w:rsidRPr="0084292E">
        <w:rPr>
          <w:rStyle w:val="StyleUnderline"/>
        </w:rPr>
        <w:t>the physical world is brought within the symbolic. It becomes reversible.</w:t>
      </w:r>
      <w:r w:rsidRPr="0084292E">
        <w:rPr>
          <w:sz w:val="12"/>
        </w:rPr>
        <w:t xml:space="preserve"> The rational principle of linear causality collapses. </w:t>
      </w:r>
      <w:r w:rsidRPr="0084292E">
        <w:rPr>
          <w:rStyle w:val="StyleUnderline"/>
        </w:rPr>
        <w:t>The world is, and always remains, enigmatic. People will give for seduction or</w:t>
      </w:r>
      <w:r w:rsidRPr="0084292E">
        <w:rPr>
          <w:sz w:val="12"/>
        </w:rPr>
        <w:t xml:space="preserve"> for </w:t>
      </w:r>
      <w:r w:rsidRPr="0084292E">
        <w:rPr>
          <w:rStyle w:val="StyleUnderline"/>
        </w:rPr>
        <w:t>simulation what they would never give for quality of life.</w:t>
      </w:r>
      <w:r w:rsidRPr="0084292E">
        <w:rPr>
          <w:sz w:val="12"/>
        </w:rPr>
        <w:t xml:space="preserve"> Advertising, fashion, gambling and so on liberate ‘immoral energies’ which hark back to the magical or archaic gamble on the power of thought against the power of reality. Neoliberalism is in some ways an ultimate release of such diabolical forces. People will look for an ecstatic excess of anything – even boredom or oppression. In this account, the principle of evil becomes the only fixed point. Desire is not inescapable. </w:t>
      </w:r>
      <w:r w:rsidRPr="0084292E">
        <w:rPr>
          <w:rStyle w:val="StyleUnderline"/>
        </w:rPr>
        <w:t>What is inescapable is the object and its seduction, its ‘principle of evil’. The object at once submits to law and breaks it in practice</w:t>
      </w:r>
      <w:r w:rsidRPr="0084292E">
        <w:rPr>
          <w:sz w:val="12"/>
        </w:rPr>
        <w:t xml:space="preserve">, mocking it. Its own “game” cannot be discerned. It is a poor conductor of the symbolic order but a good conductor of signs.  </w:t>
      </w:r>
      <w:r w:rsidRPr="0084292E">
        <w:rPr>
          <w:rStyle w:val="StyleUnderline"/>
        </w:rPr>
        <w:t>The drive towards spectacles, illusions and scenes is stronger than the desire for survival.</w:t>
      </w:r>
    </w:p>
    <w:p w14:paraId="0F8D7554" w14:textId="77777777" w:rsidR="00357F95" w:rsidRPr="0084292E" w:rsidRDefault="00357F95" w:rsidP="00357F95">
      <w:pPr>
        <w:pStyle w:val="Heading2"/>
        <w:jc w:val="left"/>
      </w:pPr>
    </w:p>
    <w:p w14:paraId="40DADEEC" w14:textId="77777777" w:rsidR="00357F95" w:rsidRPr="0084292E" w:rsidRDefault="00357F95" w:rsidP="00357F95"/>
    <w:p w14:paraId="27A6E18C" w14:textId="77777777" w:rsidR="00357F95" w:rsidRPr="0084292E" w:rsidRDefault="00357F95" w:rsidP="00357F95">
      <w:pPr>
        <w:pStyle w:val="Heading2"/>
      </w:pPr>
      <w:r w:rsidRPr="0084292E">
        <w:t>Offense</w:t>
      </w:r>
    </w:p>
    <w:p w14:paraId="48277B38" w14:textId="77777777" w:rsidR="00357F95" w:rsidRPr="0084292E" w:rsidRDefault="00357F95" w:rsidP="00357F95">
      <w:pPr>
        <w:pStyle w:val="Heading4"/>
      </w:pPr>
      <w:r w:rsidRPr="0084292E">
        <w:t>Thus, the advocacy: I’ll defend the resolution as a general principle and am willing to clarify or specify anything in CX to avoid frivolous T debates. Assume I-meet if not asked because I could’ve met in CX and the abuse would’ve been solved. PICs don’t negate because general principles tolerate exceptions</w:t>
      </w:r>
    </w:p>
    <w:p w14:paraId="2DAEF880" w14:textId="77777777" w:rsidR="00357F95" w:rsidRPr="0084292E" w:rsidRDefault="00357F95" w:rsidP="00357F95">
      <w:pPr>
        <w:pStyle w:val="Heading4"/>
        <w:rPr>
          <w:rFonts w:asciiTheme="minorHAnsi" w:hAnsiTheme="minorHAnsi" w:cstheme="minorHAnsi"/>
        </w:rPr>
      </w:pPr>
      <w:r w:rsidRPr="0084292E">
        <w:rPr>
          <w:rFonts w:asciiTheme="minorHAnsi" w:hAnsiTheme="minorHAnsi" w:cstheme="minorHAnsi"/>
        </w:rPr>
        <w:t xml:space="preserve">Medical intellectual property protections proliferate the Empire’s </w:t>
      </w:r>
      <w:r w:rsidRPr="0084292E">
        <w:rPr>
          <w:rFonts w:asciiTheme="minorHAnsi" w:hAnsiTheme="minorHAnsi" w:cstheme="minorHAnsi"/>
          <w:u w:val="single"/>
        </w:rPr>
        <w:t>parasitic</w:t>
      </w:r>
      <w:r w:rsidRPr="0084292E">
        <w:rPr>
          <w:rFonts w:asciiTheme="minorHAnsi" w:hAnsiTheme="minorHAnsi" w:cstheme="minorHAnsi"/>
        </w:rPr>
        <w:t xml:space="preserve"> control of subjects by restricting </w:t>
      </w:r>
      <w:r w:rsidRPr="0084292E">
        <w:rPr>
          <w:rFonts w:asciiTheme="minorHAnsi" w:hAnsiTheme="minorHAnsi" w:cstheme="minorHAnsi"/>
          <w:u w:val="single"/>
        </w:rPr>
        <w:t>affective communication</w:t>
      </w:r>
      <w:r w:rsidRPr="0084292E">
        <w:rPr>
          <w:rFonts w:asciiTheme="minorHAnsi" w:hAnsiTheme="minorHAnsi" w:cstheme="minorHAnsi"/>
        </w:rPr>
        <w:t xml:space="preserve">. </w:t>
      </w:r>
    </w:p>
    <w:p w14:paraId="2C800238" w14:textId="77777777" w:rsidR="00357F95" w:rsidRPr="0084292E" w:rsidRDefault="00357F95" w:rsidP="00357F95">
      <w:pPr>
        <w:rPr>
          <w:rFonts w:asciiTheme="minorHAnsi" w:hAnsiTheme="minorHAnsi" w:cstheme="minorHAnsi"/>
        </w:rPr>
      </w:pPr>
      <w:proofErr w:type="spellStart"/>
      <w:r w:rsidRPr="0084292E">
        <w:rPr>
          <w:rFonts w:asciiTheme="minorHAnsi" w:eastAsiaTheme="majorEastAsia" w:hAnsiTheme="minorHAnsi" w:cstheme="minorHAnsi"/>
          <w:b/>
          <w:iCs/>
          <w:sz w:val="26"/>
        </w:rPr>
        <w:t>Lemmens</w:t>
      </w:r>
      <w:proofErr w:type="spellEnd"/>
      <w:r w:rsidRPr="0084292E">
        <w:rPr>
          <w:rFonts w:asciiTheme="minorHAnsi" w:eastAsiaTheme="majorEastAsia" w:hAnsiTheme="minorHAnsi" w:cstheme="minorHAnsi"/>
          <w:b/>
          <w:iCs/>
          <w:sz w:val="26"/>
        </w:rPr>
        <w:t xml:space="preserve"> – </w:t>
      </w:r>
      <w:proofErr w:type="spellStart"/>
      <w:r w:rsidRPr="0084292E">
        <w:rPr>
          <w:rFonts w:asciiTheme="minorHAnsi" w:hAnsiTheme="minorHAnsi" w:cstheme="minorHAnsi"/>
        </w:rPr>
        <w:t>Lemmens</w:t>
      </w:r>
      <w:proofErr w:type="spellEnd"/>
      <w:r w:rsidRPr="0084292E">
        <w:rPr>
          <w:rFonts w:asciiTheme="minorHAnsi" w:hAnsiTheme="minorHAnsi" w:cstheme="minorHAnsi"/>
        </w:rPr>
        <w:t xml:space="preserve">, P. (n.d.). The conditions of the Common. A </w:t>
      </w:r>
      <w:proofErr w:type="spellStart"/>
      <w:r w:rsidRPr="0084292E">
        <w:rPr>
          <w:rFonts w:asciiTheme="minorHAnsi" w:hAnsiTheme="minorHAnsi" w:cstheme="minorHAnsi"/>
        </w:rPr>
        <w:t>Stieglerian</w:t>
      </w:r>
      <w:proofErr w:type="spellEnd"/>
      <w:r w:rsidRPr="0084292E">
        <w:rPr>
          <w:rFonts w:asciiTheme="minorHAnsi" w:hAnsiTheme="minorHAnsi" w:cstheme="minorHAnsi"/>
        </w:rPr>
        <w:t xml:space="preserve"> critique ON Hardt AND Negri's thesis on Cognitive capitalism as a prefiguration of communism. The_Conditions_of_the_Common_A_Stieglerian_Critique_on_Hardt_and_Negri_s_Thesis_on_Cognitive_Capitalism_as_a_Prefiguration_of_Communism, [https://www.ru.nl/publish/pages/685630/conditions_of_the_common_pl.pdf]</w:t>
      </w:r>
    </w:p>
    <w:p w14:paraId="45E1EF44" w14:textId="77777777" w:rsidR="00357F95" w:rsidRPr="0084292E" w:rsidRDefault="00357F95" w:rsidP="00357F95">
      <w:pPr>
        <w:pStyle w:val="NormalWeb"/>
        <w:spacing w:before="240" w:beforeAutospacing="0" w:after="240" w:afterAutospacing="0"/>
        <w:rPr>
          <w:rFonts w:asciiTheme="minorHAnsi" w:hAnsiTheme="minorHAnsi" w:cstheme="minorHAnsi"/>
          <w:color w:val="000000"/>
          <w:sz w:val="16"/>
          <w:szCs w:val="22"/>
        </w:rPr>
      </w:pPr>
      <w:r w:rsidRPr="0084292E">
        <w:rPr>
          <w:rStyle w:val="Emphasis"/>
          <w:rFonts w:asciiTheme="minorHAnsi" w:hAnsiTheme="minorHAnsi" w:cstheme="minorHAnsi"/>
        </w:rPr>
        <w:t xml:space="preserve">Immaterial </w:t>
      </w:r>
      <w:proofErr w:type="spellStart"/>
      <w:r w:rsidRPr="0084292E">
        <w:rPr>
          <w:rStyle w:val="Emphasis"/>
          <w:rFonts w:asciiTheme="minorHAnsi" w:hAnsiTheme="minorHAnsi" w:cstheme="minorHAnsi"/>
        </w:rPr>
        <w:t>labour</w:t>
      </w:r>
      <w:proofErr w:type="spellEnd"/>
      <w:r w:rsidRPr="0084292E">
        <w:rPr>
          <w:rStyle w:val="Emphasis"/>
          <w:rFonts w:asciiTheme="minorHAnsi" w:hAnsiTheme="minorHAnsi" w:cstheme="minorHAnsi"/>
        </w:rPr>
        <w:t xml:space="preserve"> is becoming increasingly free and autonomous and capital ever more dependent and parasitic, forced to block the movements of knowledge, communication and cooperation (</w:t>
      </w:r>
      <w:proofErr w:type="gramStart"/>
      <w:r w:rsidRPr="0084292E">
        <w:rPr>
          <w:rStyle w:val="Emphasis"/>
          <w:rFonts w:asciiTheme="minorHAnsi" w:hAnsiTheme="minorHAnsi" w:cstheme="minorHAnsi"/>
        </w:rPr>
        <w:t>e.g.</w:t>
      </w:r>
      <w:proofErr w:type="gramEnd"/>
      <w:r w:rsidRPr="0084292E">
        <w:rPr>
          <w:rStyle w:val="Emphasis"/>
          <w:rFonts w:asciiTheme="minorHAnsi" w:hAnsiTheme="minorHAnsi" w:cstheme="minorHAnsi"/>
        </w:rPr>
        <w:t xml:space="preserve"> through intellectual property rights) in order to survive</w:t>
      </w:r>
      <w:r w:rsidRPr="0084292E">
        <w:rPr>
          <w:rFonts w:asciiTheme="minorHAnsi" w:hAnsiTheme="minorHAnsi" w:cstheme="minorHAnsi"/>
          <w:b/>
          <w:bCs/>
          <w:color w:val="000000"/>
          <w:sz w:val="22"/>
          <w:szCs w:val="22"/>
          <w:u w:val="single"/>
        </w:rPr>
        <w:t xml:space="preserve"> (Hardt &amp; Negri, 2009: 142). Whereas the multitude ‘is the real productive force of our social world’, therefore, ‘Empire is a mere apparatus of capture that lives off the vitality of the multitude</w:t>
      </w:r>
      <w:r w:rsidRPr="0084292E">
        <w:rPr>
          <w:rFonts w:asciiTheme="minorHAnsi" w:hAnsiTheme="minorHAnsi" w:cstheme="minorHAnsi"/>
          <w:color w:val="000000"/>
          <w:sz w:val="16"/>
          <w:szCs w:val="22"/>
        </w:rPr>
        <w:t xml:space="preserve"> – as Marx would say, </w:t>
      </w:r>
      <w:r w:rsidRPr="0084292E">
        <w:rPr>
          <w:rFonts w:asciiTheme="minorHAnsi" w:hAnsiTheme="minorHAnsi" w:cstheme="minorHAnsi"/>
          <w:color w:val="000000"/>
          <w:sz w:val="22"/>
          <w:szCs w:val="22"/>
          <w:u w:val="single"/>
        </w:rPr>
        <w:t>a vampire regime of accumulated dead labor that survives only by sucking off the blood of the living’</w:t>
      </w:r>
      <w:r w:rsidRPr="0084292E">
        <w:rPr>
          <w:rFonts w:asciiTheme="minorHAnsi" w:hAnsiTheme="minorHAnsi" w:cstheme="minorHAnsi"/>
          <w:color w:val="000000"/>
          <w:sz w:val="16"/>
          <w:szCs w:val="22"/>
        </w:rPr>
        <w:t xml:space="preserve">; it is nothing but ‘an empty machine, a spectacular machine, a parasitical machine’ (Hardt &amp; Negri, 2000: 62). </w:t>
      </w:r>
      <w:r w:rsidRPr="0084292E">
        <w:rPr>
          <w:rFonts w:asciiTheme="minorHAnsi" w:hAnsiTheme="minorHAnsi" w:cstheme="minorHAnsi"/>
          <w:b/>
          <w:bCs/>
          <w:color w:val="000000"/>
          <w:sz w:val="22"/>
          <w:szCs w:val="22"/>
          <w:u w:val="single"/>
        </w:rPr>
        <w:t>Capital thereby loses its historically progressive force and can continue to exist only through direct expropriation of externally produced value</w:t>
      </w:r>
      <w:r w:rsidRPr="0084292E">
        <w:rPr>
          <w:rFonts w:asciiTheme="minorHAnsi" w:hAnsiTheme="minorHAnsi" w:cstheme="minorHAnsi"/>
          <w:color w:val="000000"/>
          <w:sz w:val="16"/>
          <w:szCs w:val="22"/>
        </w:rPr>
        <w:t xml:space="preserve"> – that is, through expropriation of the common (Negri, 2008d: 64–7). </w:t>
      </w:r>
      <w:r w:rsidRPr="0084292E">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84292E">
        <w:rPr>
          <w:rFonts w:asciiTheme="minorHAnsi" w:hAnsiTheme="minorHAnsi" w:cstheme="minorHAnsi"/>
          <w:color w:val="000000"/>
          <w:sz w:val="16"/>
          <w:szCs w:val="22"/>
        </w:rPr>
        <w:t xml:space="preserve"> Capitalism’s traditional </w:t>
      </w:r>
      <w:r w:rsidRPr="0084292E">
        <w:rPr>
          <w:rFonts w:asciiTheme="minorHAnsi" w:hAnsiTheme="minorHAnsi" w:cstheme="minorHAnsi"/>
          <w:b/>
          <w:bCs/>
          <w:color w:val="000000"/>
          <w:sz w:val="22"/>
          <w:szCs w:val="22"/>
          <w:u w:val="single"/>
        </w:rPr>
        <w:t xml:space="preserve">mechanisms of exploitation and control, both the intensive and extensive, increasingly contradict and fetter the productivity of biopolitical </w:t>
      </w:r>
      <w:proofErr w:type="spellStart"/>
      <w:r w:rsidRPr="0084292E">
        <w:rPr>
          <w:rFonts w:asciiTheme="minorHAnsi" w:hAnsiTheme="minorHAnsi" w:cstheme="minorHAnsi"/>
          <w:b/>
          <w:bCs/>
          <w:color w:val="000000"/>
          <w:sz w:val="22"/>
          <w:szCs w:val="22"/>
          <w:u w:val="single"/>
        </w:rPr>
        <w:t>labour</w:t>
      </w:r>
      <w:proofErr w:type="spellEnd"/>
      <w:r w:rsidRPr="0084292E">
        <w:rPr>
          <w:rFonts w:asciiTheme="minorHAnsi" w:hAnsiTheme="minorHAnsi" w:cstheme="minorHAnsi"/>
          <w:b/>
          <w:bCs/>
          <w:color w:val="000000"/>
          <w:sz w:val="22"/>
          <w:szCs w:val="22"/>
          <w:u w:val="single"/>
        </w:rPr>
        <w:t xml:space="preserve"> and frustrate the creation of value.</w:t>
      </w:r>
      <w:r w:rsidRPr="0084292E">
        <w:rPr>
          <w:rFonts w:asciiTheme="minorHAnsi" w:hAnsiTheme="minorHAnsi" w:cstheme="minorHAnsi"/>
          <w:color w:val="000000"/>
          <w:sz w:val="16"/>
          <w:szCs w:val="22"/>
        </w:rPr>
        <w:t xml:space="preserve"> Biopolitical </w:t>
      </w:r>
      <w:proofErr w:type="spellStart"/>
      <w:r w:rsidRPr="0084292E">
        <w:rPr>
          <w:rFonts w:asciiTheme="minorHAnsi" w:hAnsiTheme="minorHAnsi" w:cstheme="minorHAnsi"/>
          <w:color w:val="000000"/>
          <w:sz w:val="16"/>
          <w:szCs w:val="22"/>
        </w:rPr>
        <w:t>labour</w:t>
      </w:r>
      <w:proofErr w:type="spellEnd"/>
      <w:r w:rsidRPr="0084292E">
        <w:rPr>
          <w:rFonts w:asciiTheme="minorHAnsi" w:hAnsiTheme="minorHAnsi" w:cstheme="minorHAnsi"/>
          <w:color w:val="000000"/>
          <w:sz w:val="16"/>
          <w:szCs w:val="22"/>
        </w:rPr>
        <w:t xml:space="preserve"> in all its forms – cognitive, intellectual, affective, etc. – cannot be contained by the forms of discipline and command that were developed during the era of Fordism. Therefore, the </w:t>
      </w:r>
      <w:r w:rsidRPr="0084292E">
        <w:rPr>
          <w:rFonts w:asciiTheme="minorHAnsi" w:hAnsiTheme="minorHAnsi" w:cstheme="minorHAnsi"/>
          <w:b/>
          <w:bCs/>
          <w:color w:val="000000"/>
          <w:sz w:val="22"/>
          <w:szCs w:val="22"/>
          <w:u w:val="single"/>
        </w:rPr>
        <w:t xml:space="preserve">integration of </w:t>
      </w:r>
      <w:proofErr w:type="spellStart"/>
      <w:r w:rsidRPr="0084292E">
        <w:rPr>
          <w:rFonts w:asciiTheme="minorHAnsi" w:hAnsiTheme="minorHAnsi" w:cstheme="minorHAnsi"/>
          <w:b/>
          <w:bCs/>
          <w:color w:val="000000"/>
          <w:sz w:val="22"/>
          <w:szCs w:val="22"/>
          <w:u w:val="single"/>
        </w:rPr>
        <w:t>labour</w:t>
      </w:r>
      <w:proofErr w:type="spellEnd"/>
      <w:r w:rsidRPr="0084292E">
        <w:rPr>
          <w:rFonts w:asciiTheme="minorHAnsi" w:hAnsiTheme="minorHAnsi" w:cstheme="minorHAnsi"/>
          <w:b/>
          <w:bCs/>
          <w:color w:val="000000"/>
          <w:sz w:val="22"/>
          <w:szCs w:val="22"/>
          <w:u w:val="single"/>
        </w:rPr>
        <w:t xml:space="preserve"> within the ruling structures of capital becomes increasingly difficult</w:t>
      </w:r>
      <w:r w:rsidRPr="0084292E">
        <w:rPr>
          <w:rFonts w:asciiTheme="minorHAnsi" w:hAnsiTheme="minorHAnsi" w:cstheme="minorHAnsi"/>
          <w:color w:val="000000"/>
          <w:sz w:val="16"/>
          <w:szCs w:val="22"/>
        </w:rPr>
        <w:t xml:space="preserve"> (Hardt &amp; Negri, 2009: 264, 291). Capital’s </w:t>
      </w:r>
      <w:r w:rsidRPr="0084292E">
        <w:rPr>
          <w:rFonts w:asciiTheme="minorHAnsi" w:hAnsiTheme="minorHAnsi" w:cstheme="minorHAnsi"/>
          <w:b/>
          <w:bCs/>
          <w:color w:val="000000"/>
          <w:sz w:val="22"/>
          <w:szCs w:val="22"/>
          <w:u w:val="single"/>
        </w:rPr>
        <w:t xml:space="preserve">strategies of </w:t>
      </w:r>
      <w:proofErr w:type="spellStart"/>
      <w:r w:rsidRPr="0084292E">
        <w:rPr>
          <w:rFonts w:asciiTheme="minorHAnsi" w:hAnsiTheme="minorHAnsi" w:cstheme="minorHAnsi"/>
          <w:b/>
          <w:bCs/>
          <w:color w:val="000000"/>
          <w:sz w:val="22"/>
          <w:szCs w:val="22"/>
          <w:u w:val="single"/>
        </w:rPr>
        <w:t>privatisation</w:t>
      </w:r>
      <w:proofErr w:type="spellEnd"/>
      <w:r w:rsidRPr="0084292E">
        <w:rPr>
          <w:rFonts w:asciiTheme="minorHAnsi" w:hAnsiTheme="minorHAnsi" w:cstheme="minorHAnsi"/>
          <w:b/>
          <w:bCs/>
          <w:color w:val="000000"/>
          <w:sz w:val="22"/>
          <w:szCs w:val="22"/>
          <w:u w:val="single"/>
        </w:rPr>
        <w:t xml:space="preserve"> and control destroy the common that is at the base of biopolitical production</w:t>
      </w:r>
      <w:r w:rsidRPr="0084292E">
        <w:rPr>
          <w:rFonts w:asciiTheme="minorHAnsi" w:hAnsiTheme="minorHAnsi" w:cstheme="minorHAnsi"/>
          <w:color w:val="000000"/>
          <w:sz w:val="16"/>
          <w:szCs w:val="22"/>
        </w:rPr>
        <w:t xml:space="preserve">, so biopolitical productivity is hampered every time the common is destroyed. </w:t>
      </w:r>
      <w:r w:rsidRPr="0084292E">
        <w:rPr>
          <w:rFonts w:asciiTheme="minorHAnsi" w:hAnsiTheme="minorHAnsi" w:cstheme="minorHAnsi"/>
          <w:color w:val="000000"/>
          <w:sz w:val="22"/>
          <w:szCs w:val="22"/>
          <w:u w:val="single"/>
        </w:rPr>
        <w:t>A good example is the impediment of innovation</w:t>
      </w:r>
      <w:r w:rsidRPr="0084292E">
        <w:rPr>
          <w:rFonts w:asciiTheme="minorHAnsi" w:hAnsiTheme="minorHAnsi" w:cstheme="minorHAnsi"/>
          <w:color w:val="000000"/>
          <w:sz w:val="16"/>
          <w:szCs w:val="22"/>
        </w:rPr>
        <w:t xml:space="preserve"> Perspectives on </w:t>
      </w:r>
      <w:proofErr w:type="spellStart"/>
      <w:r w:rsidRPr="0084292E">
        <w:rPr>
          <w:rFonts w:asciiTheme="minorHAnsi" w:hAnsiTheme="minorHAnsi" w:cstheme="minorHAnsi"/>
          <w:color w:val="000000"/>
          <w:sz w:val="16"/>
          <w:szCs w:val="22"/>
        </w:rPr>
        <w:t>Commoning</w:t>
      </w:r>
      <w:proofErr w:type="spellEnd"/>
      <w:r w:rsidRPr="0084292E">
        <w:rPr>
          <w:rFonts w:asciiTheme="minorHAnsi" w:hAnsiTheme="minorHAnsi" w:cstheme="minorHAnsi"/>
          <w:color w:val="000000"/>
          <w:sz w:val="16"/>
          <w:szCs w:val="22"/>
        </w:rPr>
        <w:t xml:space="preserve"> 1st </w:t>
      </w:r>
      <w:proofErr w:type="spellStart"/>
      <w:r w:rsidRPr="0084292E">
        <w:rPr>
          <w:rFonts w:asciiTheme="minorHAnsi" w:hAnsiTheme="minorHAnsi" w:cstheme="minorHAnsi"/>
          <w:color w:val="000000"/>
          <w:sz w:val="16"/>
          <w:szCs w:val="22"/>
        </w:rPr>
        <w:t>proof.indd</w:t>
      </w:r>
      <w:proofErr w:type="spellEnd"/>
      <w:r w:rsidRPr="0084292E">
        <w:rPr>
          <w:rFonts w:asciiTheme="minorHAnsi" w:hAnsiTheme="minorHAnsi" w:cstheme="minorHAnsi"/>
          <w:color w:val="000000"/>
          <w:sz w:val="16"/>
          <w:szCs w:val="22"/>
        </w:rPr>
        <w:t xml:space="preserve"> 178 04/05/2017 16:16 The conditions of the common 179 in agriculture and biotechnology and the </w:t>
      </w:r>
      <w:r w:rsidRPr="0084292E">
        <w:rPr>
          <w:rFonts w:asciiTheme="minorHAnsi" w:hAnsiTheme="minorHAnsi" w:cstheme="minorHAnsi"/>
          <w:b/>
          <w:bCs/>
          <w:color w:val="000000"/>
          <w:sz w:val="22"/>
          <w:szCs w:val="22"/>
          <w:u w:val="single"/>
        </w:rPr>
        <w:t>blocking of creativity in cultural production due to excessive intellectual property regimes</w:t>
      </w:r>
      <w:r w:rsidRPr="0084292E">
        <w:rPr>
          <w:rFonts w:asciiTheme="minorHAnsi" w:hAnsiTheme="minorHAnsi" w:cstheme="minorHAnsi"/>
          <w:color w:val="000000"/>
          <w:sz w:val="16"/>
          <w:szCs w:val="22"/>
        </w:rPr>
        <w:t xml:space="preserve"> in the form of patents and copyrights (see </w:t>
      </w:r>
      <w:proofErr w:type="spellStart"/>
      <w:r w:rsidRPr="0084292E">
        <w:rPr>
          <w:rFonts w:asciiTheme="minorHAnsi" w:hAnsiTheme="minorHAnsi" w:cstheme="minorHAnsi"/>
          <w:color w:val="000000"/>
          <w:sz w:val="16"/>
          <w:szCs w:val="22"/>
        </w:rPr>
        <w:t>Drahos</w:t>
      </w:r>
      <w:proofErr w:type="spellEnd"/>
      <w:r w:rsidRPr="0084292E">
        <w:rPr>
          <w:rFonts w:asciiTheme="minorHAnsi" w:hAnsiTheme="minorHAnsi" w:cstheme="minorHAnsi"/>
          <w:color w:val="000000"/>
          <w:sz w:val="16"/>
          <w:szCs w:val="22"/>
        </w:rPr>
        <w:t xml:space="preserve"> &amp; Braithwaite, 2002; Lessig, 2004; </w:t>
      </w:r>
      <w:proofErr w:type="spellStart"/>
      <w:r w:rsidRPr="0084292E">
        <w:rPr>
          <w:rFonts w:asciiTheme="minorHAnsi" w:hAnsiTheme="minorHAnsi" w:cstheme="minorHAnsi"/>
          <w:color w:val="000000"/>
          <w:sz w:val="16"/>
          <w:szCs w:val="22"/>
        </w:rPr>
        <w:t>Aigrain</w:t>
      </w:r>
      <w:proofErr w:type="spellEnd"/>
      <w:r w:rsidRPr="0084292E">
        <w:rPr>
          <w:rFonts w:asciiTheme="minorHAnsi" w:hAnsiTheme="minorHAnsi" w:cstheme="minorHAnsi"/>
          <w:color w:val="000000"/>
          <w:sz w:val="16"/>
          <w:szCs w:val="22"/>
        </w:rPr>
        <w:t xml:space="preserve">, 2005; Jefferson, 2006; Boyle, 2008; Hope, 2008; Kloppenburg, 2010). The </w:t>
      </w:r>
      <w:r w:rsidRPr="0084292E">
        <w:rPr>
          <w:rFonts w:asciiTheme="minorHAnsi" w:hAnsiTheme="minorHAnsi" w:cstheme="minorHAnsi"/>
          <w:b/>
          <w:bCs/>
          <w:color w:val="000000"/>
          <w:sz w:val="22"/>
          <w:szCs w:val="22"/>
          <w:u w:val="single"/>
        </w:rPr>
        <w:t xml:space="preserve">disciplinary strategies of </w:t>
      </w:r>
      <w:proofErr w:type="spellStart"/>
      <w:r w:rsidRPr="0084292E">
        <w:rPr>
          <w:rFonts w:asciiTheme="minorHAnsi" w:hAnsiTheme="minorHAnsi" w:cstheme="minorHAnsi"/>
          <w:b/>
          <w:bCs/>
          <w:color w:val="000000"/>
          <w:sz w:val="22"/>
          <w:szCs w:val="22"/>
          <w:u w:val="single"/>
        </w:rPr>
        <w:t>precarisation</w:t>
      </w:r>
      <w:proofErr w:type="spellEnd"/>
      <w:r w:rsidRPr="0084292E">
        <w:rPr>
          <w:rFonts w:asciiTheme="minorHAnsi" w:hAnsiTheme="minorHAnsi" w:cstheme="minorHAnsi"/>
          <w:b/>
          <w:bCs/>
          <w:color w:val="000000"/>
          <w:sz w:val="22"/>
          <w:szCs w:val="22"/>
          <w:u w:val="single"/>
        </w:rPr>
        <w:t xml:space="preserve"> of work and </w:t>
      </w:r>
      <w:proofErr w:type="spellStart"/>
      <w:r w:rsidRPr="0084292E">
        <w:rPr>
          <w:rFonts w:asciiTheme="minorHAnsi" w:hAnsiTheme="minorHAnsi" w:cstheme="minorHAnsi"/>
          <w:b/>
          <w:bCs/>
          <w:color w:val="000000"/>
          <w:sz w:val="22"/>
          <w:szCs w:val="22"/>
          <w:u w:val="single"/>
        </w:rPr>
        <w:t>flexibilisation</w:t>
      </w:r>
      <w:proofErr w:type="spellEnd"/>
      <w:r w:rsidRPr="0084292E">
        <w:rPr>
          <w:rFonts w:asciiTheme="minorHAnsi" w:hAnsiTheme="minorHAnsi" w:cstheme="minorHAnsi"/>
          <w:b/>
          <w:bCs/>
          <w:color w:val="000000"/>
          <w:sz w:val="22"/>
          <w:szCs w:val="22"/>
          <w:u w:val="single"/>
        </w:rPr>
        <w:t xml:space="preserve"> of the </w:t>
      </w:r>
      <w:proofErr w:type="spellStart"/>
      <w:r w:rsidRPr="0084292E">
        <w:rPr>
          <w:rFonts w:asciiTheme="minorHAnsi" w:hAnsiTheme="minorHAnsi" w:cstheme="minorHAnsi"/>
          <w:b/>
          <w:bCs/>
          <w:color w:val="000000"/>
          <w:sz w:val="22"/>
          <w:szCs w:val="22"/>
          <w:u w:val="single"/>
        </w:rPr>
        <w:t>labour</w:t>
      </w:r>
      <w:proofErr w:type="spellEnd"/>
      <w:r w:rsidRPr="0084292E">
        <w:rPr>
          <w:rFonts w:asciiTheme="minorHAnsi" w:hAnsiTheme="minorHAnsi" w:cstheme="minorHAnsi"/>
          <w:b/>
          <w:bCs/>
          <w:color w:val="000000"/>
          <w:sz w:val="22"/>
          <w:szCs w:val="22"/>
          <w:u w:val="single"/>
        </w:rPr>
        <w:t xml:space="preserve"> market are also counterproductive, depriving cognitive and affective workers of precisely the time and freedom on which the creativity</w:t>
      </w:r>
      <w:r w:rsidRPr="0084292E">
        <w:rPr>
          <w:rFonts w:asciiTheme="minorHAnsi" w:hAnsiTheme="minorHAnsi" w:cstheme="minorHAnsi"/>
          <w:color w:val="000000"/>
          <w:sz w:val="16"/>
          <w:szCs w:val="22"/>
        </w:rPr>
        <w:t xml:space="preserve"> and productivity of cognitive and affective </w:t>
      </w:r>
      <w:proofErr w:type="spellStart"/>
      <w:r w:rsidRPr="0084292E">
        <w:rPr>
          <w:rFonts w:asciiTheme="minorHAnsi" w:hAnsiTheme="minorHAnsi" w:cstheme="minorHAnsi"/>
          <w:color w:val="000000"/>
          <w:sz w:val="16"/>
          <w:szCs w:val="22"/>
        </w:rPr>
        <w:t>labour</w:t>
      </w:r>
      <w:proofErr w:type="spellEnd"/>
      <w:r w:rsidRPr="0084292E">
        <w:rPr>
          <w:rFonts w:asciiTheme="minorHAnsi" w:hAnsiTheme="minorHAnsi" w:cstheme="minorHAnsi"/>
          <w:color w:val="000000"/>
          <w:sz w:val="16"/>
          <w:szCs w:val="22"/>
        </w:rPr>
        <w:t xml:space="preserve">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84292E">
        <w:rPr>
          <w:rFonts w:asciiTheme="minorHAnsi" w:hAnsiTheme="minorHAnsi" w:cstheme="minorHAnsi"/>
          <w:color w:val="000000"/>
          <w:sz w:val="22"/>
          <w:szCs w:val="22"/>
          <w:u w:val="single"/>
        </w:rPr>
        <w:t>the more it embarks on</w:t>
      </w:r>
      <w:r w:rsidRPr="0084292E">
        <w:rPr>
          <w:rFonts w:asciiTheme="minorHAnsi" w:hAnsiTheme="minorHAnsi" w:cstheme="minorHAnsi"/>
          <w:color w:val="000000"/>
          <w:sz w:val="16"/>
          <w:szCs w:val="22"/>
        </w:rPr>
        <w:t xml:space="preserve"> the path of </w:t>
      </w:r>
      <w:r w:rsidRPr="0084292E">
        <w:rPr>
          <w:rFonts w:asciiTheme="minorHAnsi" w:hAnsiTheme="minorHAnsi" w:cstheme="minorHAnsi"/>
          <w:color w:val="000000"/>
          <w:sz w:val="22"/>
          <w:szCs w:val="22"/>
          <w:u w:val="single"/>
        </w:rPr>
        <w:t>value creation</w:t>
      </w:r>
      <w:r w:rsidRPr="0084292E">
        <w:rPr>
          <w:rFonts w:asciiTheme="minorHAnsi" w:hAnsiTheme="minorHAnsi" w:cstheme="minorHAnsi"/>
          <w:color w:val="000000"/>
          <w:sz w:val="16"/>
          <w:szCs w:val="22"/>
        </w:rPr>
        <w:t xml:space="preserve"> through knowledge production, </w:t>
      </w:r>
      <w:r w:rsidRPr="0084292E">
        <w:rPr>
          <w:rFonts w:asciiTheme="minorHAnsi" w:hAnsiTheme="minorHAnsi" w:cstheme="minorHAnsi"/>
          <w:color w:val="000000"/>
          <w:sz w:val="22"/>
          <w:szCs w:val="22"/>
          <w:u w:val="single"/>
        </w:rPr>
        <w:t>the more</w:t>
      </w:r>
      <w:r w:rsidRPr="0084292E">
        <w:rPr>
          <w:rFonts w:asciiTheme="minorHAnsi" w:hAnsiTheme="minorHAnsi" w:cstheme="minorHAnsi"/>
          <w:color w:val="000000"/>
          <w:sz w:val="16"/>
          <w:szCs w:val="22"/>
        </w:rPr>
        <w:t xml:space="preserve"> that </w:t>
      </w:r>
      <w:r w:rsidRPr="0084292E">
        <w:rPr>
          <w:rFonts w:asciiTheme="minorHAnsi" w:hAnsiTheme="minorHAnsi" w:cstheme="minorHAnsi"/>
          <w:color w:val="000000"/>
          <w:sz w:val="22"/>
          <w:szCs w:val="22"/>
          <w:u w:val="single"/>
        </w:rPr>
        <w:t>knowledge escapes its control</w:t>
      </w:r>
      <w:r w:rsidRPr="0084292E">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84292E">
        <w:rPr>
          <w:rFonts w:asciiTheme="minorHAnsi" w:hAnsiTheme="minorHAnsi" w:cstheme="minorHAnsi"/>
          <w:color w:val="000000"/>
          <w:sz w:val="22"/>
          <w:szCs w:val="22"/>
          <w:u w:val="single"/>
        </w:rPr>
        <w:t xml:space="preserve">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w:t>
      </w:r>
      <w:proofErr w:type="spellStart"/>
      <w:r w:rsidRPr="0084292E">
        <w:rPr>
          <w:rFonts w:asciiTheme="minorHAnsi" w:hAnsiTheme="minorHAnsi" w:cstheme="minorHAnsi"/>
          <w:color w:val="000000"/>
          <w:sz w:val="22"/>
          <w:szCs w:val="22"/>
          <w:u w:val="single"/>
        </w:rPr>
        <w:t>endeavour</w:t>
      </w:r>
      <w:proofErr w:type="spellEnd"/>
      <w:r w:rsidRPr="0084292E">
        <w:rPr>
          <w:rFonts w:asciiTheme="minorHAnsi" w:hAnsiTheme="minorHAnsi" w:cstheme="minorHAnsi"/>
          <w:color w:val="000000"/>
          <w:sz w:val="22"/>
          <w:szCs w:val="22"/>
          <w:u w:val="single"/>
        </w:rPr>
        <w:t>, reaching a point of rupture</w:t>
      </w:r>
      <w:r w:rsidRPr="0084292E">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w:t>
      </w:r>
      <w:proofErr w:type="spellStart"/>
      <w:r w:rsidRPr="0084292E">
        <w:rPr>
          <w:rFonts w:asciiTheme="minorHAnsi" w:hAnsiTheme="minorHAnsi" w:cstheme="minorHAnsi"/>
          <w:color w:val="000000"/>
          <w:sz w:val="16"/>
          <w:szCs w:val="22"/>
        </w:rPr>
        <w:t>Commoning</w:t>
      </w:r>
      <w:proofErr w:type="spellEnd"/>
      <w:r w:rsidRPr="0084292E">
        <w:rPr>
          <w:rFonts w:asciiTheme="minorHAnsi" w:hAnsiTheme="minorHAnsi" w:cstheme="minorHAnsi"/>
          <w:color w:val="000000"/>
          <w:sz w:val="16"/>
          <w:szCs w:val="22"/>
        </w:rPr>
        <w:t xml:space="preserve"> 1st </w:t>
      </w:r>
      <w:proofErr w:type="spellStart"/>
      <w:r w:rsidRPr="0084292E">
        <w:rPr>
          <w:rFonts w:asciiTheme="minorHAnsi" w:hAnsiTheme="minorHAnsi" w:cstheme="minorHAnsi"/>
          <w:color w:val="000000"/>
          <w:sz w:val="16"/>
          <w:szCs w:val="22"/>
        </w:rPr>
        <w:t>proof.indd</w:t>
      </w:r>
      <w:proofErr w:type="spellEnd"/>
      <w:r w:rsidRPr="0084292E">
        <w:rPr>
          <w:rFonts w:asciiTheme="minorHAnsi" w:hAnsiTheme="minorHAnsi" w:cstheme="minorHAnsi"/>
          <w:color w:val="000000"/>
          <w:sz w:val="16"/>
          <w:szCs w:val="22"/>
        </w:rPr>
        <w:t xml:space="preserve"> 179 04/05/2017 16:16 180 PERSPECTIVES ON COMMONING multitude will emerge with the ability to rule common wealth.’ Indeed, </w:t>
      </w:r>
      <w:r w:rsidRPr="0084292E">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84292E">
        <w:rPr>
          <w:rFonts w:asciiTheme="minorHAnsi" w:hAnsiTheme="minorHAnsi" w:cstheme="minorHAnsi"/>
          <w:color w:val="000000"/>
          <w:sz w:val="16"/>
          <w:szCs w:val="22"/>
        </w:rPr>
        <w:t xml:space="preserve"> (Hardt &amp; Negri, 2009: 136, 288, 311).</w:t>
      </w:r>
    </w:p>
    <w:p w14:paraId="07A4E424" w14:textId="77777777" w:rsidR="00357F95" w:rsidRPr="0084292E" w:rsidRDefault="00357F95" w:rsidP="00357F95">
      <w:pPr>
        <w:pStyle w:val="Heading4"/>
      </w:pPr>
    </w:p>
    <w:p w14:paraId="5BD0E3C9" w14:textId="77777777" w:rsidR="00357F95" w:rsidRPr="0084292E" w:rsidRDefault="00357F95" w:rsidP="00357F95">
      <w:pPr>
        <w:pStyle w:val="Heading4"/>
        <w:rPr>
          <w:rFonts w:asciiTheme="minorHAnsi" w:hAnsiTheme="minorHAnsi" w:cstheme="minorHAnsi"/>
        </w:rPr>
      </w:pPr>
      <w:r w:rsidRPr="0084292E">
        <w:rPr>
          <w:rFonts w:asciiTheme="minorHAnsi" w:hAnsiTheme="minorHAnsi" w:cstheme="minorHAnsi"/>
        </w:rPr>
        <w:t xml:space="preserve">Intellectual property regimes </w:t>
      </w:r>
      <w:r w:rsidRPr="0084292E">
        <w:rPr>
          <w:rFonts w:asciiTheme="minorHAnsi" w:hAnsiTheme="minorHAnsi" w:cstheme="minorHAnsi"/>
          <w:u w:val="single"/>
        </w:rPr>
        <w:t>biologically</w:t>
      </w:r>
      <w:r w:rsidRPr="0084292E">
        <w:rPr>
          <w:rFonts w:asciiTheme="minorHAnsi" w:hAnsiTheme="minorHAnsi" w:cstheme="minorHAnsi"/>
        </w:rPr>
        <w:t xml:space="preserve"> regulate affective </w:t>
      </w:r>
      <w:r w:rsidRPr="0084292E">
        <w:rPr>
          <w:rFonts w:asciiTheme="minorHAnsi" w:hAnsiTheme="minorHAnsi" w:cstheme="minorHAnsi"/>
          <w:u w:val="single"/>
        </w:rPr>
        <w:t>expression</w:t>
      </w:r>
      <w:r w:rsidRPr="0084292E">
        <w:rPr>
          <w:rFonts w:asciiTheme="minorHAnsi" w:hAnsiTheme="minorHAnsi" w:cstheme="minorHAnsi"/>
        </w:rPr>
        <w:t xml:space="preserve"> and force the subject into </w:t>
      </w:r>
      <w:r w:rsidRPr="0084292E">
        <w:rPr>
          <w:rFonts w:asciiTheme="minorHAnsi" w:hAnsiTheme="minorHAnsi" w:cstheme="minorHAnsi"/>
          <w:u w:val="single"/>
        </w:rPr>
        <w:t>binary</w:t>
      </w:r>
      <w:r w:rsidRPr="0084292E">
        <w:rPr>
          <w:rFonts w:asciiTheme="minorHAnsi" w:hAnsiTheme="minorHAnsi" w:cstheme="minorHAnsi"/>
        </w:rPr>
        <w:t xml:space="preserve">, mechanical, </w:t>
      </w:r>
      <w:r w:rsidRPr="0084292E">
        <w:rPr>
          <w:rFonts w:asciiTheme="minorHAnsi" w:hAnsiTheme="minorHAnsi" w:cstheme="minorHAnsi"/>
          <w:u w:val="single"/>
        </w:rPr>
        <w:t>categories</w:t>
      </w:r>
      <w:r w:rsidRPr="0084292E">
        <w:rPr>
          <w:rFonts w:asciiTheme="minorHAnsi" w:hAnsiTheme="minorHAnsi" w:cstheme="minorHAnsi"/>
        </w:rPr>
        <w:t xml:space="preserve"> which </w:t>
      </w:r>
      <w:proofErr w:type="spellStart"/>
      <w:r w:rsidRPr="0084292E">
        <w:rPr>
          <w:rFonts w:asciiTheme="minorHAnsi" w:hAnsiTheme="minorHAnsi" w:cstheme="minorHAnsi"/>
        </w:rPr>
        <w:t>staticize</w:t>
      </w:r>
      <w:proofErr w:type="spellEnd"/>
      <w:r w:rsidRPr="0084292E">
        <w:rPr>
          <w:rFonts w:asciiTheme="minorHAnsi" w:hAnsiTheme="minorHAnsi" w:cstheme="minorHAnsi"/>
        </w:rPr>
        <w:t xml:space="preserve"> creative desires.</w:t>
      </w:r>
    </w:p>
    <w:p w14:paraId="77BF8463" w14:textId="77777777" w:rsidR="00357F95" w:rsidRPr="0084292E" w:rsidRDefault="00357F95" w:rsidP="00357F95">
      <w:pPr>
        <w:rPr>
          <w:rFonts w:asciiTheme="minorHAnsi" w:hAnsiTheme="minorHAnsi" w:cstheme="minorHAnsi"/>
        </w:rPr>
      </w:pPr>
      <w:r w:rsidRPr="0084292E">
        <w:rPr>
          <w:rFonts w:asciiTheme="minorHAnsi" w:eastAsiaTheme="majorEastAsia" w:hAnsiTheme="minorHAnsi" w:cstheme="minorHAnsi"/>
          <w:b/>
          <w:iCs/>
          <w:sz w:val="26"/>
        </w:rPr>
        <w:t>Lefebvre</w:t>
      </w:r>
      <w:r w:rsidRPr="0084292E">
        <w:rPr>
          <w:rFonts w:asciiTheme="minorHAnsi" w:hAnsiTheme="minorHAnsi" w:cstheme="minorHAnsi"/>
        </w:rPr>
        <w:t xml:space="preserve"> – Lefebvre, A. (2009). In The image of law: Deleuze, BERGSON, SPINOZA. essay, Stanford University Press. Body extension and the law: Medical devices, intellectual property, prosthetics and </w:t>
      </w:r>
      <w:proofErr w:type="spellStart"/>
      <w:r w:rsidRPr="0084292E">
        <w:rPr>
          <w:rFonts w:asciiTheme="minorHAnsi" w:hAnsiTheme="minorHAnsi" w:cstheme="minorHAnsi"/>
        </w:rPr>
        <w:t>marginalisation</w:t>
      </w:r>
      <w:proofErr w:type="spellEnd"/>
      <w:r w:rsidRPr="0084292E">
        <w:rPr>
          <w:rFonts w:asciiTheme="minorHAnsi" w:hAnsiTheme="minorHAnsi" w:cstheme="minorHAnsi"/>
        </w:rPr>
        <w:t xml:space="preserve"> (again) [https://www.sup.org/books/title/?id=16341]</w:t>
      </w:r>
    </w:p>
    <w:p w14:paraId="0946B929" w14:textId="77777777" w:rsidR="00357F95" w:rsidRPr="00B81E56" w:rsidRDefault="00357F95" w:rsidP="00357F95">
      <w:pPr>
        <w:rPr>
          <w:rFonts w:asciiTheme="minorHAnsi" w:hAnsiTheme="minorHAnsi" w:cstheme="minorHAnsi"/>
          <w:b/>
          <w:bCs/>
          <w:u w:val="single"/>
        </w:rPr>
      </w:pPr>
      <w:r w:rsidRPr="0084292E">
        <w:rPr>
          <w:rFonts w:asciiTheme="minorHAnsi" w:hAnsiTheme="minorHAnsi" w:cstheme="minorHAnsi"/>
          <w:sz w:val="16"/>
        </w:rPr>
        <w:t xml:space="preserve">A central claim of the information-commons movement has been precisely to emphasize the </w:t>
      </w:r>
      <w:r w:rsidRPr="0084292E">
        <w:rPr>
          <w:rFonts w:asciiTheme="minorHAnsi" w:hAnsiTheme="minorHAnsi" w:cstheme="minorHAnsi"/>
          <w:b/>
          <w:bCs/>
          <w:u w:val="single"/>
        </w:rPr>
        <w:t xml:space="preserve">regulatory nature of exclusive rights regimes, resisting and undermining the move to unthinking application of the “intellectual property” label. In other words, the state has a model of how software development goes (or encyclopedia writing, or video entertainment, in the case of copyright and </w:t>
      </w:r>
      <w:proofErr w:type="spellStart"/>
      <w:r w:rsidRPr="0084292E">
        <w:rPr>
          <w:rFonts w:asciiTheme="minorHAnsi" w:hAnsiTheme="minorHAnsi" w:cstheme="minorHAnsi"/>
          <w:b/>
          <w:bCs/>
          <w:u w:val="single"/>
        </w:rPr>
        <w:t>paracopyright</w:t>
      </w:r>
      <w:proofErr w:type="spellEnd"/>
      <w:r w:rsidRPr="0084292E">
        <w:rPr>
          <w:rFonts w:asciiTheme="minorHAnsi" w:hAnsiTheme="minorHAnsi" w:cstheme="minorHAnsi"/>
          <w:b/>
          <w:bCs/>
          <w:u w:val="single"/>
        </w:rPr>
        <w:t>), and it is intervening in what seems to be a perfectly functional innovation system, imposing new rules that are upsetting a whole set of freely chosen</w:t>
      </w:r>
      <w:r w:rsidRPr="0084292E">
        <w:rPr>
          <w:rFonts w:asciiTheme="minorHAnsi" w:hAnsiTheme="minorHAnsi" w:cstheme="minorHAnsi"/>
          <w:sz w:val="16"/>
        </w:rPr>
        <w:t xml:space="preserve"> business </w:t>
      </w:r>
      <w:r w:rsidRPr="0084292E">
        <w:rPr>
          <w:rFonts w:asciiTheme="minorHAnsi" w:hAnsiTheme="minorHAnsi" w:cstheme="minorHAnsi"/>
          <w:b/>
          <w:bCs/>
          <w:u w:val="single"/>
        </w:rPr>
        <w:t>practices</w:t>
      </w:r>
      <w:r w:rsidRPr="0084292E">
        <w:rPr>
          <w:rFonts w:asciiTheme="minorHAnsi" w:hAnsiTheme="minorHAnsi" w:cstheme="minorHAnsi"/>
          <w:sz w:val="16"/>
        </w:rPr>
        <w:t xml:space="preserve"> already in place. Needless to say, this is not the only way to view what is happening, but it is a sufficiently plausible characterization that many libertarians and laissez-faire liberals in fact understand what is happening in these terms. </w:t>
      </w:r>
      <w:r w:rsidRPr="0084292E">
        <w:rPr>
          <w:rFonts w:asciiTheme="minorHAnsi" w:hAnsiTheme="minorHAnsi" w:cstheme="minorHAnsi"/>
          <w:u w:val="single"/>
        </w:rPr>
        <w:t>The rhetorical foundation of the “open-source software” movement was precisely to frame the practice in these terms of free choice, innovation, and business benefits</w:t>
      </w:r>
      <w:r w:rsidRPr="0084292E">
        <w:rPr>
          <w:rFonts w:asciiTheme="minorHAnsi" w:hAnsiTheme="minorHAnsi" w:cstheme="minorHAnsi"/>
          <w:sz w:val="16"/>
        </w:rPr>
        <w:t xml:space="preserve">. </w:t>
      </w:r>
      <w:r w:rsidRPr="0084292E">
        <w:rPr>
          <w:rFonts w:asciiTheme="minorHAnsi" w:hAnsiTheme="minorHAnsi" w:cstheme="minorHAnsi"/>
          <w:b/>
          <w:bCs/>
          <w:u w:val="single"/>
        </w:rPr>
        <w:t>Because individual human beings are a complex bundle of urges, emotions, and motivations who often act irrationally</w:t>
      </w:r>
      <w:r w:rsidRPr="0084292E">
        <w:rPr>
          <w:rFonts w:asciiTheme="minorHAnsi" w:hAnsiTheme="minorHAnsi" w:cstheme="minorHAnsi"/>
          <w:sz w:val="16"/>
        </w:rPr>
        <w:t xml:space="preserve"> (that is, regardless of self-interest) from an economist’s perspective, corporations are the ideal economic agents, pursuing nothing but maximum gain for themselves based on the economic theory of laissez-faire capitalism.26 They are therefore driven to undermine abundance and create artificial scarcity as an unintended, but logical consequence of their internal programming, creating a modern class of rentiers who accumulate wealth by charging fees for access to the resources they control. This </w:t>
      </w:r>
      <w:r w:rsidRPr="0084292E">
        <w:rPr>
          <w:rFonts w:asciiTheme="minorHAnsi" w:hAnsiTheme="minorHAnsi" w:cstheme="minorHAnsi"/>
          <w:b/>
          <w:bCs/>
          <w:u w:val="single"/>
        </w:rPr>
        <w:t>regulatory regime, at its extremes, can lead to the non-user having the power (and the responsibility) to make decisions about functionality without any regard to the aspirations of the user in this respect or indeed regarding more aesthetic matters. This will have an impact on identity - one which is so far unexplored in the existing discussion of bodily autonomy</w:t>
      </w:r>
      <w:r w:rsidRPr="0084292E">
        <w:rPr>
          <w:rFonts w:asciiTheme="minorHAnsi" w:hAnsiTheme="minorHAnsi" w:cstheme="minorHAnsi"/>
          <w:sz w:val="16"/>
        </w:rPr>
        <w:t xml:space="preserve">.87 And it is perhaps as a result of this </w:t>
      </w:r>
      <w:proofErr w:type="spellStart"/>
      <w:r w:rsidRPr="0084292E">
        <w:rPr>
          <w:rFonts w:asciiTheme="minorHAnsi" w:hAnsiTheme="minorHAnsi" w:cstheme="minorHAnsi"/>
          <w:sz w:val="16"/>
        </w:rPr>
        <w:t>marginalisation</w:t>
      </w:r>
      <w:proofErr w:type="spellEnd"/>
      <w:r w:rsidRPr="0084292E">
        <w:rPr>
          <w:rFonts w:asciiTheme="minorHAnsi" w:hAnsiTheme="minorHAnsi" w:cstheme="minorHAnsi"/>
          <w:sz w:val="16"/>
        </w:rPr>
        <w:t xml:space="preserve"> (with respect to design, function, performance, and many other relevant details) that more informal maker movements have arisen such as those discussed above. </w:t>
      </w:r>
      <w:r w:rsidRPr="0084292E">
        <w:rPr>
          <w:rFonts w:asciiTheme="minorHAnsi" w:hAnsiTheme="minorHAnsi" w:cstheme="minorHAnsi"/>
          <w:u w:val="single"/>
        </w:rPr>
        <w:t>The EU Regulation can apply to any prosthesis, howsoever developed.</w:t>
      </w:r>
      <w:r w:rsidRPr="0084292E">
        <w:rPr>
          <w:rFonts w:asciiTheme="minorHAnsi" w:hAnsiTheme="minorHAnsi" w:cstheme="minorHAnsi"/>
          <w:sz w:val="16"/>
        </w:rPr>
        <w:t xml:space="preserve"> Devices which are manufactured and used within health institutions, however, are considered as being ‘put into service’, 88 and are therefore exempt from many requirements of the EU Regulation, although they must still comply with general safety and performance requirements. There is a possibility, therefore, </w:t>
      </w:r>
      <w:r w:rsidRPr="0084292E">
        <w:rPr>
          <w:rFonts w:asciiTheme="minorHAnsi" w:hAnsiTheme="minorHAnsi" w:cstheme="minorHAnsi"/>
          <w:b/>
          <w:bCs/>
          <w:u w:val="single"/>
        </w:rPr>
        <w:t>of IP law having a restrictive impact on choices made by and (largely) for prosthesis users. This increases when it is considered that developers of prosthetic limbs are indeed engaging with IP rights</w:t>
      </w:r>
      <w:r w:rsidRPr="0084292E">
        <w:rPr>
          <w:rFonts w:asciiTheme="minorHAnsi" w:hAnsiTheme="minorHAnsi" w:cstheme="minorHAnsi"/>
          <w:sz w:val="16"/>
        </w:rPr>
        <w:t xml:space="preserve">. There are patents, for example US3908201A from 1972 for a prosthetic device made of a particular plastic material and cases involving patents for silicon foam for covering prostheses for implanting in the body;108 and there are registered designs, for example UK D462767 from 2001 for a </w:t>
      </w:r>
      <w:proofErr w:type="spellStart"/>
      <w:r w:rsidRPr="0084292E">
        <w:rPr>
          <w:rFonts w:asciiTheme="minorHAnsi" w:hAnsiTheme="minorHAnsi" w:cstheme="minorHAnsi"/>
          <w:sz w:val="16"/>
        </w:rPr>
        <w:t>slideable</w:t>
      </w:r>
      <w:proofErr w:type="spellEnd"/>
      <w:r w:rsidRPr="0084292E">
        <w:rPr>
          <w:rFonts w:asciiTheme="minorHAnsi" w:hAnsiTheme="minorHAnsi" w:cstheme="minorHAnsi"/>
          <w:sz w:val="16"/>
        </w:rPr>
        <w:t xml:space="preserve"> and rotatable coupler for a prosthetic leg. Copyright and unregistered designs cannot be evidenced in the same way (given their more informal nature of creation), </w:t>
      </w:r>
      <w:r w:rsidRPr="0084292E">
        <w:rPr>
          <w:rFonts w:asciiTheme="minorHAnsi" w:hAnsiTheme="minorHAnsi" w:cstheme="minorHAnsi"/>
          <w:u w:val="single"/>
        </w:rPr>
        <w:t>however there are examples of infringement actions being raised</w:t>
      </w:r>
      <w:r w:rsidRPr="0084292E">
        <w:rPr>
          <w:rFonts w:asciiTheme="minorHAnsi" w:hAnsiTheme="minorHAnsi" w:cstheme="minorHAnsi"/>
          <w:sz w:val="16"/>
        </w:rPr>
        <w:t xml:space="preserve">. Notably, a court rejected an argument109 that because of the so-called “must fit” provision in UK unregistered design law,110 there was no protection for the shape of a breast prosthesis. The court found that although the shape of the bra might influence the shape of the breast prosthesis, a bra shape did not determine the detail or circumstances of it – indeed, the prosthesis would fit several bras. The analysis of the legal and regulatory framework, and the results of the research interviews and Focus Groups, reveal that the </w:t>
      </w:r>
      <w:r w:rsidRPr="0084292E">
        <w:rPr>
          <w:rFonts w:asciiTheme="minorHAnsi" w:hAnsiTheme="minorHAnsi" w:cstheme="minorHAnsi"/>
          <w:b/>
          <w:bCs/>
          <w:u w:val="single"/>
        </w:rPr>
        <w:t>power in determining which prosthetic limb can be issued and of what kind (</w:t>
      </w:r>
      <w:proofErr w:type="gramStart"/>
      <w:r w:rsidRPr="0084292E">
        <w:rPr>
          <w:rFonts w:asciiTheme="minorHAnsi" w:hAnsiTheme="minorHAnsi" w:cstheme="minorHAnsi"/>
          <w:b/>
          <w:bCs/>
          <w:u w:val="single"/>
        </w:rPr>
        <w:t>e.g.</w:t>
      </w:r>
      <w:proofErr w:type="gramEnd"/>
      <w:r w:rsidRPr="0084292E">
        <w:rPr>
          <w:rFonts w:asciiTheme="minorHAnsi" w:hAnsiTheme="minorHAnsi" w:cstheme="minorHAnsi"/>
          <w:b/>
          <w:bCs/>
          <w:u w:val="single"/>
        </w:rPr>
        <w:t xml:space="preserve"> a leg for </w:t>
      </w:r>
      <w:proofErr w:type="spellStart"/>
      <w:r w:rsidRPr="0084292E">
        <w:rPr>
          <w:rFonts w:asciiTheme="minorHAnsi" w:hAnsiTheme="minorHAnsi" w:cstheme="minorHAnsi"/>
          <w:b/>
          <w:bCs/>
          <w:u w:val="single"/>
        </w:rPr>
        <w:t>rockclimbing</w:t>
      </w:r>
      <w:proofErr w:type="spellEnd"/>
      <w:r w:rsidRPr="0084292E">
        <w:rPr>
          <w:rFonts w:asciiTheme="minorHAnsi" w:hAnsiTheme="minorHAnsi" w:cstheme="minorHAnsi"/>
          <w:b/>
          <w:bCs/>
          <w:u w:val="single"/>
        </w:rPr>
        <w:t>), does not always involve the user; and that even if the desire is identified and supported, frequently insufficient budget has been allocated to fulfil it.</w:t>
      </w:r>
      <w:r w:rsidRPr="0084292E">
        <w:rPr>
          <w:rFonts w:asciiTheme="minorHAnsi" w:hAnsiTheme="minorHAnsi" w:cstheme="minorHAnsi"/>
          <w:sz w:val="16"/>
        </w:rPr>
        <w:t xml:space="preserve"> A research interview also indicated that private fundraising (one way of addressing this outside the NHS) can be perceived by prosthetic users as leading to a prosthesis which belongs more to the donors – and is </w:t>
      </w:r>
      <w:r w:rsidRPr="0084292E">
        <w:rPr>
          <w:rFonts w:asciiTheme="minorHAnsi" w:hAnsiTheme="minorHAnsi" w:cstheme="minorHAnsi"/>
          <w:b/>
          <w:bCs/>
          <w:u w:val="single"/>
        </w:rPr>
        <w:t>less aligned with the user’s identity and integrity</w:t>
      </w:r>
      <w:r w:rsidRPr="0084292E">
        <w:rPr>
          <w:rFonts w:asciiTheme="minorHAnsi" w:hAnsiTheme="minorHAnsi" w:cstheme="minorHAnsi"/>
          <w:sz w:val="16"/>
        </w:rPr>
        <w:t>. Further, if notwithstanding this, a particular prosthesis is able to be allocated which supports identity and integrity (</w:t>
      </w:r>
      <w:proofErr w:type="gramStart"/>
      <w:r w:rsidRPr="0084292E">
        <w:rPr>
          <w:rFonts w:asciiTheme="minorHAnsi" w:hAnsiTheme="minorHAnsi" w:cstheme="minorHAnsi"/>
          <w:sz w:val="16"/>
        </w:rPr>
        <w:t>e.g.</w:t>
      </w:r>
      <w:proofErr w:type="gramEnd"/>
      <w:r w:rsidRPr="0084292E">
        <w:rPr>
          <w:rFonts w:asciiTheme="minorHAnsi" w:hAnsiTheme="minorHAnsi" w:cstheme="minorHAnsi"/>
          <w:sz w:val="16"/>
        </w:rPr>
        <w:t xml:space="preserve"> running, climbing, decoration) in some circumstances an IP owner can restrict or prevent this. And </w:t>
      </w:r>
      <w:r w:rsidRPr="0084292E">
        <w:rPr>
          <w:rFonts w:asciiTheme="minorHAnsi" w:hAnsiTheme="minorHAnsi" w:cstheme="minorHAnsi"/>
          <w:b/>
          <w:bCs/>
          <w:u w:val="single"/>
        </w:rPr>
        <w:t xml:space="preserve">the identity/identities and integrity of the prosthetic user are not required to be relevant for those with authority and control in respect of these prosthetic related decisions; rather, there are obligations and restrictions under NHS funding rules and the EU Regulation, and rights held by others under IP legislation. </w:t>
      </w:r>
      <w:r w:rsidRPr="0084292E">
        <w:rPr>
          <w:rFonts w:asciiTheme="minorHAnsi" w:hAnsiTheme="minorHAnsi" w:cstheme="minorHAnsi"/>
          <w:sz w:val="16"/>
        </w:rPr>
        <w:t>Like the physical states to which they are applied</w:t>
      </w:r>
      <w:r w:rsidRPr="0084292E">
        <w:rPr>
          <w:rFonts w:asciiTheme="minorHAnsi" w:hAnsiTheme="minorHAnsi" w:cstheme="minorHAnsi"/>
          <w:u w:val="single"/>
        </w:rPr>
        <w:t xml:space="preserve">, </w:t>
      </w:r>
      <w:r w:rsidRPr="0084292E">
        <w:rPr>
          <w:rFonts w:asciiTheme="minorHAnsi" w:hAnsiTheme="minorHAnsi" w:cstheme="minorHAnsi"/>
          <w:b/>
          <w:bCs/>
          <w:u w:val="single"/>
        </w:rPr>
        <w:t>prosthetic limbs can challenge our perception of what it means to be human, to be a person. They can challenge our symbolic order, or the binary categories and differentiations that we use to structure society</w:t>
      </w:r>
      <w:r w:rsidRPr="0084292E">
        <w:rPr>
          <w:rFonts w:asciiTheme="minorHAnsi" w:hAnsiTheme="minorHAnsi" w:cstheme="minorHAnsi"/>
          <w:u w:val="single"/>
        </w:rPr>
        <w:t xml:space="preserve"> (such as nature/construct, human/non-human, self/other, friend/stranger)</w:t>
      </w:r>
      <w:r w:rsidRPr="0084292E">
        <w:rPr>
          <w:rFonts w:asciiTheme="minorHAnsi" w:hAnsiTheme="minorHAnsi" w:cstheme="minorHAnsi"/>
          <w:sz w:val="16"/>
        </w:rPr>
        <w:t xml:space="preserve">.118 Indeed, they may offer new categories and measures, and new possibilities and capabilities. Yet </w:t>
      </w:r>
      <w:r w:rsidRPr="0084292E">
        <w:rPr>
          <w:rFonts w:asciiTheme="minorHAnsi" w:hAnsiTheme="minorHAnsi" w:cstheme="minorHAnsi"/>
          <w:b/>
          <w:bCs/>
          <w:u w:val="single"/>
        </w:rPr>
        <w:t xml:space="preserve">their allocation and usage are </w:t>
      </w:r>
      <w:proofErr w:type="spellStart"/>
      <w:r w:rsidRPr="0084292E">
        <w:rPr>
          <w:rFonts w:asciiTheme="minorHAnsi" w:hAnsiTheme="minorHAnsi" w:cstheme="minorHAnsi"/>
          <w:b/>
          <w:bCs/>
          <w:u w:val="single"/>
        </w:rPr>
        <w:t>characterised</w:t>
      </w:r>
      <w:proofErr w:type="spellEnd"/>
      <w:r w:rsidRPr="0084292E">
        <w:rPr>
          <w:rFonts w:asciiTheme="minorHAnsi" w:hAnsiTheme="minorHAnsi" w:cstheme="minorHAnsi"/>
          <w:b/>
          <w:bCs/>
          <w:u w:val="single"/>
        </w:rPr>
        <w:t xml:space="preserve"> by social, legal and ethical debates around risk, boundaries, and power. The result is often a collage, or indeed a cacophony, rather than a consensus of values, visions, and decision-making models associated with specific interventions or technologies. 119 And all of this is positioned against a legal landscape which fails to engage (at least sufficiently) with the person, and the concepts of identity and integrity.</w:t>
      </w:r>
    </w:p>
    <w:p w14:paraId="793A22A6" w14:textId="77777777" w:rsidR="00357F95" w:rsidRPr="00463BF2" w:rsidRDefault="00357F95" w:rsidP="00357F95"/>
    <w:p w14:paraId="42B4D3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F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F9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92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F3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34376E"/>
  <w14:defaultImageDpi w14:val="300"/>
  <w15:docId w15:val="{E40425DB-13C6-C54A-89E7-CD9071373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F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7F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F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F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57F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7F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F95"/>
  </w:style>
  <w:style w:type="character" w:customStyle="1" w:styleId="Heading1Char">
    <w:name w:val="Heading 1 Char"/>
    <w:aliases w:val="Pocket Char"/>
    <w:basedOn w:val="DefaultParagraphFont"/>
    <w:link w:val="Heading1"/>
    <w:uiPriority w:val="9"/>
    <w:rsid w:val="00357F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F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F9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57F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7F9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357F9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357F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7F95"/>
    <w:rPr>
      <w:color w:val="auto"/>
      <w:u w:val="non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Read"/>
    <w:basedOn w:val="DefaultParagraphFont"/>
    <w:link w:val="NoSpacing"/>
    <w:uiPriority w:val="99"/>
    <w:unhideWhenUsed/>
    <w:rsid w:val="00357F95"/>
    <w:rPr>
      <w:color w:val="auto"/>
      <w:u w:val="none"/>
    </w:rPr>
  </w:style>
  <w:style w:type="paragraph" w:styleId="DocumentMap">
    <w:name w:val="Document Map"/>
    <w:basedOn w:val="Normal"/>
    <w:link w:val="DocumentMapChar"/>
    <w:uiPriority w:val="99"/>
    <w:semiHidden/>
    <w:unhideWhenUsed/>
    <w:rsid w:val="00357F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F95"/>
    <w:rPr>
      <w:rFonts w:ascii="Lucida Grande" w:hAnsi="Lucida Grande" w:cs="Lucida Grande"/>
    </w:rPr>
  </w:style>
  <w:style w:type="paragraph" w:customStyle="1" w:styleId="Emphasis1">
    <w:name w:val="Emphasis1"/>
    <w:basedOn w:val="Normal"/>
    <w:link w:val="Emphasis"/>
    <w:autoRedefine/>
    <w:uiPriority w:val="20"/>
    <w:qFormat/>
    <w:rsid w:val="00357F9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357F9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Tag and Cite,No Spacing22,No Spacing41,No Spacing6,No Spacing7,Very Small Text,No Spacing8,Dont u,No Spacing311,Medium Grid 21,tag,card,Card,No Spacing3,No Spacing111112,No Spacing112"/>
    <w:basedOn w:val="Heading1"/>
    <w:link w:val="Hyperlink"/>
    <w:autoRedefine/>
    <w:uiPriority w:val="99"/>
    <w:qFormat/>
    <w:rsid w:val="00357F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8">
    <w:name w:val="s8"/>
    <w:basedOn w:val="DefaultParagraphFont"/>
    <w:rsid w:val="00357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asefiremagazine.co.uk/in-theory-baudrillard-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9025</Words>
  <Characters>51446</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2021-09-25T18:41:00Z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