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4140" w14:textId="77777777" w:rsidR="00456C9B" w:rsidRPr="00803BAC" w:rsidRDefault="00456C9B" w:rsidP="00456C9B">
      <w:pPr>
        <w:pStyle w:val="Heading2"/>
        <w:rPr>
          <w:rFonts w:asciiTheme="majorHAnsi" w:hAnsiTheme="majorHAnsi" w:cstheme="majorHAnsi"/>
        </w:rPr>
      </w:pPr>
      <w:r w:rsidRPr="00803BAC">
        <w:rPr>
          <w:rFonts w:asciiTheme="majorHAnsi" w:hAnsiTheme="majorHAnsi" w:cstheme="majorHAnsi"/>
        </w:rPr>
        <w:t>1</w:t>
      </w:r>
    </w:p>
    <w:p w14:paraId="1FF9F2AB" w14:textId="77777777" w:rsidR="00456C9B" w:rsidRPr="00803BAC" w:rsidRDefault="00456C9B" w:rsidP="00456C9B">
      <w:pPr>
        <w:rPr>
          <w:rFonts w:asciiTheme="majorHAnsi" w:hAnsiTheme="majorHAnsi" w:cstheme="majorHAnsi"/>
        </w:rPr>
      </w:pPr>
    </w:p>
    <w:p w14:paraId="5391276C" w14:textId="77777777" w:rsidR="00456C9B" w:rsidRPr="00803BAC" w:rsidRDefault="00456C9B" w:rsidP="00456C9B">
      <w:pPr>
        <w:rPr>
          <w:rStyle w:val="Style13ptBold"/>
          <w:rFonts w:asciiTheme="majorHAnsi" w:hAnsiTheme="majorHAnsi" w:cstheme="majorHAnsi"/>
          <w:b w:val="0"/>
          <w:bCs/>
        </w:rPr>
      </w:pPr>
    </w:p>
    <w:p w14:paraId="02A23C8B" w14:textId="77777777" w:rsidR="00456C9B" w:rsidRPr="00803BAC" w:rsidRDefault="00456C9B" w:rsidP="00456C9B">
      <w:pPr>
        <w:rPr>
          <w:rFonts w:asciiTheme="majorHAnsi" w:hAnsiTheme="majorHAnsi" w:cstheme="majorHAnsi"/>
          <w:b/>
          <w:bCs/>
        </w:rPr>
      </w:pPr>
    </w:p>
    <w:p w14:paraId="24F95FF6" w14:textId="77777777" w:rsidR="00456C9B" w:rsidRPr="00803BAC" w:rsidRDefault="00456C9B" w:rsidP="00456C9B">
      <w:pPr>
        <w:pStyle w:val="Heading2"/>
        <w:rPr>
          <w:rFonts w:asciiTheme="majorHAnsi" w:hAnsiTheme="majorHAnsi" w:cstheme="majorHAnsi"/>
        </w:rPr>
      </w:pPr>
      <w:r>
        <w:rPr>
          <w:rFonts w:asciiTheme="majorHAnsi" w:hAnsiTheme="majorHAnsi" w:cstheme="majorHAnsi"/>
        </w:rPr>
        <w:lastRenderedPageBreak/>
        <w:t>2</w:t>
      </w:r>
    </w:p>
    <w:p w14:paraId="0DE33471"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The meta-ethic is phenomenalism – induction first</w:t>
      </w:r>
    </w:p>
    <w:p w14:paraId="605F95E3" w14:textId="77777777" w:rsidR="00456C9B" w:rsidRPr="00803BAC" w:rsidRDefault="00456C9B" w:rsidP="00456C9B">
      <w:pPr>
        <w:rPr>
          <w:rFonts w:asciiTheme="majorHAnsi" w:hAnsiTheme="majorHAnsi" w:cstheme="majorHAnsi"/>
          <w:sz w:val="16"/>
        </w:rPr>
      </w:pPr>
      <w:r w:rsidRPr="00803BAC">
        <w:rPr>
          <w:rStyle w:val="Style13ptBold"/>
          <w:rFonts w:asciiTheme="majorHAnsi" w:hAnsiTheme="majorHAnsi" w:cstheme="majorHAnsi"/>
        </w:rPr>
        <w:t xml:space="preserve">Sayre-McCord 1 </w:t>
      </w:r>
      <w:r w:rsidRPr="00803BAC">
        <w:rPr>
          <w:rFonts w:asciiTheme="majorHAnsi" w:hAnsiTheme="majorHAnsi" w:cstheme="majorHAnsi"/>
          <w:sz w:val="16"/>
        </w:rPr>
        <w:t xml:space="preserve">Geoffrey Sayre-McCord, Philosophy, University of North Carolina, Chapel Hill, "Mill's “Proof” Of </w:t>
      </w:r>
      <w:proofErr w:type="gramStart"/>
      <w:r w:rsidRPr="00803BAC">
        <w:rPr>
          <w:rFonts w:asciiTheme="majorHAnsi" w:hAnsiTheme="majorHAnsi" w:cstheme="majorHAnsi"/>
          <w:sz w:val="16"/>
        </w:rPr>
        <w:t>The</w:t>
      </w:r>
      <w:proofErr w:type="gramEnd"/>
      <w:r w:rsidRPr="00803BAC">
        <w:rPr>
          <w:rFonts w:asciiTheme="majorHAnsi" w:hAnsiTheme="majorHAnsi" w:cstheme="maj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4E060034" w14:textId="77777777" w:rsidR="00456C9B" w:rsidRPr="00803BAC" w:rsidRDefault="00456C9B" w:rsidP="00456C9B">
      <w:pPr>
        <w:spacing w:line="276" w:lineRule="auto"/>
        <w:rPr>
          <w:rFonts w:asciiTheme="majorHAnsi" w:hAnsiTheme="majorHAnsi" w:cstheme="majorHAnsi"/>
          <w:sz w:val="16"/>
        </w:rPr>
      </w:pPr>
      <w:r w:rsidRPr="00803BAC">
        <w:rPr>
          <w:rFonts w:asciiTheme="majorHAnsi" w:hAnsiTheme="majorHAnsi" w:cstheme="maj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803BAC">
        <w:rPr>
          <w:rStyle w:val="Emphasis"/>
          <w:rFonts w:asciiTheme="majorHAnsi" w:hAnsiTheme="majorHAnsi" w:cstheme="majorHAnsi"/>
        </w:rPr>
        <w:t xml:space="preserve">-- for the first premises of our </w:t>
      </w:r>
      <w:r w:rsidRPr="00803BAC">
        <w:rPr>
          <w:rStyle w:val="Emphasis"/>
          <w:rFonts w:asciiTheme="majorHAnsi" w:hAnsiTheme="majorHAnsi" w:cstheme="majorHAnsi"/>
          <w:highlight w:val="green"/>
        </w:rPr>
        <w:t>knowledge is provided by</w:t>
      </w:r>
      <w:r w:rsidRPr="00803BAC">
        <w:rPr>
          <w:rStyle w:val="Emphasis"/>
          <w:rFonts w:asciiTheme="majorHAnsi" w:hAnsiTheme="majorHAnsi" w:cstheme="majorHAnsi"/>
        </w:rPr>
        <w:t xml:space="preserve"> "our </w:t>
      </w:r>
      <w:r w:rsidRPr="00803BAC">
        <w:rPr>
          <w:rStyle w:val="Emphasis"/>
          <w:rFonts w:asciiTheme="majorHAnsi" w:hAnsiTheme="majorHAnsi" w:cstheme="majorHAnsi"/>
          <w:highlight w:val="green"/>
        </w:rPr>
        <w:t>senses, and</w:t>
      </w:r>
      <w:r w:rsidRPr="00803BAC">
        <w:rPr>
          <w:rStyle w:val="Emphasis"/>
          <w:rFonts w:asciiTheme="majorHAnsi" w:hAnsiTheme="majorHAnsi" w:cstheme="majorHAnsi"/>
        </w:rPr>
        <w:t xml:space="preserve"> our internal </w:t>
      </w:r>
      <w:r w:rsidRPr="00803BAC">
        <w:rPr>
          <w:rStyle w:val="Emphasis"/>
          <w:rFonts w:asciiTheme="majorHAnsi" w:hAnsiTheme="majorHAnsi" w:cstheme="majorHAnsi"/>
          <w:highlight w:val="green"/>
        </w:rPr>
        <w:t>consciousness</w:t>
      </w:r>
      <w:r w:rsidRPr="00803BAC">
        <w:rPr>
          <w:rStyle w:val="Emphasis"/>
          <w:rFonts w:asciiTheme="majorHAnsi" w:hAnsiTheme="majorHAnsi" w:cstheme="majorHAnsi"/>
        </w:rPr>
        <w:t>." Mill's suggestion is that, when it comes to the first principles of conduct, desire play the same epistemic role that the senses play</w:t>
      </w:r>
      <w:r w:rsidRPr="00803BAC">
        <w:rPr>
          <w:rFonts w:asciiTheme="majorHAnsi" w:hAnsiTheme="majorHAnsi" w:cstheme="maj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803BAC">
        <w:rPr>
          <w:rFonts w:asciiTheme="majorHAnsi" w:hAnsiTheme="majorHAnsi" w:cstheme="majorHAnsi"/>
          <w:u w:val="single"/>
        </w:rPr>
        <w:t>the evidence we have for our judgments concerning value traces back to what is desired, to the content of our desires.</w:t>
      </w:r>
      <w:r w:rsidRPr="00803BAC">
        <w:rPr>
          <w:rFonts w:asciiTheme="majorHAnsi" w:hAnsiTheme="majorHAnsi" w:cstheme="maj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803BAC">
        <w:rPr>
          <w:rStyle w:val="Emphasis"/>
          <w:rFonts w:asciiTheme="majorHAnsi" w:hAnsiTheme="majorHAnsi" w:cstheme="majorHAnsi"/>
        </w:rPr>
        <w:t xml:space="preserve">When we are having sensations of red, </w:t>
      </w:r>
      <w:r w:rsidRPr="00803BAC">
        <w:rPr>
          <w:rStyle w:val="Emphasis"/>
          <w:rFonts w:asciiTheme="majorHAnsi" w:hAnsiTheme="majorHAnsi" w:cstheme="majorHAnsi"/>
          <w:highlight w:val="green"/>
        </w:rPr>
        <w:t>when what we</w:t>
      </w:r>
      <w:r w:rsidRPr="00803BAC">
        <w:rPr>
          <w:rStyle w:val="Emphasis"/>
          <w:rFonts w:asciiTheme="majorHAnsi" w:hAnsiTheme="majorHAnsi" w:cstheme="majorHAnsi"/>
        </w:rPr>
        <w:t xml:space="preserve"> are </w:t>
      </w:r>
      <w:r w:rsidRPr="00803BAC">
        <w:rPr>
          <w:rStyle w:val="Emphasis"/>
          <w:rFonts w:asciiTheme="majorHAnsi" w:hAnsiTheme="majorHAnsi" w:cstheme="majorHAnsi"/>
          <w:highlight w:val="green"/>
        </w:rPr>
        <w:t>look</w:t>
      </w:r>
      <w:r w:rsidRPr="00803BAC">
        <w:rPr>
          <w:rStyle w:val="Emphasis"/>
          <w:rFonts w:asciiTheme="majorHAnsi" w:hAnsiTheme="majorHAnsi" w:cstheme="majorHAnsi"/>
        </w:rPr>
        <w:t>ing</w:t>
      </w:r>
      <w:r w:rsidRPr="00803BAC">
        <w:rPr>
          <w:rStyle w:val="Emphasis"/>
          <w:rFonts w:asciiTheme="majorHAnsi" w:hAnsiTheme="majorHAnsi" w:cstheme="majorHAnsi"/>
          <w:highlight w:val="green"/>
        </w:rPr>
        <w:t xml:space="preserve"> at appears red</w:t>
      </w:r>
      <w:r w:rsidRPr="00803BAC">
        <w:rPr>
          <w:rStyle w:val="Emphasis"/>
          <w:rFonts w:asciiTheme="majorHAnsi" w:hAnsiTheme="majorHAnsi" w:cstheme="majorHAnsi"/>
        </w:rPr>
        <w:t xml:space="preserve"> to us, </w:t>
      </w:r>
      <w:r w:rsidRPr="00803BAC">
        <w:rPr>
          <w:rStyle w:val="Emphasis"/>
          <w:rFonts w:asciiTheme="majorHAnsi" w:hAnsiTheme="majorHAnsi" w:cstheme="majorHAnsi"/>
          <w:highlight w:val="green"/>
        </w:rPr>
        <w:t>we have evidence</w:t>
      </w:r>
      <w:r w:rsidRPr="00803BAC">
        <w:rPr>
          <w:rStyle w:val="Emphasis"/>
          <w:rFonts w:asciiTheme="majorHAnsi" w:hAnsiTheme="majorHAnsi" w:cstheme="majorHAnsi"/>
        </w:rPr>
        <w:t xml:space="preserve"> (albeit </w:t>
      </w:r>
      <w:proofErr w:type="spellStart"/>
      <w:r w:rsidRPr="00803BAC">
        <w:rPr>
          <w:rStyle w:val="Emphasis"/>
          <w:rFonts w:asciiTheme="majorHAnsi" w:hAnsiTheme="majorHAnsi" w:cstheme="majorHAnsi"/>
        </w:rPr>
        <w:t>overrideable</w:t>
      </w:r>
      <w:proofErr w:type="spellEnd"/>
      <w:r w:rsidRPr="00803BAC">
        <w:rPr>
          <w:rStyle w:val="Emphasis"/>
          <w:rFonts w:asciiTheme="majorHAnsi" w:hAnsiTheme="majorHAnsi" w:cstheme="majorHAnsi"/>
        </w:rPr>
        <w:t xml:space="preserve"> and defeasible evidence) that </w:t>
      </w:r>
      <w:r w:rsidRPr="00803BAC">
        <w:rPr>
          <w:rStyle w:val="Emphasis"/>
          <w:rFonts w:asciiTheme="majorHAnsi" w:hAnsiTheme="majorHAnsi" w:cstheme="majorHAnsi"/>
          <w:highlight w:val="green"/>
        </w:rPr>
        <w:t>the thing is red.</w:t>
      </w:r>
      <w:r w:rsidRPr="00803BAC">
        <w:rPr>
          <w:rStyle w:val="Emphasis"/>
          <w:rFonts w:asciiTheme="majorHAnsi" w:hAnsiTheme="majorHAnsi" w:cstheme="majorHAnsi"/>
        </w:rPr>
        <w:t xml:space="preserve"> Moreover, </w:t>
      </w:r>
      <w:r w:rsidRPr="00803BAC">
        <w:rPr>
          <w:rStyle w:val="Emphasis"/>
          <w:rFonts w:asciiTheme="majorHAnsi" w:hAnsiTheme="majorHAnsi" w:cstheme="majorHAnsi"/>
          <w:highlight w:val="green"/>
        </w:rPr>
        <w:t>if things never looked red</w:t>
      </w:r>
      <w:r w:rsidRPr="00803BAC">
        <w:rPr>
          <w:rStyle w:val="Emphasis"/>
          <w:rFonts w:asciiTheme="majorHAnsi" w:hAnsiTheme="majorHAnsi" w:cstheme="majorHAnsi"/>
        </w:rPr>
        <w:t xml:space="preserve"> to us, </w:t>
      </w:r>
      <w:r w:rsidRPr="00803BAC">
        <w:rPr>
          <w:rStyle w:val="Emphasis"/>
          <w:rFonts w:asciiTheme="majorHAnsi" w:hAnsiTheme="majorHAnsi" w:cstheme="majorHAnsi"/>
          <w:highlight w:val="green"/>
        </w:rPr>
        <w:t>we could never get evidence</w:t>
      </w:r>
      <w:r w:rsidRPr="00803BAC">
        <w:rPr>
          <w:rStyle w:val="Emphasis"/>
          <w:rFonts w:asciiTheme="majorHAnsi" w:hAnsiTheme="majorHAnsi" w:cstheme="majorHAnsi"/>
        </w:rPr>
        <w:t xml:space="preserve"> that </w:t>
      </w:r>
      <w:r w:rsidRPr="00803BAC">
        <w:rPr>
          <w:rStyle w:val="Emphasis"/>
          <w:rFonts w:asciiTheme="majorHAnsi" w:hAnsiTheme="majorHAnsi" w:cstheme="majorHAnsi"/>
          <w:highlight w:val="green"/>
        </w:rPr>
        <w:t>things were red</w:t>
      </w:r>
      <w:r w:rsidRPr="00803BAC">
        <w:rPr>
          <w:rStyle w:val="Emphasis"/>
          <w:rFonts w:asciiTheme="majorHAnsi" w:hAnsiTheme="majorHAnsi" w:cstheme="majorHAnsi"/>
        </w:rPr>
        <w:t xml:space="preserve">, and would indeed never have developed the concept of redness. Similarly, when we are desiring things, when what we are considering appears good to us, we have evidence (albeit </w:t>
      </w:r>
      <w:proofErr w:type="spellStart"/>
      <w:r w:rsidRPr="00803BAC">
        <w:rPr>
          <w:rStyle w:val="Emphasis"/>
          <w:rFonts w:asciiTheme="majorHAnsi" w:hAnsiTheme="majorHAnsi" w:cstheme="majorHAnsi"/>
        </w:rPr>
        <w:t>overrideable</w:t>
      </w:r>
      <w:proofErr w:type="spellEnd"/>
      <w:r w:rsidRPr="00803BAC">
        <w:rPr>
          <w:rStyle w:val="Emphasis"/>
          <w:rFonts w:asciiTheme="majorHAnsi" w:hAnsiTheme="majorHAnsi" w:cstheme="majorHAnsi"/>
        </w:rPr>
        <w:t xml:space="preserve"> and defeasible evidence) that the thing is good. Moreover, </w:t>
      </w:r>
      <w:r w:rsidRPr="00803BAC">
        <w:rPr>
          <w:rStyle w:val="Emphasis"/>
          <w:rFonts w:asciiTheme="majorHAnsi" w:hAnsiTheme="majorHAnsi" w:cstheme="majorHAnsi"/>
          <w:highlight w:val="green"/>
        </w:rPr>
        <w:t>if we never desired</w:t>
      </w:r>
      <w:r w:rsidRPr="00803BAC">
        <w:rPr>
          <w:rStyle w:val="Emphasis"/>
          <w:rFonts w:asciiTheme="majorHAnsi" w:hAnsiTheme="majorHAnsi" w:cstheme="majorHAnsi"/>
        </w:rPr>
        <w:t xml:space="preserve"> things, </w:t>
      </w:r>
      <w:r w:rsidRPr="00803BAC">
        <w:rPr>
          <w:rStyle w:val="Emphasis"/>
          <w:rFonts w:asciiTheme="majorHAnsi" w:hAnsiTheme="majorHAnsi" w:cstheme="majorHAnsi"/>
          <w:highlight w:val="green"/>
        </w:rPr>
        <w:t>we could never get evidence</w:t>
      </w:r>
      <w:r w:rsidRPr="00803BAC">
        <w:rPr>
          <w:rStyle w:val="Emphasis"/>
          <w:rFonts w:asciiTheme="majorHAnsi" w:hAnsiTheme="majorHAnsi" w:cstheme="majorHAnsi"/>
        </w:rPr>
        <w:t xml:space="preserve"> that </w:t>
      </w:r>
      <w:r w:rsidRPr="00803BAC">
        <w:rPr>
          <w:rStyle w:val="Emphasis"/>
          <w:rFonts w:asciiTheme="majorHAnsi" w:hAnsiTheme="majorHAnsi" w:cstheme="majorHAnsi"/>
          <w:highlight w:val="green"/>
        </w:rPr>
        <w:t>things were good, and</w:t>
      </w:r>
      <w:r w:rsidRPr="00803BAC">
        <w:rPr>
          <w:rStyle w:val="Emphasis"/>
          <w:rFonts w:asciiTheme="majorHAnsi" w:hAnsiTheme="majorHAnsi" w:cstheme="majorHAnsi"/>
        </w:rPr>
        <w:t xml:space="preserve"> would indeed never have </w:t>
      </w:r>
      <w:r w:rsidRPr="00803BAC">
        <w:rPr>
          <w:rStyle w:val="Emphasis"/>
          <w:rFonts w:asciiTheme="majorHAnsi" w:hAnsiTheme="majorHAnsi" w:cstheme="majorHAnsi"/>
          <w:highlight w:val="green"/>
        </w:rPr>
        <w:t>develop</w:t>
      </w:r>
      <w:r w:rsidRPr="00803BAC">
        <w:rPr>
          <w:rStyle w:val="Emphasis"/>
          <w:rFonts w:asciiTheme="majorHAnsi" w:hAnsiTheme="majorHAnsi" w:cstheme="majorHAnsi"/>
        </w:rPr>
        <w:t xml:space="preserve">ed the concept of </w:t>
      </w:r>
      <w:r w:rsidRPr="00803BAC">
        <w:rPr>
          <w:rStyle w:val="Emphasis"/>
          <w:rFonts w:asciiTheme="majorHAnsi" w:hAnsiTheme="majorHAnsi" w:cstheme="majorHAnsi"/>
          <w:highlight w:val="green"/>
        </w:rPr>
        <w:t>value.</w:t>
      </w:r>
      <w:r w:rsidRPr="00803BAC">
        <w:rPr>
          <w:rStyle w:val="Emphasis"/>
          <w:rFonts w:asciiTheme="majorHAnsi" w:hAnsiTheme="majorHAnsi" w:cstheme="majorHAnsi"/>
        </w:rPr>
        <w:t xml:space="preserve"> </w:t>
      </w:r>
      <w:r w:rsidRPr="00803BAC">
        <w:rPr>
          <w:rFonts w:asciiTheme="majorHAnsi" w:hAnsiTheme="majorHAnsi" w:cstheme="maj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803BAC">
        <w:rPr>
          <w:rFonts w:asciiTheme="majorHAnsi" w:hAnsiTheme="majorHAnsi" w:cstheme="majorHAnsi"/>
          <w:sz w:val="8"/>
          <w:szCs w:val="8"/>
        </w:rPr>
        <w:t>an d</w:t>
      </w:r>
      <w:proofErr w:type="gramEnd"/>
      <w:r w:rsidRPr="00803BAC">
        <w:rPr>
          <w:rFonts w:asciiTheme="majorHAnsi" w:hAnsiTheme="majorHAnsi" w:cstheme="maj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803BAC">
        <w:rPr>
          <w:rFonts w:asciiTheme="majorHAnsi" w:hAnsiTheme="majorHAnsi" w:cstheme="majorHAnsi"/>
          <w:sz w:val="8"/>
          <w:szCs w:val="8"/>
        </w:rPr>
        <w:t>not think</w:t>
      </w:r>
      <w:proofErr w:type="gramEnd"/>
      <w:r w:rsidRPr="00803BAC">
        <w:rPr>
          <w:rFonts w:asciiTheme="majorHAnsi" w:hAnsiTheme="majorHAnsi" w:cstheme="maj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803BAC">
        <w:rPr>
          <w:rFonts w:asciiTheme="majorHAnsi" w:hAnsiTheme="majorHAnsi" w:cstheme="majorHAnsi"/>
          <w:sz w:val="8"/>
          <w:szCs w:val="8"/>
        </w:rPr>
        <w:t>that others</w:t>
      </w:r>
      <w:proofErr w:type="gramEnd"/>
      <w:r w:rsidRPr="00803BAC">
        <w:rPr>
          <w:rFonts w:asciiTheme="majorHAnsi" w:hAnsiTheme="majorHAnsi" w:cstheme="maj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803BAC">
        <w:rPr>
          <w:rFonts w:asciiTheme="majorHAnsi" w:hAnsiTheme="majorHAnsi" w:cstheme="majorHAnsi"/>
          <w:sz w:val="8"/>
          <w:szCs w:val="8"/>
        </w:rPr>
        <w:t>i.e.</w:t>
      </w:r>
      <w:proofErr w:type="gramEnd"/>
      <w:r w:rsidRPr="00803BAC">
        <w:rPr>
          <w:rFonts w:asciiTheme="majorHAnsi" w:hAnsiTheme="majorHAnsi" w:cstheme="maj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803BAC">
        <w:rPr>
          <w:rFonts w:asciiTheme="majorHAnsi" w:hAnsiTheme="majorHAnsi" w:cstheme="maj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803BAC">
        <w:rPr>
          <w:rFonts w:asciiTheme="majorHAnsi" w:hAnsiTheme="majorHAnsi" w:cstheme="majorHAnsi"/>
          <w:u w:val="single"/>
        </w:rPr>
        <w:t xml:space="preserve">we have the concepts, evidence, and knowledge we do only </w:t>
      </w:r>
      <w:r w:rsidRPr="00803BAC">
        <w:rPr>
          <w:rStyle w:val="Emphasis"/>
          <w:rFonts w:asciiTheme="majorHAnsi" w:hAnsiTheme="majorHAnsi" w:cstheme="majorHAnsi"/>
        </w:rPr>
        <w:t xml:space="preserve">thanks to our having experiences of a certain sort. </w:t>
      </w:r>
      <w:r w:rsidRPr="00803BAC">
        <w:rPr>
          <w:rStyle w:val="Emphasis"/>
          <w:rFonts w:asciiTheme="majorHAnsi" w:hAnsiTheme="majorHAnsi" w:cstheme="majorHAnsi"/>
          <w:highlight w:val="green"/>
        </w:rPr>
        <w:t>In</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absence of</w:t>
      </w:r>
      <w:r w:rsidRPr="00803BAC">
        <w:rPr>
          <w:rStyle w:val="Emphasis"/>
          <w:rFonts w:asciiTheme="majorHAnsi" w:hAnsiTheme="majorHAnsi" w:cstheme="majorHAnsi"/>
        </w:rPr>
        <w:t xml:space="preserve"> the relevant </w:t>
      </w:r>
      <w:r w:rsidRPr="00803BAC">
        <w:rPr>
          <w:rStyle w:val="Emphasis"/>
          <w:rFonts w:asciiTheme="majorHAnsi" w:hAnsiTheme="majorHAnsi" w:cstheme="majorHAnsi"/>
          <w:highlight w:val="green"/>
        </w:rPr>
        <w:t>experiences</w:t>
      </w:r>
      <w:r w:rsidRPr="00803BAC">
        <w:rPr>
          <w:rStyle w:val="Emphasis"/>
          <w:rFonts w:asciiTheme="majorHAnsi" w:hAnsiTheme="majorHAnsi" w:cstheme="majorHAnsi"/>
        </w:rPr>
        <w:t xml:space="preserve">, he holds (with other empiricists), </w:t>
      </w:r>
      <w:r w:rsidRPr="00803BAC">
        <w:rPr>
          <w:rStyle w:val="Emphasis"/>
          <w:rFonts w:asciiTheme="majorHAnsi" w:hAnsiTheme="majorHAnsi" w:cstheme="majorHAnsi"/>
          <w:highlight w:val="green"/>
        </w:rPr>
        <w:t>we would</w:t>
      </w:r>
      <w:r w:rsidRPr="00803BAC">
        <w:rPr>
          <w:rStyle w:val="Emphasis"/>
          <w:rFonts w:asciiTheme="majorHAnsi" w:hAnsiTheme="majorHAnsi" w:cstheme="majorHAnsi"/>
        </w:rPr>
        <w:t xml:space="preserve"> not only </w:t>
      </w:r>
      <w:r w:rsidRPr="00803BAC">
        <w:rPr>
          <w:rStyle w:val="Emphasis"/>
          <w:rFonts w:asciiTheme="majorHAnsi" w:hAnsiTheme="majorHAnsi" w:cstheme="majorHAnsi"/>
          <w:highlight w:val="green"/>
        </w:rPr>
        <w:t xml:space="preserve">lack </w:t>
      </w:r>
      <w:r w:rsidRPr="00803BAC">
        <w:rPr>
          <w:rStyle w:val="Emphasis"/>
          <w:rFonts w:asciiTheme="majorHAnsi" w:hAnsiTheme="majorHAnsi" w:cstheme="majorHAnsi"/>
        </w:rPr>
        <w:t xml:space="preserve">the required </w:t>
      </w:r>
      <w:r w:rsidRPr="00803BAC">
        <w:rPr>
          <w:rStyle w:val="Emphasis"/>
          <w:rFonts w:asciiTheme="majorHAnsi" w:hAnsiTheme="majorHAnsi" w:cstheme="majorHAnsi"/>
          <w:highlight w:val="green"/>
        </w:rPr>
        <w:t>evidence</w:t>
      </w:r>
      <w:r w:rsidRPr="00803BAC">
        <w:rPr>
          <w:rStyle w:val="Emphasis"/>
          <w:rFonts w:asciiTheme="majorHAnsi" w:hAnsiTheme="majorHAnsi" w:cstheme="majorHAnsi"/>
        </w:rPr>
        <w:t xml:space="preserve"> </w:t>
      </w:r>
      <w:r w:rsidRPr="00803BAC">
        <w:rPr>
          <w:rStyle w:val="Emphasis"/>
          <w:rFonts w:asciiTheme="majorHAnsi" w:hAnsiTheme="majorHAnsi" w:cstheme="majorHAnsi"/>
          <w:highlight w:val="green"/>
        </w:rPr>
        <w:t>for</w:t>
      </w:r>
      <w:r w:rsidRPr="00803BAC">
        <w:rPr>
          <w:rStyle w:val="Emphasis"/>
          <w:rFonts w:asciiTheme="majorHAnsi" w:hAnsiTheme="majorHAnsi" w:cstheme="majorHAnsi"/>
        </w:rPr>
        <w:t xml:space="preserve"> our </w:t>
      </w:r>
      <w:r w:rsidRPr="00803BAC">
        <w:rPr>
          <w:rStyle w:val="Emphasis"/>
          <w:rFonts w:asciiTheme="majorHAnsi" w:hAnsiTheme="majorHAnsi" w:cstheme="majorHAnsi"/>
          <w:highlight w:val="green"/>
        </w:rPr>
        <w:t xml:space="preserve">judgments, </w:t>
      </w:r>
      <w:proofErr w:type="gramStart"/>
      <w:r w:rsidRPr="00803BAC">
        <w:rPr>
          <w:rStyle w:val="Emphasis"/>
          <w:rFonts w:asciiTheme="majorHAnsi" w:hAnsiTheme="majorHAnsi" w:cstheme="majorHAnsi"/>
          <w:highlight w:val="green"/>
        </w:rPr>
        <w:t>we would</w:t>
      </w:r>
      <w:proofErr w:type="gramEnd"/>
      <w:r w:rsidRPr="00803BAC">
        <w:rPr>
          <w:rStyle w:val="Emphasis"/>
          <w:rFonts w:asciiTheme="majorHAnsi" w:hAnsiTheme="majorHAnsi" w:cstheme="majorHAnsi"/>
          <w:highlight w:val="green"/>
        </w:rPr>
        <w:t xml:space="preserve"> lack</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capacity to make</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judgments</w:t>
      </w:r>
      <w:r w:rsidRPr="00803BAC">
        <w:rPr>
          <w:rStyle w:val="Emphasis"/>
          <w:rFonts w:asciiTheme="majorHAnsi" w:hAnsiTheme="majorHAnsi" w:cstheme="majorHAnsi"/>
        </w:rPr>
        <w:t xml:space="preserve"> in the first place. In the presence of the relevant experiences, though, we have both the concepts and the required evidence --</w:t>
      </w:r>
      <w:r w:rsidRPr="00803BAC">
        <w:rPr>
          <w:rFonts w:asciiTheme="majorHAnsi" w:hAnsiTheme="majorHAnsi" w:cstheme="majorHAnsi"/>
          <w:sz w:val="16"/>
        </w:rPr>
        <w:t xml:space="preserve"> "not only all the proof which the case admits of, but all which it is possible to require."</w:t>
      </w:r>
    </w:p>
    <w:p w14:paraId="5742A374" w14:textId="77777777" w:rsidR="00456C9B" w:rsidRPr="00803BAC" w:rsidRDefault="00456C9B" w:rsidP="00456C9B">
      <w:pPr>
        <w:rPr>
          <w:rFonts w:asciiTheme="majorHAnsi" w:hAnsiTheme="majorHAnsi" w:cstheme="majorHAnsi"/>
        </w:rPr>
      </w:pPr>
    </w:p>
    <w:p w14:paraId="32858DCE"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lastRenderedPageBreak/>
        <w:t xml:space="preserve">TJFs -- Prioritize </w:t>
      </w:r>
      <w:r w:rsidRPr="00803BAC">
        <w:rPr>
          <w:rFonts w:asciiTheme="majorHAnsi" w:hAnsiTheme="majorHAnsi" w:cstheme="majorHAnsi"/>
          <w:u w:val="single"/>
        </w:rPr>
        <w:t>utilitarianism</w:t>
      </w:r>
      <w:r w:rsidRPr="00803BAC">
        <w:rPr>
          <w:rFonts w:asciiTheme="majorHAnsi" w:hAnsiTheme="majorHAnsi" w:cstheme="majorHAnsi"/>
        </w:rPr>
        <w:t xml:space="preserve"> with a focus on </w:t>
      </w:r>
      <w:r w:rsidRPr="00803BAC">
        <w:rPr>
          <w:rFonts w:asciiTheme="majorHAnsi" w:hAnsiTheme="majorHAnsi" w:cstheme="majorHAnsi"/>
          <w:u w:val="single"/>
        </w:rPr>
        <w:t>existential risk</w:t>
      </w:r>
      <w:r w:rsidRPr="00803BAC">
        <w:rPr>
          <w:rFonts w:asciiTheme="majorHAnsi" w:hAnsiTheme="majorHAnsi" w:cstheme="majorHAnsi"/>
        </w:rPr>
        <w:t xml:space="preserve"> in the context of debates about </w:t>
      </w:r>
      <w:r w:rsidRPr="00803BAC">
        <w:rPr>
          <w:rFonts w:asciiTheme="majorHAnsi" w:hAnsiTheme="majorHAnsi" w:cstheme="majorHAnsi"/>
          <w:u w:val="single"/>
        </w:rPr>
        <w:t>outer space</w:t>
      </w:r>
      <w:r w:rsidRPr="00803BAC">
        <w:rPr>
          <w:rFonts w:asciiTheme="majorHAnsi" w:hAnsiTheme="majorHAnsi" w:cstheme="majorHAnsi"/>
        </w:rPr>
        <w:t>.</w:t>
      </w:r>
    </w:p>
    <w:p w14:paraId="489DEA8E" w14:textId="77777777" w:rsidR="00456C9B" w:rsidRPr="00803BAC" w:rsidRDefault="00456C9B" w:rsidP="00456C9B">
      <w:pPr>
        <w:rPr>
          <w:rFonts w:asciiTheme="majorHAnsi" w:hAnsiTheme="majorHAnsi" w:cstheme="majorHAnsi"/>
        </w:rPr>
      </w:pPr>
      <w:r w:rsidRPr="00803BAC">
        <w:rPr>
          <w:rStyle w:val="Style13ptBold"/>
          <w:rFonts w:asciiTheme="majorHAnsi" w:hAnsiTheme="majorHAnsi" w:cstheme="majorHAnsi"/>
        </w:rPr>
        <w:t>Baum 16</w:t>
      </w:r>
      <w:r w:rsidRPr="00803BAC">
        <w:rPr>
          <w:rFonts w:asciiTheme="majorHAnsi" w:hAnsiTheme="majorHAnsi" w:cstheme="majorHAnsi"/>
        </w:rPr>
        <w:t xml:space="preserve"> [Seth, @ Global Catastrophic Risk Institute, In “The Ethics of Space Exploration”, ed. James S.J. Schwartz &amp; Tony Milligan, Springer, 2016, pages 109-123. This version 29 July 2016. </w:t>
      </w:r>
      <w:hyperlink r:id="rId9" w:history="1">
        <w:r w:rsidRPr="00803BAC">
          <w:rPr>
            <w:rStyle w:val="Hyperlink"/>
            <w:rFonts w:asciiTheme="majorHAnsi" w:hAnsiTheme="majorHAnsi" w:cstheme="majorHAnsi"/>
          </w:rPr>
          <w:t>https://sethbaum.com/ac/2016_SpaceEthics.pdf</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6D3C37CE"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A basic conclusion of this paper is that </w:t>
      </w:r>
      <w:r w:rsidRPr="00803BAC">
        <w:rPr>
          <w:rStyle w:val="StyleUnderline"/>
          <w:rFonts w:asciiTheme="majorHAnsi" w:hAnsiTheme="majorHAnsi" w:cstheme="majorHAnsi"/>
        </w:rPr>
        <w:t>consequentialists should pay attention to outer space</w:t>
      </w:r>
      <w:r w:rsidRPr="00803BAC">
        <w:rPr>
          <w:rFonts w:asciiTheme="majorHAnsi" w:hAnsiTheme="majorHAnsi" w:cstheme="majorHAnsi"/>
          <w:sz w:val="16"/>
        </w:rPr>
        <w:t xml:space="preserve">. This is because </w:t>
      </w:r>
      <w:r w:rsidRPr="00803BAC">
        <w:rPr>
          <w:rStyle w:val="StyleUnderline"/>
          <w:rFonts w:asciiTheme="majorHAnsi" w:hAnsiTheme="majorHAnsi" w:cstheme="majorHAnsi"/>
        </w:rPr>
        <w:t>outer space can be the location of immense consequences</w:t>
      </w:r>
      <w:r w:rsidRPr="00803BAC">
        <w:rPr>
          <w:rFonts w:asciiTheme="majorHAnsi" w:hAnsiTheme="majorHAnsi" w:cstheme="majorHAnsi"/>
          <w:sz w:val="16"/>
        </w:rPr>
        <w:t xml:space="preserve"> (via space colonization) </w:t>
      </w:r>
      <w:r w:rsidRPr="00803BAC">
        <w:rPr>
          <w:rStyle w:val="StyleUnderline"/>
          <w:rFonts w:asciiTheme="majorHAnsi" w:hAnsiTheme="majorHAnsi" w:cstheme="majorHAnsi"/>
        </w:rPr>
        <w:t>and</w:t>
      </w:r>
      <w:r w:rsidRPr="00803BAC">
        <w:rPr>
          <w:rFonts w:asciiTheme="majorHAnsi" w:hAnsiTheme="majorHAnsi" w:cstheme="majorHAnsi"/>
          <w:sz w:val="16"/>
        </w:rPr>
        <w:t xml:space="preserve"> because outer space scenarios can </w:t>
      </w:r>
      <w:r w:rsidRPr="00803BAC">
        <w:rPr>
          <w:rStyle w:val="StyleUnderline"/>
          <w:rFonts w:asciiTheme="majorHAnsi" w:hAnsiTheme="majorHAnsi" w:cstheme="majorHAnsi"/>
        </w:rPr>
        <w:t>force us to rethink our</w:t>
      </w:r>
      <w:r w:rsidRPr="00803BAC">
        <w:rPr>
          <w:rFonts w:asciiTheme="majorHAnsi" w:hAnsiTheme="majorHAnsi" w:cstheme="majorHAnsi"/>
          <w:sz w:val="16"/>
        </w:rPr>
        <w:t xml:space="preserve"> consequentialist </w:t>
      </w:r>
      <w:r w:rsidRPr="00803BAC">
        <w:rPr>
          <w:rStyle w:val="StyleUnderline"/>
          <w:rFonts w:asciiTheme="majorHAnsi" w:hAnsiTheme="majorHAnsi" w:cstheme="majorHAnsi"/>
        </w:rPr>
        <w:t>ethics</w:t>
      </w:r>
      <w:r w:rsidRPr="00803BAC">
        <w:rPr>
          <w:rFonts w:asciiTheme="majorHAnsi" w:hAnsiTheme="majorHAnsi" w:cstheme="majorHAnsi"/>
          <w:sz w:val="16"/>
        </w:rPr>
        <w:t xml:space="preserve"> (via ETI encounter).</w:t>
      </w:r>
    </w:p>
    <w:p w14:paraId="3A35BB18" w14:textId="77777777" w:rsidR="00456C9B" w:rsidRPr="00803BAC" w:rsidRDefault="00456C9B" w:rsidP="00456C9B">
      <w:pPr>
        <w:rPr>
          <w:rFonts w:asciiTheme="majorHAnsi" w:hAnsiTheme="majorHAnsi" w:cstheme="majorHAnsi"/>
          <w:sz w:val="16"/>
        </w:rPr>
      </w:pPr>
      <w:r w:rsidRPr="00803BAC">
        <w:rPr>
          <w:rStyle w:val="StyleUnderline"/>
          <w:rFonts w:asciiTheme="majorHAnsi" w:hAnsiTheme="majorHAnsi" w:cstheme="majorHAnsi"/>
        </w:rPr>
        <w:t xml:space="preserve">Attention to </w:t>
      </w:r>
      <w:r w:rsidRPr="00803BAC">
        <w:rPr>
          <w:rStyle w:val="Emphasis"/>
          <w:rFonts w:asciiTheme="majorHAnsi" w:hAnsiTheme="majorHAnsi" w:cstheme="majorHAnsi"/>
        </w:rPr>
        <w:t xml:space="preserve">outer </w:t>
      </w:r>
      <w:r w:rsidRPr="00803BAC">
        <w:rPr>
          <w:rStyle w:val="Emphasis"/>
          <w:rFonts w:asciiTheme="majorHAnsi" w:hAnsiTheme="majorHAnsi" w:cstheme="majorHAnsi"/>
          <w:highlight w:val="green"/>
        </w:rPr>
        <w:t>space</w:t>
      </w:r>
      <w:r w:rsidRPr="00803BAC">
        <w:rPr>
          <w:rStyle w:val="StyleUnderline"/>
          <w:rFonts w:asciiTheme="majorHAnsi" w:hAnsiTheme="majorHAnsi" w:cstheme="majorHAnsi"/>
          <w:highlight w:val="green"/>
        </w:rPr>
        <w:t xml:space="preserve"> prompts us to recognize the </w:t>
      </w:r>
      <w:r w:rsidRPr="00803BAC">
        <w:rPr>
          <w:rStyle w:val="Emphasis"/>
          <w:rFonts w:asciiTheme="majorHAnsi" w:hAnsiTheme="majorHAnsi" w:cstheme="majorHAnsi"/>
          <w:highlight w:val="green"/>
        </w:rPr>
        <w:t>big picture</w:t>
      </w:r>
      <w:r w:rsidRPr="00803BAC">
        <w:rPr>
          <w:rFonts w:asciiTheme="majorHAnsi" w:hAnsiTheme="majorHAnsi" w:cstheme="majorHAnsi"/>
          <w:sz w:val="16"/>
        </w:rPr>
        <w:t xml:space="preserve">. This holds for consequentialist ethics as much as it does for anything else. </w:t>
      </w:r>
      <w:r w:rsidRPr="00803BAC">
        <w:rPr>
          <w:rStyle w:val="StyleUnderline"/>
          <w:rFonts w:asciiTheme="majorHAnsi" w:hAnsiTheme="majorHAnsi" w:cstheme="majorHAnsi"/>
          <w:highlight w:val="green"/>
        </w:rPr>
        <w:t>Only by thinking through</w:t>
      </w:r>
      <w:r w:rsidRPr="00803BAC">
        <w:rPr>
          <w:rFonts w:asciiTheme="majorHAnsi" w:hAnsiTheme="majorHAnsi" w:cstheme="majorHAnsi"/>
          <w:sz w:val="16"/>
        </w:rPr>
        <w:t xml:space="preserve"> the </w:t>
      </w:r>
      <w:r w:rsidRPr="00803BAC">
        <w:rPr>
          <w:rStyle w:val="Emphasis"/>
          <w:rFonts w:asciiTheme="majorHAnsi" w:hAnsiTheme="majorHAnsi" w:cstheme="majorHAnsi"/>
          <w:highlight w:val="green"/>
        </w:rPr>
        <w:t>possibilities</w:t>
      </w:r>
      <w:r w:rsidRPr="00803BAC">
        <w:rPr>
          <w:rFonts w:asciiTheme="majorHAnsi" w:hAnsiTheme="majorHAnsi" w:cstheme="majorHAnsi"/>
          <w:sz w:val="16"/>
        </w:rPr>
        <w:t xml:space="preserve"> of outer space </w:t>
      </w:r>
      <w:r w:rsidRPr="00803BAC">
        <w:rPr>
          <w:rStyle w:val="StyleUnderline"/>
          <w:rFonts w:asciiTheme="majorHAnsi" w:hAnsiTheme="majorHAnsi" w:cstheme="majorHAnsi"/>
          <w:highlight w:val="green"/>
        </w:rPr>
        <w:t>can we understand</w:t>
      </w:r>
      <w:r w:rsidRPr="00803BAC">
        <w:rPr>
          <w:rStyle w:val="StyleUnderline"/>
          <w:rFonts w:asciiTheme="majorHAnsi" w:hAnsiTheme="majorHAnsi" w:cstheme="majorHAnsi"/>
        </w:rPr>
        <w:t xml:space="preserve"> how our lives could matter</w:t>
      </w:r>
      <w:r w:rsidRPr="00803BAC">
        <w:rPr>
          <w:rFonts w:asciiTheme="majorHAnsi" w:hAnsiTheme="majorHAnsi" w:cstheme="majorHAnsi"/>
          <w:sz w:val="16"/>
        </w:rPr>
        <w:t xml:space="preserve"> in the grand scheme of things. And the fact of the matter is that </w:t>
      </w:r>
      <w:r w:rsidRPr="00803BAC">
        <w:rPr>
          <w:rStyle w:val="Emphasis"/>
          <w:rFonts w:asciiTheme="majorHAnsi" w:hAnsiTheme="majorHAnsi" w:cstheme="majorHAnsi"/>
          <w:highlight w:val="green"/>
        </w:rPr>
        <w:t>our lives</w:t>
      </w:r>
      <w:r w:rsidRPr="00803BAC">
        <w:rPr>
          <w:rStyle w:val="Emphasis"/>
          <w:rFonts w:asciiTheme="majorHAnsi" w:hAnsiTheme="majorHAnsi" w:cstheme="majorHAnsi"/>
        </w:rPr>
        <w:t xml:space="preserve"> can </w:t>
      </w:r>
      <w:r w:rsidRPr="00803BAC">
        <w:rPr>
          <w:rStyle w:val="Emphasis"/>
          <w:rFonts w:asciiTheme="majorHAnsi" w:hAnsiTheme="majorHAnsi" w:cstheme="majorHAnsi"/>
          <w:highlight w:val="green"/>
        </w:rPr>
        <w:t>matter immensely</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We can set the pieces in motion for an </w:t>
      </w:r>
      <w:r w:rsidRPr="00803BAC">
        <w:rPr>
          <w:rStyle w:val="Emphasis"/>
          <w:rFonts w:asciiTheme="majorHAnsi" w:hAnsiTheme="majorHAnsi" w:cstheme="majorHAnsi"/>
          <w:highlight w:val="green"/>
        </w:rPr>
        <w:t>immense cosmic civilization</w:t>
      </w:r>
      <w:r w:rsidRPr="00803BAC">
        <w:rPr>
          <w:rFonts w:asciiTheme="majorHAnsi" w:hAnsiTheme="majorHAnsi" w:cstheme="majorHAnsi"/>
          <w:sz w:val="16"/>
        </w:rPr>
        <w:t xml:space="preserve">. </w:t>
      </w:r>
      <w:r w:rsidRPr="00803BAC">
        <w:rPr>
          <w:rStyle w:val="StyleUnderline"/>
          <w:rFonts w:asciiTheme="majorHAnsi" w:hAnsiTheme="majorHAnsi" w:cstheme="majorHAnsi"/>
        </w:rPr>
        <w:t>We can</w:t>
      </w:r>
      <w:r w:rsidRPr="00803BAC">
        <w:rPr>
          <w:rFonts w:asciiTheme="majorHAnsi" w:hAnsiTheme="majorHAnsi" w:cstheme="majorHAnsi"/>
          <w:sz w:val="16"/>
        </w:rPr>
        <w:t xml:space="preserve"> help </w:t>
      </w:r>
      <w:r w:rsidRPr="00803BAC">
        <w:rPr>
          <w:rStyle w:val="Emphasis"/>
          <w:rFonts w:asciiTheme="majorHAnsi" w:hAnsiTheme="majorHAnsi" w:cstheme="majorHAnsi"/>
          <w:highlight w:val="green"/>
        </w:rPr>
        <w:t>prevent</w:t>
      </w:r>
      <w:r w:rsidRPr="00803BAC">
        <w:rPr>
          <w:rFonts w:asciiTheme="majorHAnsi" w:hAnsiTheme="majorHAnsi" w:cstheme="majorHAnsi"/>
          <w:sz w:val="16"/>
        </w:rPr>
        <w:t xml:space="preserve"> civilization-ending </w:t>
      </w:r>
      <w:r w:rsidRPr="00803BAC">
        <w:rPr>
          <w:rStyle w:val="Emphasis"/>
          <w:rFonts w:asciiTheme="majorHAnsi" w:hAnsiTheme="majorHAnsi" w:cstheme="majorHAnsi"/>
          <w:highlight w:val="green"/>
        </w:rPr>
        <w:t>global catastrophe</w:t>
      </w:r>
      <w:r w:rsidRPr="00803BAC">
        <w:rPr>
          <w:rFonts w:asciiTheme="majorHAnsi" w:hAnsiTheme="majorHAnsi" w:cstheme="majorHAnsi"/>
          <w:sz w:val="16"/>
        </w:rPr>
        <w:t xml:space="preserve"> </w:t>
      </w:r>
      <w:proofErr w:type="gramStart"/>
      <w:r w:rsidRPr="00803BAC">
        <w:rPr>
          <w:rFonts w:asciiTheme="majorHAnsi" w:hAnsiTheme="majorHAnsi" w:cstheme="majorHAnsi"/>
          <w:sz w:val="16"/>
        </w:rPr>
        <w:t>so as to</w:t>
      </w:r>
      <w:proofErr w:type="gramEnd"/>
      <w:r w:rsidRPr="00803BAC">
        <w:rPr>
          <w:rFonts w:asciiTheme="majorHAnsi" w:hAnsiTheme="majorHAnsi" w:cstheme="majorHAnsi"/>
          <w:sz w:val="16"/>
        </w:rPr>
        <w:t xml:space="preserve"> enable future space colonization. </w:t>
      </w:r>
      <w:r w:rsidRPr="00803BAC">
        <w:rPr>
          <w:rStyle w:val="StyleUnderline"/>
          <w:rFonts w:asciiTheme="majorHAnsi" w:hAnsiTheme="majorHAnsi" w:cstheme="majorHAnsi"/>
        </w:rPr>
        <w:t xml:space="preserve">And we can determine </w:t>
      </w:r>
      <w:proofErr w:type="gramStart"/>
      <w:r w:rsidRPr="00803BAC">
        <w:rPr>
          <w:rStyle w:val="StyleUnderline"/>
          <w:rFonts w:asciiTheme="majorHAnsi" w:hAnsiTheme="majorHAnsi" w:cstheme="majorHAnsi"/>
        </w:rPr>
        <w:t>whether</w:t>
      </w:r>
      <w:r w:rsidRPr="00803BAC">
        <w:rPr>
          <w:rFonts w:asciiTheme="majorHAnsi" w:hAnsiTheme="majorHAnsi" w:cstheme="majorHAnsi"/>
          <w:sz w:val="16"/>
        </w:rPr>
        <w:t xml:space="preserve"> or not</w:t>
      </w:r>
      <w:proofErr w:type="gramEnd"/>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to try </w:t>
      </w:r>
      <w:r w:rsidRPr="00803BAC">
        <w:rPr>
          <w:rStyle w:val="Emphasis"/>
          <w:rFonts w:asciiTheme="majorHAnsi" w:hAnsiTheme="majorHAnsi" w:cstheme="majorHAnsi"/>
          <w:highlight w:val="green"/>
        </w:rPr>
        <w:t>messaging</w:t>
      </w:r>
      <w:r w:rsidRPr="00803BAC">
        <w:rPr>
          <w:rFonts w:asciiTheme="majorHAnsi" w:hAnsiTheme="majorHAnsi" w:cstheme="majorHAnsi"/>
          <w:sz w:val="16"/>
        </w:rPr>
        <w:t xml:space="preserve"> to </w:t>
      </w:r>
      <w:r w:rsidRPr="00803BAC">
        <w:rPr>
          <w:rStyle w:val="Emphasis"/>
          <w:rFonts w:asciiTheme="majorHAnsi" w:hAnsiTheme="majorHAnsi" w:cstheme="majorHAnsi"/>
          <w:highlight w:val="green"/>
        </w:rPr>
        <w:t>ETI</w:t>
      </w:r>
      <w:r w:rsidRPr="00803BAC">
        <w:rPr>
          <w:rFonts w:asciiTheme="majorHAnsi" w:hAnsiTheme="majorHAnsi" w:cstheme="majorHAnsi"/>
          <w:sz w:val="16"/>
        </w:rPr>
        <w:t>.</w:t>
      </w:r>
    </w:p>
    <w:p w14:paraId="3A5758DE"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Should we do these things? Answering this all-important question requires ethics. Therefore, </w:t>
      </w:r>
      <w:r w:rsidRPr="00803BAC">
        <w:rPr>
          <w:rStyle w:val="StyleUnderline"/>
          <w:rFonts w:asciiTheme="majorHAnsi" w:hAnsiTheme="majorHAnsi" w:cstheme="majorHAnsi"/>
        </w:rPr>
        <w:t>just as consequentialists should pay attention to outer space</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so too should </w:t>
      </w:r>
      <w:r w:rsidRPr="00803BAC">
        <w:rPr>
          <w:rStyle w:val="Emphasis"/>
          <w:rFonts w:asciiTheme="majorHAnsi" w:hAnsiTheme="majorHAnsi" w:cstheme="majorHAnsi"/>
          <w:highlight w:val="green"/>
        </w:rPr>
        <w:t>outer space analysts</w:t>
      </w:r>
      <w:r w:rsidRPr="00803BAC">
        <w:rPr>
          <w:rStyle w:val="StyleUnderline"/>
          <w:rFonts w:asciiTheme="majorHAnsi" w:hAnsiTheme="majorHAnsi" w:cstheme="majorHAnsi"/>
          <w:highlight w:val="green"/>
        </w:rPr>
        <w:t xml:space="preserve"> </w:t>
      </w:r>
      <w:r w:rsidRPr="00803BAC">
        <w:rPr>
          <w:rStyle w:val="Emphasis"/>
          <w:rFonts w:asciiTheme="majorHAnsi" w:hAnsiTheme="majorHAnsi" w:cstheme="majorHAnsi"/>
        </w:rPr>
        <w:t>pay attention to consequentialism</w:t>
      </w:r>
      <w:r w:rsidRPr="00803BAC">
        <w:rPr>
          <w:rFonts w:asciiTheme="majorHAnsi" w:hAnsiTheme="majorHAnsi" w:cstheme="majorHAnsi"/>
          <w:sz w:val="16"/>
        </w:rPr>
        <w:t xml:space="preserve">, and indeed to ethics in general. Defensible forms of consequentialism will generally conclude that (1) </w:t>
      </w:r>
      <w:r w:rsidRPr="00803BAC">
        <w:rPr>
          <w:rStyle w:val="StyleUnderline"/>
          <w:rFonts w:asciiTheme="majorHAnsi" w:hAnsiTheme="majorHAnsi" w:cstheme="majorHAnsi"/>
        </w:rPr>
        <w:t xml:space="preserve">humanity today </w:t>
      </w:r>
      <w:r w:rsidRPr="00803BAC">
        <w:rPr>
          <w:rStyle w:val="StyleUnderline"/>
          <w:rFonts w:asciiTheme="majorHAnsi" w:hAnsiTheme="majorHAnsi" w:cstheme="majorHAnsi"/>
          <w:highlight w:val="green"/>
        </w:rPr>
        <w:t>should focus on</w:t>
      </w:r>
      <w:r w:rsidRPr="00803BAC">
        <w:rPr>
          <w:rStyle w:val="StyleUnderline"/>
          <w:rFonts w:asciiTheme="majorHAnsi" w:hAnsiTheme="majorHAnsi" w:cstheme="majorHAnsi"/>
        </w:rPr>
        <w:t xml:space="preserve"> avoiding </w:t>
      </w:r>
      <w:r w:rsidRPr="00803BAC">
        <w:rPr>
          <w:rStyle w:val="Emphasis"/>
          <w:rFonts w:asciiTheme="majorHAnsi" w:hAnsiTheme="majorHAnsi" w:cstheme="majorHAnsi"/>
          <w:highlight w:val="green"/>
        </w:rPr>
        <w:t>global catastrophe</w:t>
      </w:r>
      <w:r w:rsidRPr="00803BAC">
        <w:rPr>
          <w:rFonts w:asciiTheme="majorHAnsi" w:hAnsiTheme="majorHAnsi" w:cstheme="majorHAnsi"/>
          <w:sz w:val="16"/>
        </w:rPr>
        <w:t xml:space="preserve">, (2) </w:t>
      </w:r>
      <w:r w:rsidRPr="00803BAC">
        <w:rPr>
          <w:rStyle w:val="StyleUnderline"/>
          <w:rFonts w:asciiTheme="majorHAnsi" w:hAnsiTheme="majorHAnsi" w:cstheme="majorHAnsi"/>
        </w:rPr>
        <w:t>space</w:t>
      </w:r>
      <w:r w:rsidRPr="00803BAC">
        <w:rPr>
          <w:rFonts w:asciiTheme="majorHAnsi" w:hAnsiTheme="majorHAnsi" w:cstheme="majorHAnsi"/>
          <w:sz w:val="16"/>
        </w:rPr>
        <w:t xml:space="preserve"> colonization </w:t>
      </w:r>
      <w:r w:rsidRPr="00803BAC">
        <w:rPr>
          <w:rStyle w:val="StyleUnderline"/>
          <w:rFonts w:asciiTheme="majorHAnsi" w:hAnsiTheme="majorHAnsi" w:cstheme="majorHAnsi"/>
        </w:rPr>
        <w:t>should proceed with caution</w:t>
      </w:r>
      <w:r w:rsidRPr="00803BAC">
        <w:rPr>
          <w:rFonts w:asciiTheme="majorHAnsi" w:hAnsiTheme="majorHAnsi" w:cstheme="majorHAnsi"/>
          <w:sz w:val="16"/>
        </w:rPr>
        <w:t xml:space="preserve">, but ultimately should proceed at immense scale, </w:t>
      </w:r>
      <w:r w:rsidRPr="00803BAC">
        <w:rPr>
          <w:rStyle w:val="StyleUnderline"/>
          <w:rFonts w:asciiTheme="majorHAnsi" w:hAnsiTheme="majorHAnsi" w:cstheme="majorHAnsi"/>
          <w:highlight w:val="green"/>
        </w:rPr>
        <w:t>and</w:t>
      </w:r>
      <w:r w:rsidRPr="00803BAC">
        <w:rPr>
          <w:rFonts w:asciiTheme="majorHAnsi" w:hAnsiTheme="majorHAnsi" w:cstheme="majorHAnsi"/>
          <w:sz w:val="16"/>
        </w:rPr>
        <w:t xml:space="preserve"> (3) high-power/long-duration METI should not be conducted until more </w:t>
      </w:r>
      <w:r w:rsidRPr="00803BAC">
        <w:rPr>
          <w:rStyle w:val="StyleUnderline"/>
          <w:rFonts w:asciiTheme="majorHAnsi" w:hAnsiTheme="majorHAnsi" w:cstheme="majorHAnsi"/>
        </w:rPr>
        <w:t>effort</w:t>
      </w:r>
      <w:r w:rsidRPr="00803BAC">
        <w:rPr>
          <w:rFonts w:asciiTheme="majorHAnsi" w:hAnsiTheme="majorHAnsi" w:cstheme="majorHAnsi"/>
          <w:sz w:val="16"/>
        </w:rPr>
        <w:t xml:space="preserve"> is put to </w:t>
      </w:r>
      <w:r w:rsidRPr="00803BAC">
        <w:rPr>
          <w:rStyle w:val="Emphasis"/>
          <w:rFonts w:asciiTheme="majorHAnsi" w:hAnsiTheme="majorHAnsi" w:cstheme="majorHAnsi"/>
          <w:highlight w:val="green"/>
        </w:rPr>
        <w:t>assessing</w:t>
      </w:r>
      <w:r w:rsidRPr="00803BAC">
        <w:rPr>
          <w:rStyle w:val="Emphasis"/>
          <w:rFonts w:asciiTheme="majorHAnsi" w:hAnsiTheme="majorHAnsi" w:cstheme="majorHAnsi"/>
        </w:rPr>
        <w:t xml:space="preserve"> whether</w:t>
      </w:r>
      <w:r w:rsidRPr="00803BAC">
        <w:rPr>
          <w:rFonts w:asciiTheme="majorHAnsi" w:hAnsiTheme="majorHAnsi" w:cstheme="majorHAnsi"/>
          <w:sz w:val="16"/>
        </w:rPr>
        <w:t xml:space="preserve"> the </w:t>
      </w:r>
      <w:r w:rsidRPr="00803BAC">
        <w:rPr>
          <w:rStyle w:val="Emphasis"/>
          <w:rFonts w:asciiTheme="majorHAnsi" w:hAnsiTheme="majorHAnsi" w:cstheme="majorHAnsi"/>
          <w:highlight w:val="green"/>
        </w:rPr>
        <w:t>consequences</w:t>
      </w:r>
      <w:r w:rsidRPr="00803BAC">
        <w:rPr>
          <w:rStyle w:val="Emphasis"/>
          <w:rFonts w:asciiTheme="majorHAnsi" w:hAnsiTheme="majorHAnsi" w:cstheme="majorHAnsi"/>
        </w:rPr>
        <w:t xml:space="preserve"> are likely to be good</w:t>
      </w:r>
      <w:r w:rsidRPr="00803BAC">
        <w:rPr>
          <w:rFonts w:asciiTheme="majorHAnsi" w:hAnsiTheme="majorHAnsi" w:cstheme="majorHAnsi"/>
          <w:sz w:val="16"/>
        </w:rPr>
        <w:t>.</w:t>
      </w:r>
    </w:p>
    <w:p w14:paraId="43F90B9F" w14:textId="77777777" w:rsidR="00456C9B" w:rsidRPr="00803BAC" w:rsidRDefault="00456C9B" w:rsidP="00456C9B">
      <w:pPr>
        <w:rPr>
          <w:rFonts w:asciiTheme="majorHAnsi" w:hAnsiTheme="majorHAnsi" w:cstheme="majorHAnsi"/>
          <w:sz w:val="16"/>
          <w:szCs w:val="16"/>
        </w:rPr>
      </w:pPr>
      <w:r w:rsidRPr="00803BAC">
        <w:rPr>
          <w:rFonts w:asciiTheme="majorHAnsi" w:hAnsiTheme="majorHAnsi" w:cstheme="majorHAnsi"/>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03BAC">
        <w:rPr>
          <w:rFonts w:asciiTheme="majorHAnsi" w:hAnsiTheme="majorHAnsi" w:cstheme="majorHAnsi"/>
          <w:sz w:val="16"/>
          <w:szCs w:val="16"/>
        </w:rPr>
        <w:t>due to the fact that</w:t>
      </w:r>
      <w:proofErr w:type="gramEnd"/>
      <w:r w:rsidRPr="00803BAC">
        <w:rPr>
          <w:rFonts w:asciiTheme="majorHAnsi" w:hAnsiTheme="majorHAnsi" w:cstheme="majorHAnsi"/>
          <w:sz w:val="16"/>
          <w:szCs w:val="16"/>
        </w:rPr>
        <w:t xml:space="preserve"> the research simply has not yet been performed. Outer space consequentialism could make for a fruitful line of inquiry.</w:t>
      </w:r>
    </w:p>
    <w:p w14:paraId="443FBDD6"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The merits of this line of inquiry are diminished by the conclusion to focus on avoiding global catastrophe. </w:t>
      </w:r>
      <w:r w:rsidRPr="00803BAC">
        <w:rPr>
          <w:rStyle w:val="StyleUnderline"/>
          <w:rFonts w:asciiTheme="majorHAnsi" w:hAnsiTheme="majorHAnsi" w:cstheme="majorHAnsi"/>
        </w:rPr>
        <w:t xml:space="preserve">Any </w:t>
      </w:r>
      <w:r w:rsidRPr="00803BAC">
        <w:rPr>
          <w:rStyle w:val="Emphasis"/>
          <w:rFonts w:asciiTheme="majorHAnsi" w:hAnsiTheme="majorHAnsi" w:cstheme="majorHAnsi"/>
        </w:rPr>
        <w:t xml:space="preserve">global </w:t>
      </w:r>
      <w:r w:rsidRPr="00803BAC">
        <w:rPr>
          <w:rStyle w:val="Emphasis"/>
          <w:rFonts w:asciiTheme="majorHAnsi" w:hAnsiTheme="majorHAnsi" w:cstheme="majorHAnsi"/>
          <w:highlight w:val="green"/>
        </w:rPr>
        <w:t>catastrophe</w:t>
      </w:r>
      <w:r w:rsidRPr="00803BAC">
        <w:rPr>
          <w:rStyle w:val="StyleUnderline"/>
          <w:rFonts w:asciiTheme="majorHAnsi" w:hAnsiTheme="majorHAnsi" w:cstheme="majorHAnsi"/>
        </w:rPr>
        <w:t xml:space="preserve"> would </w:t>
      </w:r>
      <w:r w:rsidRPr="00803BAC">
        <w:rPr>
          <w:rStyle w:val="StyleUnderline"/>
          <w:rFonts w:asciiTheme="majorHAnsi" w:hAnsiTheme="majorHAnsi" w:cstheme="majorHAnsi"/>
          <w:highlight w:val="green"/>
        </w:rPr>
        <w:t>preclude</w:t>
      </w:r>
      <w:r w:rsidRPr="00803BAC">
        <w:rPr>
          <w:rFonts w:asciiTheme="majorHAnsi" w:hAnsiTheme="majorHAnsi" w:cstheme="majorHAnsi"/>
          <w:sz w:val="16"/>
        </w:rPr>
        <w:t xml:space="preserve"> the possibility of </w:t>
      </w:r>
      <w:r w:rsidRPr="00803BAC">
        <w:rPr>
          <w:rStyle w:val="Emphasis"/>
          <w:rFonts w:asciiTheme="majorHAnsi" w:hAnsiTheme="majorHAnsi" w:cstheme="majorHAnsi"/>
          <w:highlight w:val="green"/>
        </w:rPr>
        <w:t>future research</w:t>
      </w:r>
      <w:r w:rsidRPr="00803BAC">
        <w:rPr>
          <w:rStyle w:val="StyleUnderline"/>
          <w:rFonts w:asciiTheme="majorHAnsi" w:hAnsiTheme="majorHAnsi" w:cstheme="majorHAnsi"/>
        </w:rPr>
        <w:t xml:space="preserve"> on all topics, including outer space consequentialism</w:t>
      </w:r>
      <w:r w:rsidRPr="00803BAC">
        <w:rPr>
          <w:rFonts w:asciiTheme="majorHAnsi" w:hAnsiTheme="majorHAnsi" w:cstheme="majorHAnsi"/>
          <w:sz w:val="16"/>
        </w:rPr>
        <w:t xml:space="preserve">. Likewise, </w:t>
      </w:r>
      <w:r w:rsidRPr="00803BAC">
        <w:rPr>
          <w:rStyle w:val="StyleUnderline"/>
          <w:rFonts w:asciiTheme="majorHAnsi" w:hAnsiTheme="majorHAnsi" w:cstheme="majorHAnsi"/>
        </w:rPr>
        <w:t xml:space="preserve">any hopes of resolving the </w:t>
      </w:r>
      <w:r w:rsidRPr="00803BAC">
        <w:rPr>
          <w:rStyle w:val="Emphasis"/>
          <w:rFonts w:asciiTheme="majorHAnsi" w:hAnsiTheme="majorHAnsi" w:cstheme="majorHAnsi"/>
        </w:rPr>
        <w:t>ethical dilemmas</w:t>
      </w:r>
      <w:r w:rsidRPr="00803BAC">
        <w:rPr>
          <w:rStyle w:val="StyleUnderline"/>
          <w:rFonts w:asciiTheme="majorHAnsi" w:hAnsiTheme="majorHAnsi" w:cstheme="majorHAnsi"/>
        </w:rPr>
        <w:t xml:space="preserve"> and empirical uncertainties </w:t>
      </w:r>
      <w:r w:rsidRPr="00803BAC">
        <w:rPr>
          <w:rStyle w:val="Emphasis"/>
          <w:rFonts w:asciiTheme="majorHAnsi" w:hAnsiTheme="majorHAnsi" w:cstheme="majorHAnsi"/>
        </w:rPr>
        <w:t>depend on us surviving long enough to do the research</w:t>
      </w:r>
      <w:r w:rsidRPr="00803BAC">
        <w:rPr>
          <w:rFonts w:asciiTheme="majorHAnsi" w:hAnsiTheme="majorHAnsi" w:cstheme="majorHAnsi"/>
          <w:sz w:val="16"/>
        </w:rPr>
        <w:t xml:space="preserve">. An argument can thus be made against any work on outer space in favor of work on the global catastrophic risks. My own view is that </w:t>
      </w:r>
      <w:r w:rsidRPr="00803BAC">
        <w:rPr>
          <w:rStyle w:val="StyleUnderline"/>
          <w:rFonts w:asciiTheme="majorHAnsi" w:hAnsiTheme="majorHAnsi" w:cstheme="majorHAnsi"/>
          <w:highlight w:val="green"/>
        </w:rPr>
        <w:t>work</w:t>
      </w:r>
      <w:r w:rsidRPr="00803BAC">
        <w:rPr>
          <w:rStyle w:val="StyleUnderline"/>
          <w:rFonts w:asciiTheme="majorHAnsi" w:hAnsiTheme="majorHAnsi" w:cstheme="majorHAnsi"/>
        </w:rPr>
        <w:t xml:space="preserve"> on outer space </w:t>
      </w:r>
      <w:r w:rsidRPr="00803BAC">
        <w:rPr>
          <w:rStyle w:val="StyleUnderline"/>
          <w:rFonts w:asciiTheme="majorHAnsi" w:hAnsiTheme="majorHAnsi" w:cstheme="majorHAnsi"/>
          <w:highlight w:val="green"/>
        </w:rPr>
        <w:t>should be pursued</w:t>
      </w:r>
      <w:r w:rsidRPr="00803BAC">
        <w:rPr>
          <w:rFonts w:asciiTheme="majorHAnsi" w:hAnsiTheme="majorHAnsi" w:cstheme="majorHAnsi"/>
          <w:sz w:val="16"/>
        </w:rPr>
        <w:t xml:space="preserve"> </w:t>
      </w:r>
      <w:r w:rsidRPr="00803BAC">
        <w:rPr>
          <w:rStyle w:val="StyleUnderline"/>
          <w:rFonts w:asciiTheme="majorHAnsi" w:hAnsiTheme="majorHAnsi" w:cstheme="majorHAnsi"/>
          <w:highlight w:val="green"/>
        </w:rPr>
        <w:t>mainly</w:t>
      </w:r>
      <w:r w:rsidRPr="00803BAC">
        <w:rPr>
          <w:rStyle w:val="StyleUnderline"/>
          <w:rFonts w:asciiTheme="majorHAnsi" w:hAnsiTheme="majorHAnsi" w:cstheme="majorHAnsi"/>
        </w:rPr>
        <w:t xml:space="preserve"> </w:t>
      </w:r>
      <w:r w:rsidRPr="00803BAC">
        <w:rPr>
          <w:rStyle w:val="StyleUnderline"/>
          <w:rFonts w:asciiTheme="majorHAnsi" w:hAnsiTheme="majorHAnsi" w:cstheme="majorHAnsi"/>
          <w:highlight w:val="green"/>
        </w:rPr>
        <w:t xml:space="preserve">to </w:t>
      </w:r>
      <w:r w:rsidRPr="00803BAC">
        <w:rPr>
          <w:rStyle w:val="StyleUnderline"/>
          <w:rFonts w:asciiTheme="majorHAnsi" w:hAnsiTheme="majorHAnsi" w:cstheme="majorHAnsi"/>
        </w:rPr>
        <w:t xml:space="preserve">the extent that it is instrumentally valuable towards </w:t>
      </w:r>
      <w:r w:rsidRPr="00803BAC">
        <w:rPr>
          <w:rStyle w:val="StyleUnderline"/>
          <w:rFonts w:asciiTheme="majorHAnsi" w:hAnsiTheme="majorHAnsi" w:cstheme="majorHAnsi"/>
          <w:highlight w:val="green"/>
        </w:rPr>
        <w:t>reducing</w:t>
      </w:r>
      <w:r w:rsidRPr="00803BAC">
        <w:rPr>
          <w:rStyle w:val="StyleUnderline"/>
          <w:rFonts w:asciiTheme="majorHAnsi" w:hAnsiTheme="majorHAnsi" w:cstheme="majorHAnsi"/>
        </w:rPr>
        <w:t xml:space="preserve"> the </w:t>
      </w:r>
      <w:r w:rsidRPr="00803BAC">
        <w:rPr>
          <w:rStyle w:val="Emphasis"/>
          <w:rFonts w:asciiTheme="majorHAnsi" w:hAnsiTheme="majorHAnsi" w:cstheme="majorHAnsi"/>
        </w:rPr>
        <w:t>global catastrophic</w:t>
      </w:r>
      <w:r w:rsidRPr="00803BAC">
        <w:rPr>
          <w:rStyle w:val="StyleUnderline"/>
          <w:rFonts w:asciiTheme="majorHAnsi" w:hAnsiTheme="majorHAnsi" w:cstheme="majorHAnsi"/>
        </w:rPr>
        <w:t xml:space="preserve"> </w:t>
      </w:r>
      <w:r w:rsidRPr="00803BAC">
        <w:rPr>
          <w:rStyle w:val="Emphasis"/>
          <w:rFonts w:asciiTheme="majorHAnsi" w:hAnsiTheme="majorHAnsi" w:cstheme="majorHAnsi"/>
          <w:highlight w:val="green"/>
        </w:rPr>
        <w:t>risks</w:t>
      </w:r>
      <w:r w:rsidRPr="00803BAC">
        <w:rPr>
          <w:rFonts w:asciiTheme="majorHAnsi" w:hAnsiTheme="majorHAnsi" w:cstheme="majorHAnsi"/>
          <w:sz w:val="16"/>
        </w:rPr>
        <w:t xml:space="preserve">. To that end </w:t>
      </w:r>
      <w:r w:rsidRPr="00803BAC">
        <w:rPr>
          <w:rStyle w:val="StyleUnderline"/>
          <w:rFonts w:asciiTheme="majorHAnsi" w:hAnsiTheme="majorHAnsi" w:cstheme="majorHAnsi"/>
        </w:rPr>
        <w:t>it can be quite instrumentally valuable</w:t>
      </w:r>
      <w:r w:rsidRPr="00803BAC">
        <w:rPr>
          <w:rFonts w:asciiTheme="majorHAnsi" w:hAnsiTheme="majorHAnsi" w:cstheme="majorHAnsi"/>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5C6283DF" w14:textId="77777777" w:rsidR="00456C9B" w:rsidRPr="00803BAC" w:rsidRDefault="00456C9B" w:rsidP="00456C9B">
      <w:pPr>
        <w:rPr>
          <w:rFonts w:asciiTheme="majorHAnsi" w:hAnsiTheme="majorHAnsi" w:cstheme="majorHAnsi"/>
        </w:rPr>
      </w:pPr>
    </w:p>
    <w:p w14:paraId="4A69E6A4"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lastRenderedPageBreak/>
        <w:t xml:space="preserve">That outweighs -- util is key to research around space because analysis of consequences is critical to any research about the big picture of space exploration, mining, satellites, etc. Two impacts: 1] Fairness, as </w:t>
      </w:r>
      <w:proofErr w:type="spellStart"/>
      <w:r w:rsidRPr="00803BAC">
        <w:rPr>
          <w:rFonts w:asciiTheme="majorHAnsi" w:hAnsiTheme="majorHAnsi" w:cstheme="majorHAnsi"/>
        </w:rPr>
        <w:t>it’s</w:t>
      </w:r>
      <w:proofErr w:type="spellEnd"/>
      <w:r w:rsidRPr="00803BAC">
        <w:rPr>
          <w:rFonts w:asciiTheme="majorHAnsi" w:hAnsiTheme="majorHAnsi" w:cstheme="majorHAns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5BC1F93E"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Extinction first under any framework</w:t>
      </w:r>
      <w:r>
        <w:rPr>
          <w:rFonts w:asciiTheme="majorHAnsi" w:hAnsiTheme="majorHAnsi" w:cstheme="majorHAnsi"/>
        </w:rPr>
        <w:t>-</w:t>
      </w:r>
      <w:r w:rsidRPr="00803BAC">
        <w:rPr>
          <w:rFonts w:asciiTheme="majorHAnsi" w:hAnsiTheme="majorHAnsi" w:cstheme="majorHAnsi"/>
        </w:rPr>
        <w:t xml:space="preserve"> </w:t>
      </w:r>
      <w:r w:rsidRPr="00803BAC">
        <w:rPr>
          <w:rFonts w:asciiTheme="majorHAnsi" w:hAnsiTheme="majorHAnsi" w:cstheme="majorHAnsi"/>
          <w:u w:val="single"/>
        </w:rPr>
        <w:t>Reversibility</w:t>
      </w:r>
      <w:r w:rsidRPr="00803BAC">
        <w:rPr>
          <w:rFonts w:asciiTheme="majorHAnsi" w:hAnsiTheme="majorHAnsi" w:cstheme="majorHAnsi"/>
        </w:rPr>
        <w:t xml:space="preserve"> -- extinction forecloses future improvement; prefer -- if we’re unsure about which interpretation of the world is true, we should preserve it to figure things out. </w:t>
      </w:r>
    </w:p>
    <w:p w14:paraId="3B83AD4B" w14:textId="77777777" w:rsidR="00456C9B" w:rsidRPr="00803BAC" w:rsidRDefault="00456C9B" w:rsidP="00456C9B">
      <w:pPr>
        <w:rPr>
          <w:rFonts w:asciiTheme="majorHAnsi" w:hAnsiTheme="majorHAnsi" w:cstheme="majorHAnsi"/>
        </w:rPr>
      </w:pPr>
    </w:p>
    <w:p w14:paraId="459BF40E" w14:textId="77777777" w:rsidR="00456C9B" w:rsidRPr="00803BAC" w:rsidRDefault="00456C9B" w:rsidP="00456C9B">
      <w:pPr>
        <w:rPr>
          <w:rFonts w:asciiTheme="majorHAnsi" w:hAnsiTheme="majorHAnsi" w:cstheme="majorHAnsi"/>
        </w:rPr>
      </w:pPr>
    </w:p>
    <w:p w14:paraId="0AEEA6D0" w14:textId="77777777" w:rsidR="00456C9B" w:rsidRPr="00803BAC" w:rsidRDefault="00456C9B" w:rsidP="00456C9B">
      <w:pPr>
        <w:pStyle w:val="Heading2"/>
        <w:rPr>
          <w:rFonts w:asciiTheme="majorHAnsi" w:hAnsiTheme="majorHAnsi" w:cstheme="majorHAnsi"/>
        </w:rPr>
      </w:pPr>
      <w:r>
        <w:rPr>
          <w:rFonts w:asciiTheme="majorHAnsi" w:hAnsiTheme="majorHAnsi" w:cstheme="majorHAnsi"/>
        </w:rPr>
        <w:lastRenderedPageBreak/>
        <w:t>3</w:t>
      </w:r>
    </w:p>
    <w:p w14:paraId="0082385B" w14:textId="77777777" w:rsidR="00456C9B" w:rsidRDefault="00456C9B" w:rsidP="00456C9B">
      <w:pPr>
        <w:pStyle w:val="Heading4"/>
        <w:rPr>
          <w:rFonts w:asciiTheme="majorHAnsi" w:hAnsiTheme="majorHAnsi" w:cstheme="majorHAnsi"/>
        </w:rPr>
      </w:pPr>
      <w:proofErr w:type="spellStart"/>
      <w:r w:rsidRPr="00803BAC">
        <w:rPr>
          <w:rFonts w:asciiTheme="majorHAnsi" w:hAnsiTheme="majorHAnsi" w:cstheme="majorHAnsi"/>
        </w:rPr>
        <w:t>Interp</w:t>
      </w:r>
      <w:proofErr w:type="spellEnd"/>
      <w:r w:rsidRPr="00803BAC">
        <w:rPr>
          <w:rFonts w:asciiTheme="majorHAnsi" w:hAnsiTheme="majorHAnsi" w:cstheme="majorHAnsi"/>
        </w:rPr>
        <w:t xml:space="preserve">: The AFF must defend </w:t>
      </w:r>
      <w:r>
        <w:rPr>
          <w:rFonts w:asciiTheme="majorHAnsi" w:hAnsiTheme="majorHAnsi" w:cstheme="majorHAnsi"/>
        </w:rPr>
        <w:t xml:space="preserve">a specific </w:t>
      </w:r>
      <w:r w:rsidRPr="00803BAC">
        <w:rPr>
          <w:rFonts w:asciiTheme="majorHAnsi" w:hAnsiTheme="majorHAnsi" w:cstheme="majorHAnsi"/>
        </w:rPr>
        <w:t>policy action in a plan text in the 1AC.</w:t>
      </w:r>
    </w:p>
    <w:p w14:paraId="1EB8B6C7" w14:textId="77777777" w:rsidR="00456C9B" w:rsidRDefault="00456C9B" w:rsidP="00456C9B"/>
    <w:p w14:paraId="2F48C138" w14:textId="77777777" w:rsidR="00456C9B" w:rsidRPr="00592936" w:rsidRDefault="00456C9B" w:rsidP="00456C9B">
      <w:pPr>
        <w:pStyle w:val="Heading4"/>
      </w:pPr>
      <w:r>
        <w:t xml:space="preserve">Violation: </w:t>
      </w:r>
    </w:p>
    <w:p w14:paraId="152946EB"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"Resolved:" the appropriation of outer space by private entities is "unjust" entails policy action:</w:t>
      </w:r>
    </w:p>
    <w:p w14:paraId="6B925EBA"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1---Resolved.</w:t>
      </w:r>
    </w:p>
    <w:p w14:paraId="6948F459" w14:textId="77777777" w:rsidR="00456C9B" w:rsidRPr="00803BAC" w:rsidRDefault="00456C9B" w:rsidP="00456C9B">
      <w:pPr>
        <w:rPr>
          <w:rFonts w:asciiTheme="majorHAnsi" w:hAnsiTheme="majorHAnsi" w:cstheme="majorHAnsi"/>
        </w:rPr>
      </w:pPr>
      <w:proofErr w:type="spellStart"/>
      <w:r w:rsidRPr="00803BAC">
        <w:rPr>
          <w:rStyle w:val="Style13ptBold"/>
          <w:rFonts w:asciiTheme="majorHAnsi" w:hAnsiTheme="majorHAnsi" w:cstheme="majorHAnsi"/>
        </w:rPr>
        <w:t>Parcher</w:t>
      </w:r>
      <w:proofErr w:type="spellEnd"/>
      <w:r w:rsidRPr="00803BAC">
        <w:rPr>
          <w:rStyle w:val="Style13ptBold"/>
          <w:rFonts w:asciiTheme="majorHAnsi" w:hAnsiTheme="majorHAnsi" w:cstheme="majorHAnsi"/>
        </w:rPr>
        <w:t xml:space="preserve"> 1</w:t>
      </w:r>
      <w:r w:rsidRPr="00803BAC">
        <w:rPr>
          <w:rFonts w:asciiTheme="majorHAnsi" w:hAnsiTheme="majorHAnsi" w:cstheme="majorHAnsi"/>
        </w:rPr>
        <w:t xml:space="preserve"> [Jeff; former debate coach at Georgetown; Feb 26, 2001; </w:t>
      </w:r>
      <w:hyperlink r:id="rId10" w:history="1">
        <w:r w:rsidRPr="00803BAC">
          <w:rPr>
            <w:rStyle w:val="Hyperlink"/>
            <w:rFonts w:asciiTheme="majorHAnsi" w:hAnsiTheme="majorHAnsi" w:cstheme="majorHAnsi"/>
          </w:rPr>
          <w:t>https://web.archive.org/web/20020929065555/http://www.ndtceda.com/archives/200102/0790.html</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2ED2FCC9"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(1) Pardon me if I turn to a source besides Bill. </w:t>
      </w:r>
      <w:r w:rsidRPr="00803BAC">
        <w:rPr>
          <w:rStyle w:val="Emphasis"/>
          <w:rFonts w:asciiTheme="majorHAnsi" w:hAnsiTheme="majorHAnsi" w:cstheme="majorHAnsi"/>
        </w:rPr>
        <w:t xml:space="preserve">American Heritage Dictionary: Resolve: </w:t>
      </w:r>
      <w:r w:rsidRPr="00803BAC">
        <w:rPr>
          <w:rFonts w:asciiTheme="majorHAnsi" w:hAnsiTheme="majorHAnsi" w:cstheme="majorHAnsi"/>
          <w:sz w:val="16"/>
        </w:rPr>
        <w:t xml:space="preserve">1. To make a firm decision about. 2. To decide or express by formal vote. 3. To separate something into </w:t>
      </w:r>
      <w:proofErr w:type="spellStart"/>
      <w:r w:rsidRPr="00803BAC">
        <w:rPr>
          <w:rFonts w:asciiTheme="majorHAnsi" w:hAnsiTheme="majorHAnsi" w:cstheme="majorHAnsi"/>
          <w:sz w:val="16"/>
        </w:rPr>
        <w:t>constiutent</w:t>
      </w:r>
      <w:proofErr w:type="spellEnd"/>
      <w:r w:rsidRPr="00803BAC">
        <w:rPr>
          <w:rFonts w:asciiTheme="majorHAnsi" w:hAnsiTheme="majorHAnsi" w:cstheme="majorHAnsi"/>
          <w:sz w:val="16"/>
        </w:rPr>
        <w:t xml:space="preserve"> parts See </w:t>
      </w:r>
      <w:proofErr w:type="spellStart"/>
      <w:r w:rsidRPr="00803BAC">
        <w:rPr>
          <w:rFonts w:asciiTheme="majorHAnsi" w:hAnsiTheme="majorHAnsi" w:cstheme="majorHAnsi"/>
          <w:sz w:val="16"/>
        </w:rPr>
        <w:t>Syns</w:t>
      </w:r>
      <w:proofErr w:type="spellEnd"/>
      <w:r w:rsidRPr="00803BAC">
        <w:rPr>
          <w:rFonts w:asciiTheme="majorHAnsi" w:hAnsiTheme="majorHAnsi" w:cstheme="majorHAnsi"/>
          <w:sz w:val="16"/>
        </w:rPr>
        <w:t xml:space="preserve"> at *analyze* (emphasis in </w:t>
      </w:r>
      <w:proofErr w:type="spellStart"/>
      <w:r w:rsidRPr="00803BAC">
        <w:rPr>
          <w:rFonts w:asciiTheme="majorHAnsi" w:hAnsiTheme="majorHAnsi" w:cstheme="majorHAnsi"/>
          <w:sz w:val="16"/>
        </w:rPr>
        <w:t>orginal</w:t>
      </w:r>
      <w:proofErr w:type="spellEnd"/>
      <w:r w:rsidRPr="00803BAC">
        <w:rPr>
          <w:rFonts w:asciiTheme="majorHAnsi" w:hAnsiTheme="majorHAnsi" w:cstheme="majorHAnsi"/>
          <w:sz w:val="16"/>
        </w:rPr>
        <w:t xml:space="preserve">) 4. Find a solution to. See </w:t>
      </w:r>
      <w:proofErr w:type="spellStart"/>
      <w:r w:rsidRPr="00803BAC">
        <w:rPr>
          <w:rFonts w:asciiTheme="majorHAnsi" w:hAnsiTheme="majorHAnsi" w:cstheme="majorHAnsi"/>
          <w:sz w:val="16"/>
        </w:rPr>
        <w:t>Syns</w:t>
      </w:r>
      <w:proofErr w:type="spellEnd"/>
      <w:r w:rsidRPr="00803BAC">
        <w:rPr>
          <w:rFonts w:asciiTheme="majorHAnsi" w:hAnsiTheme="majorHAnsi" w:cstheme="majorHAnsi"/>
          <w:sz w:val="16"/>
        </w:rPr>
        <w:t xml:space="preserve"> at *Solve* (emphasis in original) 5. To dispel: resolve a doubt. - n 1. </w:t>
      </w:r>
      <w:proofErr w:type="spellStart"/>
      <w:r w:rsidRPr="00803BAC">
        <w:rPr>
          <w:rFonts w:asciiTheme="majorHAnsi" w:hAnsiTheme="majorHAnsi" w:cstheme="majorHAnsi"/>
          <w:sz w:val="16"/>
        </w:rPr>
        <w:t>Frimness</w:t>
      </w:r>
      <w:proofErr w:type="spellEnd"/>
      <w:r w:rsidRPr="00803BAC">
        <w:rPr>
          <w:rFonts w:asciiTheme="majorHAnsi" w:hAnsiTheme="majorHAnsi" w:cstheme="majorHAnsi"/>
          <w:sz w:val="16"/>
        </w:rPr>
        <w:t xml:space="preserve"> of purpose; resolution. 2. A determination or decision.</w:t>
      </w:r>
    </w:p>
    <w:p w14:paraId="6F38678F"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(2) The very nature of the word "resolution" </w:t>
      </w:r>
      <w:proofErr w:type="gramStart"/>
      <w:r w:rsidRPr="00803BAC">
        <w:rPr>
          <w:rFonts w:asciiTheme="majorHAnsi" w:hAnsiTheme="majorHAnsi" w:cstheme="majorHAnsi"/>
          <w:sz w:val="16"/>
        </w:rPr>
        <w:t>makes</w:t>
      </w:r>
      <w:proofErr w:type="gramEnd"/>
      <w:r w:rsidRPr="00803BAC">
        <w:rPr>
          <w:rFonts w:asciiTheme="majorHAnsi" w:hAnsiTheme="majorHAnsi" w:cstheme="majorHAnsi"/>
          <w:sz w:val="16"/>
        </w:rPr>
        <w:t xml:space="preserve"> it a question. </w:t>
      </w:r>
      <w:r w:rsidRPr="00803BAC">
        <w:rPr>
          <w:rStyle w:val="Emphasis"/>
          <w:rFonts w:asciiTheme="majorHAnsi" w:hAnsiTheme="majorHAnsi" w:cstheme="majorHAnsi"/>
        </w:rPr>
        <w:t>American Heritage:</w:t>
      </w:r>
      <w:r w:rsidRPr="00803BAC">
        <w:rPr>
          <w:rFonts w:asciiTheme="majorHAnsi" w:hAnsiTheme="majorHAnsi" w:cstheme="majorHAnsi"/>
          <w:sz w:val="16"/>
        </w:rPr>
        <w:t xml:space="preserve"> </w:t>
      </w:r>
      <w:r w:rsidRPr="00803BAC">
        <w:rPr>
          <w:rStyle w:val="Emphasis"/>
          <w:rFonts w:asciiTheme="majorHAnsi" w:hAnsiTheme="majorHAnsi" w:cstheme="majorHAnsi"/>
          <w:highlight w:val="green"/>
        </w:rPr>
        <w:t>A course of action determined</w:t>
      </w:r>
      <w:r w:rsidRPr="00803BAC">
        <w:rPr>
          <w:rStyle w:val="Emphasis"/>
          <w:rFonts w:asciiTheme="majorHAnsi" w:hAnsiTheme="majorHAnsi" w:cstheme="majorHAnsi"/>
        </w:rPr>
        <w:t xml:space="preserve"> or decided on.</w:t>
      </w:r>
      <w:r w:rsidRPr="00803BAC">
        <w:rPr>
          <w:rFonts w:asciiTheme="majorHAnsi" w:hAnsiTheme="majorHAnsi" w:cstheme="majorHAnsi"/>
          <w:sz w:val="16"/>
        </w:rPr>
        <w:t xml:space="preserve"> A formal </w:t>
      </w:r>
      <w:proofErr w:type="spellStart"/>
      <w:r w:rsidRPr="00803BAC">
        <w:rPr>
          <w:rFonts w:asciiTheme="majorHAnsi" w:hAnsiTheme="majorHAnsi" w:cstheme="majorHAnsi"/>
          <w:sz w:val="16"/>
        </w:rPr>
        <w:t>statemnt</w:t>
      </w:r>
      <w:proofErr w:type="spellEnd"/>
      <w:r w:rsidRPr="00803BAC">
        <w:rPr>
          <w:rFonts w:asciiTheme="majorHAnsi" w:hAnsiTheme="majorHAnsi" w:cstheme="majorHAnsi"/>
          <w:sz w:val="16"/>
        </w:rPr>
        <w:t xml:space="preserve"> of a </w:t>
      </w:r>
      <w:proofErr w:type="spellStart"/>
      <w:r w:rsidRPr="00803BAC">
        <w:rPr>
          <w:rFonts w:asciiTheme="majorHAnsi" w:hAnsiTheme="majorHAnsi" w:cstheme="majorHAnsi"/>
          <w:sz w:val="16"/>
        </w:rPr>
        <w:t>deciion</w:t>
      </w:r>
      <w:proofErr w:type="spellEnd"/>
      <w:r w:rsidRPr="00803BAC">
        <w:rPr>
          <w:rFonts w:asciiTheme="majorHAnsi" w:hAnsiTheme="majorHAnsi" w:cstheme="majorHAnsi"/>
          <w:sz w:val="16"/>
        </w:rPr>
        <w:t xml:space="preserve">, </w:t>
      </w:r>
      <w:r w:rsidRPr="00803BAC">
        <w:rPr>
          <w:rStyle w:val="Emphasis"/>
          <w:rFonts w:asciiTheme="majorHAnsi" w:hAnsiTheme="majorHAnsi" w:cstheme="majorHAnsi"/>
        </w:rPr>
        <w:t xml:space="preserve">as </w:t>
      </w:r>
      <w:r w:rsidRPr="00803BAC">
        <w:rPr>
          <w:rStyle w:val="Emphasis"/>
          <w:rFonts w:asciiTheme="majorHAnsi" w:hAnsiTheme="majorHAnsi" w:cstheme="majorHAnsi"/>
          <w:highlight w:val="green"/>
        </w:rPr>
        <w:t>by a legislature</w:t>
      </w:r>
      <w:r w:rsidRPr="00803BAC">
        <w:rPr>
          <w:rFonts w:asciiTheme="majorHAnsi" w:hAnsiTheme="majorHAnsi" w:cstheme="majorHAnsi"/>
          <w:sz w:val="16"/>
        </w:rPr>
        <w:t>.</w:t>
      </w:r>
    </w:p>
    <w:p w14:paraId="61E9D029"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(3) </w:t>
      </w:r>
      <w:r w:rsidRPr="00803BAC">
        <w:rPr>
          <w:rStyle w:val="Emphasis"/>
          <w:rFonts w:asciiTheme="majorHAnsi" w:hAnsiTheme="majorHAnsi" w:cstheme="majorHAnsi"/>
        </w:rPr>
        <w:t>The resolution is obviously a question</w:t>
      </w:r>
      <w:r w:rsidRPr="00803BAC">
        <w:rPr>
          <w:rFonts w:asciiTheme="majorHAnsi" w:hAnsiTheme="majorHAnsi" w:cstheme="majorHAnsi"/>
          <w:sz w:val="16"/>
        </w:rPr>
        <w:t xml:space="preserve">. Any other conclusion is utterly </w:t>
      </w:r>
      <w:proofErr w:type="spellStart"/>
      <w:r w:rsidRPr="00803BAC">
        <w:rPr>
          <w:rFonts w:asciiTheme="majorHAnsi" w:hAnsiTheme="majorHAnsi" w:cstheme="majorHAnsi"/>
          <w:sz w:val="16"/>
        </w:rPr>
        <w:t>inconcievable</w:t>
      </w:r>
      <w:proofErr w:type="spellEnd"/>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Why? </w:t>
      </w:r>
      <w:r w:rsidRPr="00803BAC">
        <w:rPr>
          <w:rStyle w:val="Emphasis"/>
          <w:rFonts w:asciiTheme="majorHAnsi" w:hAnsiTheme="majorHAnsi" w:cstheme="majorHAnsi"/>
        </w:rPr>
        <w:t>Context</w:t>
      </w:r>
      <w:r w:rsidRPr="00803BAC">
        <w:rPr>
          <w:rStyle w:val="StyleUnderline"/>
          <w:rFonts w:asciiTheme="majorHAnsi" w:hAnsiTheme="majorHAnsi" w:cstheme="majorHAnsi"/>
        </w:rPr>
        <w:t>.</w:t>
      </w:r>
      <w:r w:rsidRPr="00803BAC">
        <w:rPr>
          <w:rFonts w:asciiTheme="majorHAnsi" w:hAnsiTheme="majorHAnsi" w:cstheme="majorHAnsi"/>
          <w:sz w:val="16"/>
        </w:rPr>
        <w:t xml:space="preserve"> The debate community empowers </w:t>
      </w:r>
      <w:r w:rsidRPr="00803BAC">
        <w:rPr>
          <w:rStyle w:val="StyleUnderline"/>
          <w:rFonts w:asciiTheme="majorHAnsi" w:hAnsiTheme="majorHAnsi" w:cstheme="majorHAnsi"/>
        </w:rPr>
        <w:t>a topic committee</w:t>
      </w:r>
      <w:r w:rsidRPr="00803BAC">
        <w:rPr>
          <w:rFonts w:asciiTheme="majorHAnsi" w:hAnsiTheme="majorHAnsi" w:cstheme="majorHAnsi"/>
          <w:sz w:val="16"/>
        </w:rPr>
        <w:t xml:space="preserve"> to write a topic for ALTERNATE side debating. The committee is not a random group of people coming together to "reserve" themselves about some issue. There </w:t>
      </w:r>
      <w:r w:rsidRPr="00803BAC">
        <w:rPr>
          <w:rStyle w:val="StyleUnderline"/>
          <w:rFonts w:asciiTheme="majorHAnsi" w:hAnsiTheme="majorHAnsi" w:cstheme="majorHAnsi"/>
        </w:rPr>
        <w:t>is</w:t>
      </w:r>
      <w:r w:rsidRPr="00803BAC">
        <w:rPr>
          <w:rFonts w:asciiTheme="majorHAnsi" w:hAnsiTheme="majorHAnsi" w:cstheme="majorHAnsi"/>
          <w:sz w:val="16"/>
        </w:rPr>
        <w:t xml:space="preserve"> context - they are </w:t>
      </w:r>
      <w:r w:rsidRPr="00803BAC">
        <w:rPr>
          <w:rStyle w:val="StyleUnderline"/>
          <w:rFonts w:asciiTheme="majorHAnsi" w:hAnsiTheme="majorHAnsi" w:cstheme="majorHAnsi"/>
        </w:rPr>
        <w:t>empowered</w:t>
      </w:r>
      <w:r w:rsidRPr="00803BAC">
        <w:rPr>
          <w:rFonts w:asciiTheme="majorHAnsi" w:hAnsiTheme="majorHAnsi" w:cstheme="majorHAnsi"/>
          <w:sz w:val="16"/>
        </w:rPr>
        <w:t xml:space="preserve"> by a community to do something. In their deliberations, the topic community attempts </w:t>
      </w:r>
      <w:r w:rsidRPr="00803BAC">
        <w:rPr>
          <w:rStyle w:val="StyleUnderline"/>
          <w:rFonts w:asciiTheme="majorHAnsi" w:hAnsiTheme="majorHAnsi" w:cstheme="majorHAnsi"/>
        </w:rPr>
        <w:t>to craft a resolution</w:t>
      </w:r>
      <w:r w:rsidRPr="00803BAC">
        <w:rPr>
          <w:rFonts w:asciiTheme="majorHAnsi" w:hAnsiTheme="majorHAnsi" w:cstheme="majorHAnsi"/>
          <w:sz w:val="16"/>
        </w:rPr>
        <w:t xml:space="preserve"> which can be ANSWERED in either direction. They focus on issues like ground and fairness because they know </w:t>
      </w:r>
      <w:r w:rsidRPr="00803BAC">
        <w:rPr>
          <w:rStyle w:val="StyleUnderline"/>
          <w:rFonts w:asciiTheme="majorHAnsi" w:hAnsiTheme="majorHAnsi" w:cstheme="majorHAnsi"/>
        </w:rPr>
        <w:t xml:space="preserve">the resolution will serve as the basis </w:t>
      </w:r>
      <w:r w:rsidRPr="00803BAC">
        <w:rPr>
          <w:rStyle w:val="Emphasis"/>
          <w:rFonts w:asciiTheme="majorHAnsi" w:hAnsiTheme="majorHAnsi" w:cstheme="majorHAnsi"/>
        </w:rPr>
        <w:t>for debate</w:t>
      </w:r>
      <w:r w:rsidRPr="00803BAC">
        <w:rPr>
          <w:rStyle w:val="StyleUnderline"/>
          <w:rFonts w:asciiTheme="majorHAnsi" w:hAnsiTheme="majorHAnsi" w:cstheme="majorHAnsi"/>
        </w:rPr>
        <w:t xml:space="preserve"> which will be resolved by determining the policy </w:t>
      </w:r>
      <w:proofErr w:type="spellStart"/>
      <w:r w:rsidRPr="00803BAC">
        <w:rPr>
          <w:rStyle w:val="StyleUnderline"/>
          <w:rFonts w:asciiTheme="majorHAnsi" w:hAnsiTheme="majorHAnsi" w:cstheme="majorHAnsi"/>
        </w:rPr>
        <w:t>desireablility</w:t>
      </w:r>
      <w:proofErr w:type="spellEnd"/>
      <w:r w:rsidRPr="00803BAC">
        <w:rPr>
          <w:rStyle w:val="StyleUnderline"/>
          <w:rFonts w:asciiTheme="majorHAnsi" w:hAnsiTheme="majorHAnsi" w:cstheme="majorHAnsi"/>
        </w:rPr>
        <w:t xml:space="preserve"> of that resolution</w:t>
      </w:r>
      <w:r w:rsidRPr="00803BAC">
        <w:rPr>
          <w:rFonts w:asciiTheme="majorHAnsi" w:hAnsiTheme="majorHAnsi" w:cstheme="majorHAnsi"/>
          <w:sz w:val="16"/>
        </w:rPr>
        <w:t xml:space="preserve">. That's not only what they do, but it's what we REQUIRE them to do. We don't just send the topic </w:t>
      </w:r>
      <w:proofErr w:type="spellStart"/>
      <w:r w:rsidRPr="00803BAC">
        <w:rPr>
          <w:rFonts w:asciiTheme="majorHAnsi" w:hAnsiTheme="majorHAnsi" w:cstheme="majorHAnsi"/>
          <w:sz w:val="16"/>
        </w:rPr>
        <w:t>committtee</w:t>
      </w:r>
      <w:proofErr w:type="spellEnd"/>
      <w:r w:rsidRPr="00803BAC">
        <w:rPr>
          <w:rFonts w:asciiTheme="majorHAnsi" w:hAnsiTheme="majorHAnsi" w:cstheme="majorHAnsi"/>
          <w:sz w:val="16"/>
        </w:rPr>
        <w:t xml:space="preserve"> somewhere to adopt their own group resolution. It's not the end point of a resolution adopted by a body - it's the </w:t>
      </w:r>
      <w:proofErr w:type="spellStart"/>
      <w:r w:rsidRPr="00803BAC">
        <w:rPr>
          <w:rFonts w:asciiTheme="majorHAnsi" w:hAnsiTheme="majorHAnsi" w:cstheme="majorHAnsi"/>
          <w:sz w:val="16"/>
        </w:rPr>
        <w:t>prelimanary</w:t>
      </w:r>
      <w:proofErr w:type="spellEnd"/>
      <w:r w:rsidRPr="00803BAC">
        <w:rPr>
          <w:rFonts w:asciiTheme="majorHAnsi" w:hAnsiTheme="majorHAnsi" w:cstheme="majorHAnsi"/>
          <w:sz w:val="16"/>
        </w:rPr>
        <w:t xml:space="preserve"> wording of a resolution sent to others to be answered or decided upon.</w:t>
      </w:r>
    </w:p>
    <w:p w14:paraId="61E38E6F" w14:textId="77777777" w:rsidR="00456C9B" w:rsidRPr="00803BAC" w:rsidRDefault="00456C9B" w:rsidP="00456C9B">
      <w:pPr>
        <w:rPr>
          <w:rFonts w:asciiTheme="majorHAnsi" w:hAnsiTheme="majorHAnsi" w:cstheme="majorHAnsi"/>
          <w:sz w:val="16"/>
        </w:rPr>
      </w:pPr>
      <w:r w:rsidRPr="00803BAC">
        <w:rPr>
          <w:rFonts w:asciiTheme="majorHAnsi" w:hAnsiTheme="majorHAnsi" w:cstheme="majorHAnsi"/>
          <w:sz w:val="16"/>
        </w:rPr>
        <w:t xml:space="preserve">(4) Further context: </w:t>
      </w:r>
      <w:r w:rsidRPr="00E90395">
        <w:rPr>
          <w:rStyle w:val="StyleUnderline"/>
          <w:rFonts w:asciiTheme="majorHAnsi" w:hAnsiTheme="majorHAnsi" w:cstheme="majorHAnsi"/>
          <w:highlight w:val="green"/>
        </w:rPr>
        <w:t xml:space="preserve">the word </w:t>
      </w:r>
      <w:r w:rsidRPr="00E90395">
        <w:rPr>
          <w:rStyle w:val="Emphasis"/>
          <w:rFonts w:asciiTheme="majorHAnsi" w:hAnsiTheme="majorHAnsi" w:cstheme="majorHAnsi"/>
          <w:highlight w:val="green"/>
        </w:rPr>
        <w:t>resolved</w:t>
      </w:r>
      <w:r w:rsidRPr="00E90395">
        <w:rPr>
          <w:rStyle w:val="StyleUnderline"/>
          <w:rFonts w:asciiTheme="majorHAnsi" w:hAnsiTheme="majorHAnsi" w:cstheme="majorHAnsi"/>
          <w:highlight w:val="green"/>
        </w:rPr>
        <w:t xml:space="preserve"> is used to emphasis the fact that it's </w:t>
      </w:r>
      <w:r w:rsidRPr="00E90395">
        <w:rPr>
          <w:rStyle w:val="Emphasis"/>
          <w:rFonts w:asciiTheme="majorHAnsi" w:hAnsiTheme="majorHAnsi" w:cstheme="majorHAnsi"/>
          <w:highlight w:val="green"/>
        </w:rPr>
        <w:t>policy debate</w:t>
      </w:r>
      <w:r w:rsidRPr="00E90395">
        <w:rPr>
          <w:rFonts w:asciiTheme="majorHAnsi" w:hAnsiTheme="majorHAnsi" w:cstheme="majorHAnsi"/>
          <w:sz w:val="16"/>
          <w:highlight w:val="green"/>
        </w:rPr>
        <w:t>.</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Resolved comes </w:t>
      </w:r>
      <w:r w:rsidRPr="00803BAC">
        <w:rPr>
          <w:rStyle w:val="StyleUnderline"/>
          <w:rFonts w:asciiTheme="majorHAnsi" w:hAnsiTheme="majorHAnsi" w:cstheme="majorHAnsi"/>
          <w:highlight w:val="green"/>
        </w:rPr>
        <w:t xml:space="preserve">from the adoption of </w:t>
      </w:r>
      <w:r w:rsidRPr="00803BAC">
        <w:rPr>
          <w:rStyle w:val="Emphasis"/>
          <w:rFonts w:asciiTheme="majorHAnsi" w:hAnsiTheme="majorHAnsi" w:cstheme="majorHAnsi"/>
          <w:highlight w:val="green"/>
        </w:rPr>
        <w:t>resolutions</w:t>
      </w:r>
      <w:r w:rsidRPr="00803BAC">
        <w:rPr>
          <w:rStyle w:val="StyleUnderline"/>
          <w:rFonts w:asciiTheme="majorHAnsi" w:hAnsiTheme="majorHAnsi" w:cstheme="majorHAnsi"/>
          <w:highlight w:val="green"/>
        </w:rPr>
        <w:t xml:space="preserve"> by legislative bodies</w:t>
      </w:r>
      <w:r w:rsidRPr="00803BAC">
        <w:rPr>
          <w:rFonts w:asciiTheme="majorHAnsi" w:hAnsiTheme="majorHAnsi" w:cstheme="majorHAnsi"/>
          <w:sz w:val="16"/>
        </w:rPr>
        <w:t xml:space="preserve">. </w:t>
      </w:r>
      <w:r w:rsidRPr="00803BAC">
        <w:rPr>
          <w:rStyle w:val="StyleUnderline"/>
          <w:rFonts w:asciiTheme="majorHAnsi" w:hAnsiTheme="majorHAnsi" w:cstheme="majorHAnsi"/>
        </w:rPr>
        <w:t>A resolution is either adopted or it is not</w:t>
      </w:r>
      <w:r w:rsidRPr="00803BAC">
        <w:rPr>
          <w:rFonts w:asciiTheme="majorHAnsi" w:hAnsiTheme="majorHAnsi" w:cstheme="majorHAnsi"/>
          <w:sz w:val="16"/>
        </w:rPr>
        <w:t xml:space="preserve">. It's a question </w:t>
      </w:r>
      <w:r w:rsidRPr="00803BAC">
        <w:rPr>
          <w:rStyle w:val="StyleUnderline"/>
          <w:rFonts w:asciiTheme="majorHAnsi" w:hAnsiTheme="majorHAnsi" w:cstheme="majorHAnsi"/>
        </w:rPr>
        <w:t>before a legislative body</w:t>
      </w:r>
      <w:r w:rsidRPr="00803BAC">
        <w:rPr>
          <w:rFonts w:asciiTheme="majorHAnsi" w:hAnsiTheme="majorHAnsi" w:cstheme="majorHAnsi"/>
          <w:sz w:val="16"/>
        </w:rPr>
        <w:t xml:space="preserve">. Should this statement be adopted or </w:t>
      </w:r>
      <w:proofErr w:type="gramStart"/>
      <w:r w:rsidRPr="00803BAC">
        <w:rPr>
          <w:rFonts w:asciiTheme="majorHAnsi" w:hAnsiTheme="majorHAnsi" w:cstheme="majorHAnsi"/>
          <w:sz w:val="16"/>
        </w:rPr>
        <w:t>not.</w:t>
      </w:r>
      <w:proofErr w:type="gramEnd"/>
    </w:p>
    <w:p w14:paraId="71DC147C"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2---</w:t>
      </w:r>
      <w:bookmarkStart w:id="0" w:name="_Hlk90041192"/>
      <w:r w:rsidRPr="00803BAC">
        <w:rPr>
          <w:rFonts w:asciiTheme="majorHAnsi" w:hAnsiTheme="majorHAnsi" w:cstheme="majorHAnsi"/>
        </w:rPr>
        <w:t>Unjust.</w:t>
      </w:r>
    </w:p>
    <w:p w14:paraId="230AC2EC" w14:textId="77777777" w:rsidR="00456C9B" w:rsidRPr="00803BAC" w:rsidRDefault="00456C9B" w:rsidP="00456C9B">
      <w:pPr>
        <w:rPr>
          <w:rFonts w:asciiTheme="majorHAnsi" w:hAnsiTheme="majorHAnsi" w:cstheme="majorHAnsi"/>
        </w:rPr>
      </w:pPr>
      <w:r w:rsidRPr="00803BAC">
        <w:rPr>
          <w:rStyle w:val="Style13ptBold"/>
          <w:rFonts w:asciiTheme="majorHAnsi" w:hAnsiTheme="majorHAnsi" w:cstheme="majorHAnsi"/>
        </w:rPr>
        <w:t>Black’s Law</w:t>
      </w:r>
      <w:r w:rsidRPr="00803BAC">
        <w:rPr>
          <w:rFonts w:asciiTheme="majorHAnsi" w:hAnsiTheme="majorHAnsi" w:cstheme="majorHAnsi"/>
        </w:rPr>
        <w:t xml:space="preserve"> [The Law Dictionary Featuring Black's Law Dictionary Free Online Legal Dictionary 2nd Ed. No Date. </w:t>
      </w:r>
      <w:hyperlink r:id="rId11" w:history="1">
        <w:r w:rsidRPr="00803BAC">
          <w:rPr>
            <w:rStyle w:val="Hyperlink"/>
            <w:rFonts w:asciiTheme="majorHAnsi" w:hAnsiTheme="majorHAnsi" w:cstheme="majorHAnsi"/>
          </w:rPr>
          <w:t>https://thelawdictionary.org/unjust/</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6EE4A489" w14:textId="77777777" w:rsidR="00456C9B" w:rsidRPr="00803BAC" w:rsidRDefault="00456C9B" w:rsidP="00456C9B">
      <w:pPr>
        <w:rPr>
          <w:rStyle w:val="Emphasis"/>
          <w:rFonts w:asciiTheme="majorHAnsi" w:hAnsiTheme="majorHAnsi" w:cstheme="majorHAnsi"/>
        </w:rPr>
      </w:pPr>
      <w:r w:rsidRPr="00803BAC">
        <w:rPr>
          <w:rStyle w:val="Emphasis"/>
          <w:rFonts w:asciiTheme="majorHAnsi" w:hAnsiTheme="majorHAnsi" w:cstheme="majorHAnsi"/>
        </w:rPr>
        <w:t>What is UNJUST?</w:t>
      </w:r>
    </w:p>
    <w:p w14:paraId="5488FC93" w14:textId="77777777" w:rsidR="00456C9B" w:rsidRPr="00803BAC" w:rsidRDefault="00456C9B" w:rsidP="00456C9B">
      <w:pPr>
        <w:rPr>
          <w:rFonts w:asciiTheme="majorHAnsi" w:hAnsiTheme="majorHAnsi" w:cstheme="majorHAnsi"/>
          <w:sz w:val="16"/>
        </w:rPr>
      </w:pPr>
      <w:r w:rsidRPr="00803BAC">
        <w:rPr>
          <w:rStyle w:val="Emphasis"/>
          <w:rFonts w:asciiTheme="majorHAnsi" w:hAnsiTheme="majorHAnsi" w:cstheme="majorHAnsi"/>
          <w:highlight w:val="green"/>
        </w:rPr>
        <w:t>Contrary to</w:t>
      </w:r>
      <w:r w:rsidRPr="00803BAC">
        <w:rPr>
          <w:rFonts w:asciiTheme="majorHAnsi" w:hAnsiTheme="majorHAnsi" w:cstheme="majorHAnsi"/>
          <w:sz w:val="16"/>
        </w:rPr>
        <w:t xml:space="preserve"> </w:t>
      </w:r>
      <w:r w:rsidRPr="00803BAC">
        <w:rPr>
          <w:rStyle w:val="StyleUnderline"/>
          <w:rFonts w:asciiTheme="majorHAnsi" w:hAnsiTheme="majorHAnsi" w:cstheme="majorHAnsi"/>
        </w:rPr>
        <w:t>right and justice</w:t>
      </w:r>
      <w:r w:rsidRPr="00803BAC">
        <w:rPr>
          <w:rFonts w:asciiTheme="majorHAnsi" w:hAnsiTheme="majorHAnsi" w:cstheme="majorHAnsi"/>
          <w:sz w:val="16"/>
        </w:rPr>
        <w:t xml:space="preserve">, or to </w:t>
      </w:r>
      <w:r w:rsidRPr="00803BAC">
        <w:rPr>
          <w:rStyle w:val="StyleUnderline"/>
          <w:rFonts w:asciiTheme="majorHAnsi" w:hAnsiTheme="majorHAnsi" w:cstheme="majorHAnsi"/>
        </w:rPr>
        <w:t xml:space="preserve">the </w:t>
      </w:r>
      <w:r w:rsidRPr="00803BAC">
        <w:rPr>
          <w:rStyle w:val="Emphasis"/>
          <w:rFonts w:asciiTheme="majorHAnsi" w:hAnsiTheme="majorHAnsi" w:cstheme="majorHAnsi"/>
        </w:rPr>
        <w:t>enjoyment of</w:t>
      </w:r>
      <w:r w:rsidRPr="00803BAC">
        <w:rPr>
          <w:rFonts w:asciiTheme="majorHAnsi" w:hAnsiTheme="majorHAnsi" w:cstheme="majorHAnsi"/>
          <w:sz w:val="16"/>
        </w:rPr>
        <w:t xml:space="preserve"> his </w:t>
      </w:r>
      <w:r w:rsidRPr="00803BAC">
        <w:rPr>
          <w:rStyle w:val="Emphasis"/>
          <w:rFonts w:asciiTheme="majorHAnsi" w:hAnsiTheme="majorHAnsi" w:cstheme="majorHAnsi"/>
        </w:rPr>
        <w:t>rights by another</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or to the standards of </w:t>
      </w:r>
      <w:r w:rsidRPr="00803BAC">
        <w:rPr>
          <w:rStyle w:val="StyleUnderline"/>
          <w:rFonts w:asciiTheme="majorHAnsi" w:hAnsiTheme="majorHAnsi" w:cstheme="majorHAnsi"/>
          <w:highlight w:val="green"/>
        </w:rPr>
        <w:t>conduct furnished by</w:t>
      </w:r>
      <w:r w:rsidRPr="00803BAC">
        <w:rPr>
          <w:rStyle w:val="StyleUnderline"/>
          <w:rFonts w:asciiTheme="majorHAnsi" w:hAnsiTheme="majorHAnsi" w:cstheme="majorHAnsi"/>
        </w:rPr>
        <w:t xml:space="preserve"> the </w:t>
      </w:r>
      <w:r w:rsidRPr="00803BAC">
        <w:rPr>
          <w:rStyle w:val="Emphasis"/>
          <w:rFonts w:asciiTheme="majorHAnsi" w:hAnsiTheme="majorHAnsi" w:cstheme="majorHAnsi"/>
          <w:highlight w:val="green"/>
        </w:rPr>
        <w:t>laws</w:t>
      </w:r>
      <w:r w:rsidRPr="00803BAC">
        <w:rPr>
          <w:rFonts w:asciiTheme="majorHAnsi" w:hAnsiTheme="majorHAnsi" w:cstheme="majorHAnsi"/>
          <w:sz w:val="16"/>
        </w:rPr>
        <w:t>.</w:t>
      </w:r>
    </w:p>
    <w:p w14:paraId="264E8751"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lastRenderedPageBreak/>
        <w:t xml:space="preserve">Violation: There’s no plan, they defend the res </w:t>
      </w:r>
      <w:proofErr w:type="gramStart"/>
      <w:r w:rsidRPr="00803BAC">
        <w:rPr>
          <w:rFonts w:asciiTheme="majorHAnsi" w:hAnsiTheme="majorHAnsi" w:cstheme="majorHAnsi"/>
        </w:rPr>
        <w:t>as a general rule</w:t>
      </w:r>
      <w:proofErr w:type="gramEnd"/>
      <w:r w:rsidRPr="00803BAC">
        <w:rPr>
          <w:rFonts w:asciiTheme="majorHAnsi" w:hAnsiTheme="majorHAnsi" w:cstheme="majorHAnsi"/>
        </w:rPr>
        <w:t>.</w:t>
      </w:r>
    </w:p>
    <w:bookmarkEnd w:id="0"/>
    <w:p w14:paraId="2DAA0831"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Prefer:</w:t>
      </w:r>
    </w:p>
    <w:p w14:paraId="6F090A80"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1---Ground---absent meeting precise words in the res, we lose all the pre-round prep we did around the resolution, killing neg ground.</w:t>
      </w:r>
    </w:p>
    <w:p w14:paraId="48E4D460"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 xml:space="preserve">2---Vagueness---debates inevitably involve the AFF defending something, but only our </w:t>
      </w:r>
      <w:proofErr w:type="spellStart"/>
      <w:r w:rsidRPr="00803BAC">
        <w:rPr>
          <w:rFonts w:asciiTheme="majorHAnsi" w:hAnsiTheme="majorHAnsi" w:cstheme="majorHAnsi"/>
        </w:rPr>
        <w:t>interp</w:t>
      </w:r>
      <w:proofErr w:type="spellEnd"/>
      <w:r w:rsidRPr="00803BAC">
        <w:rPr>
          <w:rFonts w:asciiTheme="majorHAnsi" w:hAnsiTheme="majorHAnsi" w:cstheme="majorHAnsi"/>
        </w:rPr>
        <w:t xml:space="preserve"> lets them to </w:t>
      </w:r>
      <w:r w:rsidRPr="00803BAC">
        <w:rPr>
          <w:rFonts w:asciiTheme="majorHAnsi" w:hAnsiTheme="majorHAnsi" w:cstheme="majorHAnsi"/>
          <w:u w:val="single"/>
        </w:rPr>
        <w:t>clearly define</w:t>
      </w:r>
      <w:r w:rsidRPr="00803BAC">
        <w:rPr>
          <w:rFonts w:asciiTheme="majorHAnsi" w:hAnsiTheme="majorHAnsi" w:cstheme="majorHAnsi"/>
        </w:rPr>
        <w:t xml:space="preserve"> that from the start. Their model leads to </w:t>
      </w:r>
      <w:r w:rsidRPr="00803BAC">
        <w:rPr>
          <w:rFonts w:asciiTheme="majorHAnsi" w:hAnsiTheme="majorHAnsi" w:cstheme="majorHAnsi"/>
          <w:u w:val="single"/>
        </w:rPr>
        <w:t>late-breaking</w:t>
      </w:r>
      <w:r w:rsidRPr="00803BAC">
        <w:rPr>
          <w:rFonts w:asciiTheme="majorHAnsi" w:hAnsiTheme="majorHAnsi" w:cstheme="majorHAnsi"/>
        </w:rPr>
        <w:t xml:space="preserve"> debates that destroy ground, for example we won’t know if asteroid mining or space exploration are offense until the 1AR, which skews neg prep.</w:t>
      </w:r>
    </w:p>
    <w:p w14:paraId="0DB434BB"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 xml:space="preserve">3---Topic ed---specific policies teaches lets us go deep into the topic, uniquely important given the evolving character of space law. outweighs </w:t>
      </w:r>
      <w:proofErr w:type="spellStart"/>
      <w:r w:rsidRPr="00803BAC">
        <w:rPr>
          <w:rFonts w:asciiTheme="majorHAnsi" w:hAnsiTheme="majorHAnsi" w:cstheme="majorHAnsi"/>
        </w:rPr>
        <w:t>bc</w:t>
      </w:r>
      <w:proofErr w:type="spellEnd"/>
      <w:r w:rsidRPr="00803BAC">
        <w:rPr>
          <w:rFonts w:asciiTheme="majorHAnsi" w:hAnsiTheme="majorHAnsi" w:cstheme="majorHAnsi"/>
        </w:rPr>
        <w:t xml:space="preserve"> we only have </w:t>
      </w:r>
      <w:proofErr w:type="gramStart"/>
      <w:r w:rsidRPr="00803BAC">
        <w:rPr>
          <w:rFonts w:asciiTheme="majorHAnsi" w:hAnsiTheme="majorHAnsi" w:cstheme="majorHAnsi"/>
        </w:rPr>
        <w:t>2 month</w:t>
      </w:r>
      <w:proofErr w:type="gramEnd"/>
      <w:r w:rsidRPr="00803BAC">
        <w:rPr>
          <w:rFonts w:asciiTheme="majorHAnsi" w:hAnsiTheme="majorHAnsi" w:cstheme="majorHAnsi"/>
        </w:rPr>
        <w:t xml:space="preserve"> topics, and </w:t>
      </w:r>
      <w:proofErr w:type="spellStart"/>
      <w:r w:rsidRPr="00803BAC">
        <w:rPr>
          <w:rFonts w:asciiTheme="majorHAnsi" w:hAnsiTheme="majorHAnsi" w:cstheme="majorHAnsi"/>
        </w:rPr>
        <w:t>phil</w:t>
      </w:r>
      <w:proofErr w:type="spellEnd"/>
      <w:r w:rsidRPr="00803BAC">
        <w:rPr>
          <w:rFonts w:asciiTheme="majorHAnsi" w:hAnsiTheme="majorHAnsi" w:cstheme="majorHAnsi"/>
        </w:rPr>
        <w:t xml:space="preserve"> ed is solved by free textbooks.</w:t>
      </w:r>
    </w:p>
    <w:p w14:paraId="555792D8"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 xml:space="preserve">CI </w:t>
      </w:r>
      <w:proofErr w:type="spellStart"/>
      <w:r w:rsidRPr="00803BAC">
        <w:rPr>
          <w:rFonts w:asciiTheme="majorHAnsi" w:hAnsiTheme="majorHAnsi" w:cstheme="majorHAnsi"/>
        </w:rPr>
        <w:t>bc</w:t>
      </w:r>
      <w:proofErr w:type="spellEnd"/>
      <w:r w:rsidRPr="00803BAC">
        <w:rPr>
          <w:rFonts w:asciiTheme="majorHAnsi" w:hAnsiTheme="majorHAnsi" w:cstheme="majorHAnsi"/>
        </w:rPr>
        <w:t xml:space="preserve"> reasonability is arbitrary and invites judge intervention</w:t>
      </w:r>
    </w:p>
    <w:p w14:paraId="1BA9490E"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DTD to deter future abuse</w:t>
      </w:r>
    </w:p>
    <w:p w14:paraId="486456BB"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No RVIs: 1] illogical, you shouldn’t win for being topical, 2] good theory debaters will read abusive positions to bait theory and dump on an RVI, 3] trades off with substance since we can’t kick out of T</w:t>
      </w:r>
    </w:p>
    <w:p w14:paraId="4C602A0F" w14:textId="77777777" w:rsidR="00456C9B" w:rsidRPr="00803BAC" w:rsidRDefault="00456C9B" w:rsidP="00456C9B">
      <w:pPr>
        <w:pStyle w:val="Heading4"/>
        <w:rPr>
          <w:rFonts w:asciiTheme="majorHAnsi" w:hAnsiTheme="majorHAnsi" w:cstheme="majorHAnsi"/>
        </w:rPr>
      </w:pPr>
      <w:r w:rsidRPr="00803BAC">
        <w:rPr>
          <w:rFonts w:asciiTheme="majorHAnsi" w:hAnsiTheme="majorHAnsi" w:cstheme="majorHAnsi"/>
        </w:rPr>
        <w:t>Neg theory first because AFF abuse made it impossible to engage so any neg abuse was to get back in the game.</w:t>
      </w:r>
    </w:p>
    <w:p w14:paraId="203A7165" w14:textId="77777777" w:rsidR="00456C9B" w:rsidRPr="00803BAC" w:rsidRDefault="00456C9B" w:rsidP="00456C9B">
      <w:pPr>
        <w:rPr>
          <w:rFonts w:asciiTheme="majorHAnsi" w:hAnsiTheme="majorHAnsi" w:cstheme="majorHAnsi"/>
        </w:rPr>
      </w:pPr>
    </w:p>
    <w:p w14:paraId="7D1CF166" w14:textId="77777777" w:rsidR="00456C9B" w:rsidRDefault="00456C9B" w:rsidP="00456C9B">
      <w:pPr>
        <w:pStyle w:val="Heading2"/>
      </w:pPr>
      <w:r>
        <w:lastRenderedPageBreak/>
        <w:t>4</w:t>
      </w:r>
    </w:p>
    <w:p w14:paraId="5A65E1B8" w14:textId="77777777" w:rsidR="00456C9B" w:rsidRPr="00746757" w:rsidRDefault="00456C9B" w:rsidP="00456C9B">
      <w:pPr>
        <w:pStyle w:val="Heading4"/>
      </w:pPr>
      <w:r>
        <w:t xml:space="preserve">US wins the </w:t>
      </w:r>
      <w:r w:rsidRPr="00BA6C2B">
        <w:rPr>
          <w:u w:val="single"/>
        </w:rPr>
        <w:t>commercial space race now</w:t>
      </w:r>
    </w:p>
    <w:p w14:paraId="11913FDD" w14:textId="77777777" w:rsidR="00456C9B" w:rsidRPr="004C469D" w:rsidRDefault="00456C9B" w:rsidP="00456C9B">
      <w:r w:rsidRPr="00746757">
        <w:rPr>
          <w:rStyle w:val="Style13ptBold"/>
        </w:rPr>
        <w:t>Tepper 8-30</w:t>
      </w:r>
      <w:r>
        <w:t xml:space="preserve"> [</w:t>
      </w:r>
      <w:proofErr w:type="spellStart"/>
      <w:r w:rsidRPr="004C469D">
        <w:t>Eytan</w:t>
      </w:r>
      <w:proofErr w:type="spellEnd"/>
      <w:r w:rsidRPr="004C469D">
        <w:t xml:space="preserve">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12" w:history="1">
        <w:r w:rsidRPr="004C469D">
          <w:rPr>
            <w:rStyle w:val="Hyperlink"/>
          </w:rPr>
          <w:t>https://www.thespacereview.com/article/4233/1</w:t>
        </w:r>
      </w:hyperlink>
      <w:r w:rsidRPr="004C469D">
        <w:t xml:space="preserve"> [accessed 12-5-21] </w:t>
      </w:r>
      <w:proofErr w:type="spellStart"/>
      <w:r w:rsidRPr="004C469D">
        <w:t>lydia</w:t>
      </w:r>
      <w:proofErr w:type="spellEnd"/>
    </w:p>
    <w:p w14:paraId="0C4BC9F8" w14:textId="77777777" w:rsidR="00456C9B" w:rsidRPr="004C469D" w:rsidRDefault="00456C9B" w:rsidP="00456C9B">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proofErr w:type="gramStart"/>
      <w:r w:rsidRPr="004C469D">
        <w:rPr>
          <w:sz w:val="16"/>
          <w:szCs w:val="16"/>
        </w:rPr>
        <w:t>In</w:t>
      </w:r>
      <w:proofErr w:type="gramEnd"/>
      <w:r w:rsidRPr="004C469D">
        <w:rPr>
          <w:sz w:val="16"/>
          <w:szCs w:val="16"/>
        </w:rPr>
        <w:t xml:space="preserve">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456"/>
      </w:tblGrid>
      <w:tr w:rsidR="00456C9B" w:rsidRPr="004C469D" w14:paraId="760D8009" w14:textId="77777777" w:rsidTr="001D46C0">
        <w:trPr>
          <w:tblCellSpacing w:w="15" w:type="dxa"/>
        </w:trPr>
        <w:tc>
          <w:tcPr>
            <w:tcW w:w="0" w:type="auto"/>
            <w:shd w:val="clear" w:color="auto" w:fill="FFFFFF"/>
            <w:vAlign w:val="center"/>
            <w:hideMark/>
          </w:tcPr>
          <w:p w14:paraId="528FE9E9" w14:textId="77777777" w:rsidR="00456C9B" w:rsidRPr="004C469D" w:rsidRDefault="00456C9B" w:rsidP="001D46C0">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7EF5C4CA" w14:textId="77777777" w:rsidR="00456C9B" w:rsidRPr="004C469D" w:rsidRDefault="00456C9B" w:rsidP="00456C9B">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13" w:history="1">
        <w:r w:rsidRPr="004C469D">
          <w:rPr>
            <w:rStyle w:val="Hyperlink"/>
            <w:sz w:val="16"/>
            <w:szCs w:val="16"/>
          </w:rPr>
          <w:t>here</w:t>
        </w:r>
      </w:hyperlink>
      <w:r w:rsidRPr="004C469D">
        <w:rPr>
          <w:sz w:val="16"/>
          <w:szCs w:val="16"/>
        </w:rPr>
        <w:t>.</w:t>
      </w:r>
      <w:r>
        <w:rPr>
          <w:sz w:val="16"/>
          <w:szCs w:val="16"/>
        </w:rPr>
        <w:t xml:space="preserve"> </w:t>
      </w:r>
      <w:hyperlink r:id="rId14"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15" w:history="1">
        <w:r w:rsidRPr="004C469D">
          <w:rPr>
            <w:rStyle w:val="Hyperlink"/>
            <w:sz w:val="16"/>
            <w:szCs w:val="16"/>
          </w:rPr>
          <w:t xml:space="preserve">Harvard business professor Matthew </w:t>
        </w:r>
        <w:proofErr w:type="spellStart"/>
        <w:r w:rsidRPr="004C469D">
          <w:rPr>
            <w:rStyle w:val="Hyperlink"/>
            <w:sz w:val="16"/>
            <w:szCs w:val="16"/>
          </w:rPr>
          <w:t>Weinzierl</w:t>
        </w:r>
        <w:proofErr w:type="spellEnd"/>
        <w:r w:rsidRPr="004C469D">
          <w:rPr>
            <w:rStyle w:val="Hyperlink"/>
            <w:sz w:val="16"/>
            <w:szCs w:val="16"/>
          </w:rPr>
          <w:t xml:space="preserve">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6"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7"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8"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9"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358B6C66" w14:textId="77777777" w:rsidR="00456C9B" w:rsidRDefault="00456C9B" w:rsidP="00456C9B">
      <w:pPr>
        <w:pStyle w:val="Heading4"/>
      </w:pPr>
      <w:r>
        <w:t xml:space="preserve">The plan </w:t>
      </w:r>
      <w:r>
        <w:rPr>
          <w:u w:val="single"/>
        </w:rPr>
        <w:t>upends</w:t>
      </w:r>
      <w:r>
        <w:t xml:space="preserve"> a foundation for US economic competitiveness---the space-value chain touches all sectors of the economy. </w:t>
      </w:r>
    </w:p>
    <w:p w14:paraId="40CA5800" w14:textId="77777777" w:rsidR="00456C9B" w:rsidRPr="004B4212" w:rsidRDefault="00456C9B" w:rsidP="00456C9B">
      <w:r w:rsidRPr="004B4212">
        <w:rPr>
          <w:rStyle w:val="Style13ptBold"/>
        </w:rPr>
        <w:t>George 19</w:t>
      </w:r>
      <w:r>
        <w:t xml:space="preserve"> [Kelly, Professor, Embry-Riddle Aeronautical University. “The Economic Impacts of the Commercial Space Industry.” Space Policy 47: 181-186.] </w:t>
      </w:r>
      <w:proofErr w:type="spellStart"/>
      <w:r>
        <w:t>brett</w:t>
      </w:r>
      <w:proofErr w:type="spellEnd"/>
    </w:p>
    <w:p w14:paraId="2D9ED4C3" w14:textId="77777777" w:rsidR="00456C9B" w:rsidRPr="006763B6" w:rsidRDefault="00456C9B" w:rsidP="00456C9B">
      <w:pPr>
        <w:rPr>
          <w:sz w:val="16"/>
        </w:rPr>
      </w:pPr>
      <w:r w:rsidRPr="006763B6">
        <w:rPr>
          <w:sz w:val="16"/>
        </w:rPr>
        <w:lastRenderedPageBreak/>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xml:space="preserve">,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w:t>
      </w:r>
      <w:proofErr w:type="gramStart"/>
      <w:r w:rsidRPr="006763B6">
        <w:rPr>
          <w:sz w:val="16"/>
        </w:rPr>
        <w:t>as a result of</w:t>
      </w:r>
      <w:proofErr w:type="gramEnd"/>
      <w:r w:rsidRPr="006763B6">
        <w:rPr>
          <w:sz w:val="16"/>
        </w:rPr>
        <w:t xml:space="preserve">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415511BC" w14:textId="77777777" w:rsidR="00456C9B" w:rsidRPr="006763B6" w:rsidRDefault="00456C9B" w:rsidP="00456C9B">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6763B6">
        <w:rPr>
          <w:sz w:val="16"/>
        </w:rPr>
        <w:t>policy-makers</w:t>
      </w:r>
      <w:proofErr w:type="gramEnd"/>
      <w:r w:rsidRPr="006763B6">
        <w:rPr>
          <w:sz w:val="16"/>
        </w:rPr>
        <w:t xml:space="preserve"> in mitigating debate or enhancing discussions by contributing unbiased, accurate quantitative data about the economic impacts of the expansion of an industry.</w:t>
      </w:r>
    </w:p>
    <w:p w14:paraId="77962B6A" w14:textId="77777777" w:rsidR="00456C9B" w:rsidRDefault="00456C9B" w:rsidP="00456C9B">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570C84B5" w14:textId="77777777" w:rsidR="00456C9B" w:rsidRPr="006763B6" w:rsidRDefault="00456C9B" w:rsidP="00456C9B">
      <w:pPr>
        <w:rPr>
          <w:sz w:val="16"/>
        </w:rPr>
      </w:pPr>
    </w:p>
    <w:p w14:paraId="164BEFB2" w14:textId="77777777" w:rsidR="00456C9B" w:rsidRPr="00030520" w:rsidRDefault="00456C9B" w:rsidP="00456C9B">
      <w:pPr>
        <w:pStyle w:val="Heading4"/>
      </w:pPr>
      <w:r w:rsidRPr="00030520">
        <w:t>US competitiveness underwrites global stability and non-</w:t>
      </w:r>
      <w:proofErr w:type="spellStart"/>
      <w:r w:rsidRPr="00030520">
        <w:t>prolif</w:t>
      </w:r>
      <w:proofErr w:type="spellEnd"/>
      <w:r w:rsidRPr="00030520">
        <w:t>---great power war.</w:t>
      </w:r>
    </w:p>
    <w:p w14:paraId="7A372E44" w14:textId="77777777" w:rsidR="00456C9B" w:rsidRPr="00177C3F" w:rsidRDefault="00456C9B" w:rsidP="00456C9B">
      <w:r w:rsidRPr="00177C3F">
        <w:t xml:space="preserve">Daniel </w:t>
      </w:r>
      <w:proofErr w:type="spellStart"/>
      <w:r w:rsidRPr="00177C3F">
        <w:rPr>
          <w:rStyle w:val="Style13ptBold"/>
        </w:rPr>
        <w:t>Bessner</w:t>
      </w:r>
      <w:proofErr w:type="spellEnd"/>
      <w:r w:rsidRPr="00177C3F">
        <w:rPr>
          <w:rStyle w:val="Style13ptBold"/>
        </w:rPr>
        <w:t xml:space="preserve">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20" w:history="1">
        <w:r w:rsidRPr="00177C3F">
          <w:rPr>
            <w:rStyle w:val="Hyperlink"/>
          </w:rPr>
          <w:t>https://digital.lib.washington.edu/researchworks/bitstream/handle/1773/38693/TaskForceC-Bessner.pdf?sequence=1&amp;isAllowed=y</w:t>
        </w:r>
      </w:hyperlink>
      <w:r>
        <w:rPr>
          <w:rStyle w:val="Hyperlink"/>
        </w:rPr>
        <w:t xml:space="preserve">] </w:t>
      </w:r>
      <w:proofErr w:type="spellStart"/>
      <w:r>
        <w:rPr>
          <w:rStyle w:val="Hyperlink"/>
        </w:rPr>
        <w:t>brett</w:t>
      </w:r>
      <w:proofErr w:type="spellEnd"/>
    </w:p>
    <w:p w14:paraId="31F6E628" w14:textId="77777777" w:rsidR="00456C9B" w:rsidRPr="006763B6" w:rsidRDefault="00456C9B" w:rsidP="00456C9B">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w:t>
      </w:r>
      <w:r w:rsidRPr="00F25D53">
        <w:rPr>
          <w:highlight w:val="green"/>
          <w:u w:val="single"/>
        </w:rPr>
        <w:lastRenderedPageBreak/>
        <w:t>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67E86552" w14:textId="77777777" w:rsidR="00456C9B" w:rsidRPr="006763B6" w:rsidRDefault="00456C9B" w:rsidP="00456C9B">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w:t>
      </w:r>
      <w:proofErr w:type="gramStart"/>
      <w:r w:rsidRPr="00F25D53">
        <w:rPr>
          <w:highlight w:val="green"/>
          <w:u w:val="single"/>
        </w:rPr>
        <w:t>take into account</w:t>
      </w:r>
      <w:proofErr w:type="gramEnd"/>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5983DDFE" w14:textId="77777777" w:rsidR="00456C9B" w:rsidRPr="006763B6" w:rsidRDefault="00456C9B" w:rsidP="00456C9B">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6763B6">
        <w:rPr>
          <w:sz w:val="16"/>
        </w:rPr>
        <w:t>Europe, and</w:t>
      </w:r>
      <w:proofErr w:type="gramEnd"/>
      <w:r w:rsidRPr="006763B6">
        <w:rPr>
          <w:sz w:val="16"/>
        </w:rPr>
        <w:t xml:space="preserve">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32E845FF" w14:textId="77777777" w:rsidR="00456C9B" w:rsidRPr="006763B6" w:rsidRDefault="00456C9B" w:rsidP="00456C9B">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13D2109F" w14:textId="77777777" w:rsidR="00456C9B" w:rsidRPr="006763B6" w:rsidRDefault="00456C9B" w:rsidP="00456C9B">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7CD45416" w14:textId="77777777" w:rsidR="00456C9B" w:rsidRPr="00D14424" w:rsidRDefault="00456C9B" w:rsidP="00456C9B">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78AAD643" w14:textId="77777777" w:rsidR="00456C9B" w:rsidRDefault="00456C9B" w:rsidP="00456C9B"/>
    <w:p w14:paraId="4CEAB55C" w14:textId="77777777" w:rsidR="00456C9B" w:rsidRPr="00DA7023" w:rsidRDefault="00456C9B" w:rsidP="00456C9B">
      <w:pPr>
        <w:pStyle w:val="Heading4"/>
      </w:pPr>
      <w:r>
        <w:t xml:space="preserve">Space dominance </w:t>
      </w:r>
      <w:r>
        <w:rPr>
          <w:u w:val="single"/>
        </w:rPr>
        <w:t>stabilizes US primacy</w:t>
      </w:r>
      <w:r>
        <w:t>.</w:t>
      </w:r>
    </w:p>
    <w:p w14:paraId="633C6F59" w14:textId="77777777" w:rsidR="00456C9B" w:rsidRPr="00C33E01" w:rsidRDefault="00456C9B" w:rsidP="00456C9B">
      <w:r w:rsidRPr="00C33E01">
        <w:rPr>
          <w:rStyle w:val="Style13ptBold"/>
        </w:rPr>
        <w:t>Starling et al 4-11</w:t>
      </w:r>
      <w:r>
        <w:t xml:space="preserve">   [</w:t>
      </w:r>
      <w:r w:rsidRPr="00C33E01">
        <w:t>Clementine G</w:t>
      </w:r>
      <w:r>
        <w:t>. Starling et al.</w:t>
      </w:r>
      <w:r w:rsidRPr="00C33E01">
        <w:t xml:space="preserve">, 4-11-2021, "The future of security in space: A thirty-year US strategy," Atlantic Council, </w:t>
      </w:r>
      <w:hyperlink r:id="rId21" w:history="1">
        <w:r w:rsidRPr="006B460F">
          <w:rPr>
            <w:rStyle w:val="Hyperlink"/>
          </w:rPr>
          <w:t>https://www.atlanticcouncil.org/content-series/atlantic-council-strategy-paper-series/the-future-of-security-in-space/</w:t>
        </w:r>
      </w:hyperlink>
      <w:r>
        <w:t xml:space="preserve"> [accessed 12-6-21] </w:t>
      </w:r>
      <w:proofErr w:type="spellStart"/>
      <w:r>
        <w:t>lydia</w:t>
      </w:r>
      <w:proofErr w:type="spellEnd"/>
    </w:p>
    <w:p w14:paraId="20889CE0" w14:textId="77777777" w:rsidR="00456C9B" w:rsidRPr="00C33E01" w:rsidRDefault="00456C9B" w:rsidP="00456C9B">
      <w:pPr>
        <w:rPr>
          <w:sz w:val="16"/>
          <w:szCs w:val="16"/>
        </w:rPr>
      </w:pPr>
      <w:r w:rsidRPr="00C33E01">
        <w:rPr>
          <w:sz w:val="16"/>
          <w:szCs w:val="16"/>
        </w:rPr>
        <w:t xml:space="preserve">Commerce as a driver of activity. Nation-states are far from the only entities operating in space. Corporations have been making money in Earth orbit for half a century and will continue to lead innovation in space, creating opportunities and challenges for governments. New technology and business revolutions—in microelectronics, telecommunications, and space launch—have made a compelling business case for commercial firms to conduct missions in low Earth orbit (LEO) that had traditionally been situated in geosynchronous Earth orbit (GEO). </w:t>
      </w:r>
      <w:r w:rsidRPr="00C33E01">
        <w:rPr>
          <w:rStyle w:val="StyleUnderline"/>
        </w:rPr>
        <w:t>The result of this trend—</w:t>
      </w:r>
      <w:r w:rsidRPr="00C33E01">
        <w:rPr>
          <w:rStyle w:val="StyleUnderline"/>
          <w:highlight w:val="green"/>
        </w:rPr>
        <w:t>massive constellations of</w:t>
      </w:r>
      <w:r w:rsidRPr="00C33E01">
        <w:rPr>
          <w:rStyle w:val="StyleUnderline"/>
        </w:rPr>
        <w:t xml:space="preserve"> small </w:t>
      </w:r>
      <w:r w:rsidRPr="00C33E01">
        <w:rPr>
          <w:rStyle w:val="StyleUnderline"/>
          <w:highlight w:val="green"/>
        </w:rPr>
        <w:t>satellites</w:t>
      </w:r>
      <w:r w:rsidRPr="00C33E01">
        <w:rPr>
          <w:rStyle w:val="StyleUnderline"/>
        </w:rPr>
        <w:t>—</w:t>
      </w:r>
      <w:r w:rsidRPr="00C33E01">
        <w:rPr>
          <w:rStyle w:val="StyleUnderline"/>
        </w:rPr>
        <w:lastRenderedPageBreak/>
        <w:t xml:space="preserve">will </w:t>
      </w:r>
      <w:r w:rsidRPr="00C33E01">
        <w:rPr>
          <w:rStyle w:val="StyleUnderline"/>
          <w:highlight w:val="green"/>
        </w:rPr>
        <w:t>upend</w:t>
      </w:r>
      <w:r w:rsidRPr="00C33E01">
        <w:rPr>
          <w:rStyle w:val="StyleUnderline"/>
        </w:rPr>
        <w:t xml:space="preserve"> the </w:t>
      </w:r>
      <w:r w:rsidRPr="00C33E01">
        <w:rPr>
          <w:rStyle w:val="StyleUnderline"/>
          <w:highlight w:val="green"/>
        </w:rPr>
        <w:t>commercial space business</w:t>
      </w:r>
      <w:r w:rsidRPr="00C33E01">
        <w:rPr>
          <w:rStyle w:val="StyleUnderline"/>
        </w:rPr>
        <w:t xml:space="preserve"> and transform the global communication industry</w:t>
      </w:r>
      <w:r w:rsidRPr="00C33E01">
        <w:rPr>
          <w:sz w:val="16"/>
          <w:szCs w:val="16"/>
        </w:rPr>
        <w:t xml:space="preserve">. Indeed, while traditional advances in defense technologies (like ballistic missiles) have driven space commerce and exploration in the past, it is </w:t>
      </w:r>
      <w:r w:rsidRPr="00C33E01">
        <w:rPr>
          <w:rStyle w:val="StyleUnderline"/>
          <w:highlight w:val="green"/>
        </w:rPr>
        <w:t>increasingly</w:t>
      </w:r>
      <w:r w:rsidRPr="00C33E01">
        <w:rPr>
          <w:rStyle w:val="StyleUnderline"/>
        </w:rPr>
        <w:t xml:space="preserve"> </w:t>
      </w:r>
      <w:r w:rsidRPr="00C33E01">
        <w:rPr>
          <w:rStyle w:val="StyleUnderline"/>
          <w:highlight w:val="green"/>
        </w:rPr>
        <w:t>commercial developments</w:t>
      </w:r>
      <w:r w:rsidRPr="00C33E01">
        <w:rPr>
          <w:sz w:val="16"/>
          <w:szCs w:val="16"/>
        </w:rPr>
        <w:t xml:space="preserve"> (like on-orbit satellite servicing) </w:t>
      </w:r>
      <w:r w:rsidRPr="00C33E01">
        <w:rPr>
          <w:rStyle w:val="StyleUnderline"/>
        </w:rPr>
        <w:t xml:space="preserve">that </w:t>
      </w:r>
      <w:r w:rsidRPr="00C33E01">
        <w:rPr>
          <w:rStyle w:val="StyleUnderline"/>
          <w:highlight w:val="green"/>
        </w:rPr>
        <w:t>are driving defense capabilities</w:t>
      </w:r>
      <w:r w:rsidRPr="00C33E01">
        <w:rPr>
          <w:rStyle w:val="StyleUnderline"/>
        </w:rPr>
        <w:t xml:space="preserve"> and concerns going forward. </w:t>
      </w:r>
      <w:r w:rsidRPr="00C33E01">
        <w:rPr>
          <w:sz w:val="16"/>
          <w:szCs w:val="16"/>
        </w:rPr>
        <w:t xml:space="preserve">The security (ad)vantage point of space. From a security perspective, there is an urgent need for the United States and its allies and partners to shape the future trajectory of space. In many ways, </w:t>
      </w:r>
      <w:r w:rsidRPr="00C33E01">
        <w:rPr>
          <w:rStyle w:val="StyleUnderline"/>
          <w:highlight w:val="green"/>
        </w:rPr>
        <w:t>space is the ultimate</w:t>
      </w:r>
      <w:r w:rsidRPr="00C33E01">
        <w:rPr>
          <w:rStyle w:val="StyleUnderline"/>
        </w:rPr>
        <w:t xml:space="preserve"> “</w:t>
      </w:r>
      <w:r w:rsidRPr="00C33E01">
        <w:rPr>
          <w:rStyle w:val="StyleUnderline"/>
          <w:highlight w:val="green"/>
        </w:rPr>
        <w:t>high ground</w:t>
      </w:r>
      <w:r w:rsidRPr="00C33E01">
        <w:rPr>
          <w:rStyle w:val="StyleUnderline"/>
        </w:rPr>
        <w:t xml:space="preserve">,” as it contains key “terrain” that is very advantageous </w:t>
      </w:r>
      <w:r w:rsidRPr="00C33E01">
        <w:rPr>
          <w:rStyle w:val="StyleUnderline"/>
          <w:highlight w:val="green"/>
        </w:rPr>
        <w:t>for surveillance</w:t>
      </w:r>
      <w:r w:rsidRPr="00C33E01">
        <w:rPr>
          <w:rStyle w:val="StyleUnderline"/>
        </w:rPr>
        <w:t xml:space="preserve">, </w:t>
      </w:r>
      <w:r w:rsidRPr="00C33E01">
        <w:rPr>
          <w:rStyle w:val="StyleUnderline"/>
          <w:highlight w:val="green"/>
        </w:rPr>
        <w:t>warfighting</w:t>
      </w:r>
      <w:r w:rsidRPr="00C33E01">
        <w:rPr>
          <w:rStyle w:val="StyleUnderline"/>
        </w:rPr>
        <w:t xml:space="preserve">, and rapidly </w:t>
      </w:r>
      <w:r w:rsidRPr="00C33E01">
        <w:rPr>
          <w:rStyle w:val="StyleUnderline"/>
          <w:highlight w:val="green"/>
        </w:rPr>
        <w:t>expanding commercial uses</w:t>
      </w:r>
      <w:r w:rsidRPr="00C33E01">
        <w:rPr>
          <w:rStyle w:val="StyleUnderline"/>
        </w:rPr>
        <w:t>.</w:t>
      </w:r>
      <w:r w:rsidRPr="00C33E01">
        <w:rPr>
          <w:sz w:val="16"/>
          <w:szCs w:val="16"/>
        </w:rPr>
        <w:t xml:space="preserve"> This high ground is becoming more and more useful for nations—including the United States and its allies and partners, as well as competitors like China and Russia. </w:t>
      </w:r>
      <w:r w:rsidRPr="00C33E01">
        <w:rPr>
          <w:rStyle w:val="StyleUnderline"/>
          <w:highlight w:val="green"/>
        </w:rPr>
        <w:t>Securing</w:t>
      </w:r>
      <w:r w:rsidRPr="00C33E01">
        <w:rPr>
          <w:rStyle w:val="StyleUnderline"/>
        </w:rPr>
        <w:t xml:space="preserve"> this </w:t>
      </w:r>
      <w:r w:rsidRPr="00C33E01">
        <w:rPr>
          <w:rStyle w:val="StyleUnderline"/>
          <w:highlight w:val="green"/>
        </w:rPr>
        <w:t>high ground</w:t>
      </w:r>
      <w:r w:rsidRPr="00C33E01">
        <w:rPr>
          <w:rStyle w:val="StyleUnderline"/>
        </w:rPr>
        <w:t xml:space="preserve"> over the coming decades is </w:t>
      </w:r>
      <w:r w:rsidRPr="00C33E01">
        <w:rPr>
          <w:rStyle w:val="StyleUnderline"/>
          <w:highlight w:val="green"/>
        </w:rPr>
        <w:t>imperative for spacefaring</w:t>
      </w:r>
      <w:r w:rsidRPr="00C33E01">
        <w:rPr>
          <w:rStyle w:val="StyleUnderline"/>
        </w:rPr>
        <w:t xml:space="preserve"> nations </w:t>
      </w:r>
      <w:r w:rsidRPr="00C33E01">
        <w:rPr>
          <w:rStyle w:val="StyleUnderline"/>
          <w:highlight w:val="green"/>
        </w:rPr>
        <w:t>to</w:t>
      </w:r>
      <w:r w:rsidRPr="00C33E01">
        <w:rPr>
          <w:rStyle w:val="StyleUnderline"/>
        </w:rPr>
        <w:t xml:space="preserve"> gain and </w:t>
      </w:r>
      <w:r w:rsidRPr="00C33E01">
        <w:rPr>
          <w:rStyle w:val="StyleUnderline"/>
          <w:highlight w:val="green"/>
        </w:rPr>
        <w:t>maintain an advantageous position</w:t>
      </w:r>
      <w:r w:rsidRPr="00C33E01">
        <w:rPr>
          <w:sz w:val="16"/>
          <w:szCs w:val="16"/>
        </w:rPr>
        <w:t xml:space="preserve">. The return of great-power competition. </w:t>
      </w:r>
      <w:r w:rsidRPr="00C33E01">
        <w:rPr>
          <w:rStyle w:val="StyleUnderline"/>
        </w:rPr>
        <w:t>Increased competition among the United States, China, and Russia on Earth further complicates the security picture in space.</w:t>
      </w:r>
      <w:r w:rsidRPr="00C33E01">
        <w:rPr>
          <w:sz w:val="16"/>
          <w:szCs w:val="16"/>
        </w:rPr>
        <w:t xml:space="preserve"> Great-power competitors may find themselves in a struggle for space resources and this high ground. The winners of this struggle will likely be those nations that can establish a generally accepted space framework, which is why the </w:t>
      </w:r>
      <w:r w:rsidRPr="00C33E01">
        <w:rPr>
          <w:rStyle w:val="StyleUnderline"/>
          <w:highlight w:val="green"/>
        </w:rPr>
        <w:t>U</w:t>
      </w:r>
      <w:r w:rsidRPr="00C33E01">
        <w:rPr>
          <w:rStyle w:val="StyleUnderline"/>
        </w:rPr>
        <w:t xml:space="preserve">nited </w:t>
      </w:r>
      <w:r w:rsidRPr="00C33E01">
        <w:rPr>
          <w:rStyle w:val="StyleUnderline"/>
          <w:highlight w:val="green"/>
        </w:rPr>
        <w:t>S</w:t>
      </w:r>
      <w:r w:rsidRPr="00C33E01">
        <w:rPr>
          <w:rStyle w:val="StyleUnderline"/>
        </w:rPr>
        <w:t xml:space="preserve">tates </w:t>
      </w:r>
      <w:r w:rsidRPr="00C33E01">
        <w:rPr>
          <w:rStyle w:val="StyleUnderline"/>
          <w:highlight w:val="green"/>
        </w:rPr>
        <w:t>must urgently</w:t>
      </w:r>
      <w:r w:rsidRPr="00C33E01">
        <w:rPr>
          <w:rStyle w:val="StyleUnderline"/>
        </w:rPr>
        <w:t xml:space="preserve"> seek to shape this framework. How nations interact; develop space capabilities; and advance future tactical, operational, and strategic plans will </w:t>
      </w:r>
      <w:r w:rsidRPr="00C33E01">
        <w:rPr>
          <w:rStyle w:val="StyleUnderline"/>
          <w:highlight w:val="green"/>
        </w:rPr>
        <w:t>shape the</w:t>
      </w:r>
      <w:r w:rsidRPr="00C33E01">
        <w:rPr>
          <w:rStyle w:val="StyleUnderline"/>
        </w:rPr>
        <w:t xml:space="preserve"> future </w:t>
      </w:r>
      <w:r w:rsidRPr="00C33E01">
        <w:rPr>
          <w:rStyle w:val="StyleUnderline"/>
          <w:highlight w:val="green"/>
        </w:rPr>
        <w:t>trajectory of space</w:t>
      </w:r>
      <w:r w:rsidRPr="00C33E01">
        <w:rPr>
          <w:rStyle w:val="StyleUnderline"/>
        </w:rPr>
        <w:t>.</w:t>
      </w:r>
      <w:r w:rsidRPr="00C33E01">
        <w:rPr>
          <w:sz w:val="16"/>
          <w:szCs w:val="16"/>
        </w:rPr>
        <w:t xml:space="preserve"> If great-power competitors are unable to agree on key space norms, rules, and frameworks, a long-term struggle for space superiority may escalate into tension and potentially even boil over into warfare. The authors of this report lay out a strategic plan to not only prevent a space catastrophe from occurring, but to encourage dialogue and planning to unlock new opportunities and innovation. </w:t>
      </w:r>
      <w:r w:rsidRPr="00C33E01">
        <w:rPr>
          <w:rStyle w:val="StyleUnderline"/>
        </w:rPr>
        <w:t>The United States should lead now to shape the rules of the road for space and ensure favorable frameworks are developed and adhered to, otherwise these rules will be written for it</w:t>
      </w:r>
      <w:r w:rsidRPr="00C33E01">
        <w:rPr>
          <w:sz w:val="16"/>
          <w:szCs w:val="16"/>
        </w:rPr>
        <w:t xml:space="preserve">. To realize this potential, it is imperative that policymakers act now and in accordance with a long-term strategy. Risk of disruption and denial of space activity and access. Since the 1990s, the United States’ expeditionary model of warfare has relied on space capabilities for both tactical and strategic intelligence, missile-launch warning, and communication. Meanwhile, China and Russia are fielding increasingly sophisticated counterspace weapons capable of disrupting, denying, or destroying US and allied space assets in conflict or crisis. The saliency of denying space access is likely to increase in great-power competition. </w:t>
      </w:r>
      <w:r w:rsidRPr="00C33E01">
        <w:rPr>
          <w:rStyle w:val="StyleUnderline"/>
        </w:rPr>
        <w:t xml:space="preserve">The vulnerability of space systems to lower-cost cyberattack means that other, smaller competitors could also achieve counterspace effects. </w:t>
      </w:r>
      <w:r w:rsidRPr="00C33E01">
        <w:rPr>
          <w:sz w:val="16"/>
          <w:szCs w:val="16"/>
        </w:rPr>
        <w:t xml:space="preserve">The creation of the Russian Aerospace Forces (2015), the Chinese People’s Liberation Army Strategic Support Force (2015), and the US Space Force (2019) all point to competitors perceiving space as a warfighting domain. The edge of humanity’s routine activity in space is moving beyond GEO to encompass cislunar space, the sphere formed by the Earth-Moon radius. This opens new opportunities and risks that any future strategy must come to grips with. As the United States continues to plan a crewed lunar landing in the 2020s, commercial firms are racing to support exploration efforts (and even resource extraction) on the Moon. At the Lagrange points—areas of </w:t>
      </w:r>
      <w:proofErr w:type="gramStart"/>
      <w:r w:rsidRPr="00C33E01">
        <w:rPr>
          <w:sz w:val="16"/>
          <w:szCs w:val="16"/>
        </w:rPr>
        <w:t>particular orbital</w:t>
      </w:r>
      <w:proofErr w:type="gramEnd"/>
      <w:r w:rsidRPr="00C33E01">
        <w:rPr>
          <w:sz w:val="16"/>
          <w:szCs w:val="16"/>
        </w:rPr>
        <w:t xml:space="preserve"> stability in the Earth-Moon system—nation-states are deploying satellites for research and, increasingly, military reconnaissance. The Lagrange points (and other advantageous orbital regions) may become contested as nations seek to observe and operate in cislunar space, and activity there will become </w:t>
      </w:r>
      <w:proofErr w:type="gramStart"/>
      <w:r w:rsidRPr="00C33E01">
        <w:rPr>
          <w:sz w:val="16"/>
          <w:szCs w:val="16"/>
        </w:rPr>
        <w:t>all the more</w:t>
      </w:r>
      <w:proofErr w:type="gramEnd"/>
      <w:r w:rsidRPr="00C33E01">
        <w:rPr>
          <w:sz w:val="16"/>
          <w:szCs w:val="16"/>
        </w:rPr>
        <w:t xml:space="preserve"> important in the coming decades.</w:t>
      </w:r>
    </w:p>
    <w:p w14:paraId="33F6F44C" w14:textId="77777777" w:rsidR="00456C9B" w:rsidRPr="006744BE" w:rsidRDefault="00456C9B" w:rsidP="00456C9B">
      <w:pPr>
        <w:pStyle w:val="Heading4"/>
        <w:rPr>
          <w:rFonts w:cs="Calibri"/>
        </w:rPr>
      </w:pPr>
      <w:r>
        <w:rPr>
          <w:rFonts w:cs="Calibri"/>
        </w:rPr>
        <w:t xml:space="preserve">Military readiness </w:t>
      </w:r>
      <w:r w:rsidRPr="006744BE">
        <w:rPr>
          <w:rFonts w:cs="Calibri"/>
        </w:rPr>
        <w:t xml:space="preserve">solves </w:t>
      </w:r>
      <w:r w:rsidRPr="006744BE">
        <w:rPr>
          <w:rFonts w:cs="Calibri"/>
          <w:u w:val="single"/>
        </w:rPr>
        <w:t>every threat</w:t>
      </w:r>
      <w:r>
        <w:rPr>
          <w:rFonts w:cs="Calibri"/>
        </w:rPr>
        <w:t xml:space="preserve">---leadership ensures military </w:t>
      </w:r>
      <w:proofErr w:type="gramStart"/>
      <w:r>
        <w:rPr>
          <w:rFonts w:cs="Calibri"/>
        </w:rPr>
        <w:t>overmatch</w:t>
      </w:r>
      <w:proofErr w:type="gramEnd"/>
      <w:r>
        <w:rPr>
          <w:rFonts w:cs="Calibri"/>
        </w:rPr>
        <w:t xml:space="preserve"> but</w:t>
      </w:r>
      <w:r w:rsidRPr="006744BE">
        <w:rPr>
          <w:rFonts w:cs="Calibri"/>
        </w:rPr>
        <w:t xml:space="preserve"> decline </w:t>
      </w:r>
      <w:r w:rsidRPr="006744BE">
        <w:rPr>
          <w:rFonts w:cs="Calibri"/>
          <w:u w:val="single"/>
        </w:rPr>
        <w:t>emboldens rivals</w:t>
      </w:r>
      <w:r w:rsidRPr="006744BE">
        <w:rPr>
          <w:rFonts w:cs="Calibri"/>
        </w:rPr>
        <w:t xml:space="preserve"> and causes</w:t>
      </w:r>
      <w:r>
        <w:rPr>
          <w:rFonts w:cs="Calibri"/>
        </w:rPr>
        <w:t xml:space="preserve"> </w:t>
      </w:r>
      <w:proofErr w:type="spellStart"/>
      <w:r w:rsidRPr="00612B9E">
        <w:rPr>
          <w:rFonts w:cs="Calibri"/>
          <w:u w:val="single"/>
        </w:rPr>
        <w:t>miscalc</w:t>
      </w:r>
      <w:proofErr w:type="spellEnd"/>
      <w:r>
        <w:rPr>
          <w:rFonts w:cs="Calibri"/>
        </w:rPr>
        <w:t xml:space="preserve"> and</w:t>
      </w:r>
      <w:r w:rsidRPr="006744BE">
        <w:rPr>
          <w:rFonts w:cs="Calibri"/>
        </w:rPr>
        <w:t xml:space="preserve"> </w:t>
      </w:r>
      <w:r w:rsidRPr="006744BE">
        <w:rPr>
          <w:rFonts w:cs="Calibri"/>
          <w:u w:val="single"/>
        </w:rPr>
        <w:t>arms races</w:t>
      </w:r>
      <w:r w:rsidRPr="006744BE">
        <w:rPr>
          <w:rFonts w:cs="Calibri"/>
        </w:rPr>
        <w:t xml:space="preserve"> that escalate.</w:t>
      </w:r>
    </w:p>
    <w:p w14:paraId="2406E6EC" w14:textId="77777777" w:rsidR="00456C9B" w:rsidRDefault="00456C9B" w:rsidP="00456C9B">
      <w:r>
        <w:t xml:space="preserve">Hal </w:t>
      </w:r>
      <w:r w:rsidRPr="00335482">
        <w:rPr>
          <w:rStyle w:val="Style13ptBold"/>
        </w:rPr>
        <w:t>Brands 18</w:t>
      </w:r>
      <w:r>
        <w:t xml:space="preserve">. </w:t>
      </w:r>
      <w:r w:rsidRPr="00335482">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 xml:space="preserve">. </w:t>
      </w:r>
      <w:r w:rsidRPr="00335482">
        <w:t>“Chapter 6: Does America Have Enough Hard Power?”</w:t>
      </w:r>
      <w:r>
        <w:t xml:space="preserve"> </w:t>
      </w:r>
      <w:r w:rsidRPr="00335482">
        <w:t>American Grand Strategy in the Age of Trump; pp. 129-133</w:t>
      </w:r>
      <w:r>
        <w:t xml:space="preserve">. </w:t>
      </w:r>
    </w:p>
    <w:p w14:paraId="37D5A102" w14:textId="77777777" w:rsidR="00456C9B" w:rsidRPr="006763B6" w:rsidRDefault="00456C9B" w:rsidP="00456C9B">
      <w:pPr>
        <w:rPr>
          <w:sz w:val="16"/>
        </w:rPr>
      </w:pPr>
      <w:r w:rsidRPr="006763B6">
        <w:rPr>
          <w:sz w:val="16"/>
        </w:rPr>
        <w:t xml:space="preserve">Much contemporary commentary favors the first option—reducing commitments—and denounces the third as financially ruinous and perhaps impossible.5 Yet </w:t>
      </w:r>
      <w:r w:rsidRPr="00173D64">
        <w:rPr>
          <w:rStyle w:val="StyleUnderline"/>
        </w:rPr>
        <w:t xml:space="preserve">significantly </w:t>
      </w:r>
      <w:r w:rsidRPr="00173D64">
        <w:rPr>
          <w:rStyle w:val="Emphasis"/>
        </w:rPr>
        <w:t>expanding American capabilities</w:t>
      </w:r>
      <w:r w:rsidRPr="00173D64">
        <w:rPr>
          <w:rStyle w:val="StyleUnderline"/>
        </w:rPr>
        <w:t xml:space="preserve"> would not be</w:t>
      </w:r>
      <w:r w:rsidRPr="006763B6">
        <w:rPr>
          <w:sz w:val="16"/>
        </w:rPr>
        <w:t xml:space="preserve"> nearly as </w:t>
      </w:r>
      <w:r w:rsidRPr="00173D64">
        <w:rPr>
          <w:rStyle w:val="StyleUnderline"/>
        </w:rPr>
        <w:t>economically onerous</w:t>
      </w:r>
      <w:r w:rsidRPr="006763B6">
        <w:rPr>
          <w:sz w:val="16"/>
        </w:rPr>
        <w:t xml:space="preserve"> as it may seem. Compared to the alternatives, in fact, </w:t>
      </w:r>
      <w:r w:rsidRPr="00173D64">
        <w:rPr>
          <w:rStyle w:val="StyleUnderline"/>
        </w:rPr>
        <w:t>this</w:t>
      </w:r>
      <w:r w:rsidRPr="006763B6">
        <w:rPr>
          <w:sz w:val="16"/>
        </w:rPr>
        <w:t xml:space="preserve"> approach </w:t>
      </w:r>
      <w:r w:rsidRPr="00173D64">
        <w:rPr>
          <w:rStyle w:val="StyleUnderline"/>
        </w:rPr>
        <w:t xml:space="preserve">represents the best option for </w:t>
      </w:r>
      <w:r w:rsidRPr="006763B6">
        <w:rPr>
          <w:rStyle w:val="Emphasis"/>
        </w:rPr>
        <w:t>sustaining American primacy</w:t>
      </w:r>
      <w:r w:rsidRPr="006763B6">
        <w:rPr>
          <w:rStyle w:val="StyleUnderline"/>
        </w:rPr>
        <w:t xml:space="preserve"> and preventing</w:t>
      </w:r>
      <w:r w:rsidRPr="006763B6">
        <w:rPr>
          <w:sz w:val="16"/>
        </w:rPr>
        <w:t xml:space="preserve"> a slide into </w:t>
      </w:r>
      <w:r w:rsidRPr="006763B6">
        <w:rPr>
          <w:rStyle w:val="Emphasis"/>
        </w:rPr>
        <w:t>strategic bankruptcy</w:t>
      </w:r>
      <w:r w:rsidRPr="00173D64">
        <w:rPr>
          <w:rStyle w:val="StyleUnderline"/>
        </w:rPr>
        <w:t xml:space="preserve"> that will</w:t>
      </w:r>
      <w:r w:rsidRPr="006763B6">
        <w:rPr>
          <w:sz w:val="16"/>
        </w:rPr>
        <w:t xml:space="preserve"> eventually </w:t>
      </w:r>
      <w:r w:rsidRPr="00173D64">
        <w:rPr>
          <w:rStyle w:val="StyleUnderline"/>
        </w:rPr>
        <w:t>be punished.</w:t>
      </w:r>
      <w:r w:rsidRPr="006763B6">
        <w:rPr>
          <w:sz w:val="16"/>
        </w:rPr>
        <w:t xml:space="preserve"> </w:t>
      </w:r>
      <w:r w:rsidRPr="00173D64">
        <w:rPr>
          <w:rStyle w:val="StyleUnderline"/>
        </w:rPr>
        <w:t>Since World War II,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has had a military </w:t>
      </w:r>
      <w:r w:rsidRPr="00173D64">
        <w:rPr>
          <w:rStyle w:val="Emphasis"/>
        </w:rPr>
        <w:t>second to none</w:t>
      </w:r>
      <w:r w:rsidRPr="006763B6">
        <w:rPr>
          <w:sz w:val="16"/>
        </w:rPr>
        <w:t xml:space="preserve">. Since the Cold War, </w:t>
      </w:r>
      <w:r w:rsidRPr="00F25D53">
        <w:rPr>
          <w:rStyle w:val="StyleUnderline"/>
          <w:highlight w:val="green"/>
        </w:rPr>
        <w:t>America</w:t>
      </w:r>
      <w:r w:rsidRPr="00173D64">
        <w:rPr>
          <w:rStyle w:val="StyleUnderline"/>
        </w:rPr>
        <w:t xml:space="preserve"> has </w:t>
      </w:r>
      <w:r w:rsidRPr="00F25D53">
        <w:rPr>
          <w:rStyle w:val="StyleUnderline"/>
          <w:highlight w:val="green"/>
        </w:rPr>
        <w:t>committed to</w:t>
      </w:r>
      <w:r w:rsidRPr="006763B6">
        <w:rPr>
          <w:sz w:val="16"/>
        </w:rPr>
        <w:t xml:space="preserve"> having </w:t>
      </w:r>
      <w:r w:rsidRPr="00173D64">
        <w:rPr>
          <w:rStyle w:val="Emphasis"/>
        </w:rPr>
        <w:t xml:space="preserve">overwhelming </w:t>
      </w:r>
      <w:r w:rsidRPr="00F25D53">
        <w:rPr>
          <w:rStyle w:val="Emphasis"/>
          <w:highlight w:val="green"/>
        </w:rPr>
        <w:t>military primacy</w:t>
      </w:r>
      <w:r w:rsidRPr="00173D64">
        <w:rPr>
          <w:rStyle w:val="StyleUnderline"/>
        </w:rPr>
        <w:t>. The idea,</w:t>
      </w:r>
      <w:r w:rsidRPr="006763B6">
        <w:rPr>
          <w:sz w:val="16"/>
        </w:rPr>
        <w:t xml:space="preserve"> as George W. Bush declared in 2002, </w:t>
      </w:r>
      <w:r w:rsidRPr="00173D64">
        <w:rPr>
          <w:rStyle w:val="StyleUnderline"/>
        </w:rPr>
        <w:t xml:space="preserve">that America must possess “strengths </w:t>
      </w:r>
      <w:r w:rsidRPr="00173D64">
        <w:rPr>
          <w:rStyle w:val="Emphasis"/>
        </w:rPr>
        <w:t>beyond challenge</w:t>
      </w:r>
      <w:r w:rsidRPr="00173D64">
        <w:rPr>
          <w:rStyle w:val="StyleUnderline"/>
        </w:rPr>
        <w:t>” has featured in every</w:t>
      </w:r>
      <w:r w:rsidRPr="006763B6">
        <w:rPr>
          <w:sz w:val="16"/>
        </w:rPr>
        <w:t xml:space="preserve"> major </w:t>
      </w:r>
      <w:r w:rsidRPr="00173D64">
        <w:rPr>
          <w:rStyle w:val="StyleUnderline"/>
        </w:rPr>
        <w:t>U.S. strategy document for a quarter century</w:t>
      </w:r>
      <w:r w:rsidRPr="006763B6">
        <w:rPr>
          <w:sz w:val="16"/>
        </w:rPr>
        <w:t xml:space="preserve">; it has also been reflected in concrete terms.6 </w:t>
      </w:r>
      <w:r w:rsidRPr="00173D64">
        <w:rPr>
          <w:rStyle w:val="StyleUnderline"/>
        </w:rPr>
        <w:t>From the early 1990s</w:t>
      </w:r>
      <w:r w:rsidRPr="006763B6">
        <w:rPr>
          <w:sz w:val="16"/>
        </w:rPr>
        <w:t xml:space="preserve">, for example,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consistently accounted for</w:t>
      </w:r>
      <w:r w:rsidRPr="006763B6">
        <w:rPr>
          <w:sz w:val="16"/>
        </w:rPr>
        <w:t xml:space="preserve"> around 35 to </w:t>
      </w:r>
      <w:r w:rsidRPr="00173D64">
        <w:rPr>
          <w:rStyle w:val="StyleUnderline"/>
        </w:rPr>
        <w:t xml:space="preserve">45 percent of </w:t>
      </w:r>
      <w:r w:rsidRPr="00173D64">
        <w:rPr>
          <w:rStyle w:val="StyleUnderline"/>
        </w:rPr>
        <w:lastRenderedPageBreak/>
        <w:t>world defense spending and maintained</w:t>
      </w:r>
      <w:r w:rsidRPr="006763B6">
        <w:rPr>
          <w:sz w:val="16"/>
        </w:rPr>
        <w:t xml:space="preserve"> peerless </w:t>
      </w:r>
      <w:r w:rsidRPr="00173D64">
        <w:rPr>
          <w:rStyle w:val="Emphasis"/>
        </w:rPr>
        <w:t>global power-projection</w:t>
      </w:r>
      <w:r w:rsidRPr="006763B6">
        <w:rPr>
          <w:sz w:val="16"/>
        </w:rPr>
        <w:t xml:space="preserve"> capabilities.7 Perhaps more important, </w:t>
      </w:r>
      <w:r w:rsidRPr="00173D64">
        <w:rPr>
          <w:rStyle w:val="StyleUnderline"/>
        </w:rPr>
        <w:t xml:space="preserve">U.S. primacy was also </w:t>
      </w:r>
      <w:r w:rsidRPr="00F25D53">
        <w:rPr>
          <w:rStyle w:val="Emphasis"/>
          <w:highlight w:val="green"/>
        </w:rPr>
        <w:t>unrivaled</w:t>
      </w:r>
      <w:r w:rsidRPr="00173D64">
        <w:rPr>
          <w:rStyle w:val="StyleUnderline"/>
        </w:rPr>
        <w:t xml:space="preserve"> </w:t>
      </w:r>
      <w:r w:rsidRPr="00F25D53">
        <w:rPr>
          <w:rStyle w:val="StyleUnderline"/>
          <w:highlight w:val="green"/>
        </w:rPr>
        <w:t>in</w:t>
      </w:r>
      <w:r w:rsidRPr="006763B6">
        <w:rPr>
          <w:sz w:val="16"/>
        </w:rPr>
        <w:t xml:space="preserve"> key </w:t>
      </w:r>
      <w:r w:rsidRPr="00173D64">
        <w:rPr>
          <w:rStyle w:val="StyleUnderline"/>
        </w:rPr>
        <w:t>overseas strategic regions—</w:t>
      </w:r>
      <w:r w:rsidRPr="00F25D53">
        <w:rPr>
          <w:rStyle w:val="Emphasis"/>
          <w:highlight w:val="green"/>
        </w:rPr>
        <w:t>Europe</w:t>
      </w:r>
      <w:r w:rsidRPr="00173D64">
        <w:rPr>
          <w:rStyle w:val="StyleUnderline"/>
        </w:rPr>
        <w:t xml:space="preserve">, </w:t>
      </w:r>
      <w:r w:rsidRPr="00F25D53">
        <w:rPr>
          <w:rStyle w:val="Emphasis"/>
          <w:highlight w:val="green"/>
        </w:rPr>
        <w:t>East Asia</w:t>
      </w:r>
      <w:r w:rsidRPr="00173D64">
        <w:rPr>
          <w:rStyle w:val="StyleUnderline"/>
        </w:rPr>
        <w:t xml:space="preserve">, the </w:t>
      </w:r>
      <w:r w:rsidRPr="00F25D53">
        <w:rPr>
          <w:rStyle w:val="Emphasis"/>
          <w:highlight w:val="green"/>
        </w:rPr>
        <w:t>Middle East</w:t>
      </w:r>
      <w:r w:rsidRPr="00173D64">
        <w:rPr>
          <w:rStyle w:val="StyleUnderline"/>
        </w:rPr>
        <w:t>. From thrashing Saddam</w:t>
      </w:r>
      <w:r w:rsidRPr="006763B6">
        <w:rPr>
          <w:sz w:val="16"/>
        </w:rPr>
        <w:t xml:space="preserve"> Hussein’s million-man Iraqi military </w:t>
      </w:r>
      <w:r w:rsidRPr="00173D64">
        <w:rPr>
          <w:rStyle w:val="StyleUnderline"/>
        </w:rPr>
        <w:t>during Operation Desert Storm, to deploying</w:t>
      </w:r>
      <w:r w:rsidRPr="006763B6">
        <w:rPr>
          <w:sz w:val="16"/>
        </w:rPr>
        <w:t xml:space="preserve">—with impunity—two </w:t>
      </w:r>
      <w:r w:rsidRPr="00173D64">
        <w:rPr>
          <w:rStyle w:val="StyleUnderline"/>
        </w:rPr>
        <w:t>carrier strike groups off Taiwan during the China-Taiwan crisis</w:t>
      </w:r>
      <w:r w:rsidRPr="006763B6">
        <w:rPr>
          <w:sz w:val="16"/>
        </w:rPr>
        <w:t xml:space="preserve"> of 1995– 96, </w:t>
      </w:r>
      <w:r w:rsidRPr="00173D64">
        <w:rPr>
          <w:rStyle w:val="StyleUnderline"/>
        </w:rPr>
        <w:t xml:space="preserve">Washington has been able to project military power </w:t>
      </w:r>
      <w:r w:rsidRPr="00173D64">
        <w:rPr>
          <w:rStyle w:val="Emphasis"/>
        </w:rPr>
        <w:t xml:space="preserve">superior </w:t>
      </w:r>
      <w:r w:rsidRPr="006763B6">
        <w:rPr>
          <w:rStyle w:val="Emphasis"/>
        </w:rPr>
        <w:t>to</w:t>
      </w:r>
      <w:r w:rsidRPr="006763B6">
        <w:rPr>
          <w:sz w:val="16"/>
        </w:rPr>
        <w:t xml:space="preserve"> anything </w:t>
      </w:r>
      <w:r w:rsidRPr="006763B6">
        <w:rPr>
          <w:rStyle w:val="Emphasis"/>
        </w:rPr>
        <w:t>a regional rival</w:t>
      </w:r>
      <w:r w:rsidRPr="006763B6">
        <w:rPr>
          <w:sz w:val="16"/>
        </w:rPr>
        <w:t xml:space="preserve"> could employ even </w:t>
      </w:r>
      <w:r w:rsidRPr="006763B6">
        <w:rPr>
          <w:rStyle w:val="StyleUnderline"/>
        </w:rPr>
        <w:t>on its own</w:t>
      </w:r>
      <w:r w:rsidRPr="006763B6">
        <w:rPr>
          <w:sz w:val="16"/>
        </w:rPr>
        <w:t xml:space="preserve"> geopolitical </w:t>
      </w:r>
      <w:r w:rsidRPr="006763B6">
        <w:rPr>
          <w:rStyle w:val="StyleUnderline"/>
        </w:rPr>
        <w:t>doorstep</w:t>
      </w:r>
      <w:r w:rsidRPr="006763B6">
        <w:rPr>
          <w:sz w:val="16"/>
        </w:rPr>
        <w:t xml:space="preserve">. This </w:t>
      </w:r>
      <w:r w:rsidRPr="006763B6">
        <w:rPr>
          <w:rStyle w:val="StyleUnderline"/>
        </w:rPr>
        <w:t xml:space="preserve">military dominance has constituted the </w:t>
      </w:r>
      <w:r w:rsidRPr="006763B6">
        <w:rPr>
          <w:rStyle w:val="Emphasis"/>
        </w:rPr>
        <w:t>hard-power backbone</w:t>
      </w:r>
      <w:r w:rsidRPr="006763B6">
        <w:rPr>
          <w:rStyle w:val="StyleUnderline"/>
        </w:rPr>
        <w:t xml:space="preserve"> of</w:t>
      </w:r>
      <w:r w:rsidRPr="006763B6">
        <w:rPr>
          <w:sz w:val="16"/>
        </w:rPr>
        <w:t xml:space="preserve"> an ambitious </w:t>
      </w:r>
      <w:r w:rsidRPr="006763B6">
        <w:rPr>
          <w:rStyle w:val="StyleUnderline"/>
        </w:rPr>
        <w:t>global strategy. After the Cold War</w:t>
      </w:r>
      <w:r w:rsidRPr="006763B6">
        <w:rPr>
          <w:sz w:val="16"/>
        </w:rPr>
        <w:t xml:space="preserve">, U.S. </w:t>
      </w:r>
      <w:r w:rsidRPr="006763B6">
        <w:rPr>
          <w:rStyle w:val="StyleUnderline"/>
        </w:rPr>
        <w:t>policymakers com</w:t>
      </w:r>
      <w:r w:rsidRPr="00173D64">
        <w:rPr>
          <w:rStyle w:val="StyleUnderline"/>
        </w:rPr>
        <w:t xml:space="preserve">mitted to </w:t>
      </w:r>
      <w:r w:rsidRPr="00F25D53">
        <w:rPr>
          <w:rStyle w:val="StyleUnderline"/>
          <w:highlight w:val="green"/>
        </w:rPr>
        <w:t>averting</w:t>
      </w:r>
      <w:r w:rsidRPr="006763B6">
        <w:rPr>
          <w:sz w:val="16"/>
        </w:rPr>
        <w:t xml:space="preserve"> a return to the </w:t>
      </w:r>
      <w:r w:rsidRPr="00F25D53">
        <w:rPr>
          <w:rStyle w:val="Emphasis"/>
          <w:highlight w:val="green"/>
        </w:rPr>
        <w:t>unstable multipolarity</w:t>
      </w:r>
      <w:r w:rsidRPr="006763B6">
        <w:rPr>
          <w:sz w:val="16"/>
        </w:rPr>
        <w:t xml:space="preserve"> of earlier eras, </w:t>
      </w:r>
      <w:r w:rsidRPr="00F25D53">
        <w:rPr>
          <w:rStyle w:val="StyleUnderline"/>
          <w:highlight w:val="green"/>
        </w:rPr>
        <w:t>and</w:t>
      </w:r>
      <w:r w:rsidRPr="006763B6">
        <w:rPr>
          <w:sz w:val="16"/>
        </w:rPr>
        <w:t xml:space="preserve"> to </w:t>
      </w:r>
      <w:r w:rsidRPr="00173D64">
        <w:rPr>
          <w:rStyle w:val="StyleUnderline"/>
        </w:rPr>
        <w:t>perpetuating the</w:t>
      </w:r>
      <w:r w:rsidRPr="006763B6">
        <w:rPr>
          <w:sz w:val="16"/>
        </w:rPr>
        <w:t xml:space="preserve"> more </w:t>
      </w:r>
      <w:r w:rsidRPr="00173D64">
        <w:rPr>
          <w:rStyle w:val="StyleUnderline"/>
        </w:rPr>
        <w:t>favorable unipolar order. They committed to building on</w:t>
      </w:r>
      <w:r w:rsidRPr="006763B6">
        <w:rPr>
          <w:sz w:val="16"/>
        </w:rPr>
        <w:t xml:space="preserve"> the </w:t>
      </w:r>
      <w:r w:rsidRPr="00173D64">
        <w:rPr>
          <w:rStyle w:val="StyleUnderline"/>
        </w:rPr>
        <w:t>successes</w:t>
      </w:r>
      <w:r w:rsidRPr="006763B6">
        <w:rPr>
          <w:sz w:val="16"/>
        </w:rPr>
        <w:t xml:space="preserve"> of the postwar era </w:t>
      </w:r>
      <w:r w:rsidRPr="00173D64">
        <w:rPr>
          <w:rStyle w:val="StyleUnderline"/>
        </w:rPr>
        <w:t>by</w:t>
      </w:r>
      <w:r w:rsidRPr="006763B6">
        <w:rPr>
          <w:sz w:val="16"/>
        </w:rPr>
        <w:t xml:space="preserve"> further </w:t>
      </w:r>
      <w:r w:rsidRPr="00173D64">
        <w:rPr>
          <w:rStyle w:val="StyleUnderline"/>
        </w:rPr>
        <w:t>advancing liberal</w:t>
      </w:r>
      <w:r w:rsidRPr="006763B6">
        <w:rPr>
          <w:sz w:val="16"/>
        </w:rPr>
        <w:t xml:space="preserve"> political </w:t>
      </w:r>
      <w:r w:rsidRPr="00173D64">
        <w:rPr>
          <w:rStyle w:val="StyleUnderline"/>
        </w:rPr>
        <w:t>values and an open international economy, and</w:t>
      </w:r>
      <w:r w:rsidRPr="006763B6">
        <w:rPr>
          <w:sz w:val="16"/>
        </w:rPr>
        <w:t xml:space="preserve"> to </w:t>
      </w:r>
      <w:r w:rsidRPr="00173D64">
        <w:rPr>
          <w:rStyle w:val="StyleUnderline"/>
        </w:rPr>
        <w:t>suppressing</w:t>
      </w:r>
      <w:r w:rsidRPr="006763B6">
        <w:rPr>
          <w:sz w:val="16"/>
        </w:rPr>
        <w:t xml:space="preserve"> international scourges such as </w:t>
      </w:r>
      <w:r w:rsidRPr="00173D64">
        <w:rPr>
          <w:rStyle w:val="Emphasis"/>
        </w:rPr>
        <w:t>rogue states</w:t>
      </w:r>
      <w:r w:rsidRPr="00173D64">
        <w:rPr>
          <w:rStyle w:val="StyleUnderline"/>
        </w:rPr>
        <w:t xml:space="preserve">, </w:t>
      </w:r>
      <w:r w:rsidRPr="00F25D53">
        <w:rPr>
          <w:rStyle w:val="Emphasis"/>
          <w:highlight w:val="green"/>
        </w:rPr>
        <w:t>nuclear proliferation</w:t>
      </w:r>
      <w:r w:rsidRPr="00173D64">
        <w:rPr>
          <w:rStyle w:val="StyleUnderline"/>
        </w:rPr>
        <w:t xml:space="preserve">, and </w:t>
      </w:r>
      <w:r w:rsidRPr="00F25D53">
        <w:rPr>
          <w:rStyle w:val="Emphasis"/>
          <w:highlight w:val="green"/>
        </w:rPr>
        <w:t>catastrophic</w:t>
      </w:r>
      <w:r w:rsidRPr="00173D64">
        <w:rPr>
          <w:rStyle w:val="Emphasis"/>
        </w:rPr>
        <w:t xml:space="preserve"> </w:t>
      </w:r>
      <w:r w:rsidRPr="00F25D53">
        <w:rPr>
          <w:rStyle w:val="Emphasis"/>
          <w:highlight w:val="green"/>
        </w:rPr>
        <w:t>terrorism</w:t>
      </w:r>
      <w:r w:rsidRPr="006763B6">
        <w:rPr>
          <w:sz w:val="16"/>
        </w:rPr>
        <w:t xml:space="preserve">. And because they recognized that military force remained the ultima ratio </w:t>
      </w:r>
      <w:proofErr w:type="spellStart"/>
      <w:r w:rsidRPr="006763B6">
        <w:rPr>
          <w:sz w:val="16"/>
        </w:rPr>
        <w:t>regum</w:t>
      </w:r>
      <w:proofErr w:type="spellEnd"/>
      <w:r w:rsidRPr="006763B6">
        <w:rPr>
          <w:sz w:val="16"/>
        </w:rPr>
        <w:t xml:space="preserve">, </w:t>
      </w:r>
      <w:r w:rsidRPr="00173D64">
        <w:rPr>
          <w:rStyle w:val="StyleUnderline"/>
        </w:rPr>
        <w:t xml:space="preserve">they understood the </w:t>
      </w:r>
      <w:r w:rsidRPr="00F25D53">
        <w:rPr>
          <w:rStyle w:val="Emphasis"/>
          <w:highlight w:val="green"/>
        </w:rPr>
        <w:t>centrality of military preponderance</w:t>
      </w:r>
      <w:r w:rsidRPr="006763B6">
        <w:rPr>
          <w:sz w:val="16"/>
        </w:rPr>
        <w:t xml:space="preserve">. </w:t>
      </w:r>
      <w:r w:rsidRPr="00173D64">
        <w:rPr>
          <w:rStyle w:val="StyleUnderline"/>
        </w:rPr>
        <w:t>Washington would need</w:t>
      </w:r>
      <w:r w:rsidRPr="006763B6">
        <w:rPr>
          <w:sz w:val="16"/>
        </w:rPr>
        <w:t xml:space="preserve"> the </w:t>
      </w:r>
      <w:r w:rsidRPr="00173D64">
        <w:rPr>
          <w:rStyle w:val="StyleUnderline"/>
        </w:rPr>
        <w:t>military power</w:t>
      </w:r>
      <w:r w:rsidRPr="006763B6">
        <w:rPr>
          <w:sz w:val="16"/>
        </w:rPr>
        <w:t xml:space="preserve"> necessary </w:t>
      </w:r>
      <w:r w:rsidRPr="00173D64">
        <w:rPr>
          <w:rStyle w:val="StyleUnderline"/>
        </w:rPr>
        <w:t xml:space="preserve">to </w:t>
      </w:r>
      <w:r w:rsidRPr="00F25D53">
        <w:rPr>
          <w:rStyle w:val="Emphasis"/>
          <w:highlight w:val="green"/>
        </w:rPr>
        <w:t>underwrite</w:t>
      </w:r>
      <w:r w:rsidRPr="00173D64">
        <w:rPr>
          <w:rStyle w:val="Emphasis"/>
        </w:rPr>
        <w:t xml:space="preserve"> worldwide </w:t>
      </w:r>
      <w:r w:rsidRPr="00F25D53">
        <w:rPr>
          <w:rStyle w:val="Emphasis"/>
          <w:highlight w:val="green"/>
        </w:rPr>
        <w:t>alliance commitments</w:t>
      </w:r>
      <w:r w:rsidRPr="00173D64">
        <w:rPr>
          <w:rStyle w:val="StyleUnderline"/>
        </w:rPr>
        <w:t xml:space="preserve">. It would have to </w:t>
      </w:r>
      <w:r w:rsidRPr="00F25D53">
        <w:rPr>
          <w:rStyle w:val="StyleUnderline"/>
          <w:highlight w:val="green"/>
        </w:rPr>
        <w:t xml:space="preserve">preserve </w:t>
      </w:r>
      <w:r w:rsidRPr="00F25D53">
        <w:rPr>
          <w:rStyle w:val="Emphasis"/>
          <w:highlight w:val="green"/>
        </w:rPr>
        <w:t>substantial overmatch</w:t>
      </w:r>
      <w:r w:rsidRPr="00173D64">
        <w:rPr>
          <w:rStyle w:val="StyleUnderline"/>
        </w:rPr>
        <w:t xml:space="preserve"> versus any</w:t>
      </w:r>
      <w:r w:rsidRPr="006763B6">
        <w:rPr>
          <w:sz w:val="16"/>
        </w:rPr>
        <w:t xml:space="preserve"> potential </w:t>
      </w:r>
      <w:r w:rsidRPr="00173D64">
        <w:rPr>
          <w:rStyle w:val="StyleUnderline"/>
        </w:rPr>
        <w:t>great-power rival. It must</w:t>
      </w:r>
      <w:r w:rsidRPr="006763B6">
        <w:rPr>
          <w:sz w:val="16"/>
        </w:rPr>
        <w:t xml:space="preserve"> be able to </w:t>
      </w:r>
      <w:r w:rsidRPr="00173D64">
        <w:rPr>
          <w:rStyle w:val="StyleUnderline"/>
        </w:rPr>
        <w:t>answer the sharpest challenges to the international system</w:t>
      </w:r>
      <w:r w:rsidRPr="006763B6">
        <w:rPr>
          <w:sz w:val="16"/>
        </w:rPr>
        <w:t xml:space="preserve">, such as Saddam’s invasion of Kuwait in 1990 or jihadist extremism after 9/11. Finally, </w:t>
      </w:r>
      <w:r w:rsidRPr="00173D64">
        <w:rPr>
          <w:rStyle w:val="StyleUnderline"/>
        </w:rPr>
        <w:t>because</w:t>
      </w:r>
      <w:r w:rsidRPr="006763B6">
        <w:rPr>
          <w:sz w:val="16"/>
        </w:rPr>
        <w:t xml:space="preserve"> prevailing </w:t>
      </w:r>
      <w:r w:rsidRPr="00173D64">
        <w:rPr>
          <w:rStyle w:val="StyleUnderline"/>
        </w:rPr>
        <w:t>global norms</w:t>
      </w:r>
      <w:r w:rsidRPr="006763B6">
        <w:rPr>
          <w:sz w:val="16"/>
        </w:rPr>
        <w:t xml:space="preserve"> generally </w:t>
      </w:r>
      <w:r w:rsidRPr="00173D64">
        <w:rPr>
          <w:rStyle w:val="StyleUnderline"/>
        </w:rPr>
        <w:t>reflect hard-power realities, America would need</w:t>
      </w:r>
      <w:r w:rsidRPr="006763B6">
        <w:rPr>
          <w:sz w:val="16"/>
        </w:rPr>
        <w:t xml:space="preserve"> the </w:t>
      </w:r>
      <w:r w:rsidRPr="00173D64">
        <w:rPr>
          <w:rStyle w:val="StyleUnderline"/>
        </w:rPr>
        <w:t>superiority to assure</w:t>
      </w:r>
      <w:r w:rsidRPr="006763B6">
        <w:rPr>
          <w:sz w:val="16"/>
        </w:rPr>
        <w:t xml:space="preserve"> that </w:t>
      </w:r>
      <w:r w:rsidRPr="00173D64">
        <w:rPr>
          <w:rStyle w:val="StyleUnderline"/>
        </w:rPr>
        <w:t xml:space="preserve">its own values remained </w:t>
      </w:r>
      <w:r w:rsidRPr="00173D64">
        <w:rPr>
          <w:rStyle w:val="Emphasis"/>
        </w:rPr>
        <w:t>ascendant</w:t>
      </w:r>
      <w:r w:rsidRPr="00173D64">
        <w:rPr>
          <w:rStyle w:val="StyleUnderline"/>
        </w:rPr>
        <w:t>.</w:t>
      </w:r>
      <w:r w:rsidRPr="006763B6">
        <w:rPr>
          <w:sz w:val="16"/>
        </w:rPr>
        <w:t xml:space="preserve"> It was impolitic to say that U.S. strategy and the international order required “strengths beyond challenge,” but it was not at all inaccurate. </w:t>
      </w:r>
      <w:r w:rsidRPr="00173D64">
        <w:rPr>
          <w:rStyle w:val="StyleUnderline"/>
        </w:rPr>
        <w:t>American primacy</w:t>
      </w:r>
      <w:r w:rsidRPr="006763B6">
        <w:rPr>
          <w:sz w:val="16"/>
        </w:rPr>
        <w:t xml:space="preserve">, moreover, </w:t>
      </w:r>
      <w:r w:rsidRPr="00173D64">
        <w:rPr>
          <w:rStyle w:val="StyleUnderline"/>
        </w:rPr>
        <w:t>was</w:t>
      </w:r>
      <w:r w:rsidRPr="006763B6">
        <w:rPr>
          <w:sz w:val="16"/>
        </w:rPr>
        <w:t xml:space="preserve"> eminently </w:t>
      </w:r>
      <w:r w:rsidRPr="00173D64">
        <w:rPr>
          <w:rStyle w:val="Emphasis"/>
        </w:rPr>
        <w:t>affordable</w:t>
      </w:r>
      <w:r w:rsidRPr="00173D64">
        <w:rPr>
          <w:rStyle w:val="StyleUnderline"/>
        </w:rPr>
        <w:t>. At the height of the Cold War,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spent</w:t>
      </w:r>
      <w:r w:rsidRPr="006763B6">
        <w:rPr>
          <w:sz w:val="16"/>
        </w:rPr>
        <w:t xml:space="preserve"> over </w:t>
      </w:r>
      <w:r w:rsidRPr="00173D64">
        <w:rPr>
          <w:rStyle w:val="StyleUnderline"/>
        </w:rPr>
        <w:t>12 percent of GDP on defense. Since the mid-1990s, the number has</w:t>
      </w:r>
      <w:r w:rsidRPr="006763B6">
        <w:rPr>
          <w:sz w:val="16"/>
        </w:rPr>
        <w:t xml:space="preserve"> usually </w:t>
      </w:r>
      <w:r w:rsidRPr="00173D64">
        <w:rPr>
          <w:rStyle w:val="StyleUnderline"/>
        </w:rPr>
        <w:t>been</w:t>
      </w:r>
      <w:r w:rsidRPr="006763B6">
        <w:rPr>
          <w:sz w:val="16"/>
        </w:rPr>
        <w:t xml:space="preserve"> between </w:t>
      </w:r>
      <w:r w:rsidRPr="00173D64">
        <w:rPr>
          <w:rStyle w:val="StyleUnderline"/>
        </w:rPr>
        <w:t>3 and 4 percent</w:t>
      </w:r>
      <w:r w:rsidRPr="006763B6">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173D64">
        <w:rPr>
          <w:rStyle w:val="StyleUnderline"/>
        </w:rPr>
        <w:t>The</w:t>
      </w:r>
      <w:r w:rsidRPr="006763B6">
        <w:rPr>
          <w:sz w:val="16"/>
        </w:rPr>
        <w:t xml:space="preserve"> American </w:t>
      </w:r>
      <w:r w:rsidRPr="00173D64">
        <w:rPr>
          <w:rStyle w:val="StyleUnderline"/>
        </w:rPr>
        <w:t>military did shrink</w:t>
      </w:r>
      <w:r w:rsidRPr="006763B6">
        <w:rPr>
          <w:sz w:val="16"/>
        </w:rPr>
        <w:t xml:space="preserve"> significantly </w:t>
      </w:r>
      <w:r w:rsidRPr="00173D64">
        <w:rPr>
          <w:rStyle w:val="StyleUnderline"/>
        </w:rPr>
        <w:t>during the 1990s, but</w:t>
      </w:r>
      <w:r w:rsidRPr="006763B6">
        <w:rPr>
          <w:sz w:val="16"/>
        </w:rPr>
        <w:t xml:space="preserve"> U.S. </w:t>
      </w:r>
      <w:r w:rsidRPr="00173D64">
        <w:rPr>
          <w:rStyle w:val="StyleUnderline"/>
        </w:rPr>
        <w:t xml:space="preserve">officials understood that if Washington cut back too far, its </w:t>
      </w:r>
      <w:r w:rsidRPr="00F25D53">
        <w:rPr>
          <w:rStyle w:val="Emphasis"/>
          <w:highlight w:val="green"/>
        </w:rPr>
        <w:t>primacy</w:t>
      </w:r>
      <w:r w:rsidRPr="00173D64">
        <w:rPr>
          <w:rStyle w:val="Emphasis"/>
        </w:rPr>
        <w:t xml:space="preserve"> would </w:t>
      </w:r>
      <w:r w:rsidRPr="00F25D53">
        <w:rPr>
          <w:rStyle w:val="Emphasis"/>
          <w:highlight w:val="green"/>
        </w:rPr>
        <w:t>erode</w:t>
      </w:r>
      <w:r w:rsidRPr="006763B6">
        <w:rPr>
          <w:sz w:val="16"/>
        </w:rPr>
        <w:t xml:space="preserve"> to a point </w:t>
      </w:r>
      <w:r w:rsidRPr="00173D64">
        <w:rPr>
          <w:rStyle w:val="StyleUnderline"/>
        </w:rPr>
        <w:t>where it ceased to deliver</w:t>
      </w:r>
      <w:r w:rsidRPr="006763B6">
        <w:rPr>
          <w:sz w:val="16"/>
        </w:rPr>
        <w:t xml:space="preserve"> its </w:t>
      </w:r>
      <w:r w:rsidRPr="00173D64">
        <w:rPr>
          <w:rStyle w:val="StyleUnderline"/>
        </w:rPr>
        <w:t xml:space="preserve">geopolitical benefits. </w:t>
      </w:r>
      <w:r w:rsidRPr="00F25D53">
        <w:rPr>
          <w:rStyle w:val="StyleUnderline"/>
          <w:highlight w:val="green"/>
        </w:rPr>
        <w:t>Alliances</w:t>
      </w:r>
      <w:r w:rsidRPr="00173D64">
        <w:rPr>
          <w:rStyle w:val="StyleUnderline"/>
        </w:rPr>
        <w:t xml:space="preserve"> would </w:t>
      </w:r>
      <w:r w:rsidRPr="00F25D53">
        <w:rPr>
          <w:rStyle w:val="Emphasis"/>
          <w:highlight w:val="green"/>
        </w:rPr>
        <w:t>lose</w:t>
      </w:r>
      <w:r w:rsidRPr="00173D64">
        <w:rPr>
          <w:rStyle w:val="Emphasis"/>
        </w:rPr>
        <w:t xml:space="preserve"> </w:t>
      </w:r>
      <w:r w:rsidRPr="00F25D53">
        <w:rPr>
          <w:rStyle w:val="Emphasis"/>
          <w:highlight w:val="green"/>
        </w:rPr>
        <w:t>credibility</w:t>
      </w:r>
      <w:r w:rsidRPr="00173D64">
        <w:rPr>
          <w:rStyle w:val="StyleUnderline"/>
        </w:rPr>
        <w:t xml:space="preserve">; the </w:t>
      </w:r>
      <w:r w:rsidRPr="00F25D53">
        <w:rPr>
          <w:rStyle w:val="StyleUnderline"/>
          <w:highlight w:val="green"/>
        </w:rPr>
        <w:t>stability</w:t>
      </w:r>
      <w:r w:rsidRPr="00173D64">
        <w:rPr>
          <w:rStyle w:val="StyleUnderline"/>
        </w:rPr>
        <w:t xml:space="preserve"> </w:t>
      </w:r>
      <w:r w:rsidRPr="00F25D53">
        <w:rPr>
          <w:rStyle w:val="StyleUnderline"/>
          <w:highlight w:val="green"/>
        </w:rPr>
        <w:t>of</w:t>
      </w:r>
      <w:r w:rsidRPr="006763B6">
        <w:rPr>
          <w:sz w:val="16"/>
        </w:rPr>
        <w:t xml:space="preserve"> key </w:t>
      </w:r>
      <w:r w:rsidRPr="00F25D53">
        <w:rPr>
          <w:rStyle w:val="StyleUnderline"/>
          <w:highlight w:val="green"/>
        </w:rPr>
        <w:t>regions</w:t>
      </w:r>
      <w:r w:rsidRPr="00173D64">
        <w:rPr>
          <w:rStyle w:val="StyleUnderline"/>
        </w:rPr>
        <w:t xml:space="preserve"> would be </w:t>
      </w:r>
      <w:r w:rsidRPr="00F25D53">
        <w:rPr>
          <w:rStyle w:val="Emphasis"/>
          <w:highlight w:val="green"/>
        </w:rPr>
        <w:t>eroded</w:t>
      </w:r>
      <w:r w:rsidRPr="00173D64">
        <w:rPr>
          <w:rStyle w:val="StyleUnderline"/>
        </w:rPr>
        <w:t xml:space="preserve">; </w:t>
      </w:r>
      <w:r w:rsidRPr="00F25D53">
        <w:rPr>
          <w:rStyle w:val="StyleUnderline"/>
          <w:highlight w:val="green"/>
        </w:rPr>
        <w:t>rivals</w:t>
      </w:r>
      <w:r w:rsidRPr="00173D64">
        <w:rPr>
          <w:rStyle w:val="StyleUnderline"/>
        </w:rPr>
        <w:t xml:space="preserve"> would be </w:t>
      </w:r>
      <w:r w:rsidRPr="00F25D53">
        <w:rPr>
          <w:rStyle w:val="Emphasis"/>
          <w:highlight w:val="green"/>
        </w:rPr>
        <w:t>emboldened</w:t>
      </w:r>
      <w:r w:rsidRPr="00173D64">
        <w:rPr>
          <w:rStyle w:val="StyleUnderline"/>
        </w:rPr>
        <w:t xml:space="preserve">; </w:t>
      </w:r>
      <w:r w:rsidRPr="00F25D53">
        <w:rPr>
          <w:rStyle w:val="StyleUnderline"/>
          <w:highlight w:val="green"/>
        </w:rPr>
        <w:t>international</w:t>
      </w:r>
      <w:r w:rsidRPr="00173D64">
        <w:rPr>
          <w:rStyle w:val="StyleUnderline"/>
        </w:rPr>
        <w:t xml:space="preserve"> </w:t>
      </w:r>
      <w:r w:rsidRPr="00F25D53">
        <w:rPr>
          <w:rStyle w:val="Emphasis"/>
          <w:highlight w:val="green"/>
        </w:rPr>
        <w:t>crises</w:t>
      </w:r>
      <w:r w:rsidRPr="00173D64">
        <w:rPr>
          <w:rStyle w:val="Emphasis"/>
        </w:rPr>
        <w:t xml:space="preserve"> would go </w:t>
      </w:r>
      <w:r w:rsidRPr="00F25D53">
        <w:rPr>
          <w:rStyle w:val="Emphasis"/>
          <w:highlight w:val="green"/>
        </w:rPr>
        <w:t>unaddressed</w:t>
      </w:r>
      <w:r w:rsidRPr="006763B6">
        <w:rPr>
          <w:sz w:val="16"/>
        </w:rPr>
        <w:t xml:space="preserve">. American primacy was thus like a reasonably priced insurance policy. It required nontrivial </w:t>
      </w:r>
      <w:proofErr w:type="gramStart"/>
      <w:r w:rsidRPr="006763B6">
        <w:rPr>
          <w:sz w:val="16"/>
        </w:rPr>
        <w:t>expenditures, but</w:t>
      </w:r>
      <w:proofErr w:type="gramEnd"/>
      <w:r w:rsidRPr="006763B6">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173D64">
        <w:rPr>
          <w:rStyle w:val="StyleUnderline"/>
        </w:rPr>
        <w:t>for two decades after the Soviet collapse, the world was characterized by</w:t>
      </w:r>
      <w:r w:rsidRPr="006763B6">
        <w:rPr>
          <w:sz w:val="16"/>
        </w:rPr>
        <w:t xml:space="preserve"> remarkably </w:t>
      </w:r>
      <w:r w:rsidRPr="00F25D53">
        <w:rPr>
          <w:rStyle w:val="Emphasis"/>
          <w:highlight w:val="green"/>
        </w:rPr>
        <w:t>low levels of great-power competition</w:t>
      </w:r>
      <w:r w:rsidRPr="00173D64">
        <w:rPr>
          <w:rStyle w:val="StyleUnderline"/>
        </w:rPr>
        <w:t>, high</w:t>
      </w:r>
      <w:r w:rsidRPr="006763B6">
        <w:rPr>
          <w:sz w:val="16"/>
        </w:rPr>
        <w:t xml:space="preserve"> levels of </w:t>
      </w:r>
      <w:r w:rsidRPr="00173D64">
        <w:rPr>
          <w:rStyle w:val="StyleUnderline"/>
        </w:rPr>
        <w:t>security in</w:t>
      </w:r>
      <w:r w:rsidRPr="006763B6">
        <w:rPr>
          <w:sz w:val="16"/>
        </w:rPr>
        <w:t xml:space="preserve"> key theaters such as</w:t>
      </w:r>
      <w:r w:rsidRPr="00173D64">
        <w:rPr>
          <w:rStyle w:val="StyleUnderline"/>
        </w:rPr>
        <w:t xml:space="preserve"> Europe and East Asia, and the </w:t>
      </w:r>
      <w:r w:rsidRPr="00F25D53">
        <w:rPr>
          <w:rStyle w:val="Emphasis"/>
          <w:highlight w:val="green"/>
        </w:rPr>
        <w:t>comparative</w:t>
      </w:r>
      <w:r w:rsidRPr="00173D64">
        <w:rPr>
          <w:rStyle w:val="Emphasis"/>
        </w:rPr>
        <w:t xml:space="preserve"> </w:t>
      </w:r>
      <w:r w:rsidRPr="00F25D53">
        <w:rPr>
          <w:rStyle w:val="Emphasis"/>
          <w:highlight w:val="green"/>
        </w:rPr>
        <w:t>weakness</w:t>
      </w:r>
      <w:r w:rsidRPr="00173D64">
        <w:rPr>
          <w:rStyle w:val="StyleUnderline"/>
        </w:rPr>
        <w:t xml:space="preserve"> </w:t>
      </w:r>
      <w:r w:rsidRPr="00F25D53">
        <w:rPr>
          <w:rStyle w:val="StyleUnderline"/>
          <w:highlight w:val="green"/>
        </w:rPr>
        <w:t>of</w:t>
      </w:r>
      <w:r w:rsidRPr="006763B6">
        <w:rPr>
          <w:sz w:val="16"/>
        </w:rPr>
        <w:t xml:space="preserve"> those </w:t>
      </w:r>
      <w:r w:rsidRPr="00173D64">
        <w:rPr>
          <w:rStyle w:val="StyleUnderline"/>
        </w:rPr>
        <w:t>“</w:t>
      </w:r>
      <w:r w:rsidRPr="00F25D53">
        <w:rPr>
          <w:rStyle w:val="Emphasis"/>
          <w:highlight w:val="green"/>
        </w:rPr>
        <w:t>rogue” actors</w:t>
      </w:r>
      <w:r w:rsidRPr="00173D64">
        <w:rPr>
          <w:rStyle w:val="StyleUnderline"/>
        </w:rPr>
        <w:t>—Iran, Iraq, North Korea, al-Qaeda—who</w:t>
      </w:r>
      <w:r w:rsidRPr="006763B6">
        <w:rPr>
          <w:sz w:val="16"/>
        </w:rPr>
        <w:t xml:space="preserve"> most aggressively </w:t>
      </w:r>
      <w:r w:rsidRPr="00173D64">
        <w:rPr>
          <w:rStyle w:val="StyleUnderline"/>
        </w:rPr>
        <w:t>challenged American power.</w:t>
      </w:r>
      <w:r w:rsidRPr="006763B6">
        <w:rPr>
          <w:sz w:val="16"/>
        </w:rPr>
        <w:t xml:space="preserve"> During the 1990s, some observers even spoke of a “strategic pause,” the idea being that the end of </w:t>
      </w:r>
      <w:r w:rsidRPr="00173D64">
        <w:rPr>
          <w:rStyle w:val="StyleUnderline"/>
        </w:rPr>
        <w:t>the Cold War</w:t>
      </w:r>
      <w:r w:rsidRPr="006763B6">
        <w:rPr>
          <w:sz w:val="16"/>
        </w:rPr>
        <w:t xml:space="preserve"> had </w:t>
      </w:r>
      <w:r w:rsidRPr="00173D64">
        <w:rPr>
          <w:rStyle w:val="StyleUnderline"/>
        </w:rPr>
        <w:t>afforded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a respite from</w:t>
      </w:r>
      <w:r w:rsidRPr="006763B6">
        <w:rPr>
          <w:sz w:val="16"/>
        </w:rPr>
        <w:t xml:space="preserve"> normal levels of </w:t>
      </w:r>
      <w:r w:rsidRPr="00173D64">
        <w:rPr>
          <w:rStyle w:val="StyleUnderline"/>
        </w:rPr>
        <w:t>geopolitical danger and competition</w:t>
      </w:r>
      <w:r w:rsidRPr="006763B6">
        <w:rPr>
          <w:sz w:val="16"/>
        </w:rPr>
        <w:t xml:space="preserve">. Now, however, </w:t>
      </w:r>
      <w:r w:rsidRPr="00173D64">
        <w:rPr>
          <w:rStyle w:val="StyleUnderline"/>
        </w:rPr>
        <w:t xml:space="preserve">the </w:t>
      </w:r>
      <w:r w:rsidRPr="00173D64">
        <w:rPr>
          <w:rStyle w:val="Emphasis"/>
        </w:rPr>
        <w:t>strategic horizon is darkening,</w:t>
      </w:r>
      <w:r w:rsidRPr="006763B6">
        <w:rPr>
          <w:sz w:val="16"/>
        </w:rPr>
        <w:t xml:space="preserve"> due to four factors. First, </w:t>
      </w:r>
      <w:r w:rsidRPr="00173D64">
        <w:rPr>
          <w:rStyle w:val="Emphasis"/>
        </w:rPr>
        <w:t xml:space="preserve">great-power military competition </w:t>
      </w:r>
      <w:r w:rsidRPr="00173D64">
        <w:rPr>
          <w:rStyle w:val="StyleUnderline"/>
        </w:rPr>
        <w:t>is back. The world’s</w:t>
      </w:r>
      <w:r w:rsidRPr="006763B6">
        <w:rPr>
          <w:sz w:val="16"/>
        </w:rPr>
        <w:t xml:space="preserve"> two </w:t>
      </w:r>
      <w:r w:rsidRPr="00173D64">
        <w:rPr>
          <w:rStyle w:val="StyleUnderline"/>
        </w:rPr>
        <w:t>leading authoritarian powers—</w:t>
      </w:r>
      <w:r w:rsidRPr="00F25D53">
        <w:rPr>
          <w:rStyle w:val="Emphasis"/>
          <w:highlight w:val="green"/>
        </w:rPr>
        <w:t>China and Russia</w:t>
      </w:r>
      <w:r w:rsidRPr="00173D64">
        <w:rPr>
          <w:rStyle w:val="StyleUnderline"/>
        </w:rPr>
        <w:t>—are seeking</w:t>
      </w:r>
      <w:r w:rsidRPr="006763B6">
        <w:rPr>
          <w:sz w:val="16"/>
        </w:rPr>
        <w:t xml:space="preserve"> regional </w:t>
      </w:r>
      <w:r w:rsidRPr="00173D64">
        <w:rPr>
          <w:rStyle w:val="StyleUnderline"/>
        </w:rPr>
        <w:t xml:space="preserve">hegemony, </w:t>
      </w:r>
      <w:r w:rsidRPr="00F25D53">
        <w:rPr>
          <w:rStyle w:val="Emphasis"/>
          <w:highlight w:val="green"/>
        </w:rPr>
        <w:t>contesting global norms</w:t>
      </w:r>
      <w:r w:rsidRPr="00173D64">
        <w:rPr>
          <w:rStyle w:val="StyleUnderline"/>
        </w:rPr>
        <w:t xml:space="preserve"> such as nonaggression and freedom of navigation, and developing the</w:t>
      </w:r>
      <w:r w:rsidRPr="006763B6">
        <w:rPr>
          <w:sz w:val="16"/>
        </w:rPr>
        <w:t xml:space="preserve"> military </w:t>
      </w:r>
      <w:r w:rsidRPr="00173D64">
        <w:rPr>
          <w:rStyle w:val="StyleUnderline"/>
        </w:rPr>
        <w:t>punch to underwrite these ambitions</w:t>
      </w:r>
      <w:r w:rsidRPr="006763B6">
        <w:rPr>
          <w:sz w:val="16"/>
        </w:rPr>
        <w:t xml:space="preserve">. Notwithstanding severe economic and demographic problems, </w:t>
      </w:r>
      <w:r w:rsidRPr="00173D64">
        <w:rPr>
          <w:rStyle w:val="StyleUnderline"/>
        </w:rPr>
        <w:t>Russia</w:t>
      </w:r>
      <w:r w:rsidRPr="006763B6">
        <w:rPr>
          <w:sz w:val="16"/>
        </w:rPr>
        <w:t xml:space="preserve"> has </w:t>
      </w:r>
      <w:r w:rsidRPr="00173D64">
        <w:rPr>
          <w:rStyle w:val="StyleUnderline"/>
        </w:rPr>
        <w:t>conducted a major military modernization emphasizing nuclear weapons</w:t>
      </w:r>
      <w:r w:rsidRPr="006763B6">
        <w:rPr>
          <w:sz w:val="16"/>
        </w:rPr>
        <w:t xml:space="preserve">, high-end </w:t>
      </w:r>
      <w:r w:rsidRPr="00173D64">
        <w:rPr>
          <w:rStyle w:val="StyleUnderline"/>
        </w:rPr>
        <w:t>conventional capabilities, and</w:t>
      </w:r>
      <w:r w:rsidRPr="006763B6">
        <w:rPr>
          <w:sz w:val="16"/>
        </w:rPr>
        <w:t xml:space="preserve"> rapid-deployment and </w:t>
      </w:r>
      <w:r w:rsidRPr="00173D64">
        <w:rPr>
          <w:rStyle w:val="StyleUnderline"/>
        </w:rPr>
        <w:t>special operations</w:t>
      </w:r>
      <w:r w:rsidRPr="006763B6">
        <w:rPr>
          <w:sz w:val="16"/>
        </w:rPr>
        <w:t xml:space="preserve"> forces— </w:t>
      </w:r>
      <w:r w:rsidRPr="00173D64">
        <w:rPr>
          <w:rStyle w:val="StyleUnderline"/>
        </w:rPr>
        <w:t xml:space="preserve">and utilized </w:t>
      </w:r>
      <w:r w:rsidRPr="006763B6">
        <w:rPr>
          <w:sz w:val="16"/>
        </w:rPr>
        <w:t xml:space="preserve">many of </w:t>
      </w:r>
      <w:r w:rsidRPr="00173D64">
        <w:rPr>
          <w:rStyle w:val="StyleUnderline"/>
        </w:rPr>
        <w:t xml:space="preserve">these </w:t>
      </w:r>
      <w:r w:rsidRPr="006763B6">
        <w:rPr>
          <w:sz w:val="16"/>
        </w:rPr>
        <w:t xml:space="preserve">capabilities in conflicts </w:t>
      </w:r>
      <w:r w:rsidRPr="00173D64">
        <w:rPr>
          <w:rStyle w:val="StyleUnderline"/>
        </w:rPr>
        <w:t>in Ukraine and Syria</w:t>
      </w:r>
      <w:r w:rsidRPr="006763B6">
        <w:rPr>
          <w:sz w:val="16"/>
        </w:rPr>
        <w:t xml:space="preserve">.10 </w:t>
      </w:r>
      <w:r w:rsidRPr="00173D64">
        <w:rPr>
          <w:rStyle w:val="StyleUnderline"/>
        </w:rPr>
        <w:t>China</w:t>
      </w:r>
      <w:r w:rsidRPr="006763B6">
        <w:rPr>
          <w:sz w:val="16"/>
        </w:rPr>
        <w:t xml:space="preserve">, meanwhile, has </w:t>
      </w:r>
      <w:r w:rsidRPr="00173D64">
        <w:rPr>
          <w:rStyle w:val="StyleUnderline"/>
        </w:rPr>
        <w:t xml:space="preserve">carried out a </w:t>
      </w:r>
      <w:r w:rsidRPr="00173D64">
        <w:rPr>
          <w:rStyle w:val="Emphasis"/>
        </w:rPr>
        <w:t>buildup of historic proportions</w:t>
      </w:r>
      <w:r w:rsidRPr="006763B6">
        <w:rPr>
          <w:sz w:val="16"/>
        </w:rPr>
        <w:t xml:space="preserve">, with constant-dollar defense outlays rising from US$26 billion in 1995 to US$226 billion in 2016.11 Ominously, </w:t>
      </w:r>
      <w:r w:rsidRPr="00173D64">
        <w:rPr>
          <w:rStyle w:val="StyleUnderline"/>
        </w:rPr>
        <w:t xml:space="preserve">these </w:t>
      </w:r>
      <w:r w:rsidRPr="00173D64">
        <w:rPr>
          <w:rStyle w:val="StyleUnderline"/>
        </w:rPr>
        <w:lastRenderedPageBreak/>
        <w:t>expenditures</w:t>
      </w:r>
      <w:r w:rsidRPr="006763B6">
        <w:rPr>
          <w:sz w:val="16"/>
        </w:rPr>
        <w:t xml:space="preserve"> have </w:t>
      </w:r>
      <w:r w:rsidRPr="00173D64">
        <w:rPr>
          <w:rStyle w:val="StyleUnderline"/>
        </w:rPr>
        <w:t>funded</w:t>
      </w:r>
      <w:r w:rsidRPr="006763B6">
        <w:rPr>
          <w:sz w:val="16"/>
        </w:rPr>
        <w:t xml:space="preserve"> development of </w:t>
      </w:r>
      <w:r w:rsidRPr="00173D64">
        <w:rPr>
          <w:rStyle w:val="Emphasis"/>
        </w:rPr>
        <w:t>power-projection</w:t>
      </w:r>
      <w:r w:rsidRPr="00173D64">
        <w:rPr>
          <w:rStyle w:val="StyleUnderline"/>
        </w:rPr>
        <w:t xml:space="preserve"> and </w:t>
      </w:r>
      <w:proofErr w:type="spellStart"/>
      <w:r w:rsidRPr="00173D64">
        <w:rPr>
          <w:rStyle w:val="StyleUnderline"/>
        </w:rPr>
        <w:t>antiaccess</w:t>
      </w:r>
      <w:proofErr w:type="spellEnd"/>
      <w:r w:rsidRPr="006763B6">
        <w:rPr>
          <w:sz w:val="16"/>
        </w:rPr>
        <w:t xml:space="preserve">/area denial (A2/AD) </w:t>
      </w:r>
      <w:r w:rsidRPr="00173D64">
        <w:rPr>
          <w:rStyle w:val="StyleUnderline"/>
        </w:rPr>
        <w:t>tools</w:t>
      </w:r>
      <w:r w:rsidRPr="006763B6">
        <w:rPr>
          <w:sz w:val="16"/>
        </w:rPr>
        <w:t xml:space="preserve"> necessary </w:t>
      </w:r>
      <w:r w:rsidRPr="00173D64">
        <w:rPr>
          <w:rStyle w:val="StyleUnderline"/>
        </w:rPr>
        <w:t>to threaten China’s neighbors and complicate U.S. intervention</w:t>
      </w:r>
      <w:r w:rsidRPr="006763B6">
        <w:rPr>
          <w:sz w:val="16"/>
        </w:rPr>
        <w:t xml:space="preserve"> on their behalf. Washington has grown accustomed to having a generational military lead; </w:t>
      </w:r>
      <w:r w:rsidRPr="00173D64">
        <w:rPr>
          <w:rStyle w:val="StyleUnderline"/>
        </w:rPr>
        <w:t>Russian and Chinese modernization</w:t>
      </w:r>
      <w:r w:rsidRPr="006763B6">
        <w:rPr>
          <w:sz w:val="16"/>
        </w:rPr>
        <w:t xml:space="preserve"> efforts </w:t>
      </w:r>
      <w:r w:rsidRPr="00173D64">
        <w:rPr>
          <w:rStyle w:val="StyleUnderline"/>
        </w:rPr>
        <w:t>are</w:t>
      </w:r>
      <w:r w:rsidRPr="006763B6">
        <w:rPr>
          <w:sz w:val="16"/>
        </w:rPr>
        <w:t xml:space="preserve"> now </w:t>
      </w:r>
      <w:r w:rsidRPr="00957157">
        <w:rPr>
          <w:rStyle w:val="StyleUnderline"/>
        </w:rPr>
        <w:t>creating</w:t>
      </w:r>
      <w:r w:rsidRPr="00173D64">
        <w:rPr>
          <w:rStyle w:val="StyleUnderline"/>
        </w:rPr>
        <w:t xml:space="preserve"> a</w:t>
      </w:r>
      <w:r w:rsidRPr="006763B6">
        <w:rPr>
          <w:sz w:val="16"/>
        </w:rPr>
        <w:t xml:space="preserve"> far </w:t>
      </w:r>
      <w:r w:rsidRPr="00173D64">
        <w:rPr>
          <w:rStyle w:val="Emphasis"/>
        </w:rPr>
        <w:t>more competitive environment</w:t>
      </w:r>
      <w:r w:rsidRPr="006763B6">
        <w:rPr>
          <w:sz w:val="16"/>
        </w:rPr>
        <w:t xml:space="preserve">. Second, the </w:t>
      </w:r>
      <w:r w:rsidRPr="00957157">
        <w:rPr>
          <w:rStyle w:val="StyleUnderline"/>
        </w:rPr>
        <w:t>international</w:t>
      </w:r>
      <w:r w:rsidRPr="00173D64">
        <w:rPr>
          <w:rStyle w:val="StyleUnderline"/>
        </w:rPr>
        <w:t xml:space="preserve"> outlaws are no longer</w:t>
      </w:r>
      <w:r w:rsidRPr="006763B6">
        <w:rPr>
          <w:sz w:val="16"/>
        </w:rPr>
        <w:t xml:space="preserve"> so </w:t>
      </w:r>
      <w:r w:rsidRPr="00173D64">
        <w:rPr>
          <w:rStyle w:val="StyleUnderline"/>
        </w:rPr>
        <w:t xml:space="preserve">weak. </w:t>
      </w:r>
      <w:r w:rsidRPr="00F25D53">
        <w:rPr>
          <w:rStyle w:val="Emphasis"/>
          <w:highlight w:val="green"/>
        </w:rPr>
        <w:t>North Korea</w:t>
      </w:r>
      <w:r w:rsidRPr="006763B6">
        <w:rPr>
          <w:sz w:val="16"/>
          <w:highlight w:val="green"/>
        </w:rPr>
        <w:t>’s</w:t>
      </w:r>
      <w:r w:rsidRPr="006763B6">
        <w:rPr>
          <w:sz w:val="16"/>
        </w:rPr>
        <w:t xml:space="preserve"> conventional forces have atrophied, but it </w:t>
      </w:r>
      <w:r w:rsidRPr="00173D64">
        <w:rPr>
          <w:rStyle w:val="StyleUnderline"/>
        </w:rPr>
        <w:t xml:space="preserve">has amassed a </w:t>
      </w:r>
      <w:r w:rsidRPr="00F25D53">
        <w:rPr>
          <w:rStyle w:val="Emphasis"/>
          <w:highlight w:val="green"/>
        </w:rPr>
        <w:t>growing nuclear arsenal</w:t>
      </w:r>
      <w:r w:rsidRPr="00173D64">
        <w:rPr>
          <w:rStyle w:val="StyleUnderline"/>
        </w:rPr>
        <w:t xml:space="preserve"> and is developing</w:t>
      </w:r>
      <w:r w:rsidRPr="006763B6">
        <w:rPr>
          <w:sz w:val="16"/>
        </w:rPr>
        <w:t xml:space="preserve"> an </w:t>
      </w:r>
      <w:r w:rsidRPr="00173D64">
        <w:rPr>
          <w:rStyle w:val="StyleUnderline"/>
        </w:rPr>
        <w:t xml:space="preserve">intercontinental delivery </w:t>
      </w:r>
      <w:r w:rsidRPr="006763B6">
        <w:rPr>
          <w:sz w:val="16"/>
        </w:rPr>
        <w:t xml:space="preserve">capability </w:t>
      </w:r>
      <w:r w:rsidRPr="00173D64">
        <w:rPr>
          <w:rStyle w:val="StyleUnderline"/>
        </w:rPr>
        <w:t xml:space="preserve">that will </w:t>
      </w:r>
      <w:r w:rsidRPr="006763B6">
        <w:rPr>
          <w:sz w:val="16"/>
        </w:rPr>
        <w:t xml:space="preserve">soon </w:t>
      </w:r>
      <w:r w:rsidRPr="00173D64">
        <w:rPr>
          <w:rStyle w:val="StyleUnderline"/>
        </w:rPr>
        <w:t xml:space="preserve">allow it to threaten </w:t>
      </w:r>
      <w:r w:rsidRPr="006763B6">
        <w:rPr>
          <w:sz w:val="16"/>
        </w:rPr>
        <w:t xml:space="preserve">not just America’s regional allies but also </w:t>
      </w:r>
      <w:r w:rsidRPr="00173D64">
        <w:rPr>
          <w:rStyle w:val="StyleUnderline"/>
        </w:rPr>
        <w:t>the continental U</w:t>
      </w:r>
      <w:r w:rsidRPr="006763B6">
        <w:rPr>
          <w:sz w:val="16"/>
        </w:rPr>
        <w:t xml:space="preserve">nited </w:t>
      </w:r>
      <w:r w:rsidRPr="00173D64">
        <w:rPr>
          <w:rStyle w:val="StyleUnderline"/>
        </w:rPr>
        <w:t>S</w:t>
      </w:r>
      <w:r w:rsidRPr="006763B6">
        <w:rPr>
          <w:sz w:val="16"/>
        </w:rPr>
        <w:t xml:space="preserve">tates.12 </w:t>
      </w:r>
      <w:r w:rsidRPr="00173D64">
        <w:rPr>
          <w:rStyle w:val="Emphasis"/>
        </w:rPr>
        <w:t>Iran</w:t>
      </w:r>
      <w:r w:rsidRPr="00173D64">
        <w:rPr>
          <w:rStyle w:val="StyleUnderline"/>
        </w:rPr>
        <w:t xml:space="preserve"> remains a nuclear threshold state</w:t>
      </w:r>
      <w:r w:rsidRPr="006763B6">
        <w:rPr>
          <w:sz w:val="16"/>
        </w:rPr>
        <w:t xml:space="preserve">, one </w:t>
      </w:r>
      <w:r w:rsidRPr="00173D64">
        <w:rPr>
          <w:rStyle w:val="StyleUnderline"/>
        </w:rPr>
        <w:t>that continues to develop</w:t>
      </w:r>
      <w:r w:rsidRPr="006763B6">
        <w:rPr>
          <w:sz w:val="16"/>
        </w:rPr>
        <w:t xml:space="preserve"> ballistic </w:t>
      </w:r>
      <w:r w:rsidRPr="00173D64">
        <w:rPr>
          <w:rStyle w:val="StyleUnderline"/>
        </w:rPr>
        <w:t>missiles and A2/AD</w:t>
      </w:r>
      <w:r w:rsidRPr="006763B6">
        <w:rPr>
          <w:sz w:val="16"/>
        </w:rPr>
        <w:t xml:space="preserve"> capabilities </w:t>
      </w:r>
      <w:r w:rsidRPr="00173D64">
        <w:rPr>
          <w:rStyle w:val="StyleUnderline"/>
        </w:rPr>
        <w:t>while employing</w:t>
      </w:r>
      <w:r w:rsidRPr="006763B6">
        <w:rPr>
          <w:sz w:val="16"/>
        </w:rPr>
        <w:t xml:space="preserve"> sectarian and </w:t>
      </w:r>
      <w:r w:rsidRPr="00173D64">
        <w:rPr>
          <w:rStyle w:val="Emphasis"/>
        </w:rPr>
        <w:t>proxy forces</w:t>
      </w:r>
      <w:r w:rsidRPr="00173D64">
        <w:rPr>
          <w:rStyle w:val="StyleUnderline"/>
        </w:rPr>
        <w:t xml:space="preserve"> across the Middle East.</w:t>
      </w:r>
      <w:r w:rsidRPr="006763B6">
        <w:rPr>
          <w:sz w:val="16"/>
        </w:rPr>
        <w:t xml:space="preserve"> </w:t>
      </w:r>
      <w:r w:rsidRPr="00173D64">
        <w:rPr>
          <w:rStyle w:val="StyleUnderline"/>
        </w:rPr>
        <w:t xml:space="preserve">The </w:t>
      </w:r>
      <w:r w:rsidRPr="00F25D53">
        <w:rPr>
          <w:rStyle w:val="Emphasis"/>
          <w:highlight w:val="green"/>
        </w:rPr>
        <w:t>Islamic State</w:t>
      </w:r>
      <w:r w:rsidRPr="006763B6">
        <w:rPr>
          <w:sz w:val="16"/>
        </w:rPr>
        <w:t xml:space="preserve">, for its part, is headed for defeat, but </w:t>
      </w:r>
      <w:r w:rsidRPr="00173D64">
        <w:rPr>
          <w:rStyle w:val="StyleUnderline"/>
        </w:rPr>
        <w:t xml:space="preserve">has </w:t>
      </w:r>
      <w:r w:rsidRPr="00F25D53">
        <w:rPr>
          <w:rStyle w:val="StyleUnderline"/>
          <w:highlight w:val="green"/>
        </w:rPr>
        <w:t>displayed military capabilities</w:t>
      </w:r>
      <w:r w:rsidRPr="00173D64">
        <w:rPr>
          <w:rStyle w:val="StyleUnderline"/>
        </w:rPr>
        <w:t xml:space="preserve"> unprecedented for any terrorist </w:t>
      </w:r>
      <w:proofErr w:type="gramStart"/>
      <w:r w:rsidRPr="00173D64">
        <w:rPr>
          <w:rStyle w:val="StyleUnderline"/>
        </w:rPr>
        <w:t>group</w:t>
      </w:r>
      <w:r w:rsidRPr="006763B6">
        <w:rPr>
          <w:sz w:val="16"/>
        </w:rPr>
        <w:t>, and</w:t>
      </w:r>
      <w:proofErr w:type="gramEnd"/>
      <w:r w:rsidRPr="006763B6">
        <w:rPr>
          <w:sz w:val="16"/>
        </w:rPr>
        <w:t xml:space="preserve"> shown that </w:t>
      </w:r>
      <w:r w:rsidRPr="00173D64">
        <w:rPr>
          <w:rStyle w:val="StyleUnderline"/>
        </w:rPr>
        <w:t>counterterrorism will continue to place</w:t>
      </w:r>
      <w:r w:rsidRPr="006763B6">
        <w:rPr>
          <w:sz w:val="16"/>
        </w:rPr>
        <w:t xml:space="preserve"> significant </w:t>
      </w:r>
      <w:r w:rsidRPr="00F25D53">
        <w:rPr>
          <w:rStyle w:val="Emphasis"/>
          <w:highlight w:val="green"/>
        </w:rPr>
        <w:t>operational demands</w:t>
      </w:r>
      <w:r w:rsidRPr="00173D64">
        <w:rPr>
          <w:rStyle w:val="StyleUnderline"/>
        </w:rPr>
        <w:t xml:space="preserve"> </w:t>
      </w:r>
      <w:r w:rsidRPr="00F25D53">
        <w:rPr>
          <w:rStyle w:val="StyleUnderline"/>
          <w:highlight w:val="green"/>
        </w:rPr>
        <w:t>on U.S. forces</w:t>
      </w:r>
      <w:r w:rsidRPr="006763B6">
        <w:rPr>
          <w:sz w:val="16"/>
        </w:rPr>
        <w:t xml:space="preserve"> whether in this context or in others. Rogue actors have long preoccupied American planners, but the rogues are now more capable than at any time in decades. Third, </w:t>
      </w:r>
      <w:r w:rsidRPr="00173D64">
        <w:rPr>
          <w:rStyle w:val="StyleUnderline"/>
        </w:rPr>
        <w:t xml:space="preserve">the </w:t>
      </w:r>
      <w:r w:rsidRPr="00957157">
        <w:rPr>
          <w:rStyle w:val="Emphasis"/>
        </w:rPr>
        <w:t>democratization of technology</w:t>
      </w:r>
      <w:r w:rsidRPr="006763B6">
        <w:rPr>
          <w:sz w:val="16"/>
        </w:rPr>
        <w:t xml:space="preserve"> has </w:t>
      </w:r>
      <w:r w:rsidRPr="00173D64">
        <w:rPr>
          <w:rStyle w:val="StyleUnderline"/>
        </w:rPr>
        <w:t>allowed</w:t>
      </w:r>
      <w:r w:rsidRPr="006763B6">
        <w:rPr>
          <w:sz w:val="16"/>
        </w:rPr>
        <w:t xml:space="preserve"> more </w:t>
      </w:r>
      <w:r w:rsidRPr="00173D64">
        <w:rPr>
          <w:rStyle w:val="StyleUnderline"/>
        </w:rPr>
        <w:t>actors to contest American superiority</w:t>
      </w:r>
      <w:r w:rsidRPr="006763B6">
        <w:rPr>
          <w:sz w:val="16"/>
        </w:rPr>
        <w:t xml:space="preserve"> in dangerous ways. </w:t>
      </w:r>
      <w:r w:rsidRPr="00173D64">
        <w:rPr>
          <w:rStyle w:val="StyleUnderline"/>
        </w:rPr>
        <w:t>The spread of antisatellite and cyberwarfare capabilities; the proliferation of</w:t>
      </w:r>
      <w:r w:rsidRPr="006763B6">
        <w:rPr>
          <w:sz w:val="16"/>
        </w:rPr>
        <w:t xml:space="preserve"> man-portable </w:t>
      </w:r>
      <w:r w:rsidRPr="00173D64">
        <w:rPr>
          <w:rStyle w:val="StyleUnderline"/>
        </w:rPr>
        <w:t>air defense</w:t>
      </w:r>
      <w:r w:rsidRPr="006763B6">
        <w:rPr>
          <w:sz w:val="16"/>
        </w:rPr>
        <w:t xml:space="preserve"> systems </w:t>
      </w:r>
      <w:r w:rsidRPr="00173D64">
        <w:rPr>
          <w:rStyle w:val="StyleUnderline"/>
        </w:rPr>
        <w:t>and ballistic missiles; the increasing availability of</w:t>
      </w:r>
      <w:r w:rsidRPr="006763B6">
        <w:rPr>
          <w:sz w:val="16"/>
        </w:rPr>
        <w:t xml:space="preserve"> key elements of the </w:t>
      </w:r>
      <w:r w:rsidRPr="00173D64">
        <w:rPr>
          <w:rStyle w:val="StyleUnderline"/>
        </w:rPr>
        <w:t>precision-strike</w:t>
      </w:r>
      <w:r w:rsidRPr="006763B6">
        <w:rPr>
          <w:sz w:val="16"/>
        </w:rPr>
        <w:t xml:space="preserve"> complex— these phenomena have </w:t>
      </w:r>
      <w:r w:rsidRPr="00173D64">
        <w:rPr>
          <w:rStyle w:val="StyleUnderline"/>
        </w:rPr>
        <w:t>had a</w:t>
      </w:r>
      <w:r w:rsidRPr="006763B6">
        <w:rPr>
          <w:sz w:val="16"/>
        </w:rPr>
        <w:t xml:space="preserve"> military </w:t>
      </w:r>
      <w:r w:rsidRPr="00173D64">
        <w:rPr>
          <w:rStyle w:val="Emphasis"/>
        </w:rPr>
        <w:t>leveling effect</w:t>
      </w:r>
      <w:r w:rsidRPr="00173D64">
        <w:rPr>
          <w:rStyle w:val="StyleUnderline"/>
        </w:rPr>
        <w:t xml:space="preserve"> by giving weaker actors capabilities which were</w:t>
      </w:r>
      <w:r w:rsidRPr="006763B6">
        <w:rPr>
          <w:sz w:val="16"/>
        </w:rPr>
        <w:t xml:space="preserve"> formerly </w:t>
      </w:r>
      <w:r w:rsidRPr="00173D64">
        <w:rPr>
          <w:rStyle w:val="StyleUnderline"/>
        </w:rPr>
        <w:t>unique to</w:t>
      </w:r>
      <w:r w:rsidRPr="006763B6">
        <w:rPr>
          <w:sz w:val="16"/>
        </w:rPr>
        <w:t xml:space="preserve"> technologically</w:t>
      </w:r>
      <w:r w:rsidRPr="00173D64">
        <w:rPr>
          <w:rStyle w:val="StyleUnderline"/>
        </w:rPr>
        <w:t xml:space="preserve"> advanced states. As such technologies “proliferate</w:t>
      </w:r>
      <w:r w:rsidRPr="006763B6">
        <w:rPr>
          <w:sz w:val="16"/>
        </w:rPr>
        <w:t xml:space="preserve"> worldwide,” Air Force Chief of Staff General David Goldfein commented in 2016, “</w:t>
      </w:r>
      <w:r w:rsidRPr="00173D64">
        <w:rPr>
          <w:rStyle w:val="StyleUnderline"/>
        </w:rPr>
        <w:t xml:space="preserve">the </w:t>
      </w:r>
      <w:r w:rsidRPr="00F25D53">
        <w:rPr>
          <w:rStyle w:val="Emphasis"/>
          <w:highlight w:val="green"/>
        </w:rPr>
        <w:t>technology and capability gaps</w:t>
      </w:r>
      <w:r w:rsidRPr="006763B6">
        <w:rPr>
          <w:sz w:val="16"/>
        </w:rPr>
        <w:t xml:space="preserve"> between America and our adversaries </w:t>
      </w:r>
      <w:r w:rsidRPr="00173D64">
        <w:rPr>
          <w:rStyle w:val="StyleUnderline"/>
        </w:rPr>
        <w:t xml:space="preserve">are </w:t>
      </w:r>
      <w:r w:rsidRPr="00F25D53">
        <w:rPr>
          <w:rStyle w:val="Emphasis"/>
          <w:highlight w:val="green"/>
        </w:rPr>
        <w:t xml:space="preserve">closing </w:t>
      </w:r>
      <w:r w:rsidRPr="00957157">
        <w:rPr>
          <w:rStyle w:val="Emphasis"/>
        </w:rPr>
        <w:t xml:space="preserve">dangerously </w:t>
      </w:r>
      <w:r w:rsidRPr="00F25D53">
        <w:rPr>
          <w:rStyle w:val="Emphasis"/>
          <w:highlight w:val="green"/>
        </w:rPr>
        <w:t>fast</w:t>
      </w:r>
      <w:r w:rsidRPr="006763B6">
        <w:rPr>
          <w:sz w:val="16"/>
        </w:rPr>
        <w:t xml:space="preserve">.”13 Indeed, as these capabilities spread, </w:t>
      </w:r>
      <w:r w:rsidRPr="00173D64">
        <w:rPr>
          <w:rStyle w:val="StyleUnderline"/>
        </w:rPr>
        <w:t>fourth-generation systems</w:t>
      </w:r>
      <w:r w:rsidRPr="006763B6">
        <w:rPr>
          <w:sz w:val="16"/>
        </w:rPr>
        <w:t xml:space="preserve"> (such as F-15s and F-16s) </w:t>
      </w:r>
      <w:r w:rsidRPr="00173D64">
        <w:rPr>
          <w:rStyle w:val="StyleUnderline"/>
        </w:rPr>
        <w:t>may provide decreasing utility against</w:t>
      </w:r>
      <w:r w:rsidRPr="006763B6">
        <w:rPr>
          <w:sz w:val="16"/>
        </w:rPr>
        <w:t xml:space="preserve"> even </w:t>
      </w:r>
      <w:r w:rsidRPr="00173D64">
        <w:rPr>
          <w:rStyle w:val="StyleUnderline"/>
        </w:rPr>
        <w:t>non-great-power competitors</w:t>
      </w:r>
      <w:r w:rsidRPr="006763B6">
        <w:rPr>
          <w:sz w:val="16"/>
        </w:rPr>
        <w:t xml:space="preserve">, and far more </w:t>
      </w:r>
      <w:r w:rsidRPr="00173D64">
        <w:rPr>
          <w:rStyle w:val="Emphasis"/>
        </w:rPr>
        <w:t>fifth-generation capabilities</w:t>
      </w:r>
      <w:r w:rsidRPr="00173D64">
        <w:rPr>
          <w:rStyle w:val="StyleUnderline"/>
        </w:rPr>
        <w:t xml:space="preserve"> may be needed to </w:t>
      </w:r>
      <w:r w:rsidRPr="00173D64">
        <w:rPr>
          <w:rStyle w:val="Emphasis"/>
        </w:rPr>
        <w:t>perpetuate American overmatch</w:t>
      </w:r>
      <w:r w:rsidRPr="006763B6">
        <w:rPr>
          <w:sz w:val="16"/>
        </w:rPr>
        <w:t xml:space="preserve">. Finally, </w:t>
      </w:r>
      <w:r w:rsidRPr="00173D64">
        <w:rPr>
          <w:rStyle w:val="StyleUnderline"/>
        </w:rPr>
        <w:t xml:space="preserve">the number of </w:t>
      </w:r>
      <w:r w:rsidRPr="00F25D53">
        <w:rPr>
          <w:rStyle w:val="StyleUnderline"/>
          <w:highlight w:val="green"/>
        </w:rPr>
        <w:t>challenges</w:t>
      </w:r>
      <w:r w:rsidRPr="00173D64">
        <w:rPr>
          <w:rStyle w:val="StyleUnderline"/>
        </w:rPr>
        <w:t xml:space="preserve"> has </w:t>
      </w:r>
      <w:r w:rsidRPr="00F25D53">
        <w:rPr>
          <w:rStyle w:val="Emphasis"/>
          <w:highlight w:val="green"/>
        </w:rPr>
        <w:t>multiplied</w:t>
      </w:r>
      <w:r w:rsidRPr="006763B6">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73D64">
        <w:rPr>
          <w:rStyle w:val="StyleUnderline"/>
        </w:rPr>
        <w:t>old threats still exist—but</w:t>
      </w:r>
      <w:r w:rsidRPr="006763B6">
        <w:rPr>
          <w:sz w:val="16"/>
        </w:rPr>
        <w:t xml:space="preserve"> the more </w:t>
      </w:r>
      <w:r w:rsidRPr="00173D64">
        <w:rPr>
          <w:rStyle w:val="StyleUnderline"/>
        </w:rPr>
        <w:t>permissive conditions have vanished.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confronts </w:t>
      </w:r>
      <w:r w:rsidRPr="00173D64">
        <w:rPr>
          <w:rStyle w:val="Emphasis"/>
        </w:rPr>
        <w:t>rogue states</w:t>
      </w:r>
      <w:r w:rsidRPr="006763B6">
        <w:rPr>
          <w:sz w:val="16"/>
        </w:rPr>
        <w:t xml:space="preserve">, lethal </w:t>
      </w:r>
      <w:r w:rsidRPr="00173D64">
        <w:rPr>
          <w:rStyle w:val="StyleUnderline"/>
        </w:rPr>
        <w:t xml:space="preserve">jihadist organizations, and </w:t>
      </w:r>
      <w:r w:rsidRPr="00173D64">
        <w:rPr>
          <w:rStyle w:val="Emphasis"/>
        </w:rPr>
        <w:t>great-power competition</w:t>
      </w:r>
      <w:r w:rsidRPr="00173D64">
        <w:rPr>
          <w:rStyle w:val="StyleUnderline"/>
        </w:rPr>
        <w:t xml:space="preserve">; there are </w:t>
      </w:r>
      <w:r w:rsidRPr="00173D64">
        <w:rPr>
          <w:rStyle w:val="Emphasis"/>
        </w:rPr>
        <w:t>severe challenges</w:t>
      </w:r>
      <w:r w:rsidRPr="00173D64">
        <w:rPr>
          <w:rStyle w:val="StyleUnderline"/>
        </w:rPr>
        <w:t xml:space="preserve"> in all</w:t>
      </w:r>
      <w:r w:rsidRPr="006763B6">
        <w:rPr>
          <w:sz w:val="16"/>
        </w:rPr>
        <w:t xml:space="preserve"> three </w:t>
      </w:r>
      <w:r w:rsidRPr="00173D64">
        <w:rPr>
          <w:rStyle w:val="StyleUnderline"/>
        </w:rPr>
        <w:t xml:space="preserve">Eurasian theaters. “I don’t recall a time when we have been confronted with a more </w:t>
      </w:r>
      <w:r w:rsidRPr="00F25D53">
        <w:rPr>
          <w:rStyle w:val="Emphasis"/>
          <w:highlight w:val="green"/>
        </w:rPr>
        <w:t>diverse array of threats</w:t>
      </w:r>
      <w:r w:rsidRPr="00173D64">
        <w:rPr>
          <w:rStyle w:val="StyleUnderline"/>
        </w:rPr>
        <w:t>, whether it’s</w:t>
      </w:r>
      <w:r w:rsidRPr="006763B6">
        <w:rPr>
          <w:sz w:val="16"/>
        </w:rPr>
        <w:t xml:space="preserve"> the nation state threats posed by </w:t>
      </w:r>
      <w:r w:rsidRPr="00173D64">
        <w:rPr>
          <w:rStyle w:val="StyleUnderline"/>
        </w:rPr>
        <w:t xml:space="preserve">Russia and China </w:t>
      </w:r>
      <w:r w:rsidRPr="006763B6">
        <w:rPr>
          <w:sz w:val="16"/>
        </w:rPr>
        <w:t xml:space="preserve">and particularly their substantial nuclear capabilities, </w:t>
      </w:r>
      <w:r w:rsidRPr="00173D64">
        <w:rPr>
          <w:rStyle w:val="StyleUnderline"/>
        </w:rPr>
        <w:t>or non-nation states</w:t>
      </w:r>
      <w:r w:rsidRPr="006763B6">
        <w:rPr>
          <w:sz w:val="16"/>
        </w:rPr>
        <w:t xml:space="preserve"> of the likes of ISIL, Al Qaida, etc.,” Director of National Intelligence James Clapper commented in 2016. </w:t>
      </w:r>
      <w:r w:rsidRPr="00173D64">
        <w:rPr>
          <w:rStyle w:val="StyleUnderline"/>
        </w:rPr>
        <w:t>Trends in the strategic landscape constituted a</w:t>
      </w:r>
      <w:r w:rsidRPr="006763B6">
        <w:rPr>
          <w:sz w:val="16"/>
        </w:rPr>
        <w:t xml:space="preserve"> veritable “</w:t>
      </w:r>
      <w:r w:rsidRPr="00F25D53">
        <w:rPr>
          <w:rStyle w:val="Emphasis"/>
          <w:highlight w:val="green"/>
        </w:rPr>
        <w:t>litany of doom</w:t>
      </w:r>
      <w:r w:rsidRPr="006763B6">
        <w:rPr>
          <w:sz w:val="16"/>
        </w:rPr>
        <w:t xml:space="preserve">.”14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thus </w:t>
      </w:r>
      <w:r w:rsidRPr="00173D64">
        <w:rPr>
          <w:rStyle w:val="StyleUnderline"/>
        </w:rPr>
        <w:t>faces</w:t>
      </w:r>
      <w:r w:rsidRPr="006763B6">
        <w:rPr>
          <w:sz w:val="16"/>
        </w:rPr>
        <w:t xml:space="preserve"> not just more significant, but also more </w:t>
      </w:r>
      <w:r w:rsidRPr="00173D64">
        <w:rPr>
          <w:rStyle w:val="StyleUnderline"/>
        </w:rPr>
        <w:t>numerous, challenges to its military dominance</w:t>
      </w:r>
      <w:r w:rsidRPr="006763B6">
        <w:rPr>
          <w:sz w:val="16"/>
        </w:rPr>
        <w:t xml:space="preserve"> than it has for at least a quarter century.</w:t>
      </w:r>
    </w:p>
    <w:p w14:paraId="198EA930" w14:textId="41D4D391" w:rsidR="00456C9B" w:rsidRDefault="00456C9B" w:rsidP="00456C9B"/>
    <w:p w14:paraId="1CC53825" w14:textId="5507AE72" w:rsidR="00456C9B" w:rsidRDefault="00456C9B" w:rsidP="00456C9B">
      <w:pPr>
        <w:pStyle w:val="Heading2"/>
      </w:pPr>
      <w:r>
        <w:lastRenderedPageBreak/>
        <w:t>5</w:t>
      </w:r>
    </w:p>
    <w:p w14:paraId="22BC1E70" w14:textId="77777777" w:rsidR="00456C9B" w:rsidRPr="00A6426E" w:rsidRDefault="00456C9B" w:rsidP="00456C9B">
      <w:pPr>
        <w:pStyle w:val="Heading4"/>
        <w:rPr>
          <w:rFonts w:asciiTheme="minorHAnsi" w:hAnsiTheme="minorHAnsi" w:cstheme="minorHAnsi"/>
        </w:rPr>
      </w:pPr>
      <w:r w:rsidRPr="00A6426E">
        <w:rPr>
          <w:rFonts w:asciiTheme="minorHAnsi" w:hAnsiTheme="minorHAnsi" w:cstheme="minorHAnsi"/>
        </w:rPr>
        <w:t>c/</w:t>
      </w:r>
      <w:proofErr w:type="spellStart"/>
      <w:r w:rsidRPr="00A6426E">
        <w:rPr>
          <w:rFonts w:asciiTheme="minorHAnsi" w:hAnsiTheme="minorHAnsi" w:cstheme="minorHAnsi"/>
        </w:rPr>
        <w:t>rotb</w:t>
      </w:r>
      <w:proofErr w:type="spellEnd"/>
      <w:r w:rsidRPr="00A6426E">
        <w:rPr>
          <w:rFonts w:asciiTheme="minorHAnsi" w:hAnsiTheme="minorHAnsi" w:cstheme="minorHAnsi"/>
        </w:rPr>
        <w:t xml:space="preserve">: The role of the ballot is to weigh the </w:t>
      </w:r>
      <w:proofErr w:type="spellStart"/>
      <w:r w:rsidRPr="00A6426E">
        <w:rPr>
          <w:rFonts w:asciiTheme="minorHAnsi" w:hAnsiTheme="minorHAnsi" w:cstheme="minorHAnsi"/>
        </w:rPr>
        <w:t>fiated</w:t>
      </w:r>
      <w:proofErr w:type="spellEnd"/>
      <w:r w:rsidRPr="00A6426E">
        <w:rPr>
          <w:rFonts w:asciiTheme="minorHAnsi" w:hAnsiTheme="minorHAnsi" w:cstheme="minorHAnsi"/>
        </w:rPr>
        <w:t xml:space="preserve"> consequences of the plan against a competitive alternative or status quo</w:t>
      </w:r>
    </w:p>
    <w:p w14:paraId="25E86C0E" w14:textId="77777777" w:rsidR="00456C9B" w:rsidRPr="00A6426E" w:rsidRDefault="00456C9B" w:rsidP="00456C9B">
      <w:pPr>
        <w:pStyle w:val="Heading4"/>
        <w:numPr>
          <w:ilvl w:val="0"/>
          <w:numId w:val="12"/>
        </w:numPr>
        <w:tabs>
          <w:tab w:val="num" w:pos="360"/>
        </w:tabs>
        <w:ind w:left="1080" w:firstLine="0"/>
        <w:rPr>
          <w:rFonts w:asciiTheme="minorHAnsi" w:hAnsiTheme="minorHAnsi" w:cstheme="minorHAnsi"/>
        </w:rPr>
      </w:pPr>
      <w:r w:rsidRPr="00A6426E">
        <w:rPr>
          <w:rFonts w:asciiTheme="minorHAnsi" w:hAnsiTheme="minorHAnsi" w:cstheme="minorHAnsi"/>
        </w:rPr>
        <w:t xml:space="preserve">Anything else moots the 1ac and 6 minutes of the debate, that decks competitive equity and fairness since it forces a time crunched 1ar restart and harms topical clash since there’s no case for us to leverage, topic ed o/w on urgency because we only have 2 months and o/w on nuance because it’s the only stasis point for well researched argumentation and clash comes first because it makes or breaks the activity, less clash is inherently worse debate. </w:t>
      </w:r>
      <w:r>
        <w:rPr>
          <w:rFonts w:asciiTheme="minorHAnsi" w:hAnsiTheme="minorHAnsi" w:cstheme="minorHAnsi"/>
        </w:rPr>
        <w:t>F</w:t>
      </w:r>
      <w:r w:rsidRPr="00A6426E">
        <w:rPr>
          <w:rFonts w:asciiTheme="minorHAnsi" w:hAnsiTheme="minorHAnsi" w:cstheme="minorHAnsi"/>
        </w:rPr>
        <w:t>airness is a voter because it precludes any form of evaluation or value to the ballot/debate.</w:t>
      </w:r>
    </w:p>
    <w:p w14:paraId="10FD59A7" w14:textId="47BA65B2" w:rsidR="00456C9B" w:rsidRDefault="00456C9B" w:rsidP="00456C9B">
      <w:pPr>
        <w:pStyle w:val="Heading2"/>
      </w:pPr>
      <w:r>
        <w:lastRenderedPageBreak/>
        <w:t>6</w:t>
      </w:r>
    </w:p>
    <w:p w14:paraId="1DCBD2BD" w14:textId="77777777" w:rsidR="00456C9B" w:rsidRPr="00A6426E" w:rsidRDefault="00456C9B" w:rsidP="00456C9B">
      <w:pPr>
        <w:pStyle w:val="Heading4"/>
        <w:rPr>
          <w:rFonts w:asciiTheme="minorHAnsi" w:hAnsiTheme="minorHAnsi" w:cstheme="minorHAnsi"/>
          <w:highlight w:val="cyan"/>
        </w:rPr>
      </w:pPr>
      <w:r w:rsidRPr="00A6426E">
        <w:rPr>
          <w:rFonts w:asciiTheme="minorHAnsi" w:hAnsiTheme="minorHAnsi" w:cstheme="minorHAnsi"/>
          <w:highlight w:val="cyan"/>
        </w:rPr>
        <w:t xml:space="preserve">Must spec if </w:t>
      </w:r>
      <w:proofErr w:type="spellStart"/>
      <w:r w:rsidRPr="00A6426E">
        <w:rPr>
          <w:rFonts w:asciiTheme="minorHAnsi" w:hAnsiTheme="minorHAnsi" w:cstheme="minorHAnsi"/>
          <w:highlight w:val="cyan"/>
        </w:rPr>
        <w:t>rotb</w:t>
      </w:r>
      <w:proofErr w:type="spellEnd"/>
      <w:r w:rsidRPr="00A6426E">
        <w:rPr>
          <w:rFonts w:asciiTheme="minorHAnsi" w:hAnsiTheme="minorHAnsi" w:cstheme="minorHAnsi"/>
          <w:highlight w:val="cyan"/>
        </w:rPr>
        <w:t xml:space="preserve"> or theory comes first in a delineated text</w:t>
      </w:r>
    </w:p>
    <w:p w14:paraId="2F605AB4" w14:textId="77777777" w:rsidR="00456C9B" w:rsidRPr="00A6426E" w:rsidRDefault="00456C9B" w:rsidP="00456C9B">
      <w:pPr>
        <w:pStyle w:val="Heading4"/>
        <w:rPr>
          <w:rFonts w:asciiTheme="minorHAnsi" w:hAnsiTheme="minorHAnsi" w:cstheme="minorHAnsi"/>
        </w:rPr>
      </w:pPr>
      <w:r w:rsidRPr="00A6426E">
        <w:rPr>
          <w:rFonts w:asciiTheme="minorHAnsi" w:hAnsiTheme="minorHAnsi" w:cstheme="minorHAnsi"/>
          <w:highlight w:val="cyan"/>
        </w:rPr>
        <w:t xml:space="preserve">Shiftiness means we don’t know what to engage on in the short 1ar, they can brute force in the 2nr and make new implications for what the highest layer is- </w:t>
      </w:r>
      <w:proofErr w:type="spellStart"/>
      <w:r w:rsidRPr="00A6426E">
        <w:rPr>
          <w:rFonts w:asciiTheme="minorHAnsi" w:hAnsiTheme="minorHAnsi" w:cstheme="minorHAnsi"/>
          <w:highlight w:val="cyan"/>
        </w:rPr>
        <w:t>strat</w:t>
      </w:r>
      <w:proofErr w:type="spellEnd"/>
      <w:r w:rsidRPr="00A6426E">
        <w:rPr>
          <w:rFonts w:asciiTheme="minorHAnsi" w:hAnsiTheme="minorHAnsi" w:cstheme="minorHAnsi"/>
          <w:highlight w:val="cyan"/>
        </w:rPr>
        <w:t xml:space="preserve"> skews the 1ar because any offense we make is useless or undercovers if the 2nr pivots to a different layer. Ext. their shiftiness standards from the second off. Kills nuanced clash and makes it so that debaters depend on the worst forms of engagement to win rounds, drop them because their norms are unambiguously bad.</w:t>
      </w:r>
      <w:r w:rsidRPr="00A6426E">
        <w:rPr>
          <w:rFonts w:asciiTheme="minorHAnsi" w:hAnsiTheme="minorHAnsi" w:cstheme="minorHAnsi"/>
        </w:rPr>
        <w:t xml:space="preserve"> </w:t>
      </w:r>
    </w:p>
    <w:p w14:paraId="54DC2D89" w14:textId="77777777" w:rsidR="00456C9B" w:rsidRPr="00456C9B" w:rsidRDefault="00456C9B" w:rsidP="00456C9B"/>
    <w:p w14:paraId="62650C85" w14:textId="77777777" w:rsidR="00456C9B" w:rsidRDefault="00456C9B" w:rsidP="00456C9B">
      <w:pPr>
        <w:pStyle w:val="Heading1"/>
        <w:rPr>
          <w:rFonts w:asciiTheme="majorHAnsi" w:hAnsiTheme="majorHAnsi" w:cstheme="majorHAnsi"/>
        </w:rPr>
      </w:pPr>
      <w:r w:rsidRPr="00803BAC">
        <w:rPr>
          <w:rFonts w:asciiTheme="majorHAnsi" w:hAnsiTheme="majorHAnsi" w:cstheme="majorHAnsi"/>
        </w:rPr>
        <w:lastRenderedPageBreak/>
        <w:t>Case</w:t>
      </w:r>
    </w:p>
    <w:p w14:paraId="41021547" w14:textId="77777777" w:rsidR="00456C9B" w:rsidRPr="00773251" w:rsidRDefault="00456C9B" w:rsidP="00456C9B"/>
    <w:p w14:paraId="528E246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747237"/>
    <w:multiLevelType w:val="hybridMultilevel"/>
    <w:tmpl w:val="5AD07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C9B"/>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C9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8483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8F"/>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B56"/>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F08B4"/>
  <w14:defaultImageDpi w14:val="300"/>
  <w15:docId w15:val="{F790231D-5194-EB44-A501-CCFE7C8DE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B56"/>
    <w:rPr>
      <w:rFonts w:ascii="Calibri" w:hAnsi="Calibri" w:cs="Calibri"/>
      <w:sz w:val="22"/>
    </w:rPr>
  </w:style>
  <w:style w:type="paragraph" w:styleId="Heading1">
    <w:name w:val="heading 1"/>
    <w:aliases w:val="Pocket"/>
    <w:basedOn w:val="Normal"/>
    <w:next w:val="Normal"/>
    <w:link w:val="Heading1Char"/>
    <w:uiPriority w:val="9"/>
    <w:qFormat/>
    <w:rsid w:val="00F13B5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B5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3B5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121,No Spacing21,no read,No Spacing211,No Spacing12,No Spacing2111,No Spacing11111,ta,small space,T,nonunderlined,Clear,t,Ta,Heading 21,Heading 2 Char2 Char,Ch1,No Spacing5, Ch"/>
    <w:basedOn w:val="Normal"/>
    <w:next w:val="Normal"/>
    <w:link w:val="Heading4Char"/>
    <w:uiPriority w:val="9"/>
    <w:unhideWhenUsed/>
    <w:qFormat/>
    <w:rsid w:val="00F13B56"/>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B56"/>
  </w:style>
  <w:style w:type="character" w:customStyle="1" w:styleId="Heading1Char">
    <w:name w:val="Heading 1 Char"/>
    <w:aliases w:val="Pocket Char"/>
    <w:basedOn w:val="DefaultParagraphFont"/>
    <w:link w:val="Heading1"/>
    <w:uiPriority w:val="9"/>
    <w:rsid w:val="00F13B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B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3B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121 Char,No Spacing21 Char,no read Char,No Spacing211 Char,No Spacing12 Char,No Spacing2111 Char,No Spacing11111 Char,ta Char,T Char,t Char"/>
    <w:basedOn w:val="DefaultParagraphFont"/>
    <w:link w:val="Heading4"/>
    <w:uiPriority w:val="9"/>
    <w:rsid w:val="00F13B56"/>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1"/>
    <w:qFormat/>
    <w:rsid w:val="00F13B56"/>
    <w:rPr>
      <w:b/>
      <w:sz w:val="24"/>
      <w:u w:val="singl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F13B56"/>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F13B56"/>
    <w:rPr>
      <w:rFonts w:ascii="Calibri" w:hAnsi="Calibri" w:cs="Calibri"/>
      <w:b/>
      <w:i/>
      <w:iCs/>
      <w:sz w:val="22"/>
      <w:u w:val="single"/>
      <w:bdr w:val="single" w:sz="8" w:space="0" w:color="auto"/>
    </w:rPr>
  </w:style>
  <w:style w:type="character" w:styleId="FollowedHyperlink">
    <w:name w:val="FollowedHyperlink"/>
    <w:basedOn w:val="DefaultParagraphFont"/>
    <w:uiPriority w:val="99"/>
    <w:semiHidden/>
    <w:unhideWhenUsed/>
    <w:rsid w:val="00F13B5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F13B56"/>
    <w:rPr>
      <w:color w:val="auto"/>
      <w:u w:val="none"/>
    </w:rPr>
  </w:style>
  <w:style w:type="paragraph" w:styleId="DocumentMap">
    <w:name w:val="Document Map"/>
    <w:basedOn w:val="Normal"/>
    <w:link w:val="DocumentMapChar"/>
    <w:uiPriority w:val="99"/>
    <w:semiHidden/>
    <w:unhideWhenUsed/>
    <w:rsid w:val="00F13B56"/>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B56"/>
    <w:rPr>
      <w:rFonts w:ascii="Lucida Grande" w:hAnsi="Lucida Grande" w:cs="Lucida Grande"/>
    </w:rPr>
  </w:style>
  <w:style w:type="paragraph" w:customStyle="1" w:styleId="textbold">
    <w:name w:val="text bold"/>
    <w:basedOn w:val="Normal"/>
    <w:link w:val="Emphasis"/>
    <w:autoRedefine/>
    <w:uiPriority w:val="20"/>
    <w:qFormat/>
    <w:rsid w:val="00456C9B"/>
    <w:pPr>
      <w:widowControl w:val="0"/>
      <w:pBdr>
        <w:top w:val="single" w:sz="8" w:space="0" w:color="auto"/>
        <w:left w:val="single" w:sz="8" w:space="0" w:color="auto"/>
        <w:bottom w:val="single" w:sz="8" w:space="0" w:color="auto"/>
        <w:right w:val="single" w:sz="8" w:space="0" w:color="auto"/>
      </w:pBdr>
      <w:spacing w:line="254" w:lineRule="auto"/>
      <w:ind w:left="720"/>
      <w:jc w:val="both"/>
    </w:pPr>
    <w:rPr>
      <w:b/>
      <w:i/>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ereisroadster.com/" TargetMode="External"/><Relationship Id="rId18" Type="http://schemas.openxmlformats.org/officeDocument/2006/relationships/hyperlink" Target="http://www.institutions.space/" TargetMode="External"/><Relationship Id="rId3" Type="http://schemas.openxmlformats.org/officeDocument/2006/relationships/customXml" Target="../customXml/item3.xml"/><Relationship Id="rId21" Type="http://schemas.openxmlformats.org/officeDocument/2006/relationships/hyperlink" Target="https://www.atlanticcouncil.org/content-series/atlantic-council-strategy-paper-series/the-future-of-security-in-space/" TargetMode="External"/><Relationship Id="rId7" Type="http://schemas.openxmlformats.org/officeDocument/2006/relationships/settings" Target="settings.xml"/><Relationship Id="rId12" Type="http://schemas.openxmlformats.org/officeDocument/2006/relationships/hyperlink" Target="https://www.thespacereview.com/article/4233/1" TargetMode="External"/><Relationship Id="rId17" Type="http://schemas.openxmlformats.org/officeDocument/2006/relationships/hyperlink" Target="https://www.nasa.gov/sites/default/files/atoms/files/sia_ssir_2017.pdf" TargetMode="External"/><Relationship Id="rId2" Type="http://schemas.openxmlformats.org/officeDocument/2006/relationships/customXml" Target="../customXml/item2.xml"/><Relationship Id="rId16" Type="http://schemas.openxmlformats.org/officeDocument/2006/relationships/hyperlink" Target="https://apps.bea.gov/scb/2019/12-december/pdf/1219-commercial-space.pdf" TargetMode="External"/><Relationship Id="rId20" Type="http://schemas.openxmlformats.org/officeDocument/2006/relationships/hyperlink" Target="https://digital.lib.washington.edu/researchworks/bitstream/handle/1773/38693/TaskForceC-Bessner.pdf?sequence=1&amp;isAllowe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s://www.hbs.edu/ris/Publication%20Files/jep.32.2.173_Space,%20the%20Final%20Economic%20Frontier_413bf24d-42e6-4cea-8cc5-a0d2f6fc6a70.pdf" TargetMode="External"/><Relationship Id="rId23" Type="http://schemas.openxmlformats.org/officeDocument/2006/relationships/theme" Target="theme/theme1.xml"/><Relationship Id="rId10" Type="http://schemas.openxmlformats.org/officeDocument/2006/relationships/hyperlink" Target="https://web.archive.org/web/20020929065555/http://www.ndtceda.com/archives/200102/0790.html" TargetMode="External"/><Relationship Id="rId19" Type="http://schemas.openxmlformats.org/officeDocument/2006/relationships/hyperlink" Target="https://unoosa.org/documents/pdf/copuos/lsc/2021/tech-08E.pdf" TargetMode="External"/><Relationship Id="rId4" Type="http://schemas.openxmlformats.org/officeDocument/2006/relationships/customXml" Target="../customXml/item4.xml"/><Relationship Id="rId9" Type="http://schemas.openxmlformats.org/officeDocument/2006/relationships/hyperlink" Target="https://sethbaum.com/ac/2016_SpaceEthics.pdf" TargetMode="External"/><Relationship Id="rId14" Type="http://schemas.openxmlformats.org/officeDocument/2006/relationships/hyperlink" Target="https://www.sefaria.org/Bava_Batra.21a.11?lang=b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6800</Words>
  <Characters>38761</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2022-01-08T15:14:00Z</dcterms:created>
  <dcterms:modified xsi:type="dcterms:W3CDTF">2022-01-08T21:04:00Z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