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EDF487" w14:textId="581FFBA5" w:rsidR="00850108" w:rsidRDefault="00850108" w:rsidP="00850108">
      <w:r>
        <w:t>The role of the ballot is to vote for the debater who links the most contention</w:t>
      </w:r>
      <w:r>
        <w:t xml:space="preserve"> </w:t>
      </w:r>
      <w:r>
        <w:t>level offense to the winning normatively justified framework. Prefer:</w:t>
      </w:r>
    </w:p>
    <w:p w14:paraId="6061FF94" w14:textId="3DB02F98" w:rsidR="00850108" w:rsidRDefault="00850108" w:rsidP="00850108">
      <w:r>
        <w:t xml:space="preserve">1. </w:t>
      </w:r>
      <w:proofErr w:type="spellStart"/>
      <w:r>
        <w:t>Constitutivism</w:t>
      </w:r>
      <w:proofErr w:type="spellEnd"/>
      <w:r>
        <w:t xml:space="preserve">: </w:t>
      </w:r>
      <w:r>
        <w:t>LD</w:t>
      </w:r>
      <w:r>
        <w:t xml:space="preserve"> was designed as distinct</w:t>
      </w:r>
      <w:r>
        <w:t xml:space="preserve"> </w:t>
      </w:r>
      <w:r>
        <w:t xml:space="preserve">from other events, </w:t>
      </w:r>
      <w:proofErr w:type="gramStart"/>
      <w:r>
        <w:t>i.e.</w:t>
      </w:r>
      <w:proofErr w:type="gramEnd"/>
      <w:r>
        <w:t xml:space="preserve"> why we have frameworks. Proven by the fact that if no</w:t>
      </w:r>
      <w:r>
        <w:t xml:space="preserve"> </w:t>
      </w:r>
      <w:r>
        <w:t>one reads a role of the ballot, but it was a Kant AC v a Util NC you would</w:t>
      </w:r>
      <w:r>
        <w:t xml:space="preserve"> </w:t>
      </w:r>
      <w:r>
        <w:t>evaluate the round by seeing who has the most offense to the winning</w:t>
      </w:r>
      <w:r>
        <w:t xml:space="preserve"> </w:t>
      </w:r>
      <w:r>
        <w:t xml:space="preserve">framework. This non </w:t>
      </w:r>
      <w:proofErr w:type="spellStart"/>
      <w:r>
        <w:t>uniques</w:t>
      </w:r>
      <w:proofErr w:type="spellEnd"/>
      <w:r>
        <w:t xml:space="preserve"> benefits to other role of the ballots because we</w:t>
      </w:r>
      <w:r>
        <w:t xml:space="preserve"> </w:t>
      </w:r>
      <w:r>
        <w:t>can get them in policy debate or outside of the round.</w:t>
      </w:r>
    </w:p>
    <w:p w14:paraId="037CA40C" w14:textId="1726DBD1" w:rsidR="00850108" w:rsidRDefault="00850108" w:rsidP="00850108">
      <w:r>
        <w:t>2</w:t>
      </w:r>
      <w:r>
        <w:t>. Inclusion: My role of the ballot lets you read whatever framework you</w:t>
      </w:r>
      <w:r>
        <w:t xml:space="preserve"> </w:t>
      </w:r>
      <w:r>
        <w:t xml:space="preserve">want and by extension talk about whatever impacts you </w:t>
      </w:r>
      <w:proofErr w:type="gramStart"/>
      <w:r>
        <w:t>want,</w:t>
      </w:r>
      <w:proofErr w:type="gramEnd"/>
      <w:r>
        <w:t xml:space="preserve"> you just have</w:t>
      </w:r>
      <w:r>
        <w:t xml:space="preserve"> </w:t>
      </w:r>
      <w:r>
        <w:t>to justify your framework and compare it to mine. Any other role of the</w:t>
      </w:r>
    </w:p>
    <w:p w14:paraId="5FAE05F9" w14:textId="5B91E798" w:rsidR="00850108" w:rsidRDefault="00850108" w:rsidP="00850108">
      <w:r>
        <w:t>ballot arbitrarily excludes my offense which moots the AC.</w:t>
      </w:r>
      <w:r w:rsidR="005A5EB0">
        <w:t xml:space="preserve"> </w:t>
      </w:r>
    </w:p>
    <w:p w14:paraId="30FA4038" w14:textId="4E9CB0BC" w:rsidR="00850108" w:rsidRDefault="00850108" w:rsidP="00850108">
      <w:r>
        <w:t>3</w:t>
      </w:r>
      <w:r>
        <w:t>. Voting on another role of the ballot collapses to mine because by voting neg</w:t>
      </w:r>
      <w:r>
        <w:t xml:space="preserve"> </w:t>
      </w:r>
      <w:r>
        <w:t>for something like “they won the role of the ballot debate and linked the most</w:t>
      </w:r>
      <w:r>
        <w:t xml:space="preserve"> </w:t>
      </w:r>
      <w:r>
        <w:t>offense back to it” concedes my structure of debate that we should vote for</w:t>
      </w:r>
      <w:r>
        <w:t xml:space="preserve"> </w:t>
      </w:r>
      <w:r>
        <w:t>whoever links offense to a winning system of framing.</w:t>
      </w:r>
    </w:p>
    <w:p w14:paraId="5B8249C7" w14:textId="48383FF4" w:rsidR="00E42E4C" w:rsidRDefault="00702324" w:rsidP="00702324">
      <w:pPr>
        <w:pStyle w:val="Heading1"/>
      </w:pPr>
      <w:r>
        <w:t>Framing</w:t>
      </w:r>
    </w:p>
    <w:p w14:paraId="72E254E7" w14:textId="77777777" w:rsidR="0020045D" w:rsidRPr="00207406" w:rsidRDefault="0020045D" w:rsidP="0020045D"/>
    <w:p w14:paraId="696DABA7" w14:textId="77777777" w:rsidR="00A72830" w:rsidRDefault="00A72830" w:rsidP="00A72830">
      <w:pPr>
        <w:pStyle w:val="NormalWeb"/>
        <w:spacing w:before="0" w:beforeAutospacing="0" w:after="0" w:afterAutospacing="0"/>
      </w:pPr>
      <w:r>
        <w:rPr>
          <w:b/>
          <w:bCs/>
          <w:color w:val="000000"/>
        </w:rPr>
        <w:t>The standard is maximizing expected well-being.</w:t>
      </w:r>
    </w:p>
    <w:p w14:paraId="2F5F04D4" w14:textId="77777777" w:rsidR="00A72830" w:rsidRDefault="00A72830" w:rsidP="00A72830">
      <w:pPr>
        <w:pStyle w:val="Heading4"/>
      </w:pPr>
      <w:r>
        <w:rPr>
          <w:color w:val="000000"/>
        </w:rPr>
        <w:t>1. Pleasure is an intrinsic good, that means utilitarianism. </w:t>
      </w:r>
    </w:p>
    <w:p w14:paraId="6B4906B7" w14:textId="77777777" w:rsidR="00A72830" w:rsidRDefault="00A72830" w:rsidP="00A72830">
      <w:pPr>
        <w:pStyle w:val="NormalWeb"/>
        <w:spacing w:before="0" w:beforeAutospacing="0" w:after="0" w:afterAutospacing="0"/>
      </w:pPr>
      <w:r>
        <w:rPr>
          <w:b/>
          <w:bCs/>
          <w:color w:val="000000"/>
          <w:sz w:val="26"/>
          <w:szCs w:val="26"/>
        </w:rPr>
        <w:t>Moen 16</w:t>
      </w:r>
      <w:r>
        <w:rPr>
          <w:color w:val="000000"/>
        </w:rPr>
        <w:t xml:space="preserve"> – (Ole Martin, PhD, Research Fellow in Philosophy @ University of Oslo, "An Argument for Hedonism." Journal of Value Inquiry 50.2 (2016): 267). Modified for </w:t>
      </w:r>
      <w:proofErr w:type="spellStart"/>
      <w:r>
        <w:rPr>
          <w:color w:val="000000"/>
        </w:rPr>
        <w:t>glang</w:t>
      </w:r>
      <w:proofErr w:type="spellEnd"/>
    </w:p>
    <w:p w14:paraId="6B93822E" w14:textId="77777777" w:rsidR="00A72830" w:rsidRDefault="00A72830" w:rsidP="00A72830">
      <w:pPr>
        <w:pStyle w:val="NormalWeb"/>
        <w:spacing w:before="0" w:beforeAutospacing="0" w:after="0" w:afterAutospacing="0"/>
      </w:pPr>
      <w:r>
        <w:rPr>
          <w:color w:val="000000"/>
          <w:sz w:val="14"/>
          <w:szCs w:val="14"/>
        </w:rPr>
        <w:t xml:space="preserve">Let us start by observing, </w:t>
      </w:r>
      <w:r>
        <w:rPr>
          <w:color w:val="000000"/>
          <w:u w:val="single"/>
          <w:shd w:val="clear" w:color="auto" w:fill="00FF00"/>
        </w:rPr>
        <w:t>empirically,</w:t>
      </w:r>
      <w:r>
        <w:rPr>
          <w:color w:val="000000"/>
          <w:u w:val="single"/>
        </w:rPr>
        <w:t xml:space="preserve"> that a widely shared judgment about intrinsic value and disvalue is that </w:t>
      </w:r>
      <w:r>
        <w:rPr>
          <w:color w:val="000000"/>
          <w:u w:val="single"/>
          <w:shd w:val="clear" w:color="auto" w:fill="00FF00"/>
        </w:rPr>
        <w:t>pleasure is</w:t>
      </w:r>
      <w:r>
        <w:rPr>
          <w:color w:val="000000"/>
          <w:u w:val="single"/>
        </w:rPr>
        <w:t xml:space="preserve"> intrinsically </w:t>
      </w:r>
      <w:proofErr w:type="gramStart"/>
      <w:r>
        <w:rPr>
          <w:color w:val="000000"/>
          <w:u w:val="single"/>
          <w:shd w:val="clear" w:color="auto" w:fill="00FF00"/>
        </w:rPr>
        <w:t>valuable</w:t>
      </w:r>
      <w:proofErr w:type="gramEnd"/>
      <w:r>
        <w:rPr>
          <w:color w:val="000000"/>
          <w:u w:val="single"/>
          <w:shd w:val="clear" w:color="auto" w:fill="00FF00"/>
        </w:rPr>
        <w:t xml:space="preserve"> and pain is</w:t>
      </w:r>
      <w:r>
        <w:rPr>
          <w:color w:val="000000"/>
          <w:u w:val="single"/>
        </w:rPr>
        <w:t xml:space="preserve"> intrinsically </w:t>
      </w:r>
      <w:proofErr w:type="spellStart"/>
      <w:r>
        <w:rPr>
          <w:color w:val="000000"/>
          <w:u w:val="single"/>
          <w:shd w:val="clear" w:color="auto" w:fill="00FF00"/>
        </w:rPr>
        <w:t>disvaluable</w:t>
      </w:r>
      <w:proofErr w:type="spellEnd"/>
      <w:r>
        <w:rPr>
          <w:color w:val="000000"/>
          <w:u w:val="single"/>
        </w:rPr>
        <w:t>. On virtually any proposed list of intrinsic values and disvalues</w:t>
      </w:r>
      <w:r>
        <w:rPr>
          <w:color w:val="000000"/>
          <w:sz w:val="14"/>
          <w:szCs w:val="14"/>
        </w:rPr>
        <w:t xml:space="preserve"> (we will look at some of them below), </w:t>
      </w:r>
      <w:r>
        <w:rPr>
          <w:color w:val="000000"/>
          <w:u w:val="single"/>
        </w:rPr>
        <w:t>pleasure is included among the intrinsic values and pain among the intrinsic disvalues.</w:t>
      </w:r>
      <w:r>
        <w:rPr>
          <w:color w:val="000000"/>
          <w:sz w:val="14"/>
          <w:szCs w:val="14"/>
        </w:rPr>
        <w:t xml:space="preserve"> This inclusion makes intuitive sense, moreover, for </w:t>
      </w:r>
      <w:r>
        <w:rPr>
          <w:b/>
          <w:bCs/>
          <w:color w:val="000000"/>
          <w:u w:val="single"/>
          <w:shd w:val="clear" w:color="auto" w:fill="00FF00"/>
        </w:rPr>
        <w:t>there is something undeniably good about</w:t>
      </w:r>
      <w:r>
        <w:rPr>
          <w:b/>
          <w:bCs/>
          <w:color w:val="000000"/>
          <w:u w:val="single"/>
        </w:rPr>
        <w:t xml:space="preserve"> the way </w:t>
      </w:r>
      <w:r>
        <w:rPr>
          <w:b/>
          <w:bCs/>
          <w:color w:val="000000"/>
          <w:u w:val="single"/>
          <w:shd w:val="clear" w:color="auto" w:fill="00FF00"/>
        </w:rPr>
        <w:t>pleasure</w:t>
      </w:r>
      <w:r>
        <w:rPr>
          <w:b/>
          <w:bCs/>
          <w:color w:val="000000"/>
          <w:u w:val="single"/>
        </w:rPr>
        <w:t xml:space="preserve"> feels and something undeniably bad about the way pain feels,</w:t>
      </w:r>
      <w:r>
        <w:rPr>
          <w:color w:val="000000"/>
          <w:sz w:val="14"/>
          <w:szCs w:val="14"/>
        </w:rPr>
        <w:t xml:space="preserve"> </w:t>
      </w:r>
      <w:r>
        <w:rPr>
          <w:color w:val="000000"/>
          <w:u w:val="single"/>
        </w:rPr>
        <w:t xml:space="preserve">and neither the goodness of pleasure nor the badness of pain seems to be exhausted by the further effects that these experiences might have. </w:t>
      </w:r>
      <w:r>
        <w:rPr>
          <w:color w:val="000000"/>
          <w:sz w:val="14"/>
          <w:szCs w:val="14"/>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Pr>
          <w:color w:val="000000"/>
          <w:u w:val="singl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Pr>
          <w:color w:val="000000"/>
          <w:sz w:val="14"/>
          <w:szCs w:val="14"/>
        </w:rPr>
        <w:t xml:space="preserve"> You might answer, for example: </w:t>
      </w:r>
      <w:r>
        <w:rPr>
          <w:color w:val="000000"/>
          <w:u w:val="single"/>
        </w:rPr>
        <w:t xml:space="preserve">“To buy soda.” This answer makes sense, for soda is a nice thing and you can get it at the convenience store. </w:t>
      </w:r>
      <w:r>
        <w:rPr>
          <w:color w:val="000000"/>
          <w:u w:val="single"/>
          <w:shd w:val="clear" w:color="auto" w:fill="00FF00"/>
        </w:rPr>
        <w:t>I might</w:t>
      </w:r>
      <w:r>
        <w:rPr>
          <w:color w:val="000000"/>
          <w:u w:val="single"/>
        </w:rPr>
        <w:t xml:space="preserve"> further </w:t>
      </w:r>
      <w:r>
        <w:rPr>
          <w:color w:val="000000"/>
          <w:u w:val="single"/>
          <w:shd w:val="clear" w:color="auto" w:fill="00FF00"/>
        </w:rPr>
        <w:t>inquire,</w:t>
      </w:r>
      <w:r>
        <w:rPr>
          <w:color w:val="000000"/>
          <w:u w:val="single"/>
        </w:rPr>
        <w:t xml:space="preserve"> however: “</w:t>
      </w:r>
      <w:r>
        <w:rPr>
          <w:color w:val="000000"/>
          <w:u w:val="single"/>
          <w:shd w:val="clear" w:color="auto" w:fill="00FF00"/>
        </w:rPr>
        <w:t xml:space="preserve">What is buying </w:t>
      </w:r>
      <w:r>
        <w:rPr>
          <w:color w:val="000000"/>
          <w:u w:val="single"/>
        </w:rPr>
        <w:t xml:space="preserve">the </w:t>
      </w:r>
      <w:r>
        <w:rPr>
          <w:color w:val="000000"/>
          <w:u w:val="single"/>
          <w:shd w:val="clear" w:color="auto" w:fill="00FF00"/>
        </w:rPr>
        <w:t>soda good for?</w:t>
      </w:r>
      <w:r>
        <w:rPr>
          <w:color w:val="000000"/>
          <w:u w:val="single"/>
        </w:rPr>
        <w:t xml:space="preserve">” This further question can also be a reasonable one, for it need not be obvious why you want the soda. </w:t>
      </w:r>
      <w:r>
        <w:rPr>
          <w:color w:val="000000"/>
          <w:u w:val="single"/>
          <w:shd w:val="clear" w:color="auto" w:fill="00FF00"/>
        </w:rPr>
        <w:t xml:space="preserve">You </w:t>
      </w:r>
      <w:r>
        <w:rPr>
          <w:color w:val="000000"/>
          <w:u w:val="single"/>
        </w:rPr>
        <w:t xml:space="preserve">might </w:t>
      </w:r>
      <w:r>
        <w:rPr>
          <w:color w:val="000000"/>
          <w:u w:val="single"/>
          <w:shd w:val="clear" w:color="auto" w:fill="00FF00"/>
        </w:rPr>
        <w:t>answer: “</w:t>
      </w:r>
      <w:r>
        <w:rPr>
          <w:color w:val="000000"/>
          <w:u w:val="single"/>
        </w:rPr>
        <w:t xml:space="preserve">Well, </w:t>
      </w:r>
      <w:r>
        <w:rPr>
          <w:color w:val="000000"/>
          <w:u w:val="single"/>
          <w:shd w:val="clear" w:color="auto" w:fill="00FF00"/>
        </w:rPr>
        <w:t>I want</w:t>
      </w:r>
      <w:r>
        <w:rPr>
          <w:color w:val="000000"/>
          <w:u w:val="single"/>
        </w:rPr>
        <w:t xml:space="preserve"> it for </w:t>
      </w:r>
      <w:r>
        <w:rPr>
          <w:color w:val="000000"/>
          <w:u w:val="single"/>
          <w:shd w:val="clear" w:color="auto" w:fill="00FF00"/>
        </w:rPr>
        <w:t xml:space="preserve">the pleasure of drinking it.” If </w:t>
      </w:r>
      <w:proofErr w:type="gramStart"/>
      <w:r>
        <w:rPr>
          <w:color w:val="000000"/>
          <w:u w:val="single"/>
          <w:shd w:val="clear" w:color="auto" w:fill="00FF00"/>
        </w:rPr>
        <w:t>I</w:t>
      </w:r>
      <w:proofErr w:type="gramEnd"/>
      <w:r>
        <w:rPr>
          <w:color w:val="000000"/>
          <w:u w:val="single"/>
        </w:rPr>
        <w:t xml:space="preserve"> then proceed by </w:t>
      </w:r>
      <w:r>
        <w:rPr>
          <w:color w:val="000000"/>
          <w:u w:val="single"/>
          <w:shd w:val="clear" w:color="auto" w:fill="00FF00"/>
        </w:rPr>
        <w:t>ask</w:t>
      </w:r>
      <w:r>
        <w:rPr>
          <w:color w:val="000000"/>
          <w:u w:val="single"/>
        </w:rPr>
        <w:t xml:space="preserve">ing “But </w:t>
      </w:r>
      <w:r>
        <w:rPr>
          <w:color w:val="000000"/>
          <w:u w:val="single"/>
          <w:shd w:val="clear" w:color="auto" w:fill="00FF00"/>
        </w:rPr>
        <w:t>what is</w:t>
      </w:r>
      <w:r>
        <w:rPr>
          <w:color w:val="000000"/>
          <w:u w:val="single"/>
        </w:rPr>
        <w:t xml:space="preserve"> the </w:t>
      </w:r>
      <w:r>
        <w:rPr>
          <w:color w:val="000000"/>
          <w:u w:val="single"/>
          <w:shd w:val="clear" w:color="auto" w:fill="00FF00"/>
        </w:rPr>
        <w:t>pleasure</w:t>
      </w:r>
      <w:r>
        <w:rPr>
          <w:color w:val="000000"/>
          <w:u w:val="single"/>
        </w:rPr>
        <w:t xml:space="preserve"> of drinking the soda </w:t>
      </w:r>
      <w:r>
        <w:rPr>
          <w:color w:val="000000"/>
          <w:u w:val="single"/>
          <w:shd w:val="clear" w:color="auto" w:fill="00FF00"/>
        </w:rPr>
        <w:t>good for?” the discussion</w:t>
      </w:r>
      <w:r>
        <w:rPr>
          <w:color w:val="000000"/>
          <w:u w:val="single"/>
        </w:rPr>
        <w:t xml:space="preserve"> is likely to </w:t>
      </w:r>
      <w:r>
        <w:rPr>
          <w:color w:val="000000"/>
          <w:u w:val="single"/>
          <w:shd w:val="clear" w:color="auto" w:fill="00FF00"/>
        </w:rPr>
        <w:t>reach an</w:t>
      </w:r>
      <w:r>
        <w:rPr>
          <w:color w:val="000000"/>
          <w:u w:val="single"/>
        </w:rPr>
        <w:t xml:space="preserve"> awkward </w:t>
      </w:r>
      <w:r>
        <w:rPr>
          <w:color w:val="000000"/>
          <w:u w:val="single"/>
          <w:shd w:val="clear" w:color="auto" w:fill="00FF00"/>
        </w:rPr>
        <w:t>end.</w:t>
      </w:r>
      <w:r>
        <w:rPr>
          <w:color w:val="000000"/>
          <w:u w:val="single"/>
        </w:rPr>
        <w:t xml:space="preserve"> The reason is that the pleasure is not good for anything further</w:t>
      </w:r>
      <w:r>
        <w:rPr>
          <w:color w:val="000000"/>
          <w:sz w:val="14"/>
          <w:szCs w:val="14"/>
        </w:rPr>
        <w:t>; it is simply that for which going to the convenience store and buying the soda is good. 3 As Aristotle observes: “</w:t>
      </w:r>
      <w:r>
        <w:rPr>
          <w:b/>
          <w:bCs/>
          <w:color w:val="000000"/>
          <w:u w:val="single"/>
          <w:shd w:val="clear" w:color="auto" w:fill="00FF00"/>
        </w:rPr>
        <w:t>We never ask</w:t>
      </w:r>
      <w:r>
        <w:rPr>
          <w:b/>
          <w:bCs/>
          <w:color w:val="000000"/>
          <w:u w:val="single"/>
        </w:rPr>
        <w:t xml:space="preserve"> </w:t>
      </w:r>
      <w:r>
        <w:rPr>
          <w:b/>
          <w:bCs/>
          <w:color w:val="000000"/>
          <w:u w:val="single"/>
          <w:shd w:val="clear" w:color="auto" w:fill="00FF00"/>
        </w:rPr>
        <w:t>what [their]</w:t>
      </w:r>
      <w:r>
        <w:rPr>
          <w:b/>
          <w:bCs/>
          <w:color w:val="000000"/>
          <w:u w:val="single"/>
        </w:rPr>
        <w:t xml:space="preserve"> </w:t>
      </w:r>
      <w:r>
        <w:rPr>
          <w:color w:val="000000"/>
          <w:sz w:val="14"/>
          <w:szCs w:val="14"/>
        </w:rPr>
        <w:t xml:space="preserve">his </w:t>
      </w:r>
      <w:r>
        <w:rPr>
          <w:b/>
          <w:bCs/>
          <w:color w:val="000000"/>
          <w:u w:val="single"/>
          <w:shd w:val="clear" w:color="auto" w:fill="00FF00"/>
        </w:rPr>
        <w:t>end is</w:t>
      </w:r>
      <w:r>
        <w:rPr>
          <w:b/>
          <w:bCs/>
          <w:color w:val="000000"/>
          <w:u w:val="single"/>
        </w:rPr>
        <w:t xml:space="preserve"> in being pleased, </w:t>
      </w:r>
      <w:r>
        <w:rPr>
          <w:b/>
          <w:bCs/>
          <w:color w:val="000000"/>
          <w:u w:val="single"/>
          <w:shd w:val="clear" w:color="auto" w:fill="00FF00"/>
        </w:rPr>
        <w:t xml:space="preserve">because </w:t>
      </w:r>
      <w:r>
        <w:rPr>
          <w:b/>
          <w:bCs/>
          <w:color w:val="000000"/>
          <w:u w:val="single"/>
        </w:rPr>
        <w:t>we assume that</w:t>
      </w:r>
      <w:r>
        <w:rPr>
          <w:b/>
          <w:bCs/>
          <w:color w:val="000000"/>
          <w:u w:val="single"/>
          <w:shd w:val="clear" w:color="auto" w:fill="00FF00"/>
        </w:rPr>
        <w:t xml:space="preserve"> pleasure is</w:t>
      </w:r>
      <w:r>
        <w:rPr>
          <w:b/>
          <w:bCs/>
          <w:color w:val="000000"/>
          <w:u w:val="single"/>
        </w:rPr>
        <w:t xml:space="preserve"> choice </w:t>
      </w:r>
      <w:r>
        <w:rPr>
          <w:b/>
          <w:bCs/>
          <w:color w:val="000000"/>
          <w:u w:val="single"/>
          <w:shd w:val="clear" w:color="auto" w:fill="00FF00"/>
        </w:rPr>
        <w:t>worthy in itself.</w:t>
      </w:r>
      <w:r>
        <w:rPr>
          <w:color w:val="000000"/>
          <w:sz w:val="14"/>
          <w:szCs w:val="14"/>
        </w:rPr>
        <w:t xml:space="preserve">”4 Presumably, a similar story can be told in the case of pains, for if someone </w:t>
      </w:r>
      <w:proofErr w:type="gramStart"/>
      <w:r>
        <w:rPr>
          <w:color w:val="000000"/>
          <w:sz w:val="14"/>
          <w:szCs w:val="14"/>
        </w:rPr>
        <w:t>says</w:t>
      </w:r>
      <w:proofErr w:type="gramEnd"/>
      <w:r>
        <w:rPr>
          <w:color w:val="000000"/>
          <w:sz w:val="14"/>
          <w:szCs w:val="14"/>
        </w:rPr>
        <w:t xml:space="preserve"> “This is painful!” we never respond by asking: “And why is that a problem?” We take for granted that if something is painful, we have a sufficient explanation of why it is bad. If we are onto something in our everyday reasoning about values, it seems that </w:t>
      </w:r>
      <w:r>
        <w:rPr>
          <w:color w:val="000000"/>
          <w:u w:val="single"/>
        </w:rPr>
        <w:t>pleasure and pain are both places where we reach the end of the line in matters of value. Although pleasure and pain thus seem to be good candidates for intrinsic value and disvalue</w:t>
      </w:r>
      <w:r>
        <w:rPr>
          <w:color w:val="000000"/>
          <w:sz w:val="14"/>
          <w:szCs w:val="14"/>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Pr>
          <w:color w:val="000000"/>
          <w:sz w:val="14"/>
          <w:szCs w:val="14"/>
        </w:rPr>
        <w:t>disvaluable</w:t>
      </w:r>
      <w:proofErr w:type="spellEnd"/>
      <w:r>
        <w:rPr>
          <w:color w:val="000000"/>
          <w:sz w:val="14"/>
          <w:szCs w:val="14"/>
        </w:rPr>
        <w:t xml:space="preserve"> (so-called “noble pains”), and (4) that pain asymbolia, masochism, and practices such as wiggling a loose tooth render it implausible that pain is intrinsically </w:t>
      </w:r>
      <w:proofErr w:type="spellStart"/>
      <w:r>
        <w:rPr>
          <w:color w:val="000000"/>
          <w:sz w:val="14"/>
          <w:szCs w:val="14"/>
        </w:rPr>
        <w:t>disvaluable</w:t>
      </w:r>
      <w:proofErr w:type="spellEnd"/>
      <w:r>
        <w:rPr>
          <w:color w:val="000000"/>
          <w:sz w:val="14"/>
          <w:szCs w:val="14"/>
        </w:rPr>
        <w:t>. I shall argue that these objections fail.  </w:t>
      </w:r>
    </w:p>
    <w:p w14:paraId="14F6078A" w14:textId="77777777" w:rsidR="00A72830" w:rsidRDefault="00A72830" w:rsidP="00A72830">
      <w:pPr>
        <w:pStyle w:val="Heading4"/>
      </w:pPr>
      <w:r>
        <w:rPr>
          <w:color w:val="000000"/>
        </w:rPr>
        <w:t xml:space="preserve">2. </w:t>
      </w:r>
      <w:r>
        <w:rPr>
          <w:color w:val="000000"/>
          <w:u w:val="single"/>
        </w:rPr>
        <w:t>Degrees of wrongness</w:t>
      </w:r>
      <w:r>
        <w:rPr>
          <w:color w:val="000000"/>
        </w:rPr>
        <w:t xml:space="preserve">—if I break a promise to meet up for lunch, that is not as bad as breaking a promise to take a dying person to the hospital. Only the </w:t>
      </w:r>
      <w:r>
        <w:rPr>
          <w:color w:val="000000"/>
          <w:u w:val="single"/>
        </w:rPr>
        <w:t>consequences</w:t>
      </w:r>
      <w:r>
        <w:rPr>
          <w:color w:val="000000"/>
        </w:rPr>
        <w:t xml:space="preserve"> explain why the second one is much worse. </w:t>
      </w:r>
      <w:r>
        <w:rPr>
          <w:color w:val="000000"/>
          <w:u w:val="single"/>
        </w:rPr>
        <w:t>Intuitions outweigh</w:t>
      </w:r>
      <w:r>
        <w:rPr>
          <w:color w:val="000000"/>
        </w:rPr>
        <w:t>—they’re the foundational basis for any argument and theories that contradict our intuitions are most likely false even if we can’t deductively determine why.</w:t>
      </w:r>
    </w:p>
    <w:p w14:paraId="3D8BF11B" w14:textId="77777777" w:rsidR="00A72830" w:rsidRDefault="00A72830" w:rsidP="00A72830">
      <w:pPr>
        <w:pStyle w:val="Heading4"/>
      </w:pPr>
      <w:r>
        <w:rPr>
          <w:color w:val="000000"/>
        </w:rPr>
        <w:t xml:space="preserve">3. </w:t>
      </w:r>
      <w:proofErr w:type="gramStart"/>
      <w:r>
        <w:rPr>
          <w:color w:val="000000"/>
        </w:rPr>
        <w:t>Each individual’s</w:t>
      </w:r>
      <w:proofErr w:type="gramEnd"/>
      <w:r>
        <w:rPr>
          <w:color w:val="000000"/>
        </w:rPr>
        <w:t xml:space="preserve"> </w:t>
      </w:r>
      <w:r>
        <w:rPr>
          <w:color w:val="000000"/>
          <w:u w:val="single"/>
        </w:rPr>
        <w:t>intrinsic equal worth</w:t>
      </w:r>
      <w:r>
        <w:rPr>
          <w:color w:val="000000"/>
        </w:rPr>
        <w:t xml:space="preserve"> mandates that we maximize the lives and liberties of as many as possible. </w:t>
      </w:r>
    </w:p>
    <w:p w14:paraId="3CAD6696" w14:textId="77777777" w:rsidR="00A72830" w:rsidRDefault="00A72830" w:rsidP="00A72830">
      <w:pPr>
        <w:pStyle w:val="NormalWeb"/>
        <w:spacing w:before="0" w:beforeAutospacing="0" w:after="0" w:afterAutospacing="0"/>
      </w:pPr>
      <w:r>
        <w:rPr>
          <w:b/>
          <w:bCs/>
          <w:color w:val="000000"/>
          <w:sz w:val="26"/>
          <w:szCs w:val="26"/>
        </w:rPr>
        <w:t>4. Extinction comes first under any framework – it has infinite magnitude and life is a prerequisite to moral systems.</w:t>
      </w:r>
    </w:p>
    <w:p w14:paraId="47B84382" w14:textId="6143F08C" w:rsidR="0020045D" w:rsidRDefault="0020045D" w:rsidP="00702324"/>
    <w:p w14:paraId="06702871" w14:textId="6276D12E" w:rsidR="0020045D" w:rsidRDefault="0020045D" w:rsidP="00702324">
      <w:r>
        <w:t>Thus, I negate.</w:t>
      </w:r>
      <w:r w:rsidR="00A36159">
        <w:t xml:space="preserve"> I defend the status quo.</w:t>
      </w:r>
    </w:p>
    <w:p w14:paraId="7B3F65FE" w14:textId="4A38BFAD" w:rsidR="00702324" w:rsidRDefault="00702324" w:rsidP="00702324"/>
    <w:p w14:paraId="7E1E3A2B" w14:textId="486F474C" w:rsidR="00702324" w:rsidRDefault="00A72830" w:rsidP="00702324">
      <w:pPr>
        <w:pStyle w:val="Heading1"/>
      </w:pPr>
      <w:r>
        <w:t>First off -</w:t>
      </w:r>
      <w:r w:rsidR="00702324">
        <w:t xml:space="preserve"> Asteroid Mining</w:t>
      </w:r>
    </w:p>
    <w:p w14:paraId="1F7ED489" w14:textId="5FAC5DBD" w:rsidR="00702324" w:rsidRDefault="00702324" w:rsidP="00702324"/>
    <w:p w14:paraId="63CF3485" w14:textId="45079E84" w:rsidR="0020045D" w:rsidRPr="00157CC5" w:rsidRDefault="0020045D" w:rsidP="0020045D">
      <w:pPr>
        <w:spacing w:before="40"/>
        <w:outlineLvl w:val="3"/>
        <w:rPr>
          <w:rFonts w:asciiTheme="majorHAnsi" w:hAnsiTheme="majorHAnsi" w:cstheme="majorHAnsi"/>
          <w:b/>
          <w:bCs/>
        </w:rPr>
      </w:pPr>
      <w:r w:rsidRPr="00157CC5">
        <w:rPr>
          <w:rFonts w:asciiTheme="majorHAnsi" w:hAnsiTheme="majorHAnsi" w:cstheme="majorHAnsi"/>
          <w:b/>
          <w:bCs/>
          <w:color w:val="000000"/>
          <w:sz w:val="26"/>
          <w:szCs w:val="26"/>
        </w:rPr>
        <w:t xml:space="preserve">Commercial </w:t>
      </w:r>
      <w:r w:rsidRPr="00157CC5">
        <w:rPr>
          <w:rFonts w:asciiTheme="majorHAnsi" w:hAnsiTheme="majorHAnsi" w:cstheme="majorHAnsi"/>
          <w:b/>
          <w:bCs/>
          <w:color w:val="000000"/>
          <w:sz w:val="26"/>
          <w:szCs w:val="26"/>
          <w:u w:val="single"/>
        </w:rPr>
        <w:t>asteroid mining</w:t>
      </w:r>
      <w:r w:rsidRPr="00157CC5">
        <w:rPr>
          <w:rFonts w:asciiTheme="majorHAnsi" w:hAnsiTheme="majorHAnsi" w:cstheme="majorHAnsi"/>
          <w:b/>
          <w:bCs/>
          <w:color w:val="000000"/>
          <w:sz w:val="26"/>
          <w:szCs w:val="26"/>
        </w:rPr>
        <w:t xml:space="preserve"> is coming now – </w:t>
      </w:r>
      <w:r w:rsidRPr="00157CC5">
        <w:rPr>
          <w:rFonts w:asciiTheme="majorHAnsi" w:hAnsiTheme="majorHAnsi" w:cstheme="majorHAnsi"/>
          <w:b/>
          <w:bCs/>
          <w:color w:val="000000"/>
          <w:sz w:val="26"/>
          <w:szCs w:val="26"/>
          <w:u w:val="single"/>
        </w:rPr>
        <w:t>lower costs</w:t>
      </w:r>
      <w:r w:rsidRPr="00157CC5">
        <w:rPr>
          <w:rFonts w:asciiTheme="majorHAnsi" w:hAnsiTheme="majorHAnsi" w:cstheme="majorHAnsi"/>
          <w:b/>
          <w:bCs/>
          <w:color w:val="000000"/>
          <w:sz w:val="26"/>
          <w:szCs w:val="26"/>
        </w:rPr>
        <w:t xml:space="preserve"> and improving </w:t>
      </w:r>
      <w:r w:rsidRPr="00157CC5">
        <w:rPr>
          <w:rFonts w:asciiTheme="majorHAnsi" w:hAnsiTheme="majorHAnsi" w:cstheme="majorHAnsi"/>
          <w:b/>
          <w:bCs/>
          <w:color w:val="000000"/>
          <w:sz w:val="26"/>
          <w:szCs w:val="26"/>
          <w:u w:val="single"/>
        </w:rPr>
        <w:t>tech</w:t>
      </w:r>
      <w:r w:rsidRPr="00157CC5">
        <w:rPr>
          <w:rFonts w:asciiTheme="majorHAnsi" w:hAnsiTheme="majorHAnsi" w:cstheme="majorHAnsi"/>
          <w:b/>
          <w:bCs/>
          <w:color w:val="000000"/>
          <w:sz w:val="26"/>
          <w:szCs w:val="26"/>
        </w:rPr>
        <w:t xml:space="preserve"> make it economically </w:t>
      </w:r>
      <w:r w:rsidRPr="00157CC5">
        <w:rPr>
          <w:rFonts w:asciiTheme="majorHAnsi" w:hAnsiTheme="majorHAnsi" w:cstheme="majorHAnsi"/>
          <w:b/>
          <w:bCs/>
          <w:color w:val="000000"/>
          <w:sz w:val="26"/>
          <w:szCs w:val="26"/>
          <w:u w:val="single"/>
        </w:rPr>
        <w:t>viable</w:t>
      </w:r>
      <w:r w:rsidRPr="00157CC5">
        <w:rPr>
          <w:rFonts w:asciiTheme="majorHAnsi" w:hAnsiTheme="majorHAnsi" w:cstheme="majorHAnsi"/>
          <w:b/>
          <w:bCs/>
          <w:color w:val="000000"/>
          <w:sz w:val="26"/>
          <w:szCs w:val="26"/>
        </w:rPr>
        <w:t xml:space="preserve"> – and the </w:t>
      </w:r>
      <w:r w:rsidRPr="00157CC5">
        <w:rPr>
          <w:rFonts w:asciiTheme="majorHAnsi" w:hAnsiTheme="majorHAnsi" w:cstheme="majorHAnsi"/>
          <w:b/>
          <w:bCs/>
          <w:color w:val="000000"/>
          <w:sz w:val="26"/>
          <w:szCs w:val="26"/>
          <w:u w:val="single"/>
        </w:rPr>
        <w:t>legal basis</w:t>
      </w:r>
      <w:r w:rsidRPr="00157CC5">
        <w:rPr>
          <w:rFonts w:asciiTheme="majorHAnsi" w:hAnsiTheme="majorHAnsi" w:cstheme="majorHAnsi"/>
          <w:b/>
          <w:bCs/>
          <w:color w:val="000000"/>
          <w:sz w:val="26"/>
          <w:szCs w:val="26"/>
        </w:rPr>
        <w:t xml:space="preserve"> is already in place </w:t>
      </w:r>
    </w:p>
    <w:p w14:paraId="1F1EC5A2" w14:textId="77777777" w:rsidR="0020045D" w:rsidRPr="00157CC5" w:rsidRDefault="0020045D" w:rsidP="0020045D">
      <w:pPr>
        <w:rPr>
          <w:rFonts w:asciiTheme="majorHAnsi" w:hAnsiTheme="majorHAnsi" w:cstheme="majorHAnsi"/>
        </w:rPr>
      </w:pPr>
      <w:r w:rsidRPr="00157CC5">
        <w:rPr>
          <w:rFonts w:asciiTheme="majorHAnsi" w:hAnsiTheme="majorHAnsi" w:cstheme="majorHAnsi"/>
          <w:b/>
          <w:bCs/>
          <w:color w:val="000000"/>
          <w:sz w:val="26"/>
          <w:szCs w:val="26"/>
        </w:rPr>
        <w:t>Gilbert 21</w:t>
      </w:r>
      <w:r w:rsidRPr="00157CC5">
        <w:rPr>
          <w:rFonts w:asciiTheme="majorHAnsi" w:hAnsiTheme="majorHAnsi" w:cstheme="majorHAnsi"/>
          <w:color w:val="000000"/>
          <w:sz w:val="22"/>
          <w:szCs w:val="22"/>
        </w:rPr>
        <w:t xml:space="preserve"> </w:t>
      </w:r>
      <w:proofErr w:type="spellStart"/>
      <w:r w:rsidRPr="00157CC5">
        <w:rPr>
          <w:rFonts w:asciiTheme="majorHAnsi" w:hAnsiTheme="majorHAnsi" w:cstheme="majorHAnsi"/>
          <w:color w:val="000000"/>
          <w:sz w:val="22"/>
          <w:szCs w:val="22"/>
        </w:rPr>
        <w:t>alex</w:t>
      </w:r>
      <w:proofErr w:type="spellEnd"/>
      <w:r w:rsidRPr="00157CC5">
        <w:rPr>
          <w:rFonts w:asciiTheme="majorHAnsi" w:hAnsiTheme="majorHAnsi" w:cstheme="majorHAnsi"/>
          <w:color w:val="000000"/>
          <w:sz w:val="22"/>
          <w:szCs w:val="22"/>
        </w:rPr>
        <w:t xml:space="preserve"> gilbert, is a complex systems researcher and a PhD student in space resources at the Colorado School of Mines. "Mining in Space Is Coming." Milken Institute Review, April 26, 2021, </w:t>
      </w:r>
      <w:hyperlink r:id="rId9" w:history="1">
        <w:r w:rsidRPr="00157CC5">
          <w:rPr>
            <w:rFonts w:asciiTheme="majorHAnsi" w:hAnsiTheme="majorHAnsi" w:cstheme="majorHAnsi"/>
            <w:color w:val="000000"/>
            <w:sz w:val="22"/>
            <w:szCs w:val="22"/>
            <w:u w:val="single"/>
          </w:rPr>
          <w:t>www.milkenreview.org/articles/mining-in-space-is-coming</w:t>
        </w:r>
      </w:hyperlink>
      <w:r w:rsidRPr="00157CC5">
        <w:rPr>
          <w:rFonts w:asciiTheme="majorHAnsi" w:hAnsiTheme="majorHAnsi" w:cstheme="majorHAnsi"/>
          <w:color w:val="000000"/>
          <w:sz w:val="22"/>
          <w:szCs w:val="22"/>
        </w:rPr>
        <w:t>. [Quality Control] </w:t>
      </w:r>
    </w:p>
    <w:p w14:paraId="7A90A03B"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b/>
          <w:bCs/>
          <w:color w:val="000000"/>
          <w:u w:val="single"/>
        </w:rPr>
        <w:t>Space exploration is back</w:t>
      </w:r>
      <w:r w:rsidRPr="00157CC5">
        <w:rPr>
          <w:rFonts w:asciiTheme="majorHAnsi" w:hAnsiTheme="majorHAnsi" w:cstheme="majorHAnsi"/>
          <w:color w:val="000000"/>
          <w:sz w:val="16"/>
        </w:rPr>
        <w:t xml:space="preserve">. after decades of disappointment, a combination </w:t>
      </w:r>
      <w:r w:rsidRPr="0020045D">
        <w:rPr>
          <w:rFonts w:asciiTheme="majorHAnsi" w:hAnsiTheme="majorHAnsi" w:cstheme="majorHAnsi"/>
          <w:color w:val="000000"/>
          <w:sz w:val="16"/>
        </w:rPr>
        <w:t xml:space="preserve">of </w:t>
      </w:r>
      <w:r w:rsidRPr="0020045D">
        <w:rPr>
          <w:rFonts w:asciiTheme="majorHAnsi" w:hAnsiTheme="majorHAnsi" w:cstheme="majorHAnsi"/>
          <w:color w:val="000000"/>
          <w:u w:val="single"/>
        </w:rPr>
        <w:t xml:space="preserve">better technology, falling costs and a rush of competitive energy from the private sector has put space travel </w:t>
      </w:r>
      <w:r w:rsidRPr="0020045D">
        <w:rPr>
          <w:rFonts w:asciiTheme="majorHAnsi" w:hAnsiTheme="majorHAnsi" w:cstheme="majorHAnsi"/>
          <w:b/>
          <w:bCs/>
          <w:color w:val="000000"/>
          <w:u w:val="single"/>
        </w:rPr>
        <w:t>front and center</w:t>
      </w:r>
      <w:r w:rsidRPr="0020045D">
        <w:rPr>
          <w:rFonts w:asciiTheme="majorHAnsi" w:hAnsiTheme="majorHAnsi" w:cstheme="majorHAnsi"/>
          <w:color w:val="000000"/>
          <w:sz w:val="16"/>
        </w:rPr>
        <w:t>.</w:t>
      </w:r>
      <w:r w:rsidRPr="00157CC5">
        <w:rPr>
          <w:rFonts w:asciiTheme="majorHAnsi" w:hAnsiTheme="majorHAnsi" w:cstheme="majorHAnsi"/>
          <w:color w:val="000000"/>
          <w:sz w:val="16"/>
        </w:rPr>
        <w:t xml:space="preserve"> indeed, </w:t>
      </w:r>
      <w:r w:rsidRPr="00157CC5">
        <w:rPr>
          <w:rFonts w:asciiTheme="majorHAnsi" w:hAnsiTheme="majorHAnsi" w:cstheme="majorHAnsi"/>
          <w:color w:val="000000"/>
          <w:u w:val="single"/>
        </w:rPr>
        <w:t>many analysts</w:t>
      </w:r>
      <w:r w:rsidRPr="00157CC5">
        <w:rPr>
          <w:rFonts w:asciiTheme="majorHAnsi" w:hAnsiTheme="majorHAnsi" w:cstheme="majorHAnsi"/>
          <w:color w:val="000000"/>
          <w:sz w:val="16"/>
        </w:rPr>
        <w:t xml:space="preserve"> (even some with their feet on the ground) </w:t>
      </w:r>
      <w:r w:rsidRPr="00157CC5">
        <w:rPr>
          <w:rFonts w:asciiTheme="majorHAnsi" w:hAnsiTheme="majorHAnsi" w:cstheme="majorHAnsi"/>
          <w:color w:val="000000"/>
          <w:u w:val="single"/>
        </w:rPr>
        <w:t xml:space="preserve">believe that </w:t>
      </w:r>
      <w:r w:rsidRPr="00157CC5">
        <w:rPr>
          <w:rFonts w:asciiTheme="majorHAnsi" w:hAnsiTheme="majorHAnsi" w:cstheme="majorHAnsi"/>
          <w:color w:val="000000"/>
          <w:highlight w:val="green"/>
          <w:u w:val="single"/>
        </w:rPr>
        <w:t xml:space="preserve">commercial developments </w:t>
      </w:r>
      <w:r w:rsidRPr="0020045D">
        <w:rPr>
          <w:rFonts w:asciiTheme="majorHAnsi" w:hAnsiTheme="majorHAnsi" w:cstheme="majorHAnsi"/>
          <w:color w:val="000000"/>
          <w:u w:val="single"/>
        </w:rPr>
        <w:t>in the space industry</w:t>
      </w:r>
      <w:r w:rsidRPr="00157CC5">
        <w:rPr>
          <w:rFonts w:asciiTheme="majorHAnsi" w:hAnsiTheme="majorHAnsi" w:cstheme="majorHAnsi"/>
          <w:color w:val="000000"/>
          <w:u w:val="single"/>
        </w:rPr>
        <w:t xml:space="preserve"> may be on the cusp of </w:t>
      </w:r>
      <w:r w:rsidRPr="00157CC5">
        <w:rPr>
          <w:rFonts w:asciiTheme="majorHAnsi" w:hAnsiTheme="majorHAnsi" w:cstheme="majorHAnsi"/>
          <w:color w:val="000000"/>
          <w:highlight w:val="green"/>
          <w:u w:val="single"/>
        </w:rPr>
        <w:t>start</w:t>
      </w:r>
      <w:r w:rsidRPr="00157CC5">
        <w:rPr>
          <w:rFonts w:asciiTheme="majorHAnsi" w:hAnsiTheme="majorHAnsi" w:cstheme="majorHAnsi"/>
          <w:color w:val="000000"/>
          <w:u w:val="single"/>
        </w:rPr>
        <w:t xml:space="preserve">ing </w:t>
      </w:r>
      <w:r w:rsidRPr="00157CC5">
        <w:rPr>
          <w:rFonts w:asciiTheme="majorHAnsi" w:hAnsiTheme="majorHAnsi" w:cstheme="majorHAnsi"/>
          <w:color w:val="000000"/>
          <w:highlight w:val="green"/>
          <w:u w:val="single"/>
        </w:rPr>
        <w:t xml:space="preserve">the largest resource rush in history: </w:t>
      </w:r>
      <w:r w:rsidRPr="00157CC5">
        <w:rPr>
          <w:rFonts w:asciiTheme="majorHAnsi" w:hAnsiTheme="majorHAnsi" w:cstheme="majorHAnsi"/>
          <w:b/>
          <w:bCs/>
          <w:color w:val="000000"/>
          <w:highlight w:val="green"/>
          <w:u w:val="single"/>
        </w:rPr>
        <w:t>mining</w:t>
      </w:r>
      <w:r w:rsidRPr="00157CC5">
        <w:rPr>
          <w:rFonts w:asciiTheme="majorHAnsi" w:hAnsiTheme="majorHAnsi" w:cstheme="majorHAnsi"/>
          <w:b/>
          <w:bCs/>
          <w:color w:val="000000"/>
          <w:u w:val="single"/>
        </w:rPr>
        <w:t xml:space="preserve"> on the Moon</w:t>
      </w:r>
      <w:r w:rsidRPr="00157CC5">
        <w:rPr>
          <w:rFonts w:asciiTheme="majorHAnsi" w:hAnsiTheme="majorHAnsi" w:cstheme="majorHAnsi"/>
          <w:color w:val="000000"/>
          <w:u w:val="single"/>
        </w:rPr>
        <w:t xml:space="preserve">, </w:t>
      </w:r>
      <w:proofErr w:type="gramStart"/>
      <w:r w:rsidRPr="00157CC5">
        <w:rPr>
          <w:rFonts w:asciiTheme="majorHAnsi" w:hAnsiTheme="majorHAnsi" w:cstheme="majorHAnsi"/>
          <w:color w:val="000000"/>
          <w:u w:val="single"/>
        </w:rPr>
        <w:t>Mars</w:t>
      </w:r>
      <w:proofErr w:type="gramEnd"/>
      <w:r w:rsidRPr="00157CC5">
        <w:rPr>
          <w:rFonts w:asciiTheme="majorHAnsi" w:hAnsiTheme="majorHAnsi" w:cstheme="majorHAnsi"/>
          <w:color w:val="000000"/>
          <w:u w:val="single"/>
        </w:rPr>
        <w:t xml:space="preserve"> and </w:t>
      </w:r>
      <w:r w:rsidRPr="00157CC5">
        <w:rPr>
          <w:rFonts w:asciiTheme="majorHAnsi" w:hAnsiTheme="majorHAnsi" w:cstheme="majorHAnsi"/>
          <w:b/>
          <w:bCs/>
          <w:color w:val="000000"/>
          <w:highlight w:val="green"/>
          <w:u w:val="single"/>
        </w:rPr>
        <w:t>asteroids</w:t>
      </w:r>
      <w:r w:rsidRPr="00157CC5">
        <w:rPr>
          <w:rFonts w:asciiTheme="majorHAnsi" w:hAnsiTheme="majorHAnsi" w:cstheme="majorHAnsi"/>
          <w:color w:val="000000"/>
          <w:u w:val="single"/>
        </w:rPr>
        <w:t>.</w:t>
      </w:r>
    </w:p>
    <w:p w14:paraId="195FE31C"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While this may sound fantastical, some </w:t>
      </w:r>
      <w:r w:rsidRPr="00157CC5">
        <w:rPr>
          <w:rFonts w:asciiTheme="majorHAnsi" w:hAnsiTheme="majorHAnsi" w:cstheme="majorHAnsi"/>
          <w:color w:val="000000"/>
          <w:u w:val="single"/>
        </w:rPr>
        <w:t>baby steps toward the goal have already been taken.</w:t>
      </w:r>
      <w:r w:rsidRPr="00157CC5">
        <w:rPr>
          <w:rFonts w:asciiTheme="majorHAnsi" w:hAnsiTheme="majorHAnsi" w:cstheme="majorHAnsi"/>
          <w:color w:val="000000"/>
          <w:sz w:val="16"/>
        </w:rPr>
        <w:t xml:space="preserve"> Last year, </w:t>
      </w:r>
      <w:r w:rsidRPr="00157CC5">
        <w:rPr>
          <w:rFonts w:asciiTheme="majorHAnsi" w:hAnsiTheme="majorHAnsi" w:cstheme="majorHAnsi"/>
          <w:color w:val="000000"/>
          <w:highlight w:val="green"/>
          <w:u w:val="single"/>
        </w:rPr>
        <w:t>NASA awarded contracts to</w:t>
      </w:r>
      <w:r w:rsidRPr="00157CC5">
        <w:rPr>
          <w:rFonts w:asciiTheme="majorHAnsi" w:hAnsiTheme="majorHAnsi" w:cstheme="majorHAnsi"/>
          <w:color w:val="000000"/>
          <w:u w:val="single"/>
        </w:rPr>
        <w:t xml:space="preserve"> four </w:t>
      </w:r>
      <w:r w:rsidRPr="00157CC5">
        <w:rPr>
          <w:rFonts w:asciiTheme="majorHAnsi" w:hAnsiTheme="majorHAnsi" w:cstheme="majorHAnsi"/>
          <w:color w:val="000000"/>
          <w:highlight w:val="green"/>
          <w:u w:val="single"/>
        </w:rPr>
        <w:t>companies</w:t>
      </w:r>
      <w:r w:rsidRPr="00157CC5">
        <w:rPr>
          <w:rFonts w:asciiTheme="majorHAnsi" w:hAnsiTheme="majorHAnsi" w:cstheme="majorHAnsi"/>
          <w:color w:val="000000"/>
          <w:u w:val="single"/>
        </w:rPr>
        <w:t xml:space="preserve"> to extract small amounts of lunar regolith by 2024,</w:t>
      </w:r>
      <w:r w:rsidRPr="00157CC5">
        <w:rPr>
          <w:rFonts w:asciiTheme="majorHAnsi" w:hAnsiTheme="majorHAnsi" w:cstheme="majorHAnsi"/>
          <w:color w:val="000000"/>
          <w:sz w:val="16"/>
        </w:rPr>
        <w:t xml:space="preserve"> </w:t>
      </w:r>
      <w:r w:rsidRPr="0020045D">
        <w:rPr>
          <w:rFonts w:asciiTheme="majorHAnsi" w:hAnsiTheme="majorHAnsi" w:cstheme="majorHAnsi"/>
          <w:color w:val="000000"/>
          <w:u w:val="single"/>
        </w:rPr>
        <w:t xml:space="preserve">effectively </w:t>
      </w:r>
      <w:r w:rsidRPr="0020045D">
        <w:rPr>
          <w:rFonts w:asciiTheme="majorHAnsi" w:hAnsiTheme="majorHAnsi" w:cstheme="majorHAnsi"/>
          <w:b/>
          <w:bCs/>
          <w:color w:val="000000"/>
          <w:u w:val="single"/>
        </w:rPr>
        <w:t>beginning the era of commercial space mining</w:t>
      </w:r>
      <w:r w:rsidRPr="0020045D">
        <w:rPr>
          <w:rFonts w:asciiTheme="majorHAnsi" w:hAnsiTheme="majorHAnsi" w:cstheme="majorHAnsi"/>
          <w:color w:val="000000"/>
          <w:sz w:val="16"/>
        </w:rPr>
        <w:t>. Whether this proves to be the dawn of a gigantic adjunct to mining on earth — and more immediately, a key to unlocking cost-effective space travel — will turn on the answers to a host of questions ranging from what resources can be efficiently.</w:t>
      </w:r>
    </w:p>
    <w:p w14:paraId="0E985D66"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As every fan of science fiction knows, </w:t>
      </w:r>
      <w:r w:rsidRPr="00157CC5">
        <w:rPr>
          <w:rFonts w:asciiTheme="majorHAnsi" w:hAnsiTheme="majorHAnsi" w:cstheme="majorHAnsi"/>
          <w:color w:val="000000"/>
          <w:highlight w:val="green"/>
          <w:u w:val="single"/>
        </w:rPr>
        <w:t>the resources</w:t>
      </w:r>
      <w:r w:rsidRPr="00157CC5">
        <w:rPr>
          <w:rFonts w:asciiTheme="majorHAnsi" w:hAnsiTheme="majorHAnsi" w:cstheme="majorHAnsi"/>
          <w:color w:val="000000"/>
          <w:u w:val="single"/>
        </w:rPr>
        <w:t xml:space="preserve"> of the solar system </w:t>
      </w:r>
      <w:r w:rsidRPr="00157CC5">
        <w:rPr>
          <w:rFonts w:asciiTheme="majorHAnsi" w:hAnsiTheme="majorHAnsi" w:cstheme="majorHAnsi"/>
          <w:color w:val="000000"/>
          <w:highlight w:val="green"/>
          <w:u w:val="single"/>
        </w:rPr>
        <w:t>appear</w:t>
      </w:r>
      <w:r w:rsidRPr="00157CC5">
        <w:rPr>
          <w:rFonts w:asciiTheme="majorHAnsi" w:hAnsiTheme="majorHAnsi" w:cstheme="majorHAnsi"/>
          <w:color w:val="000000"/>
          <w:u w:val="single"/>
        </w:rPr>
        <w:t xml:space="preserve"> </w:t>
      </w:r>
      <w:r w:rsidRPr="00157CC5">
        <w:rPr>
          <w:rFonts w:asciiTheme="majorHAnsi" w:hAnsiTheme="majorHAnsi" w:cstheme="majorHAnsi"/>
          <w:b/>
          <w:bCs/>
          <w:color w:val="000000"/>
          <w:u w:val="single"/>
        </w:rPr>
        <w:t xml:space="preserve">virtually </w:t>
      </w:r>
      <w:r w:rsidRPr="00157CC5">
        <w:rPr>
          <w:rFonts w:asciiTheme="majorHAnsi" w:hAnsiTheme="majorHAnsi" w:cstheme="majorHAnsi"/>
          <w:b/>
          <w:bCs/>
          <w:color w:val="000000"/>
          <w:highlight w:val="green"/>
          <w:u w:val="single"/>
        </w:rPr>
        <w:t>unlimite</w:t>
      </w:r>
      <w:r w:rsidRPr="00157CC5">
        <w:rPr>
          <w:rFonts w:asciiTheme="majorHAnsi" w:hAnsiTheme="majorHAnsi" w:cstheme="majorHAnsi"/>
          <w:color w:val="000000"/>
          <w:highlight w:val="green"/>
          <w:u w:val="single"/>
        </w:rPr>
        <w:t>d</w:t>
      </w:r>
      <w:r w:rsidRPr="00157CC5">
        <w:rPr>
          <w:rFonts w:asciiTheme="majorHAnsi" w:hAnsiTheme="majorHAnsi" w:cstheme="majorHAnsi"/>
          <w:color w:val="000000"/>
          <w:u w:val="single"/>
        </w:rPr>
        <w:t xml:space="preserve"> compared to those on Earth.</w:t>
      </w:r>
      <w:r w:rsidRPr="00157CC5">
        <w:rPr>
          <w:rFonts w:asciiTheme="majorHAnsi" w:hAnsiTheme="majorHAnsi" w:cstheme="majorHAnsi"/>
          <w:color w:val="000000"/>
          <w:sz w:val="16"/>
        </w:rPr>
        <w:t xml:space="preserve"> There are whole other planets, dozens of moons, thousands of massive </w:t>
      </w:r>
      <w:proofErr w:type="gramStart"/>
      <w:r w:rsidRPr="00157CC5">
        <w:rPr>
          <w:rFonts w:asciiTheme="majorHAnsi" w:hAnsiTheme="majorHAnsi" w:cstheme="majorHAnsi"/>
          <w:color w:val="000000"/>
          <w:sz w:val="16"/>
        </w:rPr>
        <w:t>asteroids</w:t>
      </w:r>
      <w:proofErr w:type="gramEnd"/>
      <w:r w:rsidRPr="00157CC5">
        <w:rPr>
          <w:rFonts w:asciiTheme="majorHAnsi" w:hAnsiTheme="majorHAnsi" w:cstheme="majorHAnsi"/>
          <w:color w:val="000000"/>
          <w:sz w:val="16"/>
        </w:rPr>
        <w:t xml:space="preserve"> and millions of small ones that doubtless contain humungous quantities of materials that are scarce and very valuable (back on Earth). Visionaries including Jeff Bezos imagine heavy industry moving to space and Earth becoming a residential area. However, </w:t>
      </w:r>
      <w:r w:rsidRPr="00157CC5">
        <w:rPr>
          <w:rFonts w:asciiTheme="majorHAnsi" w:hAnsiTheme="majorHAnsi" w:cstheme="majorHAnsi"/>
          <w:color w:val="000000"/>
          <w:u w:val="single"/>
        </w:rPr>
        <w:t>as entrepreneurs look to harness the riches beyond the atmosphere, access to space resources remains tangled in the realities of economics and governance.</w:t>
      </w:r>
    </w:p>
    <w:p w14:paraId="0643DCB0"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w:t>
      </w:r>
      <w:proofErr w:type="gramStart"/>
      <w:r w:rsidRPr="00157CC5">
        <w:rPr>
          <w:rFonts w:asciiTheme="majorHAnsi" w:hAnsiTheme="majorHAnsi" w:cstheme="majorHAnsi"/>
          <w:color w:val="000000"/>
          <w:sz w:val="16"/>
        </w:rPr>
        <w:t>finance</w:t>
      </w:r>
      <w:proofErr w:type="gramEnd"/>
      <w:r w:rsidRPr="00157CC5">
        <w:rPr>
          <w:rFonts w:asciiTheme="majorHAnsi" w:hAnsiTheme="majorHAnsi" w:cstheme="majorHAnsi"/>
          <w:color w:val="000000"/>
          <w:sz w:val="16"/>
        </w:rPr>
        <w:t xml:space="preserve"> and business models.</w:t>
      </w:r>
    </w:p>
    <w:p w14:paraId="7475FC1D"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That said, </w:t>
      </w:r>
      <w:r w:rsidRPr="00157CC5">
        <w:rPr>
          <w:rFonts w:asciiTheme="majorHAnsi" w:hAnsiTheme="majorHAnsi" w:cstheme="majorHAnsi"/>
          <w:color w:val="000000"/>
          <w:u w:val="single"/>
        </w:rPr>
        <w:t>there’s no grass growing under potential pioneers’ feet.</w:t>
      </w:r>
      <w:r w:rsidRPr="00157CC5">
        <w:rPr>
          <w:rFonts w:asciiTheme="majorHAnsi" w:hAnsiTheme="majorHAnsi" w:cstheme="majorHAnsi"/>
          <w:color w:val="000000"/>
          <w:sz w:val="16"/>
        </w:rPr>
        <w:t xml:space="preserve"> </w:t>
      </w:r>
      <w:r w:rsidRPr="0020045D">
        <w:rPr>
          <w:rFonts w:asciiTheme="majorHAnsi" w:hAnsiTheme="majorHAnsi" w:cstheme="majorHAnsi"/>
          <w:color w:val="000000"/>
          <w:u w:val="single"/>
        </w:rPr>
        <w:t xml:space="preserve">Potential economic, </w:t>
      </w:r>
      <w:proofErr w:type="gramStart"/>
      <w:r w:rsidRPr="0020045D">
        <w:rPr>
          <w:rFonts w:asciiTheme="majorHAnsi" w:hAnsiTheme="majorHAnsi" w:cstheme="majorHAnsi"/>
          <w:color w:val="000000"/>
          <w:u w:val="single"/>
        </w:rPr>
        <w:t>scientific</w:t>
      </w:r>
      <w:proofErr w:type="gramEnd"/>
      <w:r w:rsidRPr="0020045D">
        <w:rPr>
          <w:rFonts w:asciiTheme="majorHAnsi" w:hAnsiTheme="majorHAnsi" w:cstheme="majorHAnsi"/>
          <w:color w:val="000000"/>
          <w:u w:val="single"/>
        </w:rPr>
        <w:t xml:space="preserve"> and even security benefits underlie an emerging geopolitical competition to pursue space mining</w:t>
      </w:r>
      <w:r w:rsidRPr="00157CC5">
        <w:rPr>
          <w:rFonts w:asciiTheme="majorHAnsi" w:hAnsiTheme="majorHAnsi" w:cstheme="majorHAnsi"/>
          <w:color w:val="000000"/>
          <w:u w:val="single"/>
        </w:rPr>
        <w:t>.</w:t>
      </w:r>
      <w:r w:rsidRPr="00157CC5">
        <w:rPr>
          <w:rFonts w:asciiTheme="majorHAnsi" w:hAnsiTheme="majorHAnsi" w:cstheme="majorHAnsi"/>
          <w:color w:val="000000"/>
          <w:sz w:val="16"/>
        </w:rPr>
        <w:t xml:space="preserve"> </w:t>
      </w:r>
      <w:r w:rsidRPr="00157CC5">
        <w:rPr>
          <w:rFonts w:asciiTheme="majorHAnsi" w:hAnsiTheme="majorHAnsi" w:cstheme="majorHAnsi"/>
          <w:color w:val="000000"/>
          <w:highlight w:val="green"/>
          <w:u w:val="single"/>
        </w:rPr>
        <w:t>The U</w:t>
      </w:r>
      <w:r w:rsidRPr="00157CC5">
        <w:rPr>
          <w:rFonts w:asciiTheme="majorHAnsi" w:hAnsiTheme="majorHAnsi" w:cstheme="majorHAnsi"/>
          <w:color w:val="000000"/>
          <w:u w:val="single"/>
        </w:rPr>
        <w:t xml:space="preserve">nited </w:t>
      </w:r>
      <w:r w:rsidRPr="00157CC5">
        <w:rPr>
          <w:rFonts w:asciiTheme="majorHAnsi" w:hAnsiTheme="majorHAnsi" w:cstheme="majorHAnsi"/>
          <w:color w:val="000000"/>
          <w:highlight w:val="green"/>
          <w:u w:val="single"/>
        </w:rPr>
        <w:t>S</w:t>
      </w:r>
      <w:r w:rsidRPr="00157CC5">
        <w:rPr>
          <w:rFonts w:asciiTheme="majorHAnsi" w:hAnsiTheme="majorHAnsi" w:cstheme="majorHAnsi"/>
          <w:color w:val="000000"/>
          <w:u w:val="single"/>
        </w:rPr>
        <w:t xml:space="preserve">tates </w:t>
      </w:r>
      <w:r w:rsidRPr="00157CC5">
        <w:rPr>
          <w:rFonts w:asciiTheme="majorHAnsi" w:hAnsiTheme="majorHAnsi" w:cstheme="majorHAnsi"/>
          <w:color w:val="000000"/>
          <w:highlight w:val="green"/>
          <w:u w:val="single"/>
        </w:rPr>
        <w:t>is</w:t>
      </w:r>
      <w:r w:rsidRPr="00157CC5">
        <w:rPr>
          <w:rFonts w:asciiTheme="majorHAnsi" w:hAnsiTheme="majorHAnsi" w:cstheme="majorHAnsi"/>
          <w:color w:val="000000"/>
          <w:u w:val="single"/>
        </w:rPr>
        <w:t xml:space="preserve"> rapidly emerging as </w:t>
      </w:r>
      <w:r w:rsidRPr="00157CC5">
        <w:rPr>
          <w:rFonts w:asciiTheme="majorHAnsi" w:hAnsiTheme="majorHAnsi" w:cstheme="majorHAnsi"/>
          <w:color w:val="000000"/>
          <w:highlight w:val="green"/>
          <w:u w:val="single"/>
        </w:rPr>
        <w:t>a front-runner</w:t>
      </w:r>
      <w:r w:rsidRPr="00157CC5">
        <w:rPr>
          <w:rFonts w:asciiTheme="majorHAnsi" w:hAnsiTheme="majorHAnsi" w:cstheme="majorHAnsi"/>
          <w:color w:val="000000"/>
          <w:sz w:val="16"/>
        </w:rPr>
        <w:t xml:space="preserve">, in part due to its ambitious Artemis Program to lead a multinational consortium back to the Moon. </w:t>
      </w:r>
      <w:r w:rsidRPr="00157CC5">
        <w:rPr>
          <w:rFonts w:asciiTheme="majorHAnsi" w:hAnsiTheme="majorHAnsi" w:cstheme="majorHAnsi"/>
          <w:color w:val="000000"/>
          <w:u w:val="single"/>
        </w:rPr>
        <w:t xml:space="preserve">But it is also a leader in </w:t>
      </w:r>
      <w:r w:rsidRPr="00157CC5">
        <w:rPr>
          <w:rFonts w:asciiTheme="majorHAnsi" w:hAnsiTheme="majorHAnsi" w:cstheme="majorHAnsi"/>
          <w:b/>
          <w:bCs/>
          <w:color w:val="000000"/>
          <w:highlight w:val="green"/>
          <w:u w:val="single"/>
        </w:rPr>
        <w:t>creating a legal infrastructu</w:t>
      </w:r>
      <w:r w:rsidRPr="00157CC5">
        <w:rPr>
          <w:rFonts w:asciiTheme="majorHAnsi" w:hAnsiTheme="majorHAnsi" w:cstheme="majorHAnsi"/>
          <w:b/>
          <w:bCs/>
          <w:color w:val="000000"/>
          <w:u w:val="single"/>
        </w:rPr>
        <w:t>re for mineral exploitation</w:t>
      </w:r>
      <w:r w:rsidRPr="00157CC5">
        <w:rPr>
          <w:rFonts w:asciiTheme="majorHAnsi" w:hAnsiTheme="majorHAnsi" w:cstheme="majorHAnsi"/>
          <w:color w:val="000000"/>
          <w:u w:val="single"/>
        </w:rPr>
        <w:t>.</w:t>
      </w:r>
      <w:r w:rsidRPr="00157CC5">
        <w:rPr>
          <w:rFonts w:asciiTheme="majorHAnsi" w:hAnsiTheme="majorHAnsi" w:cstheme="majorHAnsi"/>
          <w:color w:val="000000"/>
          <w:sz w:val="16"/>
        </w:rPr>
        <w:t xml:space="preserve"> </w:t>
      </w:r>
      <w:r w:rsidRPr="00157CC5">
        <w:rPr>
          <w:rFonts w:asciiTheme="majorHAnsi" w:hAnsiTheme="majorHAnsi" w:cstheme="majorHAnsi"/>
          <w:color w:val="000000"/>
          <w:u w:val="single"/>
        </w:rPr>
        <w:t xml:space="preserve">The United States has adopted the world’s first </w:t>
      </w:r>
      <w:proofErr w:type="spellStart"/>
      <w:r w:rsidRPr="00157CC5">
        <w:rPr>
          <w:rFonts w:asciiTheme="majorHAnsi" w:hAnsiTheme="majorHAnsi" w:cstheme="majorHAnsi"/>
          <w:color w:val="000000"/>
          <w:u w:val="single"/>
        </w:rPr>
        <w:t>spaceresources</w:t>
      </w:r>
      <w:proofErr w:type="spellEnd"/>
      <w:r w:rsidRPr="00157CC5">
        <w:rPr>
          <w:rFonts w:asciiTheme="majorHAnsi" w:hAnsiTheme="majorHAnsi" w:cstheme="majorHAnsi"/>
          <w:color w:val="000000"/>
          <w:u w:val="single"/>
        </w:rPr>
        <w:t xml:space="preserve"> law, </w:t>
      </w:r>
      <w:r w:rsidRPr="00157CC5">
        <w:rPr>
          <w:rFonts w:asciiTheme="majorHAnsi" w:hAnsiTheme="majorHAnsi" w:cstheme="majorHAnsi"/>
          <w:color w:val="000000"/>
          <w:highlight w:val="green"/>
          <w:u w:val="single"/>
        </w:rPr>
        <w:t>recognizing the property rights of private companies</w:t>
      </w:r>
      <w:r w:rsidRPr="00157CC5">
        <w:rPr>
          <w:rFonts w:asciiTheme="majorHAnsi" w:hAnsiTheme="majorHAnsi" w:cstheme="majorHAnsi"/>
          <w:color w:val="000000"/>
          <w:u w:val="single"/>
        </w:rPr>
        <w:t xml:space="preserve"> and individuals to materials gathered in space.</w:t>
      </w:r>
    </w:p>
    <w:p w14:paraId="6D55DCDE"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However, the United States is hardly alone. </w:t>
      </w:r>
      <w:r w:rsidRPr="00157CC5">
        <w:rPr>
          <w:rFonts w:asciiTheme="majorHAnsi" w:hAnsiTheme="majorHAnsi" w:cstheme="majorHAnsi"/>
          <w:color w:val="000000"/>
          <w:u w:val="single"/>
        </w:rPr>
        <w:t>Luxembourg and the United Arab Emirates</w:t>
      </w:r>
      <w:r w:rsidRPr="00157CC5">
        <w:rPr>
          <w:rFonts w:asciiTheme="majorHAnsi" w:hAnsiTheme="majorHAnsi" w:cstheme="majorHAnsi"/>
          <w:color w:val="000000"/>
          <w:sz w:val="16"/>
        </w:rPr>
        <w:t xml:space="preserve"> (you read those right</w:t>
      </w:r>
      <w:r w:rsidRPr="00157CC5">
        <w:rPr>
          <w:rFonts w:asciiTheme="majorHAnsi" w:hAnsiTheme="majorHAnsi" w:cstheme="majorHAnsi"/>
          <w:color w:val="000000"/>
          <w:u w:val="single"/>
        </w:rPr>
        <w:t>) are racing to codify space-resources laws of their own</w:t>
      </w:r>
      <w:r w:rsidRPr="00157CC5">
        <w:rPr>
          <w:rFonts w:asciiTheme="majorHAnsi" w:hAnsiTheme="majorHAnsi" w:cstheme="majorHAnsi"/>
          <w:color w:val="000000"/>
          <w:sz w:val="16"/>
        </w:rPr>
        <w:t xml:space="preserve">, hoping to attract investment to their entrepot nations with business-friendly legal frameworks. </w:t>
      </w:r>
      <w:r w:rsidRPr="00157CC5">
        <w:rPr>
          <w:rFonts w:asciiTheme="majorHAnsi" w:hAnsiTheme="majorHAnsi" w:cstheme="majorHAnsi"/>
          <w:color w:val="000000"/>
          <w:u w:val="single"/>
        </w:rPr>
        <w:t>China reportedly views space-resource development as a national priority, part of a strategy to challenge U.S. economic and security primacy in space.</w:t>
      </w:r>
      <w:r w:rsidRPr="00157CC5">
        <w:rPr>
          <w:rFonts w:asciiTheme="majorHAnsi" w:hAnsiTheme="majorHAnsi" w:cstheme="majorHAnsi"/>
          <w:color w:val="000000"/>
          <w:sz w:val="16"/>
        </w:rPr>
        <w:t xml:space="preserve"> Meanwhile, Russia, Japan, </w:t>
      </w:r>
      <w:proofErr w:type="gramStart"/>
      <w:r w:rsidRPr="00157CC5">
        <w:rPr>
          <w:rFonts w:asciiTheme="majorHAnsi" w:hAnsiTheme="majorHAnsi" w:cstheme="majorHAnsi"/>
          <w:color w:val="000000"/>
          <w:sz w:val="16"/>
        </w:rPr>
        <w:t>India</w:t>
      </w:r>
      <w:proofErr w:type="gramEnd"/>
      <w:r w:rsidRPr="00157CC5">
        <w:rPr>
          <w:rFonts w:asciiTheme="majorHAnsi" w:hAnsiTheme="majorHAnsi" w:cstheme="majorHAnsi"/>
          <w:color w:val="000000"/>
          <w:sz w:val="16"/>
        </w:rPr>
        <w:t xml:space="preserve"> and the European Space Agency all harbor space-mining ambitions of their own. Governing these emerging interests is an outdated treaty framework from the Cold War. Sooner rather than later, we’ll need new agreements to facilitate private investment and ensure international cooperation.</w:t>
      </w:r>
    </w:p>
    <w:p w14:paraId="12072610"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What’s Out There</w:t>
      </w:r>
    </w:p>
    <w:p w14:paraId="374BFF91"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Back up for a moment. For the record, </w:t>
      </w:r>
      <w:r w:rsidRPr="00157CC5">
        <w:rPr>
          <w:rFonts w:asciiTheme="majorHAnsi" w:hAnsiTheme="majorHAnsi" w:cstheme="majorHAnsi"/>
          <w:color w:val="000000"/>
          <w:u w:val="single"/>
        </w:rPr>
        <w:t>space is already being heavily exploited, because space resources include non-material assets such as orbital locations and abundant sunlight that enable satellites to provide services to Earth</w:t>
      </w:r>
      <w:r w:rsidRPr="00157CC5">
        <w:rPr>
          <w:rFonts w:asciiTheme="majorHAnsi" w:hAnsiTheme="majorHAnsi" w:cstheme="majorHAnsi"/>
          <w:color w:val="000000"/>
          <w:sz w:val="16"/>
        </w:rPr>
        <w:t xml:space="preserve">. Indeed, satellite-based telecommunications and global positioning systems have become </w:t>
      </w:r>
      <w:r w:rsidRPr="00157CC5">
        <w:rPr>
          <w:rFonts w:asciiTheme="majorHAnsi" w:hAnsiTheme="majorHAnsi" w:cstheme="majorHAnsi"/>
          <w:color w:val="000000"/>
          <w:u w:val="single"/>
        </w:rPr>
        <w:t>indispensable infrastructure underpinning the modern economy</w:t>
      </w:r>
      <w:r w:rsidRPr="00157CC5">
        <w:rPr>
          <w:rFonts w:asciiTheme="majorHAnsi" w:hAnsiTheme="majorHAnsi" w:cstheme="majorHAnsi"/>
          <w:color w:val="000000"/>
          <w:sz w:val="16"/>
        </w:rPr>
        <w:t>. Mining space for materials, of course, is another matter.</w:t>
      </w:r>
    </w:p>
    <w:p w14:paraId="799829A6"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In the past several decades, </w:t>
      </w:r>
      <w:r w:rsidRPr="00157CC5">
        <w:rPr>
          <w:rFonts w:asciiTheme="majorHAnsi" w:hAnsiTheme="majorHAnsi" w:cstheme="majorHAnsi"/>
          <w:color w:val="000000"/>
          <w:u w:val="single"/>
        </w:rPr>
        <w:t xml:space="preserve">planetary science has confirmed what has long been suspected: celestial bodies are potential sources for dozens of natural materials that, in the right time and place, are </w:t>
      </w:r>
      <w:r w:rsidRPr="00157CC5">
        <w:rPr>
          <w:rFonts w:asciiTheme="majorHAnsi" w:hAnsiTheme="majorHAnsi" w:cstheme="majorHAnsi"/>
          <w:b/>
          <w:bCs/>
          <w:color w:val="000000"/>
          <w:u w:val="single"/>
        </w:rPr>
        <w:t>incredibly valuable</w:t>
      </w:r>
      <w:r w:rsidRPr="00157CC5">
        <w:rPr>
          <w:rFonts w:asciiTheme="majorHAnsi" w:hAnsiTheme="majorHAnsi" w:cstheme="majorHAnsi"/>
          <w:color w:val="000000"/>
          <w:u w:val="single"/>
        </w:rPr>
        <w:t>. Of</w:t>
      </w:r>
      <w:r w:rsidRPr="00157CC5">
        <w:rPr>
          <w:rFonts w:asciiTheme="majorHAnsi" w:hAnsiTheme="majorHAnsi" w:cstheme="majorHAnsi"/>
          <w:color w:val="000000"/>
          <w:sz w:val="16"/>
        </w:rPr>
        <w:t xml:space="preserve"> these, </w:t>
      </w:r>
      <w:r w:rsidRPr="00157CC5">
        <w:rPr>
          <w:rFonts w:asciiTheme="majorHAnsi" w:hAnsiTheme="majorHAnsi" w:cstheme="majorHAnsi"/>
          <w:color w:val="000000"/>
          <w:u w:val="single"/>
        </w:rPr>
        <w:t xml:space="preserve">water may be the most attractive in the near-term, because — with assistance from solar energy or nuclear fission — H2O can be split into hydrogen and oxygen to make </w:t>
      </w:r>
      <w:r w:rsidRPr="00157CC5">
        <w:rPr>
          <w:rFonts w:asciiTheme="majorHAnsi" w:hAnsiTheme="majorHAnsi" w:cstheme="majorHAnsi"/>
          <w:b/>
          <w:bCs/>
          <w:color w:val="000000"/>
          <w:u w:val="single"/>
        </w:rPr>
        <w:t>rocket propellant</w:t>
      </w:r>
      <w:r w:rsidRPr="00157CC5">
        <w:rPr>
          <w:rFonts w:asciiTheme="majorHAnsi" w:hAnsiTheme="majorHAnsi" w:cstheme="majorHAnsi"/>
          <w:color w:val="000000"/>
          <w:u w:val="single"/>
        </w:rPr>
        <w:t>, facilitating in-space refueling. So-called “</w:t>
      </w:r>
      <w:r w:rsidRPr="00157CC5">
        <w:rPr>
          <w:rFonts w:asciiTheme="majorHAnsi" w:hAnsiTheme="majorHAnsi" w:cstheme="majorHAnsi"/>
          <w:b/>
          <w:bCs/>
          <w:color w:val="000000"/>
          <w:u w:val="single"/>
        </w:rPr>
        <w:t>rare earth” metals</w:t>
      </w:r>
      <w:r w:rsidRPr="00157CC5">
        <w:rPr>
          <w:rFonts w:asciiTheme="majorHAnsi" w:hAnsiTheme="majorHAnsi" w:cstheme="majorHAnsi"/>
          <w:color w:val="000000"/>
          <w:u w:val="single"/>
        </w:rPr>
        <w:t xml:space="preserve"> are also </w:t>
      </w:r>
      <w:r w:rsidRPr="00157CC5">
        <w:rPr>
          <w:rFonts w:asciiTheme="majorHAnsi" w:hAnsiTheme="majorHAnsi" w:cstheme="majorHAnsi"/>
          <w:b/>
          <w:bCs/>
          <w:color w:val="000000"/>
          <w:u w:val="single"/>
        </w:rPr>
        <w:t>potential targets</w:t>
      </w:r>
      <w:r w:rsidRPr="00157CC5">
        <w:rPr>
          <w:rFonts w:asciiTheme="majorHAnsi" w:hAnsiTheme="majorHAnsi" w:cstheme="majorHAnsi"/>
          <w:color w:val="000000"/>
          <w:u w:val="single"/>
        </w:rPr>
        <w:t xml:space="preserve"> of asteroid miners intending to service Earth markets. Consisting of 17 elements, including lanthanum, neodymium, and yttrium, these critical materials (most of which are today mined in China at great environmental cost) </w:t>
      </w:r>
      <w:r w:rsidRPr="00157CC5">
        <w:rPr>
          <w:rFonts w:asciiTheme="majorHAnsi" w:hAnsiTheme="majorHAnsi" w:cstheme="majorHAnsi"/>
          <w:b/>
          <w:bCs/>
          <w:color w:val="000000"/>
          <w:u w:val="single"/>
        </w:rPr>
        <w:t>are required for electronic</w:t>
      </w:r>
      <w:r w:rsidRPr="00157CC5">
        <w:rPr>
          <w:rFonts w:asciiTheme="majorHAnsi" w:hAnsiTheme="majorHAnsi" w:cstheme="majorHAnsi"/>
          <w:color w:val="000000"/>
          <w:u w:val="single"/>
        </w:rPr>
        <w:t xml:space="preserve">s. </w:t>
      </w:r>
      <w:r w:rsidRPr="00157CC5">
        <w:rPr>
          <w:rFonts w:asciiTheme="majorHAnsi" w:hAnsiTheme="majorHAnsi" w:cstheme="majorHAnsi"/>
          <w:b/>
          <w:bCs/>
          <w:color w:val="000000"/>
          <w:u w:val="single"/>
        </w:rPr>
        <w:t>And they loom as bottlenecks in making the transition from fossil fuels to renewables backed up by battery storage.</w:t>
      </w:r>
    </w:p>
    <w:p w14:paraId="5D82CC8C" w14:textId="77777777" w:rsidR="0020045D" w:rsidRPr="00022A2D" w:rsidRDefault="0020045D" w:rsidP="0020045D">
      <w:pPr>
        <w:rPr>
          <w:rFonts w:asciiTheme="majorHAnsi" w:hAnsiTheme="majorHAnsi" w:cstheme="majorHAnsi"/>
        </w:rPr>
      </w:pPr>
    </w:p>
    <w:p w14:paraId="7DEE11D0" w14:textId="77777777" w:rsidR="0020045D" w:rsidRPr="00022A2D" w:rsidRDefault="0020045D" w:rsidP="0020045D">
      <w:pPr>
        <w:rPr>
          <w:rFonts w:asciiTheme="majorHAnsi" w:hAnsiTheme="majorHAnsi" w:cstheme="majorHAnsi"/>
        </w:rPr>
      </w:pPr>
    </w:p>
    <w:p w14:paraId="312E5B8A" w14:textId="77777777" w:rsidR="0020045D" w:rsidRPr="00022A2D" w:rsidRDefault="0020045D" w:rsidP="0020045D">
      <w:pPr>
        <w:rPr>
          <w:rFonts w:asciiTheme="majorHAnsi" w:hAnsiTheme="majorHAnsi" w:cstheme="majorHAnsi"/>
        </w:rPr>
      </w:pPr>
    </w:p>
    <w:p w14:paraId="5A7A8417" w14:textId="77777777" w:rsidR="0020045D" w:rsidRPr="00157CC5" w:rsidRDefault="0020045D" w:rsidP="0020045D">
      <w:pPr>
        <w:spacing w:before="40"/>
        <w:outlineLvl w:val="3"/>
        <w:rPr>
          <w:rFonts w:asciiTheme="majorHAnsi" w:hAnsiTheme="majorHAnsi" w:cstheme="majorHAnsi"/>
          <w:b/>
          <w:bCs/>
        </w:rPr>
      </w:pPr>
      <w:r w:rsidRPr="00157CC5">
        <w:rPr>
          <w:rFonts w:asciiTheme="majorHAnsi" w:hAnsiTheme="majorHAnsi" w:cstheme="majorHAnsi"/>
          <w:b/>
          <w:bCs/>
          <w:color w:val="000000"/>
          <w:sz w:val="26"/>
          <w:szCs w:val="26"/>
        </w:rPr>
        <w:t xml:space="preserve">Asteroid mining offsets </w:t>
      </w:r>
      <w:r w:rsidRPr="00157CC5">
        <w:rPr>
          <w:rFonts w:asciiTheme="majorHAnsi" w:hAnsiTheme="majorHAnsi" w:cstheme="majorHAnsi"/>
          <w:b/>
          <w:bCs/>
          <w:color w:val="000000"/>
          <w:sz w:val="26"/>
          <w:szCs w:val="26"/>
          <w:u w:val="single"/>
        </w:rPr>
        <w:t>terrestrial</w:t>
      </w:r>
      <w:r w:rsidRPr="00157CC5">
        <w:rPr>
          <w:rFonts w:asciiTheme="majorHAnsi" w:hAnsiTheme="majorHAnsi" w:cstheme="majorHAnsi"/>
          <w:b/>
          <w:bCs/>
          <w:color w:val="000000"/>
          <w:sz w:val="26"/>
          <w:szCs w:val="26"/>
        </w:rPr>
        <w:t xml:space="preserve"> growth that </w:t>
      </w:r>
      <w:r w:rsidRPr="00157CC5">
        <w:rPr>
          <w:rFonts w:asciiTheme="majorHAnsi" w:hAnsiTheme="majorHAnsi" w:cstheme="majorHAnsi"/>
          <w:b/>
          <w:bCs/>
          <w:color w:val="000000"/>
          <w:sz w:val="26"/>
          <w:szCs w:val="26"/>
          <w:u w:val="single"/>
        </w:rPr>
        <w:t>ruins the environment</w:t>
      </w:r>
      <w:r w:rsidRPr="00157CC5">
        <w:rPr>
          <w:rFonts w:asciiTheme="majorHAnsi" w:hAnsiTheme="majorHAnsi" w:cstheme="majorHAnsi"/>
          <w:b/>
          <w:bCs/>
          <w:color w:val="000000"/>
          <w:sz w:val="26"/>
          <w:szCs w:val="26"/>
        </w:rPr>
        <w:t xml:space="preserve"> and enables </w:t>
      </w:r>
      <w:r w:rsidRPr="00157CC5">
        <w:rPr>
          <w:rFonts w:asciiTheme="majorHAnsi" w:hAnsiTheme="majorHAnsi" w:cstheme="majorHAnsi"/>
          <w:b/>
          <w:bCs/>
          <w:color w:val="000000"/>
          <w:sz w:val="26"/>
          <w:szCs w:val="26"/>
          <w:u w:val="single"/>
        </w:rPr>
        <w:t>solar power satellites</w:t>
      </w:r>
      <w:r w:rsidRPr="00157CC5">
        <w:rPr>
          <w:rFonts w:asciiTheme="majorHAnsi" w:hAnsiTheme="majorHAnsi" w:cstheme="majorHAnsi"/>
          <w:b/>
          <w:bCs/>
          <w:color w:val="000000"/>
          <w:sz w:val="26"/>
          <w:szCs w:val="26"/>
        </w:rPr>
        <w:t xml:space="preserve"> – both solve </w:t>
      </w:r>
      <w:r w:rsidRPr="00157CC5">
        <w:rPr>
          <w:rFonts w:asciiTheme="majorHAnsi" w:hAnsiTheme="majorHAnsi" w:cstheme="majorHAnsi"/>
          <w:b/>
          <w:bCs/>
          <w:color w:val="000000"/>
          <w:sz w:val="26"/>
          <w:szCs w:val="26"/>
          <w:u w:val="single"/>
        </w:rPr>
        <w:t>climate change </w:t>
      </w:r>
    </w:p>
    <w:p w14:paraId="292A40B9" w14:textId="77777777" w:rsidR="0020045D" w:rsidRPr="00157CC5" w:rsidRDefault="0020045D" w:rsidP="0020045D">
      <w:pPr>
        <w:rPr>
          <w:rFonts w:asciiTheme="majorHAnsi" w:hAnsiTheme="majorHAnsi" w:cstheme="majorHAnsi"/>
        </w:rPr>
      </w:pPr>
      <w:r w:rsidRPr="00157CC5">
        <w:rPr>
          <w:rFonts w:asciiTheme="majorHAnsi" w:hAnsiTheme="majorHAnsi" w:cstheme="majorHAnsi"/>
          <w:b/>
          <w:bCs/>
          <w:color w:val="000000"/>
          <w:sz w:val="26"/>
          <w:szCs w:val="26"/>
        </w:rPr>
        <w:t>Taylor 19</w:t>
      </w:r>
      <w:r w:rsidRPr="00157CC5">
        <w:rPr>
          <w:rFonts w:asciiTheme="majorHAnsi" w:hAnsiTheme="majorHAnsi" w:cstheme="majorHAnsi"/>
          <w:color w:val="000000"/>
          <w:sz w:val="22"/>
          <w:szCs w:val="22"/>
        </w:rP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w:t>
      </w:r>
      <w:proofErr w:type="gramStart"/>
      <w:r w:rsidRPr="00157CC5">
        <w:rPr>
          <w:rFonts w:asciiTheme="majorHAnsi" w:hAnsiTheme="majorHAnsi" w:cstheme="majorHAnsi"/>
          <w:color w:val="000000"/>
          <w:sz w:val="22"/>
          <w:szCs w:val="22"/>
        </w:rPr>
        <w:t>Oxford</w:t>
      </w:r>
      <w:proofErr w:type="gramEnd"/>
      <w:r w:rsidRPr="00157CC5">
        <w:rPr>
          <w:rFonts w:asciiTheme="majorHAnsi" w:hAnsiTheme="majorHAnsi" w:cstheme="majorHAnsi"/>
          <w:color w:val="000000"/>
          <w:sz w:val="22"/>
          <w:szCs w:val="22"/>
        </w:rPr>
        <w:t xml:space="preserve"> and the Columbia University Graduate School of Journalism. "How asteroid mining will save the Earth — and mint trillionaires." Mashable, 2019, mashable.com/feature/asteroid-mining-space-economy. [Quality Control] </w:t>
      </w:r>
    </w:p>
    <w:p w14:paraId="5501AEEE"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 xml:space="preserve">The mission </w:t>
      </w:r>
      <w:r w:rsidRPr="0020045D">
        <w:rPr>
          <w:rFonts w:asciiTheme="majorHAnsi" w:hAnsiTheme="majorHAnsi" w:cstheme="majorHAnsi"/>
          <w:color w:val="000000"/>
          <w:u w:val="single"/>
        </w:rPr>
        <w:t>is essential</w:t>
      </w:r>
      <w:r w:rsidRPr="0020045D">
        <w:rPr>
          <w:rFonts w:asciiTheme="majorHAnsi" w:hAnsiTheme="majorHAnsi" w:cstheme="majorHAnsi"/>
          <w:color w:val="000000"/>
          <w:sz w:val="16"/>
        </w:rPr>
        <w:t xml:space="preserve">, Joyce declares, </w:t>
      </w:r>
      <w:r w:rsidRPr="0020045D">
        <w:rPr>
          <w:rFonts w:asciiTheme="majorHAnsi" w:hAnsiTheme="majorHAnsi" w:cstheme="majorHAnsi"/>
          <w:color w:val="000000"/>
          <w:u w:val="single"/>
        </w:rPr>
        <w:t xml:space="preserve">to save Earth from its </w:t>
      </w:r>
      <w:r w:rsidRPr="0020045D">
        <w:rPr>
          <w:rFonts w:asciiTheme="majorHAnsi" w:hAnsiTheme="majorHAnsi" w:cstheme="majorHAnsi"/>
          <w:b/>
          <w:bCs/>
          <w:color w:val="000000"/>
          <w:u w:val="single"/>
        </w:rPr>
        <w:t>major problems</w:t>
      </w:r>
      <w:r w:rsidRPr="0020045D">
        <w:rPr>
          <w:rFonts w:asciiTheme="majorHAnsi" w:hAnsiTheme="majorHAnsi" w:cstheme="majorHAnsi"/>
          <w:color w:val="000000"/>
          <w:u w:val="single"/>
        </w:rPr>
        <w:t>.</w:t>
      </w:r>
      <w:r w:rsidRPr="0020045D">
        <w:rPr>
          <w:rFonts w:asciiTheme="majorHAnsi" w:hAnsiTheme="majorHAnsi" w:cstheme="majorHAnsi"/>
          <w:color w:val="000000"/>
          <w:sz w:val="16"/>
        </w:rPr>
        <w:t xml:space="preserve"> </w:t>
      </w:r>
      <w:proofErr w:type="gramStart"/>
      <w:r w:rsidRPr="0020045D">
        <w:rPr>
          <w:rFonts w:asciiTheme="majorHAnsi" w:hAnsiTheme="majorHAnsi" w:cstheme="majorHAnsi"/>
          <w:color w:val="000000"/>
          <w:sz w:val="16"/>
        </w:rPr>
        <w:t>First of all</w:t>
      </w:r>
      <w:proofErr w:type="gramEnd"/>
      <w:r w:rsidRPr="0020045D">
        <w:rPr>
          <w:rFonts w:asciiTheme="majorHAnsi" w:hAnsiTheme="majorHAnsi" w:cstheme="majorHAnsi"/>
          <w:color w:val="000000"/>
          <w:sz w:val="16"/>
        </w:rPr>
        <w:t xml:space="preserve">, the fictional billionaire wheels in a fictional Nobel economist to demonstrate the actual truth that </w:t>
      </w:r>
      <w:r w:rsidRPr="0020045D">
        <w:rPr>
          <w:rFonts w:asciiTheme="majorHAnsi" w:hAnsiTheme="majorHAnsi" w:cstheme="majorHAnsi"/>
          <w:color w:val="000000"/>
          <w:u w:val="single"/>
        </w:rPr>
        <w:t xml:space="preserve">the entire global economy is sitting on a </w:t>
      </w:r>
      <w:r w:rsidRPr="0020045D">
        <w:rPr>
          <w:rFonts w:asciiTheme="majorHAnsi" w:hAnsiTheme="majorHAnsi" w:cstheme="majorHAnsi"/>
          <w:b/>
          <w:bCs/>
          <w:color w:val="000000"/>
          <w:u w:val="single"/>
        </w:rPr>
        <w:t>mountain of debt</w:t>
      </w:r>
      <w:r w:rsidRPr="0020045D">
        <w:rPr>
          <w:rFonts w:asciiTheme="majorHAnsi" w:hAnsiTheme="majorHAnsi" w:cstheme="majorHAnsi"/>
          <w:color w:val="000000"/>
          <w:u w:val="single"/>
        </w:rPr>
        <w:t>.</w:t>
      </w:r>
      <w:r w:rsidRPr="0020045D">
        <w:rPr>
          <w:rFonts w:asciiTheme="majorHAnsi" w:hAnsiTheme="majorHAnsi" w:cstheme="majorHAnsi"/>
          <w:color w:val="000000"/>
          <w:sz w:val="16"/>
        </w:rPr>
        <w:t xml:space="preserve"> </w:t>
      </w:r>
      <w:r w:rsidRPr="0020045D">
        <w:rPr>
          <w:rFonts w:asciiTheme="majorHAnsi" w:hAnsiTheme="majorHAnsi" w:cstheme="majorHAnsi"/>
          <w:color w:val="000000"/>
          <w:u w:val="single"/>
        </w:rPr>
        <w:t>It</w:t>
      </w:r>
      <w:r w:rsidRPr="0020045D">
        <w:rPr>
          <w:rFonts w:asciiTheme="majorHAnsi" w:hAnsiTheme="majorHAnsi" w:cstheme="majorHAnsi"/>
          <w:color w:val="000000"/>
          <w:sz w:val="16"/>
        </w:rPr>
        <w:t xml:space="preserve"> </w:t>
      </w:r>
      <w:proofErr w:type="gramStart"/>
      <w:r w:rsidRPr="0020045D">
        <w:rPr>
          <w:rFonts w:asciiTheme="majorHAnsi" w:hAnsiTheme="majorHAnsi" w:cstheme="majorHAnsi"/>
          <w:color w:val="000000"/>
          <w:u w:val="single"/>
        </w:rPr>
        <w:t>has to</w:t>
      </w:r>
      <w:proofErr w:type="gramEnd"/>
      <w:r w:rsidRPr="0020045D">
        <w:rPr>
          <w:rFonts w:asciiTheme="majorHAnsi" w:hAnsiTheme="majorHAnsi" w:cstheme="majorHAnsi"/>
          <w:color w:val="000000"/>
          <w:u w:val="single"/>
        </w:rPr>
        <w:t xml:space="preserve"> keep growing or it will </w:t>
      </w:r>
      <w:r w:rsidRPr="0020045D">
        <w:rPr>
          <w:rFonts w:asciiTheme="majorHAnsi" w:hAnsiTheme="majorHAnsi" w:cstheme="majorHAnsi"/>
          <w:b/>
          <w:bCs/>
          <w:color w:val="000000"/>
          <w:u w:val="single"/>
        </w:rPr>
        <w:t>implode</w:t>
      </w:r>
      <w:r w:rsidRPr="0020045D">
        <w:rPr>
          <w:rFonts w:asciiTheme="majorHAnsi" w:hAnsiTheme="majorHAnsi" w:cstheme="majorHAnsi"/>
          <w:color w:val="000000"/>
          <w:u w:val="single"/>
        </w:rPr>
        <w:t>,</w:t>
      </w:r>
      <w:r w:rsidRPr="0020045D">
        <w:rPr>
          <w:rFonts w:asciiTheme="majorHAnsi" w:hAnsiTheme="majorHAnsi" w:cstheme="majorHAnsi"/>
          <w:color w:val="000000"/>
          <w:sz w:val="16"/>
        </w:rPr>
        <w:t xml:space="preserve"> </w:t>
      </w:r>
      <w:r w:rsidRPr="0020045D">
        <w:rPr>
          <w:rFonts w:asciiTheme="majorHAnsi" w:hAnsiTheme="majorHAnsi" w:cstheme="majorHAnsi"/>
          <w:color w:val="000000"/>
          <w:u w:val="single"/>
        </w:rPr>
        <w:t>so</w:t>
      </w:r>
      <w:r w:rsidRPr="00157CC5">
        <w:rPr>
          <w:rFonts w:asciiTheme="majorHAnsi" w:hAnsiTheme="majorHAnsi" w:cstheme="majorHAnsi"/>
          <w:color w:val="000000"/>
          <w:u w:val="single"/>
        </w:rPr>
        <w:t xml:space="preserve"> </w:t>
      </w:r>
      <w:r w:rsidRPr="00157CC5">
        <w:rPr>
          <w:rFonts w:asciiTheme="majorHAnsi" w:hAnsiTheme="majorHAnsi" w:cstheme="majorHAnsi"/>
          <w:color w:val="000000"/>
          <w:highlight w:val="green"/>
          <w:u w:val="single"/>
        </w:rPr>
        <w:t>we might as well take</w:t>
      </w:r>
      <w:r w:rsidRPr="00157CC5">
        <w:rPr>
          <w:rFonts w:asciiTheme="majorHAnsi" w:hAnsiTheme="majorHAnsi" w:cstheme="majorHAnsi"/>
          <w:color w:val="000000"/>
          <w:u w:val="single"/>
        </w:rPr>
        <w:t xml:space="preserve"> the majority of </w:t>
      </w:r>
      <w:r w:rsidRPr="00157CC5">
        <w:rPr>
          <w:rFonts w:asciiTheme="majorHAnsi" w:hAnsiTheme="majorHAnsi" w:cstheme="majorHAnsi"/>
          <w:color w:val="000000"/>
          <w:highlight w:val="green"/>
          <w:u w:val="single"/>
        </w:rPr>
        <w:t xml:space="preserve">the </w:t>
      </w:r>
      <w:r w:rsidRPr="00157CC5">
        <w:rPr>
          <w:rFonts w:asciiTheme="majorHAnsi" w:hAnsiTheme="majorHAnsi" w:cstheme="majorHAnsi"/>
          <w:b/>
          <w:bCs/>
          <w:color w:val="000000"/>
          <w:highlight w:val="green"/>
          <w:u w:val="single"/>
        </w:rPr>
        <w:t>industrial growth</w:t>
      </w:r>
      <w:r w:rsidRPr="00157CC5">
        <w:rPr>
          <w:rFonts w:asciiTheme="majorHAnsi" w:hAnsiTheme="majorHAnsi" w:cstheme="majorHAnsi"/>
          <w:b/>
          <w:bCs/>
          <w:color w:val="000000"/>
          <w:u w:val="single"/>
        </w:rPr>
        <w:t xml:space="preserve"> off-world </w:t>
      </w:r>
      <w:r w:rsidRPr="00157CC5">
        <w:rPr>
          <w:rFonts w:asciiTheme="majorHAnsi" w:hAnsiTheme="majorHAnsi" w:cstheme="majorHAnsi"/>
          <w:b/>
          <w:bCs/>
          <w:color w:val="000000"/>
          <w:highlight w:val="green"/>
          <w:u w:val="single"/>
        </w:rPr>
        <w:t>where it can’t do any more harm to the biosphere.</w:t>
      </w:r>
    </w:p>
    <w:p w14:paraId="3CA0C35E"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Secondly, there’s </w:t>
      </w:r>
      <w:r w:rsidRPr="00157CC5">
        <w:rPr>
          <w:rFonts w:asciiTheme="majorHAnsi" w:hAnsiTheme="majorHAnsi" w:cstheme="majorHAnsi"/>
          <w:color w:val="000000"/>
          <w:highlight w:val="green"/>
          <w:u w:val="single"/>
        </w:rPr>
        <w:t xml:space="preserve">the </w:t>
      </w:r>
      <w:r w:rsidRPr="00157CC5">
        <w:rPr>
          <w:rFonts w:asciiTheme="majorHAnsi" w:hAnsiTheme="majorHAnsi" w:cstheme="majorHAnsi"/>
          <w:b/>
          <w:bCs/>
          <w:color w:val="000000"/>
          <w:highlight w:val="green"/>
          <w:u w:val="single"/>
        </w:rPr>
        <w:t>climate change fix</w:t>
      </w:r>
      <w:r w:rsidRPr="00157CC5">
        <w:rPr>
          <w:rFonts w:asciiTheme="majorHAnsi" w:hAnsiTheme="majorHAnsi" w:cstheme="majorHAnsi"/>
          <w:color w:val="000000"/>
          <w:sz w:val="16"/>
          <w:highlight w:val="green"/>
        </w:rPr>
        <w:t>.</w:t>
      </w:r>
      <w:r w:rsidRPr="00157CC5">
        <w:rPr>
          <w:rFonts w:asciiTheme="majorHAnsi" w:hAnsiTheme="majorHAnsi" w:cstheme="majorHAnsi"/>
          <w:color w:val="000000"/>
          <w:sz w:val="16"/>
        </w:rPr>
        <w:t xml:space="preserve"> </w:t>
      </w:r>
      <w:r w:rsidRPr="00157CC5">
        <w:rPr>
          <w:rFonts w:asciiTheme="majorHAnsi" w:hAnsiTheme="majorHAnsi" w:cstheme="majorHAnsi"/>
          <w:color w:val="000000"/>
          <w:u w:val="single"/>
        </w:rPr>
        <w:t>Suarez</w:t>
      </w:r>
      <w:r w:rsidRPr="00157CC5">
        <w:rPr>
          <w:rFonts w:asciiTheme="majorHAnsi" w:hAnsiTheme="majorHAnsi" w:cstheme="majorHAnsi"/>
          <w:color w:val="000000"/>
          <w:sz w:val="16"/>
        </w:rPr>
        <w:t xml:space="preserve"> </w:t>
      </w:r>
      <w:r w:rsidRPr="00157CC5">
        <w:rPr>
          <w:rFonts w:asciiTheme="majorHAnsi" w:hAnsiTheme="majorHAnsi" w:cstheme="majorHAnsi"/>
          <w:color w:val="000000"/>
          <w:u w:val="single"/>
        </w:rPr>
        <w:t xml:space="preserve">sees </w:t>
      </w:r>
      <w:r w:rsidRPr="00157CC5">
        <w:rPr>
          <w:rFonts w:asciiTheme="majorHAnsi" w:hAnsiTheme="majorHAnsi" w:cstheme="majorHAnsi"/>
          <w:color w:val="000000"/>
          <w:highlight w:val="green"/>
          <w:u w:val="single"/>
        </w:rPr>
        <w:t>asteroid mining</w:t>
      </w:r>
      <w:r w:rsidRPr="00157CC5">
        <w:rPr>
          <w:rFonts w:asciiTheme="majorHAnsi" w:hAnsiTheme="majorHAnsi" w:cstheme="majorHAnsi"/>
          <w:color w:val="000000"/>
          <w:u w:val="single"/>
        </w:rPr>
        <w:t xml:space="preserve"> as </w:t>
      </w:r>
      <w:r w:rsidRPr="00157CC5">
        <w:rPr>
          <w:rFonts w:asciiTheme="majorHAnsi" w:hAnsiTheme="majorHAnsi" w:cstheme="majorHAnsi"/>
          <w:color w:val="000000"/>
          <w:highlight w:val="green"/>
          <w:u w:val="single"/>
        </w:rPr>
        <w:t xml:space="preserve">the only way we’re going to build </w:t>
      </w:r>
      <w:r w:rsidRPr="00157CC5">
        <w:rPr>
          <w:rFonts w:asciiTheme="majorHAnsi" w:hAnsiTheme="majorHAnsi" w:cstheme="majorHAnsi"/>
          <w:b/>
          <w:bCs/>
          <w:color w:val="000000"/>
          <w:highlight w:val="green"/>
          <w:u w:val="single"/>
        </w:rPr>
        <w:t>solar power satellites.</w:t>
      </w:r>
      <w:r w:rsidRPr="00157CC5">
        <w:rPr>
          <w:rFonts w:asciiTheme="majorHAnsi" w:hAnsiTheme="majorHAnsi" w:cstheme="majorHAnsi"/>
          <w:color w:val="000000"/>
          <w:sz w:val="16"/>
        </w:rPr>
        <w:t xml:space="preserve"> Which, as you probably know</w:t>
      </w:r>
      <w:r w:rsidRPr="00157CC5">
        <w:rPr>
          <w:rFonts w:asciiTheme="majorHAnsi" w:hAnsiTheme="majorHAnsi" w:cstheme="majorHAnsi"/>
          <w:color w:val="000000"/>
          <w:u w:val="single"/>
        </w:rPr>
        <w:t xml:space="preserve">, is a form of uninterrupted solar power collection that is </w:t>
      </w:r>
      <w:r w:rsidRPr="00EA5FF8">
        <w:rPr>
          <w:rFonts w:asciiTheme="majorHAnsi" w:hAnsiTheme="majorHAnsi" w:cstheme="majorHAnsi"/>
          <w:color w:val="000000"/>
          <w:u w:val="single"/>
        </w:rPr>
        <w:t>theoretically more effective</w:t>
      </w:r>
      <w:r w:rsidRPr="00EA5FF8">
        <w:rPr>
          <w:rFonts w:asciiTheme="majorHAnsi" w:hAnsiTheme="majorHAnsi" w:cstheme="majorHAnsi"/>
          <w:color w:val="000000"/>
          <w:sz w:val="16"/>
        </w:rPr>
        <w:t xml:space="preserve">, inch for inch, </w:t>
      </w:r>
      <w:r w:rsidRPr="00EA5FF8">
        <w:rPr>
          <w:rFonts w:asciiTheme="majorHAnsi" w:hAnsiTheme="majorHAnsi" w:cstheme="majorHAnsi"/>
          <w:color w:val="000000"/>
          <w:u w:val="single"/>
        </w:rPr>
        <w:t>than any solar panels on Earth at high noon</w:t>
      </w:r>
      <w:r w:rsidRPr="00EA5FF8">
        <w:rPr>
          <w:rFonts w:asciiTheme="majorHAnsi" w:hAnsiTheme="majorHAnsi" w:cstheme="majorHAnsi"/>
          <w:color w:val="000000"/>
          <w:sz w:val="16"/>
        </w:rPr>
        <w:t>, but operating 24/7. (</w:t>
      </w:r>
      <w:r w:rsidRPr="00EA5FF8">
        <w:rPr>
          <w:rFonts w:asciiTheme="majorHAnsi" w:hAnsiTheme="majorHAnsi" w:cstheme="majorHAnsi"/>
          <w:color w:val="000000"/>
          <w:u w:val="single"/>
        </w:rPr>
        <w:t xml:space="preserve">In space, basically, </w:t>
      </w:r>
      <w:r w:rsidRPr="00EA5FF8">
        <w:rPr>
          <w:rFonts w:asciiTheme="majorHAnsi" w:hAnsiTheme="majorHAnsi" w:cstheme="majorHAnsi"/>
          <w:b/>
          <w:bCs/>
          <w:color w:val="000000"/>
          <w:u w:val="single"/>
        </w:rPr>
        <w:t>it’s always double high noon).</w:t>
      </w:r>
      <w:r w:rsidRPr="00157CC5">
        <w:rPr>
          <w:rFonts w:asciiTheme="majorHAnsi" w:hAnsiTheme="majorHAnsi" w:cstheme="majorHAnsi"/>
          <w:b/>
          <w:bCs/>
          <w:color w:val="000000"/>
          <w:u w:val="single"/>
        </w:rPr>
        <w:t> </w:t>
      </w:r>
    </w:p>
    <w:p w14:paraId="7E73BDFE"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The </w:t>
      </w:r>
      <w:r w:rsidRPr="00157CC5">
        <w:rPr>
          <w:rFonts w:asciiTheme="majorHAnsi" w:hAnsiTheme="majorHAnsi" w:cstheme="majorHAnsi"/>
          <w:color w:val="000000"/>
          <w:u w:val="single"/>
        </w:rPr>
        <w:t>power collected is beamed back to large receptors on Earth</w:t>
      </w:r>
      <w:r w:rsidRPr="00157CC5">
        <w:rPr>
          <w:rFonts w:asciiTheme="majorHAnsi" w:hAnsiTheme="majorHAnsi" w:cstheme="majorHAnsi"/>
          <w:color w:val="000000"/>
          <w:sz w:val="16"/>
        </w:rPr>
        <w:t xml:space="preserve"> with large, low-power microwaves, which researchers think will be harmless enough to let humans and animals pass through the beam. </w:t>
      </w:r>
      <w:r w:rsidRPr="00157CC5">
        <w:rPr>
          <w:rFonts w:asciiTheme="majorHAnsi" w:hAnsiTheme="majorHAnsi" w:cstheme="majorHAnsi"/>
          <w:color w:val="000000"/>
          <w:u w:val="single"/>
        </w:rPr>
        <w:t>A</w:t>
      </w:r>
      <w:r w:rsidRPr="00157CC5">
        <w:rPr>
          <w:rFonts w:asciiTheme="majorHAnsi" w:hAnsiTheme="majorHAnsi" w:cstheme="majorHAnsi"/>
          <w:color w:val="000000"/>
          <w:sz w:val="16"/>
        </w:rPr>
        <w:t xml:space="preserve"> </w:t>
      </w:r>
      <w:r w:rsidRPr="00157CC5">
        <w:rPr>
          <w:rFonts w:asciiTheme="majorHAnsi" w:hAnsiTheme="majorHAnsi" w:cstheme="majorHAnsi"/>
          <w:color w:val="000000"/>
          <w:highlight w:val="green"/>
          <w:u w:val="single"/>
        </w:rPr>
        <w:t>space solar power</w:t>
      </w:r>
      <w:r w:rsidRPr="00157CC5">
        <w:rPr>
          <w:rFonts w:asciiTheme="majorHAnsi" w:hAnsiTheme="majorHAnsi" w:cstheme="majorHAnsi"/>
          <w:color w:val="000000"/>
          <w:u w:val="single"/>
        </w:rPr>
        <w:t xml:space="preserve"> array like the one China is said to be working on </w:t>
      </w:r>
      <w:r w:rsidRPr="00157CC5">
        <w:rPr>
          <w:rFonts w:asciiTheme="majorHAnsi" w:hAnsiTheme="majorHAnsi" w:cstheme="majorHAnsi"/>
          <w:color w:val="000000"/>
          <w:highlight w:val="green"/>
          <w:u w:val="single"/>
        </w:rPr>
        <w:t>could</w:t>
      </w:r>
      <w:r w:rsidRPr="00157CC5">
        <w:rPr>
          <w:rFonts w:asciiTheme="majorHAnsi" w:hAnsiTheme="majorHAnsi" w:cstheme="majorHAnsi"/>
          <w:color w:val="000000"/>
          <w:u w:val="single"/>
        </w:rPr>
        <w:t xml:space="preserve"> reliably </w:t>
      </w:r>
      <w:r w:rsidRPr="00157CC5">
        <w:rPr>
          <w:rFonts w:asciiTheme="majorHAnsi" w:hAnsiTheme="majorHAnsi" w:cstheme="majorHAnsi"/>
          <w:color w:val="000000"/>
          <w:highlight w:val="green"/>
          <w:u w:val="single"/>
        </w:rPr>
        <w:t>supply</w:t>
      </w:r>
      <w:r w:rsidRPr="00157CC5">
        <w:rPr>
          <w:rFonts w:asciiTheme="majorHAnsi" w:hAnsiTheme="majorHAnsi" w:cstheme="majorHAnsi"/>
          <w:color w:val="000000"/>
          <w:u w:val="single"/>
        </w:rPr>
        <w:t xml:space="preserve"> 2,000 gigawatts — or </w:t>
      </w:r>
      <w:r w:rsidRPr="00157CC5">
        <w:rPr>
          <w:rFonts w:asciiTheme="majorHAnsi" w:hAnsiTheme="majorHAnsi" w:cstheme="majorHAnsi"/>
          <w:b/>
          <w:bCs/>
          <w:color w:val="000000"/>
          <w:highlight w:val="green"/>
          <w:u w:val="single"/>
        </w:rPr>
        <w:t>over 1,000 times more power than the largest solar farm</w:t>
      </w:r>
      <w:r w:rsidRPr="00157CC5">
        <w:rPr>
          <w:rFonts w:asciiTheme="majorHAnsi" w:hAnsiTheme="majorHAnsi" w:cstheme="majorHAnsi"/>
          <w:b/>
          <w:bCs/>
          <w:color w:val="000000"/>
          <w:u w:val="single"/>
        </w:rPr>
        <w:t xml:space="preserve"> currently </w:t>
      </w:r>
      <w:r w:rsidRPr="00157CC5">
        <w:rPr>
          <w:rFonts w:asciiTheme="majorHAnsi" w:hAnsiTheme="majorHAnsi" w:cstheme="majorHAnsi"/>
          <w:b/>
          <w:bCs/>
          <w:color w:val="000000"/>
          <w:highlight w:val="green"/>
          <w:u w:val="single"/>
        </w:rPr>
        <w:t>in existence</w:t>
      </w:r>
      <w:r w:rsidRPr="00157CC5">
        <w:rPr>
          <w:rFonts w:asciiTheme="majorHAnsi" w:hAnsiTheme="majorHAnsi" w:cstheme="majorHAnsi"/>
          <w:b/>
          <w:bCs/>
          <w:color w:val="000000"/>
          <w:u w:val="single"/>
        </w:rPr>
        <w:t>.   </w:t>
      </w:r>
    </w:p>
    <w:p w14:paraId="394CB91A"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w:t>
      </w:r>
      <w:r w:rsidRPr="00157CC5">
        <w:rPr>
          <w:rFonts w:asciiTheme="majorHAnsi" w:hAnsiTheme="majorHAnsi" w:cstheme="majorHAnsi"/>
          <w:color w:val="000000"/>
          <w:u w:val="single"/>
        </w:rPr>
        <w:t xml:space="preserve">We're looking at a </w:t>
      </w:r>
      <w:r w:rsidRPr="00157CC5">
        <w:rPr>
          <w:rFonts w:asciiTheme="majorHAnsi" w:hAnsiTheme="majorHAnsi" w:cstheme="majorHAnsi"/>
          <w:color w:val="000000"/>
          <w:highlight w:val="green"/>
          <w:u w:val="single"/>
        </w:rPr>
        <w:t xml:space="preserve">20-year window to </w:t>
      </w:r>
      <w:r w:rsidRPr="00157CC5">
        <w:rPr>
          <w:rFonts w:asciiTheme="majorHAnsi" w:hAnsiTheme="majorHAnsi" w:cstheme="majorHAnsi"/>
          <w:b/>
          <w:bCs/>
          <w:color w:val="000000"/>
          <w:highlight w:val="green"/>
          <w:u w:val="single"/>
        </w:rPr>
        <w:t>completely replace human civilization's power infrastructure</w:t>
      </w:r>
      <w:r w:rsidRPr="00157CC5">
        <w:rPr>
          <w:rFonts w:asciiTheme="majorHAnsi" w:hAnsiTheme="majorHAnsi" w:cstheme="majorHAnsi"/>
          <w:b/>
          <w:bCs/>
          <w:color w:val="000000"/>
          <w:u w:val="single"/>
        </w:rPr>
        <w:t>,</w:t>
      </w:r>
      <w:r w:rsidRPr="00157CC5">
        <w:rPr>
          <w:rFonts w:asciiTheme="majorHAnsi" w:hAnsiTheme="majorHAnsi" w:cstheme="majorHAnsi"/>
          <w:color w:val="000000"/>
          <w:sz w:val="16"/>
        </w:rPr>
        <w:t xml:space="preserve">” Suarez told me, citing the report of the Intergovernmental Panel on Climate Change on the coming catastrophe. </w:t>
      </w:r>
      <w:r w:rsidRPr="00157CC5">
        <w:rPr>
          <w:rFonts w:asciiTheme="majorHAnsi" w:hAnsiTheme="majorHAnsi" w:cstheme="majorHAnsi"/>
          <w:color w:val="000000"/>
          <w:u w:val="single"/>
        </w:rPr>
        <w:t xml:space="preserve">Solar satellite technology “has existed since the 1970s. What </w:t>
      </w:r>
      <w:r w:rsidRPr="00157CC5">
        <w:rPr>
          <w:rFonts w:asciiTheme="majorHAnsi" w:hAnsiTheme="majorHAnsi" w:cstheme="majorHAnsi"/>
          <w:color w:val="000000"/>
          <w:highlight w:val="green"/>
          <w:u w:val="single"/>
        </w:rPr>
        <w:t>we were missing</w:t>
      </w:r>
      <w:r w:rsidRPr="00157CC5">
        <w:rPr>
          <w:rFonts w:asciiTheme="majorHAnsi" w:hAnsiTheme="majorHAnsi" w:cstheme="majorHAnsi"/>
          <w:color w:val="000000"/>
          <w:u w:val="single"/>
        </w:rPr>
        <w:t xml:space="preserve"> is </w:t>
      </w:r>
      <w:r w:rsidRPr="00157CC5">
        <w:rPr>
          <w:rFonts w:asciiTheme="majorHAnsi" w:hAnsiTheme="majorHAnsi" w:cstheme="majorHAnsi"/>
          <w:b/>
          <w:bCs/>
          <w:color w:val="000000"/>
          <w:highlight w:val="green"/>
          <w:u w:val="single"/>
        </w:rPr>
        <w:t>millions of tons of construction materials</w:t>
      </w:r>
      <w:r w:rsidRPr="00157CC5">
        <w:rPr>
          <w:rFonts w:asciiTheme="majorHAnsi" w:hAnsiTheme="majorHAnsi" w:cstheme="majorHAnsi"/>
          <w:color w:val="000000"/>
          <w:highlight w:val="green"/>
          <w:u w:val="single"/>
        </w:rPr>
        <w:t xml:space="preserve"> in orbit. </w:t>
      </w:r>
      <w:r w:rsidRPr="00157CC5">
        <w:rPr>
          <w:rFonts w:asciiTheme="majorHAnsi" w:hAnsiTheme="majorHAnsi" w:cstheme="majorHAnsi"/>
          <w:b/>
          <w:bCs/>
          <w:color w:val="000000"/>
          <w:highlight w:val="green"/>
          <w:u w:val="single"/>
        </w:rPr>
        <w:t>Asteroid mining can place it there</w:t>
      </w:r>
      <w:r w:rsidRPr="00157CC5">
        <w:rPr>
          <w:rFonts w:asciiTheme="majorHAnsi" w:hAnsiTheme="majorHAnsi" w:cstheme="majorHAnsi"/>
          <w:b/>
          <w:bCs/>
          <w:color w:val="000000"/>
          <w:u w:val="single"/>
        </w:rPr>
        <w:t>.”</w:t>
      </w:r>
    </w:p>
    <w:p w14:paraId="4F65EFCA"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The Earth-centric early 21st century can’t really wrap its brain around this, but </w:t>
      </w:r>
      <w:r w:rsidRPr="00157CC5">
        <w:rPr>
          <w:rFonts w:asciiTheme="majorHAnsi" w:hAnsiTheme="majorHAnsi" w:cstheme="majorHAnsi"/>
          <w:color w:val="000000"/>
          <w:u w:val="single"/>
        </w:rPr>
        <w:t xml:space="preserve">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157CC5">
        <w:rPr>
          <w:rFonts w:asciiTheme="majorHAnsi" w:hAnsiTheme="majorHAnsi" w:cstheme="majorHAnsi"/>
          <w:color w:val="000000"/>
          <w:u w:val="single"/>
        </w:rPr>
        <w:t>grasping,</w:t>
      </w:r>
      <w:proofErr w:type="gramEnd"/>
      <w:r w:rsidRPr="00157CC5">
        <w:rPr>
          <w:rFonts w:asciiTheme="majorHAnsi" w:hAnsiTheme="majorHAnsi" w:cstheme="majorHAnsi"/>
          <w:color w:val="000000"/>
          <w:u w:val="single"/>
        </w:rPr>
        <w:t xml:space="preserve"> how relatively easy it is to ship stuff in zero-G environments. </w:t>
      </w:r>
    </w:p>
    <w:p w14:paraId="14ACEDF4" w14:textId="77777777" w:rsidR="0020045D" w:rsidRPr="00022A2D" w:rsidRDefault="0020045D" w:rsidP="0020045D">
      <w:pPr>
        <w:rPr>
          <w:rFonts w:asciiTheme="majorHAnsi" w:hAnsiTheme="majorHAnsi" w:cstheme="majorHAnsi"/>
        </w:rPr>
      </w:pPr>
    </w:p>
    <w:p w14:paraId="49316DC0" w14:textId="77777777" w:rsidR="0020045D" w:rsidRPr="00022A2D" w:rsidRDefault="0020045D" w:rsidP="0020045D">
      <w:pPr>
        <w:rPr>
          <w:rFonts w:asciiTheme="majorHAnsi" w:hAnsiTheme="majorHAnsi" w:cstheme="majorHAnsi"/>
        </w:rPr>
      </w:pPr>
    </w:p>
    <w:p w14:paraId="084C3CDD" w14:textId="77777777" w:rsidR="0020045D" w:rsidRPr="00157CC5" w:rsidRDefault="0020045D" w:rsidP="0020045D">
      <w:pPr>
        <w:spacing w:before="40"/>
        <w:outlineLvl w:val="3"/>
        <w:rPr>
          <w:rFonts w:asciiTheme="majorHAnsi" w:hAnsiTheme="majorHAnsi" w:cstheme="majorHAnsi"/>
          <w:b/>
          <w:bCs/>
        </w:rPr>
      </w:pPr>
      <w:r w:rsidRPr="00157CC5">
        <w:rPr>
          <w:rFonts w:asciiTheme="majorHAnsi" w:hAnsiTheme="majorHAnsi" w:cstheme="majorHAnsi"/>
          <w:b/>
          <w:bCs/>
          <w:color w:val="000000"/>
          <w:sz w:val="26"/>
          <w:szCs w:val="26"/>
        </w:rPr>
        <w:t xml:space="preserve">Asteroid mining solves </w:t>
      </w:r>
      <w:r w:rsidRPr="00157CC5">
        <w:rPr>
          <w:rFonts w:asciiTheme="majorHAnsi" w:hAnsiTheme="majorHAnsi" w:cstheme="majorHAnsi"/>
          <w:b/>
          <w:bCs/>
          <w:color w:val="000000"/>
          <w:sz w:val="26"/>
          <w:szCs w:val="26"/>
          <w:u w:val="single"/>
        </w:rPr>
        <w:t>rare earth metal</w:t>
      </w:r>
      <w:r w:rsidRPr="00157CC5">
        <w:rPr>
          <w:rFonts w:asciiTheme="majorHAnsi" w:hAnsiTheme="majorHAnsi" w:cstheme="majorHAnsi"/>
          <w:b/>
          <w:bCs/>
          <w:color w:val="000000"/>
          <w:sz w:val="26"/>
          <w:szCs w:val="26"/>
        </w:rPr>
        <w:t xml:space="preserve"> depletion – prevents </w:t>
      </w:r>
      <w:r w:rsidRPr="00157CC5">
        <w:rPr>
          <w:rFonts w:asciiTheme="majorHAnsi" w:hAnsiTheme="majorHAnsi" w:cstheme="majorHAnsi"/>
          <w:b/>
          <w:bCs/>
          <w:color w:val="000000"/>
          <w:sz w:val="26"/>
          <w:szCs w:val="26"/>
          <w:u w:val="single"/>
        </w:rPr>
        <w:t>tech stagnation</w:t>
      </w:r>
      <w:r w:rsidRPr="00157CC5">
        <w:rPr>
          <w:rFonts w:asciiTheme="majorHAnsi" w:hAnsiTheme="majorHAnsi" w:cstheme="majorHAnsi"/>
          <w:b/>
          <w:bCs/>
          <w:color w:val="000000"/>
          <w:sz w:val="26"/>
          <w:szCs w:val="26"/>
        </w:rPr>
        <w:t xml:space="preserve"> and </w:t>
      </w:r>
      <w:r w:rsidRPr="00157CC5">
        <w:rPr>
          <w:rFonts w:asciiTheme="majorHAnsi" w:hAnsiTheme="majorHAnsi" w:cstheme="majorHAnsi"/>
          <w:b/>
          <w:bCs/>
          <w:color w:val="000000"/>
          <w:sz w:val="26"/>
          <w:szCs w:val="26"/>
          <w:u w:val="single"/>
        </w:rPr>
        <w:t>unsustainable resource extraction</w:t>
      </w:r>
    </w:p>
    <w:p w14:paraId="6FC7A327" w14:textId="77777777" w:rsidR="0020045D" w:rsidRPr="00157CC5" w:rsidRDefault="0020045D" w:rsidP="0020045D">
      <w:pPr>
        <w:rPr>
          <w:rFonts w:asciiTheme="majorHAnsi" w:hAnsiTheme="majorHAnsi" w:cstheme="majorHAnsi"/>
        </w:rPr>
      </w:pPr>
      <w:r w:rsidRPr="00157CC5">
        <w:rPr>
          <w:rFonts w:asciiTheme="majorHAnsi" w:hAnsiTheme="majorHAnsi" w:cstheme="majorHAnsi"/>
          <w:b/>
          <w:bCs/>
          <w:color w:val="000000"/>
          <w:sz w:val="26"/>
          <w:szCs w:val="26"/>
        </w:rPr>
        <w:t>Mitchell 20</w:t>
      </w:r>
      <w:r w:rsidRPr="00157CC5">
        <w:rPr>
          <w:rFonts w:asciiTheme="majorHAnsi" w:hAnsiTheme="majorHAnsi" w:cstheme="majorHAnsi"/>
          <w:color w:val="000000"/>
          <w:sz w:val="22"/>
          <w:szCs w:val="22"/>
        </w:rPr>
        <w:t xml:space="preserve"> Robin Mitchell is an electronic engineer who has been involved in electronics since the age of 13. After completing a BEng at the University of Warwick, Robin moved into the field of online content creation developing articles. "How might asteroid mining be key to electronics future?" 28-09-2020, </w:t>
      </w:r>
      <w:hyperlink r:id="rId10" w:history="1">
        <w:r w:rsidRPr="00157CC5">
          <w:rPr>
            <w:rFonts w:asciiTheme="majorHAnsi" w:hAnsiTheme="majorHAnsi" w:cstheme="majorHAnsi"/>
            <w:color w:val="000000"/>
            <w:sz w:val="22"/>
            <w:szCs w:val="22"/>
            <w:u w:val="single"/>
          </w:rPr>
          <w:t>www.electropages.com/blog/2020/09/how-might-asteroid-mining-be-key-electronics-future</w:t>
        </w:r>
      </w:hyperlink>
      <w:r w:rsidRPr="00157CC5">
        <w:rPr>
          <w:rFonts w:asciiTheme="majorHAnsi" w:hAnsiTheme="majorHAnsi" w:cstheme="majorHAnsi"/>
          <w:color w:val="000000"/>
          <w:sz w:val="22"/>
          <w:szCs w:val="22"/>
        </w:rPr>
        <w:t>. [Quality Control]</w:t>
      </w:r>
    </w:p>
    <w:p w14:paraId="58CB0A33"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 xml:space="preserve">As </w:t>
      </w:r>
      <w:r w:rsidRPr="00157CC5">
        <w:rPr>
          <w:rFonts w:asciiTheme="majorHAnsi" w:hAnsiTheme="majorHAnsi" w:cstheme="majorHAnsi"/>
          <w:color w:val="000000"/>
          <w:highlight w:val="green"/>
          <w:u w:val="single"/>
        </w:rPr>
        <w:t>electronics</w:t>
      </w:r>
      <w:r w:rsidRPr="00157CC5">
        <w:rPr>
          <w:rFonts w:asciiTheme="majorHAnsi" w:hAnsiTheme="majorHAnsi" w:cstheme="majorHAnsi"/>
          <w:color w:val="000000"/>
          <w:u w:val="single"/>
        </w:rPr>
        <w:t xml:space="preserve"> continue to </w:t>
      </w:r>
      <w:r w:rsidRPr="00157CC5">
        <w:rPr>
          <w:rFonts w:asciiTheme="majorHAnsi" w:hAnsiTheme="majorHAnsi" w:cstheme="majorHAnsi"/>
          <w:color w:val="000000"/>
          <w:highlight w:val="green"/>
          <w:u w:val="single"/>
        </w:rPr>
        <w:t>become increasingly more important</w:t>
      </w:r>
      <w:r w:rsidRPr="00157CC5">
        <w:rPr>
          <w:rFonts w:asciiTheme="majorHAnsi" w:hAnsiTheme="majorHAnsi" w:cstheme="majorHAnsi"/>
          <w:color w:val="000000"/>
          <w:u w:val="single"/>
        </w:rPr>
        <w:t xml:space="preserve"> in </w:t>
      </w:r>
      <w:r w:rsidRPr="0020045D">
        <w:rPr>
          <w:rFonts w:asciiTheme="majorHAnsi" w:hAnsiTheme="majorHAnsi" w:cstheme="majorHAnsi"/>
          <w:color w:val="000000"/>
          <w:u w:val="single"/>
        </w:rPr>
        <w:t>everyday life</w:t>
      </w:r>
      <w:r w:rsidRPr="0020045D">
        <w:rPr>
          <w:rFonts w:asciiTheme="majorHAnsi" w:hAnsiTheme="majorHAnsi" w:cstheme="majorHAnsi"/>
          <w:color w:val="000000"/>
          <w:sz w:val="16"/>
        </w:rPr>
        <w:t xml:space="preserve">, </w:t>
      </w:r>
      <w:r w:rsidRPr="0020045D">
        <w:rPr>
          <w:rFonts w:asciiTheme="majorHAnsi" w:hAnsiTheme="majorHAnsi" w:cstheme="majorHAnsi"/>
          <w:color w:val="000000"/>
          <w:u w:val="single"/>
        </w:rPr>
        <w:t xml:space="preserve">so is the ability to </w:t>
      </w:r>
      <w:r w:rsidRPr="0020045D">
        <w:rPr>
          <w:rFonts w:asciiTheme="majorHAnsi" w:hAnsiTheme="majorHAnsi" w:cstheme="majorHAnsi"/>
          <w:b/>
          <w:bCs/>
          <w:color w:val="000000"/>
          <w:u w:val="single"/>
        </w:rPr>
        <w:t>produce electronic components</w:t>
      </w:r>
      <w:r w:rsidRPr="0020045D">
        <w:rPr>
          <w:rFonts w:asciiTheme="majorHAnsi" w:hAnsiTheme="majorHAnsi" w:cstheme="majorHAnsi"/>
          <w:color w:val="000000"/>
          <w:sz w:val="16"/>
        </w:rPr>
        <w:t>.</w:t>
      </w:r>
      <w:r w:rsidRPr="00157CC5">
        <w:rPr>
          <w:rFonts w:asciiTheme="majorHAnsi" w:hAnsiTheme="majorHAnsi" w:cstheme="majorHAnsi"/>
          <w:color w:val="000000"/>
          <w:sz w:val="16"/>
        </w:rPr>
        <w:t xml:space="preserve"> With the supply of minerals on Earth having a finite size, some are worried that </w:t>
      </w:r>
      <w:r w:rsidRPr="00157CC5">
        <w:rPr>
          <w:rFonts w:asciiTheme="majorHAnsi" w:hAnsiTheme="majorHAnsi" w:cstheme="majorHAnsi"/>
          <w:color w:val="000000"/>
          <w:highlight w:val="green"/>
          <w:u w:val="single"/>
        </w:rPr>
        <w:t xml:space="preserve">Earth will soon run out of critical resources such as </w:t>
      </w:r>
      <w:r w:rsidRPr="00157CC5">
        <w:rPr>
          <w:rFonts w:asciiTheme="majorHAnsi" w:hAnsiTheme="majorHAnsi" w:cstheme="majorHAnsi"/>
          <w:b/>
          <w:bCs/>
          <w:color w:val="000000"/>
          <w:highlight w:val="green"/>
          <w:u w:val="single"/>
        </w:rPr>
        <w:t>platinum and lithium</w:t>
      </w:r>
      <w:r w:rsidRPr="00157CC5">
        <w:rPr>
          <w:rFonts w:asciiTheme="majorHAnsi" w:hAnsiTheme="majorHAnsi" w:cstheme="majorHAnsi"/>
          <w:color w:val="000000"/>
          <w:sz w:val="16"/>
        </w:rPr>
        <w:t>. What are asteroids, what are they composed of, and could they be the key to providing humanity with a near-infinite source of minerals?</w:t>
      </w:r>
    </w:p>
    <w:p w14:paraId="00532A43"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What minerals are commonly needed for electronics?</w:t>
      </w:r>
    </w:p>
    <w:p w14:paraId="1188F6C1"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Since the introduction of the first commercial circuits, </w:t>
      </w:r>
      <w:r w:rsidRPr="00157CC5">
        <w:rPr>
          <w:rFonts w:asciiTheme="majorHAnsi" w:hAnsiTheme="majorHAnsi" w:cstheme="majorHAnsi"/>
          <w:color w:val="000000"/>
          <w:u w:val="single"/>
        </w:rPr>
        <w:t>electronics have become incredibly advanced with silicon dies having billions of active components, resistors the size of dust specks</w:t>
      </w:r>
      <w:r w:rsidRPr="00157CC5">
        <w:rPr>
          <w:rFonts w:asciiTheme="majorHAnsi" w:hAnsiTheme="majorHAnsi" w:cstheme="majorHAnsi"/>
          <w:color w:val="000000"/>
          <w:sz w:val="16"/>
        </w:rPr>
        <w:t xml:space="preserve">, and capacitors that can hold obscene amounts of charge for their </w:t>
      </w:r>
      <w:r w:rsidRPr="00157CC5">
        <w:rPr>
          <w:rFonts w:asciiTheme="majorHAnsi" w:hAnsiTheme="majorHAnsi" w:cstheme="majorHAnsi"/>
          <w:color w:val="000000"/>
          <w:u w:val="single"/>
        </w:rPr>
        <w:t>size. However, many of these components rely on minerals that most will never have heard of for them to be able to wor</w:t>
      </w:r>
      <w:r w:rsidRPr="00157CC5">
        <w:rPr>
          <w:rFonts w:asciiTheme="majorHAnsi" w:hAnsiTheme="majorHAnsi" w:cstheme="majorHAnsi"/>
          <w:color w:val="000000"/>
          <w:sz w:val="16"/>
        </w:rPr>
        <w:t xml:space="preserve">k. Basic components such as resistors and capacitors use common materials including iron, carbon, and </w:t>
      </w:r>
      <w:proofErr w:type="spellStart"/>
      <w:r w:rsidRPr="0020045D">
        <w:rPr>
          <w:rFonts w:asciiTheme="majorHAnsi" w:hAnsiTheme="majorHAnsi" w:cstheme="majorHAnsi"/>
          <w:color w:val="000000"/>
          <w:sz w:val="16"/>
        </w:rPr>
        <w:t>aluminium</w:t>
      </w:r>
      <w:proofErr w:type="spellEnd"/>
      <w:r w:rsidRPr="0020045D">
        <w:rPr>
          <w:rFonts w:asciiTheme="majorHAnsi" w:hAnsiTheme="majorHAnsi" w:cstheme="majorHAnsi"/>
          <w:color w:val="000000"/>
          <w:sz w:val="16"/>
        </w:rPr>
        <w:t xml:space="preserve">, but </w:t>
      </w:r>
      <w:r w:rsidRPr="0020045D">
        <w:rPr>
          <w:rFonts w:asciiTheme="majorHAnsi" w:hAnsiTheme="majorHAnsi" w:cstheme="majorHAnsi"/>
          <w:color w:val="000000"/>
          <w:u w:val="single"/>
        </w:rPr>
        <w:t xml:space="preserve">components such as LEDs, silicon dies, and </w:t>
      </w:r>
      <w:proofErr w:type="gramStart"/>
      <w:r w:rsidRPr="0020045D">
        <w:rPr>
          <w:rFonts w:asciiTheme="majorHAnsi" w:hAnsiTheme="majorHAnsi" w:cstheme="majorHAnsi"/>
          <w:color w:val="000000"/>
          <w:u w:val="single"/>
        </w:rPr>
        <w:t>thin-film</w:t>
      </w:r>
      <w:proofErr w:type="gramEnd"/>
      <w:r w:rsidRPr="0020045D">
        <w:rPr>
          <w:rFonts w:asciiTheme="majorHAnsi" w:hAnsiTheme="majorHAnsi" w:cstheme="majorHAnsi"/>
          <w:color w:val="000000"/>
          <w:u w:val="single"/>
        </w:rPr>
        <w:t xml:space="preserve"> displays use lanthanum, cerium, neodymium, and europium. While many of these minerals </w:t>
      </w:r>
      <w:r w:rsidRPr="0020045D">
        <w:rPr>
          <w:rFonts w:asciiTheme="majorHAnsi" w:hAnsiTheme="majorHAnsi" w:cstheme="majorHAnsi"/>
          <w:b/>
          <w:bCs/>
          <w:color w:val="000000"/>
          <w:u w:val="single"/>
        </w:rPr>
        <w:t>fall under the “rare-earth” category</w:t>
      </w:r>
      <w:r w:rsidRPr="0020045D">
        <w:rPr>
          <w:rFonts w:asciiTheme="majorHAnsi" w:hAnsiTheme="majorHAnsi" w:cstheme="majorHAnsi"/>
          <w:color w:val="000000"/>
          <w:u w:val="single"/>
        </w:rPr>
        <w:t>, that does not necessarily mean that they are rare; but many are.</w:t>
      </w:r>
    </w:p>
    <w:p w14:paraId="4E6EF63F"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Why are these minerals running out?</w:t>
      </w:r>
    </w:p>
    <w:p w14:paraId="11E9B692"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Minerals that are rare by nature are uncommon in the crust, and </w:t>
      </w:r>
      <w:r w:rsidRPr="00157CC5">
        <w:rPr>
          <w:rFonts w:asciiTheme="majorHAnsi" w:hAnsiTheme="majorHAnsi" w:cstheme="majorHAnsi"/>
          <w:color w:val="000000"/>
          <w:highlight w:val="green"/>
          <w:u w:val="single"/>
        </w:rPr>
        <w:t xml:space="preserve">mass </w:t>
      </w:r>
      <w:proofErr w:type="spellStart"/>
      <w:r w:rsidRPr="00157CC5">
        <w:rPr>
          <w:rFonts w:asciiTheme="majorHAnsi" w:hAnsiTheme="majorHAnsi" w:cstheme="majorHAnsi"/>
          <w:color w:val="000000"/>
          <w:highlight w:val="green"/>
          <w:u w:val="single"/>
        </w:rPr>
        <w:t>industrialisation</w:t>
      </w:r>
      <w:proofErr w:type="spellEnd"/>
      <w:r w:rsidRPr="00157CC5">
        <w:rPr>
          <w:rFonts w:asciiTheme="majorHAnsi" w:hAnsiTheme="majorHAnsi" w:cstheme="majorHAnsi"/>
          <w:color w:val="000000"/>
          <w:highlight w:val="green"/>
          <w:u w:val="single"/>
        </w:rPr>
        <w:t xml:space="preserve"> is quickly using up</w:t>
      </w:r>
      <w:r w:rsidRPr="00157CC5">
        <w:rPr>
          <w:rFonts w:asciiTheme="majorHAnsi" w:hAnsiTheme="majorHAnsi" w:cstheme="majorHAnsi"/>
          <w:color w:val="000000"/>
          <w:u w:val="single"/>
        </w:rPr>
        <w:t xml:space="preserve"> remaining reserves of </w:t>
      </w:r>
      <w:r w:rsidRPr="00157CC5">
        <w:rPr>
          <w:rFonts w:asciiTheme="majorHAnsi" w:hAnsiTheme="majorHAnsi" w:cstheme="majorHAnsi"/>
          <w:color w:val="000000"/>
          <w:highlight w:val="green"/>
          <w:u w:val="single"/>
        </w:rPr>
        <w:t>these minerals</w:t>
      </w:r>
      <w:r w:rsidRPr="00157CC5">
        <w:rPr>
          <w:rFonts w:asciiTheme="majorHAnsi" w:hAnsiTheme="majorHAnsi" w:cstheme="majorHAnsi"/>
          <w:color w:val="000000"/>
          <w:u w:val="single"/>
        </w:rPr>
        <w:t>.</w:t>
      </w:r>
      <w:r w:rsidRPr="00157CC5">
        <w:rPr>
          <w:rFonts w:asciiTheme="majorHAnsi" w:hAnsiTheme="majorHAnsi" w:cstheme="majorHAnsi"/>
          <w:color w:val="000000"/>
          <w:sz w:val="16"/>
        </w:rPr>
        <w:t xml:space="preserve"> However, it is important to understand what reserve means and how reserves are calculated. Let’s take Uranium as an example to understand this concept better; as things currently stand, there are 80 years of Uranium reserves left. Now, this does not mean that all the uranium will be used up globally in 80 years, this means that at the current price of Uranium, proven sources will continue to supply Uranium at a profitable rate for 80 years. When all reserves are used up, the price for </w:t>
      </w:r>
      <w:proofErr w:type="gramStart"/>
      <w:r w:rsidRPr="00157CC5">
        <w:rPr>
          <w:rFonts w:asciiTheme="majorHAnsi" w:hAnsiTheme="majorHAnsi" w:cstheme="majorHAnsi"/>
          <w:color w:val="000000"/>
          <w:sz w:val="16"/>
        </w:rPr>
        <w:t>that mineral increases</w:t>
      </w:r>
      <w:proofErr w:type="gramEnd"/>
      <w:r w:rsidRPr="00157CC5">
        <w:rPr>
          <w:rFonts w:asciiTheme="majorHAnsi" w:hAnsiTheme="majorHAnsi" w:cstheme="majorHAnsi"/>
          <w:color w:val="000000"/>
          <w:sz w:val="16"/>
        </w:rPr>
        <w:t>, and this makes areas that used to be unprofitable more profitable, thus generating new reserves. </w:t>
      </w:r>
    </w:p>
    <w:p w14:paraId="4E0DC95E"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However, </w:t>
      </w:r>
      <w:r w:rsidRPr="00157CC5">
        <w:rPr>
          <w:rFonts w:asciiTheme="majorHAnsi" w:hAnsiTheme="majorHAnsi" w:cstheme="majorHAnsi"/>
          <w:color w:val="000000"/>
          <w:u w:val="single"/>
        </w:rPr>
        <w:t xml:space="preserve">there is another aspect to resources that need to be </w:t>
      </w:r>
      <w:proofErr w:type="gramStart"/>
      <w:r w:rsidRPr="00157CC5">
        <w:rPr>
          <w:rFonts w:asciiTheme="majorHAnsi" w:hAnsiTheme="majorHAnsi" w:cstheme="majorHAnsi"/>
          <w:color w:val="000000"/>
          <w:u w:val="single"/>
        </w:rPr>
        <w:t>considered;</w:t>
      </w:r>
      <w:proofErr w:type="gramEnd"/>
      <w:r w:rsidRPr="00157CC5">
        <w:rPr>
          <w:rFonts w:asciiTheme="majorHAnsi" w:hAnsiTheme="majorHAnsi" w:cstheme="majorHAnsi"/>
          <w:color w:val="000000"/>
          <w:u w:val="single"/>
        </w:rPr>
        <w:t xml:space="preserve"> </w:t>
      </w:r>
      <w:r w:rsidRPr="00157CC5">
        <w:rPr>
          <w:rFonts w:asciiTheme="majorHAnsi" w:hAnsiTheme="majorHAnsi" w:cstheme="majorHAnsi"/>
          <w:b/>
          <w:bCs/>
          <w:color w:val="000000"/>
          <w:u w:val="single"/>
        </w:rPr>
        <w:t>environmental damage</w:t>
      </w:r>
      <w:r w:rsidRPr="00157CC5">
        <w:rPr>
          <w:rFonts w:asciiTheme="majorHAnsi" w:hAnsiTheme="majorHAnsi" w:cstheme="majorHAnsi"/>
          <w:color w:val="000000"/>
          <w:u w:val="single"/>
        </w:rPr>
        <w:t xml:space="preserve">. A good example to demonstrate this is Lithium. While Lithium is rather abundant in the crust, it is spread very wide, making most crust uneconomical to mine. </w:t>
      </w:r>
      <w:r w:rsidRPr="00157CC5">
        <w:rPr>
          <w:rFonts w:asciiTheme="majorHAnsi" w:hAnsiTheme="majorHAnsi" w:cstheme="majorHAnsi"/>
          <w:color w:val="000000"/>
          <w:sz w:val="16"/>
        </w:rPr>
        <w:t xml:space="preserve">If all cars on earth went electric, the proven reserves of Lithium would run out in 3 years. Of course, new reserves would be made available, and this would extend the ability to use Lithium in industrial </w:t>
      </w:r>
      <w:r w:rsidRPr="00157CC5">
        <w:rPr>
          <w:rFonts w:asciiTheme="majorHAnsi" w:hAnsiTheme="majorHAnsi" w:cstheme="majorHAnsi"/>
          <w:color w:val="000000"/>
          <w:u w:val="single"/>
        </w:rPr>
        <w:t xml:space="preserve">practices. However, mining Lithium has a massive environmental impact and sees vast amounts of land destroyed and made toxic due to by-products in the extraction process. The same applies to many rare minerals; many tons of earth </w:t>
      </w:r>
      <w:proofErr w:type="gramStart"/>
      <w:r w:rsidRPr="00157CC5">
        <w:rPr>
          <w:rFonts w:asciiTheme="majorHAnsi" w:hAnsiTheme="majorHAnsi" w:cstheme="majorHAnsi"/>
          <w:color w:val="000000"/>
          <w:u w:val="single"/>
        </w:rPr>
        <w:t>is</w:t>
      </w:r>
      <w:proofErr w:type="gramEnd"/>
      <w:r w:rsidRPr="00157CC5">
        <w:rPr>
          <w:rFonts w:asciiTheme="majorHAnsi" w:hAnsiTheme="majorHAnsi" w:cstheme="majorHAnsi"/>
          <w:color w:val="000000"/>
          <w:u w:val="single"/>
        </w:rPr>
        <w:t xml:space="preserve"> needed to get even the smallest quantity.</w:t>
      </w:r>
    </w:p>
    <w:p w14:paraId="01F2FC2F"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What are asteroids, and what are they made of?</w:t>
      </w:r>
    </w:p>
    <w:p w14:paraId="61C1532A"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Asteroids are small cosmic bodies that orbit a star and can range in size, density, and composition. One of the largest asteroids in the Solar System, Vesta, has a diameter approximately 330 miles, while some of the smallest can be just two meters across. </w:t>
      </w:r>
      <w:r w:rsidRPr="00157CC5">
        <w:rPr>
          <w:rFonts w:asciiTheme="majorHAnsi" w:hAnsiTheme="majorHAnsi" w:cstheme="majorHAnsi"/>
          <w:color w:val="000000"/>
          <w:u w:val="single"/>
        </w:rPr>
        <w:t>Asteroids mostly consist of rock as well as minerals, but their exact composition greatly varies. For example, M-type asteroids are those that mostly consist of nickel-iron, while C-type asteroids consist of clay and silicate rocks. Other minerals that are often found in asteroids include gold, cobalt, palladium, platinum, and osmium. </w:t>
      </w:r>
    </w:p>
    <w:p w14:paraId="50A06606"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Could asteroid mining be the key to ensuring limitless supplies?</w:t>
      </w:r>
    </w:p>
    <w:p w14:paraId="3476D703"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 xml:space="preserve">While </w:t>
      </w:r>
      <w:r w:rsidRPr="00157CC5">
        <w:rPr>
          <w:rFonts w:asciiTheme="majorHAnsi" w:hAnsiTheme="majorHAnsi" w:cstheme="majorHAnsi"/>
          <w:color w:val="000000"/>
          <w:highlight w:val="green"/>
          <w:u w:val="single"/>
        </w:rPr>
        <w:t>asteroids</w:t>
      </w:r>
      <w:r w:rsidRPr="00157CC5">
        <w:rPr>
          <w:rFonts w:asciiTheme="majorHAnsi" w:hAnsiTheme="majorHAnsi" w:cstheme="majorHAnsi"/>
          <w:color w:val="000000"/>
          <w:u w:val="single"/>
        </w:rPr>
        <w:t xml:space="preserve"> themselves may </w:t>
      </w:r>
      <w:r w:rsidRPr="00157CC5">
        <w:rPr>
          <w:rFonts w:asciiTheme="majorHAnsi" w:hAnsiTheme="majorHAnsi" w:cstheme="majorHAnsi"/>
          <w:color w:val="000000"/>
          <w:highlight w:val="green"/>
          <w:u w:val="single"/>
        </w:rPr>
        <w:t>contain</w:t>
      </w:r>
      <w:r w:rsidRPr="00157CC5">
        <w:rPr>
          <w:rFonts w:asciiTheme="majorHAnsi" w:hAnsiTheme="majorHAnsi" w:cstheme="majorHAnsi"/>
          <w:color w:val="000000"/>
          <w:u w:val="single"/>
        </w:rPr>
        <w:t xml:space="preserve"> trace amounts of </w:t>
      </w:r>
      <w:r w:rsidRPr="00157CC5">
        <w:rPr>
          <w:rFonts w:asciiTheme="majorHAnsi" w:hAnsiTheme="majorHAnsi" w:cstheme="majorHAnsi"/>
          <w:color w:val="000000"/>
          <w:highlight w:val="green"/>
          <w:u w:val="single"/>
        </w:rPr>
        <w:t>rare minerals</w:t>
      </w:r>
      <w:r w:rsidRPr="00157CC5">
        <w:rPr>
          <w:rFonts w:asciiTheme="majorHAnsi" w:hAnsiTheme="majorHAnsi" w:cstheme="majorHAnsi"/>
          <w:color w:val="000000"/>
          <w:u w:val="single"/>
        </w:rPr>
        <w:t xml:space="preserve">, </w:t>
      </w:r>
      <w:r w:rsidRPr="00157CC5">
        <w:rPr>
          <w:rFonts w:asciiTheme="majorHAnsi" w:hAnsiTheme="majorHAnsi" w:cstheme="majorHAnsi"/>
          <w:color w:val="000000"/>
          <w:highlight w:val="green"/>
          <w:u w:val="single"/>
        </w:rPr>
        <w:t>their size</w:t>
      </w:r>
      <w:r w:rsidRPr="00157CC5">
        <w:rPr>
          <w:rFonts w:asciiTheme="majorHAnsi" w:hAnsiTheme="majorHAnsi" w:cstheme="majorHAnsi"/>
          <w:color w:val="000000"/>
          <w:u w:val="single"/>
        </w:rPr>
        <w:t xml:space="preserve"> and lack of an ecosystem </w:t>
      </w:r>
      <w:r w:rsidRPr="00157CC5">
        <w:rPr>
          <w:rFonts w:asciiTheme="majorHAnsi" w:hAnsiTheme="majorHAnsi" w:cstheme="majorHAnsi"/>
          <w:b/>
          <w:bCs/>
          <w:color w:val="000000"/>
          <w:highlight w:val="green"/>
          <w:u w:val="single"/>
        </w:rPr>
        <w:t>would allow for a mining operation to</w:t>
      </w:r>
      <w:r w:rsidRPr="00157CC5">
        <w:rPr>
          <w:rFonts w:asciiTheme="majorHAnsi" w:hAnsiTheme="majorHAnsi" w:cstheme="majorHAnsi"/>
          <w:b/>
          <w:bCs/>
          <w:color w:val="000000"/>
          <w:u w:val="single"/>
        </w:rPr>
        <w:t xml:space="preserve"> destroy an entire asteroid with no repercussions.</w:t>
      </w:r>
      <w:r w:rsidRPr="00157CC5">
        <w:rPr>
          <w:rFonts w:asciiTheme="majorHAnsi" w:hAnsiTheme="majorHAnsi" w:cstheme="majorHAnsi"/>
          <w:color w:val="000000"/>
          <w:u w:val="single"/>
        </w:rPr>
        <w:t xml:space="preserve"> Asteroids are also plentiful in the Solar </w:t>
      </w:r>
      <w:proofErr w:type="gramStart"/>
      <w:r w:rsidRPr="00157CC5">
        <w:rPr>
          <w:rFonts w:asciiTheme="majorHAnsi" w:hAnsiTheme="majorHAnsi" w:cstheme="majorHAnsi"/>
          <w:color w:val="000000"/>
          <w:u w:val="single"/>
        </w:rPr>
        <w:t>System, and</w:t>
      </w:r>
      <w:proofErr w:type="gramEnd"/>
      <w:r w:rsidRPr="00157CC5">
        <w:rPr>
          <w:rFonts w:asciiTheme="majorHAnsi" w:hAnsiTheme="majorHAnsi" w:cstheme="majorHAnsi"/>
          <w:color w:val="000000"/>
          <w:u w:val="single"/>
        </w:rPr>
        <w:t xml:space="preserve"> would most likely </w:t>
      </w:r>
      <w:r w:rsidRPr="00157CC5">
        <w:rPr>
          <w:rFonts w:asciiTheme="majorHAnsi" w:hAnsiTheme="majorHAnsi" w:cstheme="majorHAnsi"/>
          <w:b/>
          <w:bCs/>
          <w:color w:val="000000"/>
          <w:highlight w:val="green"/>
          <w:u w:val="single"/>
        </w:rPr>
        <w:t>provide humanities resource needs for millions of years</w:t>
      </w:r>
      <w:r w:rsidRPr="00157CC5">
        <w:rPr>
          <w:rFonts w:asciiTheme="majorHAnsi" w:hAnsiTheme="majorHAnsi" w:cstheme="majorHAnsi"/>
          <w:b/>
          <w:bCs/>
          <w:color w:val="000000"/>
          <w:u w:val="single"/>
        </w:rPr>
        <w:t>.</w:t>
      </w:r>
      <w:r w:rsidRPr="00157CC5">
        <w:rPr>
          <w:rFonts w:asciiTheme="majorHAnsi" w:hAnsiTheme="majorHAnsi" w:cstheme="majorHAnsi"/>
          <w:color w:val="000000"/>
          <w:u w:val="single"/>
        </w:rPr>
        <w:t xml:space="preserve"> </w:t>
      </w:r>
      <w:r w:rsidRPr="00157CC5">
        <w:rPr>
          <w:rFonts w:asciiTheme="majorHAnsi" w:hAnsiTheme="majorHAnsi" w:cstheme="majorHAnsi"/>
          <w:color w:val="000000"/>
          <w:sz w:val="16"/>
        </w:rPr>
        <w:t>For perspective, the total weight of the asteroid belt is only 3% that of the moon, but that is still 2.39×1021 kilograms. Even then, that is only the asteroid belt and does not consider stray asteroids that orbit the sun, planets, and rings around Saturn / Jupiter. </w:t>
      </w:r>
    </w:p>
    <w:p w14:paraId="4E2357F8" w14:textId="77777777" w:rsidR="0020045D" w:rsidRPr="00022A2D" w:rsidRDefault="0020045D" w:rsidP="0020045D">
      <w:pPr>
        <w:spacing w:before="40"/>
        <w:outlineLvl w:val="3"/>
        <w:rPr>
          <w:rFonts w:asciiTheme="majorHAnsi" w:hAnsiTheme="majorHAnsi" w:cstheme="majorHAnsi"/>
          <w:b/>
          <w:bCs/>
          <w:color w:val="000000"/>
          <w:sz w:val="26"/>
          <w:szCs w:val="26"/>
        </w:rPr>
      </w:pPr>
    </w:p>
    <w:p w14:paraId="3CF2A2AE" w14:textId="77777777" w:rsidR="0020045D" w:rsidRPr="00157CC5" w:rsidRDefault="0020045D" w:rsidP="0020045D">
      <w:pPr>
        <w:spacing w:before="40"/>
        <w:outlineLvl w:val="3"/>
        <w:rPr>
          <w:rFonts w:asciiTheme="majorHAnsi" w:hAnsiTheme="majorHAnsi" w:cstheme="majorHAnsi"/>
          <w:b/>
          <w:bCs/>
        </w:rPr>
      </w:pPr>
      <w:r w:rsidRPr="00157CC5">
        <w:rPr>
          <w:rFonts w:asciiTheme="majorHAnsi" w:hAnsiTheme="majorHAnsi" w:cstheme="majorHAnsi"/>
          <w:b/>
          <w:bCs/>
          <w:color w:val="000000"/>
          <w:sz w:val="26"/>
          <w:szCs w:val="26"/>
        </w:rPr>
        <w:t xml:space="preserve">Both of those cause </w:t>
      </w:r>
      <w:r w:rsidRPr="00157CC5">
        <w:rPr>
          <w:rFonts w:asciiTheme="majorHAnsi" w:hAnsiTheme="majorHAnsi" w:cstheme="majorHAnsi"/>
          <w:b/>
          <w:bCs/>
          <w:color w:val="000000"/>
          <w:sz w:val="26"/>
          <w:szCs w:val="26"/>
          <w:u w:val="single"/>
        </w:rPr>
        <w:t>extinction</w:t>
      </w:r>
      <w:r w:rsidRPr="00157CC5">
        <w:rPr>
          <w:rFonts w:asciiTheme="majorHAnsi" w:hAnsiTheme="majorHAnsi" w:cstheme="majorHAnsi"/>
          <w:b/>
          <w:bCs/>
          <w:color w:val="000000"/>
          <w:sz w:val="26"/>
          <w:szCs w:val="26"/>
        </w:rPr>
        <w:t> </w:t>
      </w:r>
    </w:p>
    <w:p w14:paraId="4357C208" w14:textId="77777777" w:rsidR="0020045D" w:rsidRPr="00157CC5" w:rsidRDefault="0020045D" w:rsidP="0020045D">
      <w:pPr>
        <w:rPr>
          <w:rFonts w:asciiTheme="majorHAnsi" w:hAnsiTheme="majorHAnsi" w:cstheme="majorHAnsi"/>
        </w:rPr>
      </w:pPr>
      <w:r w:rsidRPr="00157CC5">
        <w:rPr>
          <w:rFonts w:asciiTheme="majorHAnsi" w:hAnsiTheme="majorHAnsi" w:cstheme="majorHAnsi"/>
          <w:b/>
          <w:bCs/>
          <w:color w:val="000000"/>
          <w:sz w:val="26"/>
          <w:szCs w:val="26"/>
        </w:rPr>
        <w:t xml:space="preserve">Bell 19 </w:t>
      </w:r>
      <w:r w:rsidRPr="00157CC5">
        <w:rPr>
          <w:rFonts w:asciiTheme="majorHAnsi" w:hAnsiTheme="majorHAnsi" w:cstheme="majorHAnsi"/>
          <w:color w:val="000000"/>
          <w:sz w:val="22"/>
          <w:szCs w:val="22"/>
        </w:rPr>
        <w:t xml:space="preserve">Aidan Bell is the co-founder of </w:t>
      </w:r>
      <w:proofErr w:type="spellStart"/>
      <w:r w:rsidRPr="00157CC5">
        <w:rPr>
          <w:rFonts w:asciiTheme="majorHAnsi" w:hAnsiTheme="majorHAnsi" w:cstheme="majorHAnsi"/>
          <w:color w:val="000000"/>
          <w:sz w:val="22"/>
          <w:szCs w:val="22"/>
        </w:rPr>
        <w:t>EnviroBuild</w:t>
      </w:r>
      <w:proofErr w:type="spellEnd"/>
      <w:r w:rsidRPr="00157CC5">
        <w:rPr>
          <w:rFonts w:asciiTheme="majorHAnsi" w:hAnsiTheme="majorHAnsi" w:cstheme="majorHAnsi"/>
          <w:color w:val="000000"/>
          <w:sz w:val="22"/>
          <w:szCs w:val="22"/>
        </w:rPr>
        <w:t xml:space="preserve">, a sustainable building materials company based in London. PhD from Manchester in Inorganic Chemistry. "The Conflict of Tech Innovation and Sustainability." </w:t>
      </w:r>
      <w:proofErr w:type="spellStart"/>
      <w:r w:rsidRPr="00157CC5">
        <w:rPr>
          <w:rFonts w:asciiTheme="majorHAnsi" w:hAnsiTheme="majorHAnsi" w:cstheme="majorHAnsi"/>
          <w:color w:val="000000"/>
          <w:sz w:val="22"/>
          <w:szCs w:val="22"/>
        </w:rPr>
        <w:t>TechNative</w:t>
      </w:r>
      <w:proofErr w:type="spellEnd"/>
      <w:r w:rsidRPr="00157CC5">
        <w:rPr>
          <w:rFonts w:asciiTheme="majorHAnsi" w:hAnsiTheme="majorHAnsi" w:cstheme="majorHAnsi"/>
          <w:color w:val="000000"/>
          <w:sz w:val="22"/>
          <w:szCs w:val="22"/>
        </w:rPr>
        <w:t>, 22 Jan. 2019, technative.io/the-conflict-of-tech-innovation-and-sustainability. [Quality Control] </w:t>
      </w:r>
    </w:p>
    <w:p w14:paraId="18BB7810"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Technological advancement has existed throughout human history</w:t>
      </w:r>
    </w:p>
    <w:p w14:paraId="6AF9B867" w14:textId="77777777" w:rsidR="0020045D" w:rsidRPr="00157CC5" w:rsidRDefault="0020045D" w:rsidP="0020045D">
      <w:pPr>
        <w:rPr>
          <w:rFonts w:asciiTheme="majorHAnsi" w:hAnsiTheme="majorHAnsi" w:cstheme="majorHAnsi"/>
          <w:sz w:val="16"/>
        </w:rPr>
      </w:pPr>
      <w:r w:rsidRPr="0020045D">
        <w:rPr>
          <w:rFonts w:asciiTheme="majorHAnsi" w:hAnsiTheme="majorHAnsi" w:cstheme="majorHAnsi"/>
          <w:color w:val="000000"/>
          <w:u w:val="single"/>
        </w:rPr>
        <w:t xml:space="preserve">Humans have walked the Earth for 200,000 years, inventing </w:t>
      </w:r>
      <w:r w:rsidRPr="0020045D">
        <w:rPr>
          <w:rFonts w:asciiTheme="majorHAnsi" w:hAnsiTheme="majorHAnsi" w:cstheme="majorHAnsi"/>
          <w:b/>
          <w:bCs/>
          <w:color w:val="000000"/>
          <w:u w:val="single"/>
        </w:rPr>
        <w:t>countless new processes a</w:t>
      </w:r>
      <w:r w:rsidRPr="00157CC5">
        <w:rPr>
          <w:rFonts w:asciiTheme="majorHAnsi" w:hAnsiTheme="majorHAnsi" w:cstheme="majorHAnsi"/>
          <w:b/>
          <w:bCs/>
          <w:color w:val="000000"/>
          <w:u w:val="single"/>
        </w:rPr>
        <w:t>nd systems along the way.</w:t>
      </w:r>
      <w:r w:rsidRPr="00157CC5">
        <w:rPr>
          <w:rFonts w:asciiTheme="majorHAnsi" w:hAnsiTheme="majorHAnsi" w:cstheme="majorHAnsi"/>
          <w:color w:val="000000"/>
          <w:sz w:val="16"/>
        </w:rPr>
        <w:t xml:space="preserve"> The somewhat gradual expansion of human knowledge exploded after the burgeoning of agriculture in the Middle Eastern region of the Levant around 12,000 years ago. Societies at this time manipulated their environment for food-crop cultivation for the first time, inventing sophisticated activities like irrigation and logging.</w:t>
      </w:r>
    </w:p>
    <w:p w14:paraId="09244946"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This nascent field of agriculture created more food and thereby lead to a rapid increase in population size. Yet human expansion also resulted in the increased degradation of the environment. Experts </w:t>
      </w:r>
      <w:proofErr w:type="spellStart"/>
      <w:r w:rsidRPr="00157CC5">
        <w:rPr>
          <w:rFonts w:asciiTheme="majorHAnsi" w:hAnsiTheme="majorHAnsi" w:cstheme="majorHAnsi"/>
          <w:color w:val="000000"/>
          <w:sz w:val="16"/>
        </w:rPr>
        <w:t>theorise</w:t>
      </w:r>
      <w:proofErr w:type="spellEnd"/>
      <w:r w:rsidRPr="00157CC5">
        <w:rPr>
          <w:rFonts w:asciiTheme="majorHAnsi" w:hAnsiTheme="majorHAnsi" w:cstheme="majorHAnsi"/>
          <w:color w:val="000000"/>
          <w:sz w:val="16"/>
        </w:rPr>
        <w:t xml:space="preserve"> that the mass extinction of megafauna across North America and Australasia was the result of humans rather than environmental factors, while the Mayans were also at fault for causing widespread deforestation and a severe drought through excessive logging, a mistake that brought their eventual demise.</w:t>
      </w:r>
    </w:p>
    <w:p w14:paraId="501BADAA"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 xml:space="preserve">The exploration and proliferation of </w:t>
      </w:r>
      <w:r w:rsidRPr="00157CC5">
        <w:rPr>
          <w:rFonts w:asciiTheme="majorHAnsi" w:hAnsiTheme="majorHAnsi" w:cstheme="majorHAnsi"/>
          <w:color w:val="000000"/>
          <w:highlight w:val="green"/>
          <w:u w:val="single"/>
        </w:rPr>
        <w:t xml:space="preserve">new technologies is the </w:t>
      </w:r>
      <w:r w:rsidRPr="00157CC5">
        <w:rPr>
          <w:rFonts w:asciiTheme="majorHAnsi" w:hAnsiTheme="majorHAnsi" w:cstheme="majorHAnsi"/>
          <w:b/>
          <w:bCs/>
          <w:color w:val="000000"/>
          <w:highlight w:val="green"/>
          <w:u w:val="single"/>
        </w:rPr>
        <w:t>inevitable result of human intelligence</w:t>
      </w:r>
      <w:r w:rsidRPr="00157CC5">
        <w:rPr>
          <w:rFonts w:asciiTheme="majorHAnsi" w:hAnsiTheme="majorHAnsi" w:cstheme="majorHAnsi"/>
          <w:color w:val="000000"/>
          <w:sz w:val="16"/>
        </w:rPr>
        <w:t xml:space="preserve">, </w:t>
      </w:r>
      <w:r w:rsidRPr="00157CC5">
        <w:rPr>
          <w:rFonts w:asciiTheme="majorHAnsi" w:hAnsiTheme="majorHAnsi" w:cstheme="majorHAnsi"/>
          <w:color w:val="000000"/>
          <w:u w:val="single"/>
        </w:rPr>
        <w:t>and the consequences thereof have always been difficult to avoid.</w:t>
      </w:r>
      <w:r w:rsidRPr="00157CC5">
        <w:rPr>
          <w:rFonts w:asciiTheme="majorHAnsi" w:hAnsiTheme="majorHAnsi" w:cstheme="majorHAnsi"/>
          <w:color w:val="000000"/>
          <w:sz w:val="16"/>
        </w:rPr>
        <w:t xml:space="preserve"> Yet our awareness of this damage places humanity in a position of knowledge outside the standard predator-prey relationship that otherwise dominates the world and results in starvation for animals that overeat their food sources.</w:t>
      </w:r>
    </w:p>
    <w:p w14:paraId="50E2252E"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T</w:t>
      </w:r>
      <w:r w:rsidRPr="00157CC5">
        <w:rPr>
          <w:rFonts w:asciiTheme="majorHAnsi" w:hAnsiTheme="majorHAnsi" w:cstheme="majorHAnsi"/>
          <w:color w:val="000000"/>
          <w:u w:val="single"/>
        </w:rPr>
        <w:t xml:space="preserve">he current technological dilemmas that we face today are </w:t>
      </w:r>
      <w:proofErr w:type="gramStart"/>
      <w:r w:rsidRPr="00157CC5">
        <w:rPr>
          <w:rFonts w:asciiTheme="majorHAnsi" w:hAnsiTheme="majorHAnsi" w:cstheme="majorHAnsi"/>
          <w:color w:val="000000"/>
          <w:u w:val="single"/>
        </w:rPr>
        <w:t>similar to</w:t>
      </w:r>
      <w:proofErr w:type="gramEnd"/>
      <w:r w:rsidRPr="00157CC5">
        <w:rPr>
          <w:rFonts w:asciiTheme="majorHAnsi" w:hAnsiTheme="majorHAnsi" w:cstheme="majorHAnsi"/>
          <w:color w:val="000000"/>
          <w:u w:val="single"/>
        </w:rPr>
        <w:t xml:space="preserve"> those of ancient time</w:t>
      </w:r>
      <w:r w:rsidRPr="00157CC5">
        <w:rPr>
          <w:rFonts w:asciiTheme="majorHAnsi" w:hAnsiTheme="majorHAnsi" w:cstheme="majorHAnsi"/>
          <w:b/>
          <w:bCs/>
          <w:color w:val="000000"/>
          <w:u w:val="single"/>
        </w:rPr>
        <w:t xml:space="preserve">.  </w:t>
      </w:r>
      <w:r w:rsidRPr="00157CC5">
        <w:rPr>
          <w:rFonts w:asciiTheme="majorHAnsi" w:hAnsiTheme="majorHAnsi" w:cstheme="majorHAnsi"/>
          <w:b/>
          <w:bCs/>
          <w:color w:val="000000"/>
          <w:highlight w:val="green"/>
          <w:u w:val="single"/>
        </w:rPr>
        <w:t>Overuse of a resource for immediate</w:t>
      </w:r>
      <w:r w:rsidRPr="00157CC5">
        <w:rPr>
          <w:rFonts w:asciiTheme="majorHAnsi" w:hAnsiTheme="majorHAnsi" w:cstheme="majorHAnsi"/>
          <w:b/>
          <w:bCs/>
          <w:color w:val="000000"/>
          <w:u w:val="single"/>
        </w:rPr>
        <w:t xml:space="preserve"> human </w:t>
      </w:r>
      <w:r w:rsidRPr="00157CC5">
        <w:rPr>
          <w:rFonts w:asciiTheme="majorHAnsi" w:hAnsiTheme="majorHAnsi" w:cstheme="majorHAnsi"/>
          <w:b/>
          <w:bCs/>
          <w:color w:val="000000"/>
          <w:highlight w:val="green"/>
          <w:u w:val="single"/>
        </w:rPr>
        <w:t>benefit risks longer-term negative influence</w:t>
      </w:r>
      <w:r w:rsidRPr="00157CC5">
        <w:rPr>
          <w:rFonts w:asciiTheme="majorHAnsi" w:hAnsiTheme="majorHAnsi" w:cstheme="majorHAnsi"/>
          <w:color w:val="000000"/>
          <w:sz w:val="16"/>
        </w:rPr>
        <w:t xml:space="preserve">.  A report conducted by Greenpeace found that Internet data </w:t>
      </w:r>
      <w:proofErr w:type="spellStart"/>
      <w:r w:rsidRPr="00157CC5">
        <w:rPr>
          <w:rFonts w:asciiTheme="majorHAnsi" w:hAnsiTheme="majorHAnsi" w:cstheme="majorHAnsi"/>
          <w:color w:val="000000"/>
          <w:sz w:val="16"/>
        </w:rPr>
        <w:t>centres</w:t>
      </w:r>
      <w:proofErr w:type="spellEnd"/>
      <w:r w:rsidRPr="00157CC5">
        <w:rPr>
          <w:rFonts w:asciiTheme="majorHAnsi" w:hAnsiTheme="majorHAnsi" w:cstheme="majorHAnsi"/>
          <w:color w:val="000000"/>
          <w:sz w:val="16"/>
        </w:rPr>
        <w:t xml:space="preserve"> have incredibly large carbon footprints, accounting for 3% of global electricity use, much of it in locations that offer cheap, but dirty, electricity. Likewise, the </w:t>
      </w:r>
      <w:r w:rsidRPr="00157CC5">
        <w:rPr>
          <w:rFonts w:asciiTheme="majorHAnsi" w:hAnsiTheme="majorHAnsi" w:cstheme="majorHAnsi"/>
          <w:color w:val="000000"/>
          <w:highlight w:val="green"/>
          <w:u w:val="single"/>
        </w:rPr>
        <w:t>minerals</w:t>
      </w:r>
      <w:r w:rsidRPr="00157CC5">
        <w:rPr>
          <w:rFonts w:asciiTheme="majorHAnsi" w:hAnsiTheme="majorHAnsi" w:cstheme="majorHAnsi"/>
          <w:color w:val="000000"/>
          <w:u w:val="single"/>
        </w:rPr>
        <w:t xml:space="preserve"> that are </w:t>
      </w:r>
      <w:r w:rsidRPr="00157CC5">
        <w:rPr>
          <w:rFonts w:asciiTheme="majorHAnsi" w:hAnsiTheme="majorHAnsi" w:cstheme="majorHAnsi"/>
          <w:color w:val="000000"/>
          <w:highlight w:val="green"/>
          <w:u w:val="single"/>
        </w:rPr>
        <w:t>found in electronic devices</w:t>
      </w:r>
      <w:r w:rsidRPr="00157CC5">
        <w:rPr>
          <w:rFonts w:asciiTheme="majorHAnsi" w:hAnsiTheme="majorHAnsi" w:cstheme="majorHAnsi"/>
          <w:color w:val="000000"/>
          <w:u w:val="single"/>
        </w:rPr>
        <w:t xml:space="preserve"> like mobile phones, such as tantalum and gold, often </w:t>
      </w:r>
      <w:r w:rsidRPr="00157CC5">
        <w:rPr>
          <w:rFonts w:asciiTheme="majorHAnsi" w:hAnsiTheme="majorHAnsi" w:cstheme="majorHAnsi"/>
          <w:color w:val="000000"/>
          <w:highlight w:val="green"/>
          <w:u w:val="single"/>
        </w:rPr>
        <w:t>originate from unregulated mining that releases harmful substances</w:t>
      </w:r>
      <w:r w:rsidRPr="00157CC5">
        <w:rPr>
          <w:rFonts w:asciiTheme="majorHAnsi" w:hAnsiTheme="majorHAnsi" w:cstheme="majorHAnsi"/>
          <w:color w:val="000000"/>
          <w:u w:val="single"/>
        </w:rPr>
        <w:t xml:space="preserve"> into the surrounding soil, </w:t>
      </w:r>
      <w:proofErr w:type="gramStart"/>
      <w:r w:rsidRPr="00157CC5">
        <w:rPr>
          <w:rFonts w:asciiTheme="majorHAnsi" w:hAnsiTheme="majorHAnsi" w:cstheme="majorHAnsi"/>
          <w:color w:val="000000"/>
          <w:u w:val="single"/>
        </w:rPr>
        <w:t>air</w:t>
      </w:r>
      <w:proofErr w:type="gramEnd"/>
      <w:r w:rsidRPr="00157CC5">
        <w:rPr>
          <w:rFonts w:asciiTheme="majorHAnsi" w:hAnsiTheme="majorHAnsi" w:cstheme="majorHAnsi"/>
          <w:color w:val="000000"/>
          <w:u w:val="single"/>
        </w:rPr>
        <w:t xml:space="preserve"> and water. Mining </w:t>
      </w:r>
      <w:r w:rsidRPr="00157CC5">
        <w:rPr>
          <w:rFonts w:asciiTheme="majorHAnsi" w:hAnsiTheme="majorHAnsi" w:cstheme="majorHAnsi"/>
          <w:color w:val="000000"/>
          <w:highlight w:val="green"/>
          <w:u w:val="single"/>
        </w:rPr>
        <w:t xml:space="preserve">also contributes hugely to </w:t>
      </w:r>
      <w:r w:rsidRPr="00157CC5">
        <w:rPr>
          <w:rFonts w:asciiTheme="majorHAnsi" w:hAnsiTheme="majorHAnsi" w:cstheme="majorHAnsi"/>
          <w:b/>
          <w:bCs/>
          <w:color w:val="000000"/>
          <w:highlight w:val="green"/>
          <w:u w:val="single"/>
        </w:rPr>
        <w:t>deforestation</w:t>
      </w:r>
      <w:r w:rsidRPr="00157CC5">
        <w:rPr>
          <w:rFonts w:asciiTheme="majorHAnsi" w:hAnsiTheme="majorHAnsi" w:cstheme="majorHAnsi"/>
          <w:color w:val="000000"/>
          <w:highlight w:val="green"/>
          <w:u w:val="single"/>
        </w:rPr>
        <w:t>,</w:t>
      </w:r>
      <w:r w:rsidRPr="00157CC5">
        <w:rPr>
          <w:rFonts w:asciiTheme="majorHAnsi" w:hAnsiTheme="majorHAnsi" w:cstheme="majorHAnsi"/>
          <w:color w:val="000000"/>
          <w:u w:val="single"/>
        </w:rPr>
        <w:t xml:space="preserve"> which is responsible for 15% of global greenhouse gas emissions.</w:t>
      </w:r>
    </w:p>
    <w:p w14:paraId="0EB9280F"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 xml:space="preserve">The </w:t>
      </w:r>
      <w:r w:rsidRPr="00157CC5">
        <w:rPr>
          <w:rFonts w:asciiTheme="majorHAnsi" w:hAnsiTheme="majorHAnsi" w:cstheme="majorHAnsi"/>
          <w:color w:val="000000"/>
          <w:highlight w:val="green"/>
          <w:u w:val="single"/>
        </w:rPr>
        <w:t xml:space="preserve">negative impacts of technological innovation are </w:t>
      </w:r>
      <w:proofErr w:type="gramStart"/>
      <w:r w:rsidRPr="00157CC5">
        <w:rPr>
          <w:rFonts w:asciiTheme="majorHAnsi" w:hAnsiTheme="majorHAnsi" w:cstheme="majorHAnsi"/>
          <w:color w:val="000000"/>
          <w:highlight w:val="green"/>
          <w:u w:val="single"/>
        </w:rPr>
        <w:t>increasing</w:t>
      </w:r>
      <w:proofErr w:type="gramEnd"/>
      <w:r w:rsidRPr="00157CC5">
        <w:rPr>
          <w:rFonts w:asciiTheme="majorHAnsi" w:hAnsiTheme="majorHAnsi" w:cstheme="majorHAnsi"/>
          <w:color w:val="000000"/>
          <w:u w:val="single"/>
        </w:rPr>
        <w:t xml:space="preserve"> and </w:t>
      </w:r>
      <w:r w:rsidRPr="00157CC5">
        <w:rPr>
          <w:rFonts w:asciiTheme="majorHAnsi" w:hAnsiTheme="majorHAnsi" w:cstheme="majorHAnsi"/>
          <w:color w:val="000000"/>
          <w:highlight w:val="green"/>
          <w:u w:val="single"/>
        </w:rPr>
        <w:t xml:space="preserve">action needs to be </w:t>
      </w:r>
      <w:r w:rsidRPr="00157CC5">
        <w:rPr>
          <w:rFonts w:asciiTheme="majorHAnsi" w:hAnsiTheme="majorHAnsi" w:cstheme="majorHAnsi"/>
          <w:b/>
          <w:bCs/>
          <w:color w:val="000000"/>
          <w:highlight w:val="green"/>
          <w:u w:val="single"/>
        </w:rPr>
        <w:t>taken</w:t>
      </w:r>
      <w:r w:rsidRPr="00157CC5">
        <w:rPr>
          <w:rFonts w:asciiTheme="majorHAnsi" w:hAnsiTheme="majorHAnsi" w:cstheme="majorHAnsi"/>
          <w:b/>
          <w:bCs/>
          <w:color w:val="000000"/>
          <w:u w:val="single"/>
        </w:rPr>
        <w:t xml:space="preserve"> soon to resolve this crisis </w:t>
      </w:r>
      <w:r w:rsidRPr="00157CC5">
        <w:rPr>
          <w:rFonts w:asciiTheme="majorHAnsi" w:hAnsiTheme="majorHAnsi" w:cstheme="majorHAnsi"/>
          <w:b/>
          <w:bCs/>
          <w:color w:val="000000"/>
          <w:highlight w:val="green"/>
          <w:u w:val="single"/>
        </w:rPr>
        <w:t>for the sake of future generations</w:t>
      </w:r>
      <w:r w:rsidRPr="00157CC5">
        <w:rPr>
          <w:rFonts w:asciiTheme="majorHAnsi" w:hAnsiTheme="majorHAnsi" w:cstheme="majorHAnsi"/>
          <w:b/>
          <w:bCs/>
          <w:color w:val="000000"/>
          <w:u w:val="single"/>
        </w:rPr>
        <w:t>.</w:t>
      </w:r>
      <w:r w:rsidRPr="00157CC5">
        <w:rPr>
          <w:rFonts w:asciiTheme="majorHAnsi" w:hAnsiTheme="majorHAnsi" w:cstheme="majorHAnsi"/>
          <w:color w:val="000000"/>
          <w:sz w:val="16"/>
        </w:rPr>
        <w:t xml:space="preserve"> The Intergovernmental Panel on Climate Change (IPCC) report last month warned that we have just 12 years to reduce the rate of global warming before widespread flooding and droughts become unavoidable. The demand for minerals and energy brought about by technological advancements shows no sign of slowing down, painting a worrying picture for the future of the planet.</w:t>
      </w:r>
    </w:p>
    <w:p w14:paraId="704292D3"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Faced with the consequences of our intelligence, </w:t>
      </w:r>
      <w:r w:rsidRPr="00157CC5">
        <w:rPr>
          <w:rFonts w:asciiTheme="majorHAnsi" w:hAnsiTheme="majorHAnsi" w:cstheme="majorHAnsi"/>
          <w:color w:val="000000"/>
          <w:u w:val="single"/>
        </w:rPr>
        <w:t xml:space="preserve">humanity now </w:t>
      </w:r>
      <w:proofErr w:type="gramStart"/>
      <w:r w:rsidRPr="00157CC5">
        <w:rPr>
          <w:rFonts w:asciiTheme="majorHAnsi" w:hAnsiTheme="majorHAnsi" w:cstheme="majorHAnsi"/>
          <w:color w:val="000000"/>
          <w:u w:val="single"/>
        </w:rPr>
        <w:t>has to</w:t>
      </w:r>
      <w:proofErr w:type="gramEnd"/>
      <w:r w:rsidRPr="00157CC5">
        <w:rPr>
          <w:rFonts w:asciiTheme="majorHAnsi" w:hAnsiTheme="majorHAnsi" w:cstheme="majorHAnsi"/>
          <w:color w:val="000000"/>
          <w:u w:val="single"/>
        </w:rPr>
        <w:t xml:space="preserve"> use its </w:t>
      </w:r>
      <w:r w:rsidRPr="00157CC5">
        <w:rPr>
          <w:rFonts w:asciiTheme="majorHAnsi" w:hAnsiTheme="majorHAnsi" w:cstheme="majorHAnsi"/>
          <w:b/>
          <w:bCs/>
          <w:color w:val="000000"/>
          <w:u w:val="single"/>
        </w:rPr>
        <w:t>incredible versatility</w:t>
      </w:r>
      <w:r w:rsidRPr="00157CC5">
        <w:rPr>
          <w:rFonts w:asciiTheme="majorHAnsi" w:hAnsiTheme="majorHAnsi" w:cstheme="majorHAnsi"/>
          <w:color w:val="000000"/>
          <w:u w:val="single"/>
        </w:rPr>
        <w:t xml:space="preserve"> to overcome the challenges it has created for itself. For</w:t>
      </w:r>
      <w:r w:rsidRPr="00157CC5">
        <w:rPr>
          <w:rFonts w:asciiTheme="majorHAnsi" w:hAnsiTheme="majorHAnsi" w:cstheme="majorHAnsi"/>
          <w:color w:val="000000"/>
          <w:sz w:val="16"/>
        </w:rPr>
        <w:t xml:space="preserve"> example, wind and solar power are increasingly becoming </w:t>
      </w:r>
      <w:proofErr w:type="gramStart"/>
      <w:r w:rsidRPr="00157CC5">
        <w:rPr>
          <w:rFonts w:asciiTheme="majorHAnsi" w:hAnsiTheme="majorHAnsi" w:cstheme="majorHAnsi"/>
          <w:color w:val="000000"/>
          <w:sz w:val="16"/>
        </w:rPr>
        <w:t>economically-viable</w:t>
      </w:r>
      <w:proofErr w:type="gramEnd"/>
      <w:r w:rsidRPr="00157CC5">
        <w:rPr>
          <w:rFonts w:asciiTheme="majorHAnsi" w:hAnsiTheme="majorHAnsi" w:cstheme="majorHAnsi"/>
          <w:color w:val="000000"/>
          <w:sz w:val="16"/>
        </w:rPr>
        <w:t xml:space="preserve"> sources of unlimited, free electricity and provide us with the opportunity to reduce our dependence on harmful fossil fuels. </w:t>
      </w:r>
      <w:r w:rsidRPr="00157CC5">
        <w:rPr>
          <w:rFonts w:asciiTheme="majorHAnsi" w:hAnsiTheme="majorHAnsi" w:cstheme="majorHAnsi"/>
          <w:color w:val="000000"/>
          <w:u w:val="single"/>
        </w:rPr>
        <w:t xml:space="preserve">Bioengineering should help us protect surface soils and the ecosystems that depend on them by maintaining healthy levels of nutrients and soil salinity. </w:t>
      </w:r>
      <w:r w:rsidRPr="00157CC5">
        <w:rPr>
          <w:rFonts w:asciiTheme="majorHAnsi" w:hAnsiTheme="majorHAnsi" w:cstheme="majorHAnsi"/>
          <w:b/>
          <w:bCs/>
          <w:color w:val="000000"/>
          <w:highlight w:val="green"/>
          <w:u w:val="single"/>
        </w:rPr>
        <w:t>Technological advancements will</w:t>
      </w:r>
      <w:r w:rsidRPr="00157CC5">
        <w:rPr>
          <w:rFonts w:asciiTheme="majorHAnsi" w:hAnsiTheme="majorHAnsi" w:cstheme="majorHAnsi"/>
          <w:b/>
          <w:bCs/>
          <w:color w:val="000000"/>
          <w:u w:val="single"/>
        </w:rPr>
        <w:t xml:space="preserve"> even </w:t>
      </w:r>
      <w:r w:rsidRPr="00157CC5">
        <w:rPr>
          <w:rFonts w:asciiTheme="majorHAnsi" w:hAnsiTheme="majorHAnsi" w:cstheme="majorHAnsi"/>
          <w:b/>
          <w:bCs/>
          <w:color w:val="000000"/>
          <w:highlight w:val="green"/>
          <w:u w:val="single"/>
        </w:rPr>
        <w:t>help us prevent species extinction events</w:t>
      </w:r>
      <w:r w:rsidRPr="00157CC5">
        <w:rPr>
          <w:rFonts w:asciiTheme="majorHAnsi" w:hAnsiTheme="majorHAnsi" w:cstheme="majorHAnsi"/>
          <w:color w:val="000000"/>
          <w:highlight w:val="green"/>
          <w:u w:val="single"/>
        </w:rPr>
        <w:t xml:space="preserve"> </w:t>
      </w:r>
      <w:r w:rsidRPr="0020045D">
        <w:rPr>
          <w:rFonts w:asciiTheme="majorHAnsi" w:hAnsiTheme="majorHAnsi" w:cstheme="majorHAnsi"/>
          <w:color w:val="000000"/>
          <w:u w:val="single"/>
        </w:rPr>
        <w:t xml:space="preserve">that would </w:t>
      </w:r>
      <w:r w:rsidRPr="0020045D">
        <w:rPr>
          <w:rFonts w:asciiTheme="majorHAnsi" w:hAnsiTheme="majorHAnsi" w:cstheme="majorHAnsi"/>
          <w:b/>
          <w:bCs/>
          <w:color w:val="000000"/>
          <w:u w:val="single"/>
        </w:rPr>
        <w:t>otherwise destroy our Earth altogethe</w:t>
      </w:r>
      <w:r w:rsidRPr="0020045D">
        <w:rPr>
          <w:rFonts w:asciiTheme="majorHAnsi" w:hAnsiTheme="majorHAnsi" w:cstheme="majorHAnsi"/>
          <w:color w:val="000000"/>
          <w:u w:val="single"/>
        </w:rPr>
        <w:t>r,</w:t>
      </w:r>
      <w:r w:rsidRPr="00157CC5">
        <w:rPr>
          <w:rFonts w:asciiTheme="majorHAnsi" w:hAnsiTheme="majorHAnsi" w:cstheme="majorHAnsi"/>
          <w:color w:val="000000"/>
          <w:u w:val="single"/>
        </w:rPr>
        <w:t xml:space="preserve"> with NASA already developing spacecraft to push approaching asteroids out of our orbit.</w:t>
      </w:r>
    </w:p>
    <w:p w14:paraId="3C949817" w14:textId="33C691AC" w:rsidR="00702324" w:rsidRPr="00702324" w:rsidRDefault="00702324" w:rsidP="00702324">
      <w:pPr>
        <w:spacing w:after="240"/>
      </w:pPr>
    </w:p>
    <w:p w14:paraId="77635797" w14:textId="603FD00F" w:rsidR="00B63672" w:rsidRDefault="00B63672" w:rsidP="00B63672">
      <w:pPr>
        <w:pStyle w:val="Heading1"/>
      </w:pPr>
      <w:r>
        <w:t>Case</w:t>
      </w:r>
    </w:p>
    <w:p w14:paraId="0B1DB07C" w14:textId="15ABAAFC" w:rsidR="00B63672" w:rsidRDefault="00B63672" w:rsidP="00B63672"/>
    <w:p w14:paraId="183B5B5F" w14:textId="77777777" w:rsidR="00230BCF" w:rsidRDefault="00230BCF" w:rsidP="00230BCF">
      <w:pPr>
        <w:pStyle w:val="Heading4"/>
        <w:spacing w:before="240" w:after="40"/>
      </w:pPr>
      <w:r>
        <w:rPr>
          <w:rFonts w:ascii="Calibri" w:hAnsi="Calibri" w:cs="Calibri"/>
          <w:color w:val="000000"/>
          <w:sz w:val="22"/>
          <w:szCs w:val="22"/>
        </w:rPr>
        <w:t>Capitalism has significantly raised the global living standards.</w:t>
      </w:r>
    </w:p>
    <w:p w14:paraId="382D0356" w14:textId="77777777" w:rsidR="00230BCF" w:rsidRDefault="00230BCF" w:rsidP="00230BCF">
      <w:pPr>
        <w:pStyle w:val="NormalWeb"/>
        <w:spacing w:before="240" w:beforeAutospacing="0" w:after="240" w:afterAutospacing="0"/>
      </w:pPr>
      <w:r>
        <w:rPr>
          <w:rFonts w:ascii="Calibri" w:hAnsi="Calibri" w:cs="Calibri"/>
          <w:color w:val="000000"/>
          <w:sz w:val="26"/>
          <w:szCs w:val="26"/>
        </w:rPr>
        <w:t xml:space="preserve">Swan 2020 Swan, John. “Capitalism and Its Impact on Global Living Standards – City REDI Blog.” </w:t>
      </w:r>
      <w:r>
        <w:rPr>
          <w:rFonts w:ascii="Calibri" w:hAnsi="Calibri" w:cs="Calibri"/>
          <w:i/>
          <w:iCs/>
          <w:color w:val="000000"/>
          <w:sz w:val="26"/>
          <w:szCs w:val="26"/>
        </w:rPr>
        <w:t>Bham.ac.uk</w:t>
      </w:r>
      <w:r>
        <w:rPr>
          <w:rFonts w:ascii="Calibri" w:hAnsi="Calibri" w:cs="Calibri"/>
          <w:color w:val="000000"/>
          <w:sz w:val="26"/>
          <w:szCs w:val="26"/>
        </w:rPr>
        <w:t>, 18 Mar. 2020, blog.bham.ac.uk/cityredi/capitalism-and-its-impact-on-global-living-standards/.</w:t>
      </w:r>
    </w:p>
    <w:p w14:paraId="31E5C873" w14:textId="77777777" w:rsidR="00230BCF" w:rsidRDefault="00230BCF" w:rsidP="00230BCF">
      <w:pPr>
        <w:pStyle w:val="NormalWeb"/>
        <w:spacing w:before="240" w:beforeAutospacing="0" w:after="240" w:afterAutospacing="0"/>
      </w:pPr>
      <w:r>
        <w:rPr>
          <w:rFonts w:ascii="Calibri" w:hAnsi="Calibri" w:cs="Calibri"/>
          <w:color w:val="000000"/>
          <w:sz w:val="22"/>
          <w:szCs w:val="22"/>
        </w:rPr>
        <w:t xml:space="preserve">‌Fundamentally, it must be said straight away that </w:t>
      </w:r>
      <w:r>
        <w:rPr>
          <w:rFonts w:ascii="Calibri" w:hAnsi="Calibri" w:cs="Calibri"/>
          <w:color w:val="000000"/>
          <w:sz w:val="22"/>
          <w:szCs w:val="22"/>
          <w:shd w:val="clear" w:color="auto" w:fill="00FFFF"/>
        </w:rPr>
        <w:t>capitalism</w:t>
      </w:r>
      <w:r>
        <w:rPr>
          <w:rFonts w:ascii="Calibri" w:hAnsi="Calibri" w:cs="Calibri"/>
          <w:color w:val="000000"/>
          <w:sz w:val="22"/>
          <w:szCs w:val="22"/>
        </w:rPr>
        <w:t xml:space="preserve"> has been, and still </w:t>
      </w:r>
      <w:r>
        <w:rPr>
          <w:rFonts w:ascii="Calibri" w:hAnsi="Calibri" w:cs="Calibri"/>
          <w:color w:val="000000"/>
          <w:sz w:val="22"/>
          <w:szCs w:val="22"/>
          <w:shd w:val="clear" w:color="auto" w:fill="00FFFF"/>
        </w:rPr>
        <w:t>is</w:t>
      </w:r>
      <w:r>
        <w:rPr>
          <w:rFonts w:ascii="Calibri" w:hAnsi="Calibri" w:cs="Calibri"/>
          <w:color w:val="000000"/>
          <w:sz w:val="22"/>
          <w:szCs w:val="22"/>
        </w:rPr>
        <w:t xml:space="preserve">, an incredibly overwhelming </w:t>
      </w:r>
      <w:r>
        <w:rPr>
          <w:rFonts w:ascii="Calibri" w:hAnsi="Calibri" w:cs="Calibri"/>
          <w:color w:val="000000"/>
          <w:sz w:val="22"/>
          <w:szCs w:val="22"/>
          <w:shd w:val="clear" w:color="auto" w:fill="00FFFF"/>
        </w:rPr>
        <w:t>positive</w:t>
      </w:r>
      <w:r>
        <w:rPr>
          <w:rFonts w:ascii="Calibri" w:hAnsi="Calibri" w:cs="Calibri"/>
          <w:color w:val="000000"/>
          <w:sz w:val="22"/>
          <w:szCs w:val="22"/>
        </w:rPr>
        <w:t xml:space="preserve"> force for the world </w:t>
      </w:r>
      <w:r>
        <w:rPr>
          <w:rFonts w:ascii="Calibri" w:hAnsi="Calibri" w:cs="Calibri"/>
          <w:color w:val="000000"/>
          <w:sz w:val="22"/>
          <w:szCs w:val="22"/>
          <w:shd w:val="clear" w:color="auto" w:fill="00FFFF"/>
        </w:rPr>
        <w:t>and</w:t>
      </w:r>
      <w:r>
        <w:rPr>
          <w:rFonts w:ascii="Calibri" w:hAnsi="Calibri" w:cs="Calibri"/>
          <w:color w:val="000000"/>
          <w:sz w:val="22"/>
          <w:szCs w:val="22"/>
        </w:rPr>
        <w:t xml:space="preserve"> is easily </w:t>
      </w:r>
      <w:r>
        <w:rPr>
          <w:rFonts w:ascii="Calibri" w:hAnsi="Calibri" w:cs="Calibri"/>
          <w:color w:val="000000"/>
          <w:sz w:val="22"/>
          <w:szCs w:val="22"/>
          <w:shd w:val="clear" w:color="auto" w:fill="00FFFF"/>
        </w:rPr>
        <w:t>the most successful economic system</w:t>
      </w:r>
      <w:r>
        <w:rPr>
          <w:rFonts w:ascii="Calibri" w:hAnsi="Calibri" w:cs="Calibri"/>
          <w:color w:val="000000"/>
          <w:sz w:val="22"/>
          <w:szCs w:val="22"/>
        </w:rPr>
        <w:t xml:space="preserve"> that has ever been produced. Since the time of Karl Marx, the embourgeoisement of populations </w:t>
      </w:r>
      <w:r>
        <w:rPr>
          <w:rFonts w:ascii="Calibri" w:hAnsi="Calibri" w:cs="Calibri"/>
          <w:color w:val="000000"/>
          <w:sz w:val="22"/>
          <w:szCs w:val="22"/>
          <w:shd w:val="clear" w:color="auto" w:fill="00FFFF"/>
        </w:rPr>
        <w:t>has led to greater financial and social security,</w:t>
      </w:r>
      <w:r>
        <w:rPr>
          <w:rFonts w:ascii="Calibri" w:hAnsi="Calibri" w:cs="Calibri"/>
          <w:color w:val="000000"/>
          <w:sz w:val="22"/>
          <w:szCs w:val="22"/>
        </w:rPr>
        <w:t xml:space="preserve"> as well as, </w:t>
      </w:r>
      <w:r>
        <w:rPr>
          <w:rFonts w:ascii="Calibri" w:hAnsi="Calibri" w:cs="Calibri"/>
          <w:color w:val="000000"/>
          <w:sz w:val="22"/>
          <w:szCs w:val="22"/>
          <w:shd w:val="clear" w:color="auto" w:fill="00FFFF"/>
        </w:rPr>
        <w:t>fulfilling careers</w:t>
      </w:r>
      <w:r>
        <w:rPr>
          <w:rFonts w:ascii="Calibri" w:hAnsi="Calibri" w:cs="Calibri"/>
          <w:color w:val="000000"/>
          <w:sz w:val="22"/>
          <w:szCs w:val="22"/>
        </w:rPr>
        <w:t xml:space="preserve"> that were </w:t>
      </w:r>
      <w:r>
        <w:rPr>
          <w:rFonts w:ascii="Calibri" w:hAnsi="Calibri" w:cs="Calibri"/>
          <w:color w:val="000000"/>
          <w:sz w:val="22"/>
          <w:szCs w:val="22"/>
          <w:shd w:val="clear" w:color="auto" w:fill="00FFFF"/>
        </w:rPr>
        <w:t>once</w:t>
      </w:r>
      <w:r>
        <w:rPr>
          <w:rFonts w:ascii="Calibri" w:hAnsi="Calibri" w:cs="Calibri"/>
          <w:color w:val="000000"/>
          <w:sz w:val="22"/>
          <w:szCs w:val="22"/>
        </w:rPr>
        <w:t xml:space="preserve"> </w:t>
      </w:r>
      <w:r>
        <w:rPr>
          <w:rFonts w:ascii="Calibri" w:hAnsi="Calibri" w:cs="Calibri"/>
          <w:color w:val="000000"/>
          <w:sz w:val="22"/>
          <w:szCs w:val="22"/>
          <w:shd w:val="clear" w:color="auto" w:fill="00FFFF"/>
        </w:rPr>
        <w:t>reserved for the elite.</w:t>
      </w:r>
      <w:r>
        <w:rPr>
          <w:rFonts w:ascii="Calibri" w:hAnsi="Calibri" w:cs="Calibri"/>
          <w:color w:val="000000"/>
          <w:sz w:val="22"/>
          <w:szCs w:val="22"/>
        </w:rPr>
        <w:t xml:space="preserve"> With the right saving plan, </w:t>
      </w:r>
      <w:r>
        <w:rPr>
          <w:rFonts w:ascii="Calibri" w:hAnsi="Calibri" w:cs="Calibri"/>
          <w:color w:val="000000"/>
          <w:sz w:val="22"/>
          <w:szCs w:val="22"/>
          <w:shd w:val="clear" w:color="auto" w:fill="00FFFF"/>
        </w:rPr>
        <w:t xml:space="preserve">many will buy their own home, start their own business, save for their </w:t>
      </w:r>
      <w:proofErr w:type="gramStart"/>
      <w:r>
        <w:rPr>
          <w:rFonts w:ascii="Calibri" w:hAnsi="Calibri" w:cs="Calibri"/>
          <w:color w:val="000000"/>
          <w:sz w:val="22"/>
          <w:szCs w:val="22"/>
          <w:shd w:val="clear" w:color="auto" w:fill="00FFFF"/>
        </w:rPr>
        <w:t>pension</w:t>
      </w:r>
      <w:proofErr w:type="gramEnd"/>
      <w:r>
        <w:rPr>
          <w:rFonts w:ascii="Calibri" w:hAnsi="Calibri" w:cs="Calibri"/>
          <w:color w:val="000000"/>
          <w:sz w:val="22"/>
          <w:szCs w:val="22"/>
          <w:shd w:val="clear" w:color="auto" w:fill="00FFFF"/>
        </w:rPr>
        <w:t xml:space="preserve"> and enjoy</w:t>
      </w:r>
      <w:r>
        <w:rPr>
          <w:rFonts w:ascii="Calibri" w:hAnsi="Calibri" w:cs="Calibri"/>
          <w:color w:val="000000"/>
          <w:sz w:val="22"/>
          <w:szCs w:val="22"/>
        </w:rPr>
        <w:t xml:space="preserve"> unprecedented levels of </w:t>
      </w:r>
      <w:r>
        <w:rPr>
          <w:rFonts w:ascii="Calibri" w:hAnsi="Calibri" w:cs="Calibri"/>
          <w:color w:val="000000"/>
          <w:sz w:val="22"/>
          <w:szCs w:val="22"/>
          <w:shd w:val="clear" w:color="auto" w:fill="00FFFF"/>
        </w:rPr>
        <w:t>leisure</w:t>
      </w:r>
      <w:r>
        <w:rPr>
          <w:rFonts w:ascii="Calibri" w:hAnsi="Calibri" w:cs="Calibri"/>
          <w:color w:val="000000"/>
          <w:sz w:val="22"/>
          <w:szCs w:val="22"/>
        </w:rPr>
        <w:t xml:space="preserve"> time. Just in case you are still not convinced why this is the single greatest economic system ever invented, let us examine the past. </w:t>
      </w:r>
      <w:r>
        <w:rPr>
          <w:rFonts w:ascii="Calibri" w:hAnsi="Calibri" w:cs="Calibri"/>
          <w:color w:val="000000"/>
          <w:sz w:val="22"/>
          <w:szCs w:val="22"/>
          <w:shd w:val="clear" w:color="auto" w:fill="00FFFF"/>
        </w:rPr>
        <w:t>Tech</w:t>
      </w:r>
      <w:r>
        <w:rPr>
          <w:rFonts w:ascii="Calibri" w:hAnsi="Calibri" w:cs="Calibri"/>
          <w:color w:val="000000"/>
          <w:sz w:val="22"/>
          <w:szCs w:val="22"/>
        </w:rPr>
        <w:t xml:space="preserve">nology </w:t>
      </w:r>
      <w:r>
        <w:rPr>
          <w:rFonts w:ascii="Calibri" w:hAnsi="Calibri" w:cs="Calibri"/>
          <w:color w:val="000000"/>
          <w:sz w:val="22"/>
          <w:szCs w:val="22"/>
          <w:shd w:val="clear" w:color="auto" w:fill="00FFFF"/>
        </w:rPr>
        <w:t>has created more jobs</w:t>
      </w:r>
      <w:r>
        <w:rPr>
          <w:rFonts w:ascii="Calibri" w:hAnsi="Calibri" w:cs="Calibri"/>
          <w:color w:val="000000"/>
          <w:sz w:val="22"/>
          <w:szCs w:val="22"/>
        </w:rPr>
        <w:t xml:space="preserve"> than it has destroyed in the colossal world population boom in the last 144 years. Work is more fulfilling as dull jobs have been automated and creative careers becoming more numerous. </w:t>
      </w:r>
      <w:r>
        <w:rPr>
          <w:rFonts w:ascii="Calibri" w:hAnsi="Calibri" w:cs="Calibri"/>
          <w:color w:val="000000"/>
          <w:sz w:val="22"/>
          <w:szCs w:val="22"/>
          <w:shd w:val="clear" w:color="auto" w:fill="00FFFF"/>
        </w:rPr>
        <w:t>Incredible advanced in medicine, accountancy and professional services were made under capitalism</w:t>
      </w:r>
      <w:r>
        <w:rPr>
          <w:rFonts w:ascii="Calibri" w:hAnsi="Calibri" w:cs="Calibri"/>
          <w:color w:val="000000"/>
          <w:sz w:val="22"/>
          <w:szCs w:val="22"/>
        </w:rPr>
        <w:t xml:space="preserve">, and essential products like the television have seen a 98% fall in </w:t>
      </w:r>
      <w:proofErr w:type="gramStart"/>
      <w:r>
        <w:rPr>
          <w:rFonts w:ascii="Calibri" w:hAnsi="Calibri" w:cs="Calibri"/>
          <w:color w:val="000000"/>
          <w:sz w:val="22"/>
          <w:szCs w:val="22"/>
        </w:rPr>
        <w:t>real-price</w:t>
      </w:r>
      <w:proofErr w:type="gramEnd"/>
      <w:r>
        <w:rPr>
          <w:rFonts w:ascii="Calibri" w:hAnsi="Calibri" w:cs="Calibri"/>
          <w:color w:val="000000"/>
          <w:sz w:val="22"/>
          <w:szCs w:val="22"/>
        </w:rPr>
        <w:t xml:space="preserve"> since 1950.</w:t>
      </w:r>
    </w:p>
    <w:p w14:paraId="5747B765" w14:textId="77777777" w:rsidR="00230BCF" w:rsidRDefault="00230BCF" w:rsidP="00230BCF">
      <w:pPr>
        <w:pStyle w:val="NormalWeb"/>
        <w:spacing w:before="240" w:beforeAutospacing="0" w:after="240" w:afterAutospacing="0"/>
      </w:pPr>
      <w:r>
        <w:rPr>
          <w:rFonts w:ascii="Calibri" w:hAnsi="Calibri" w:cs="Calibri"/>
          <w:color w:val="000000"/>
          <w:sz w:val="22"/>
          <w:szCs w:val="22"/>
        </w:rPr>
        <w:t xml:space="preserve">Some would say this is a prerequisite to materialism; the making of commodities to fulfil our happiness and needs. You may say, so what if televisions have fallen in value meaning every family, including poor families that live in a home, can afford one? This isn’t a real argument to say it is the best system in the world… this hasn’t made a huge difference to reprimanding the suffering of Humankind. Well, is it enough to say </w:t>
      </w:r>
      <w:r>
        <w:rPr>
          <w:rFonts w:ascii="Calibri" w:hAnsi="Calibri" w:cs="Calibri"/>
          <w:color w:val="000000"/>
          <w:sz w:val="22"/>
          <w:szCs w:val="22"/>
          <w:shd w:val="clear" w:color="auto" w:fill="00FFFF"/>
        </w:rPr>
        <w:t>capitalism has dramatically reduced child mortality rates and vastly increased the lifespan of old age</w:t>
      </w:r>
      <w:r>
        <w:rPr>
          <w:rFonts w:ascii="Calibri" w:hAnsi="Calibri" w:cs="Calibri"/>
          <w:color w:val="000000"/>
          <w:sz w:val="22"/>
          <w:szCs w:val="22"/>
        </w:rPr>
        <w:t xml:space="preserve">? If that was not </w:t>
      </w:r>
      <w:proofErr w:type="gramStart"/>
      <w:r>
        <w:rPr>
          <w:rFonts w:ascii="Calibri" w:hAnsi="Calibri" w:cs="Calibri"/>
          <w:color w:val="000000"/>
          <w:sz w:val="22"/>
          <w:szCs w:val="22"/>
        </w:rPr>
        <w:t>so</w:t>
      </w:r>
      <w:proofErr w:type="gramEnd"/>
      <w:r>
        <w:rPr>
          <w:rFonts w:ascii="Calibri" w:hAnsi="Calibri" w:cs="Calibri"/>
          <w:color w:val="000000"/>
          <w:sz w:val="22"/>
          <w:szCs w:val="22"/>
        </w:rPr>
        <w:t xml:space="preserve"> then how would we explain an exponential world population increase? Whilst medical science has been credited for a positive difference with these two areas</w:t>
      </w:r>
      <w:r>
        <w:rPr>
          <w:rFonts w:ascii="Calibri" w:hAnsi="Calibri" w:cs="Calibri"/>
          <w:color w:val="000000"/>
          <w:sz w:val="22"/>
          <w:szCs w:val="22"/>
          <w:shd w:val="clear" w:color="auto" w:fill="00FFFF"/>
        </w:rPr>
        <w:t>, the innovative nature of capitalism and the wealth it generated was able to fund</w:t>
      </w:r>
      <w:r>
        <w:rPr>
          <w:rFonts w:ascii="Calibri" w:hAnsi="Calibri" w:cs="Calibri"/>
          <w:color w:val="000000"/>
          <w:sz w:val="22"/>
          <w:szCs w:val="22"/>
        </w:rPr>
        <w:t xml:space="preserve"> and foster scrutiny of </w:t>
      </w:r>
      <w:r>
        <w:rPr>
          <w:rFonts w:ascii="Calibri" w:hAnsi="Calibri" w:cs="Calibri"/>
          <w:color w:val="000000"/>
          <w:sz w:val="22"/>
          <w:szCs w:val="22"/>
          <w:shd w:val="clear" w:color="auto" w:fill="00FFFF"/>
        </w:rPr>
        <w:t>medical ideas</w:t>
      </w:r>
      <w:r>
        <w:rPr>
          <w:rFonts w:ascii="Calibri" w:hAnsi="Calibri" w:cs="Calibri"/>
          <w:color w:val="000000"/>
          <w:sz w:val="22"/>
          <w:szCs w:val="22"/>
        </w:rPr>
        <w:t xml:space="preserve"> </w:t>
      </w:r>
      <w:r>
        <w:rPr>
          <w:rFonts w:ascii="Calibri" w:hAnsi="Calibri" w:cs="Calibri"/>
          <w:color w:val="000000"/>
          <w:sz w:val="22"/>
          <w:szCs w:val="22"/>
          <w:shd w:val="clear" w:color="auto" w:fill="00FFFF"/>
        </w:rPr>
        <w:t>which led to successful research.</w:t>
      </w:r>
      <w:r>
        <w:rPr>
          <w:rFonts w:ascii="Calibri" w:hAnsi="Calibri" w:cs="Calibri"/>
          <w:color w:val="000000"/>
          <w:sz w:val="22"/>
          <w:szCs w:val="22"/>
        </w:rPr>
        <w:t xml:space="preserve"> For example, in the Soviet Union, the goal of the central planners was to “catch up with and surpass the West”. Despite the Soviet Union in 1986 having a population 14% larger than the United States, they had 73% more hospitals than the US (23,100 vs 6229), 69% more beds for patients, 48% more physicians and 99% more midwives. However, the average life expectancy was 64 and 73 for males and females in the Soviet Union compared to 71 and 78 for males and females in the United States. It may be telling that despite far fewer staff and hospitals, the United States outspent the Soviets by more than $184 billion in 1979 ($645 billion in today’s money) and the US government paid less than half this amount compared to the 92% share the Soviet Union planners contributed. Capitalism enabled the United States to </w:t>
      </w:r>
      <w:proofErr w:type="spellStart"/>
      <w:r>
        <w:rPr>
          <w:rFonts w:ascii="Calibri" w:hAnsi="Calibri" w:cs="Calibri"/>
          <w:color w:val="000000"/>
          <w:sz w:val="22"/>
          <w:szCs w:val="22"/>
        </w:rPr>
        <w:t>mobilise</w:t>
      </w:r>
      <w:proofErr w:type="spellEnd"/>
      <w:r>
        <w:rPr>
          <w:rFonts w:ascii="Calibri" w:hAnsi="Calibri" w:cs="Calibri"/>
          <w:color w:val="000000"/>
          <w:sz w:val="22"/>
          <w:szCs w:val="22"/>
        </w:rPr>
        <w:t xml:space="preserve"> and efficiently allocate its resources, </w:t>
      </w:r>
      <w:proofErr w:type="gramStart"/>
      <w:r>
        <w:rPr>
          <w:rFonts w:ascii="Calibri" w:hAnsi="Calibri" w:cs="Calibri"/>
          <w:color w:val="000000"/>
          <w:sz w:val="22"/>
          <w:szCs w:val="22"/>
        </w:rPr>
        <w:t>as well as,</w:t>
      </w:r>
      <w:proofErr w:type="gramEnd"/>
      <w:r>
        <w:rPr>
          <w:rFonts w:ascii="Calibri" w:hAnsi="Calibri" w:cs="Calibri"/>
          <w:color w:val="000000"/>
          <w:sz w:val="22"/>
          <w:szCs w:val="22"/>
        </w:rPr>
        <w:t xml:space="preserve"> create far more efficient hospitals than its rival and was able to show a clear health benefit to its population as a result.</w:t>
      </w:r>
    </w:p>
    <w:p w14:paraId="755392CD" w14:textId="77777777" w:rsidR="00230BCF" w:rsidRDefault="00230BCF" w:rsidP="00230BCF">
      <w:pPr>
        <w:pStyle w:val="NormalWeb"/>
        <w:spacing w:before="240" w:beforeAutospacing="0" w:after="240" w:afterAutospacing="0"/>
      </w:pPr>
      <w:r>
        <w:rPr>
          <w:rFonts w:ascii="Calibri" w:hAnsi="Calibri" w:cs="Calibri"/>
          <w:color w:val="000000"/>
          <w:sz w:val="22"/>
          <w:szCs w:val="22"/>
        </w:rPr>
        <w:t xml:space="preserve">Other areas of living standards have skyrocketed such as education (and female education), skills, </w:t>
      </w:r>
      <w:proofErr w:type="gramStart"/>
      <w:r>
        <w:rPr>
          <w:rFonts w:ascii="Calibri" w:hAnsi="Calibri" w:cs="Calibri"/>
          <w:color w:val="000000"/>
          <w:sz w:val="22"/>
          <w:szCs w:val="22"/>
        </w:rPr>
        <w:t>information</w:t>
      </w:r>
      <w:proofErr w:type="gramEnd"/>
      <w:r>
        <w:rPr>
          <w:rFonts w:ascii="Calibri" w:hAnsi="Calibri" w:cs="Calibri"/>
          <w:color w:val="000000"/>
          <w:sz w:val="22"/>
          <w:szCs w:val="22"/>
        </w:rPr>
        <w:t xml:space="preserve"> and social mobility. But most of all, capitalism as a form of trade and enterprise has been the engine in the immense reduction of world absolute poverty as The Guardian writes “In the past 200 years, extreme poverty has collapsed from a whopping 94% of the entire world population to less than 10% today”. 60,000 people are escaping extreme poverty every day because of trade. But if capitalism is so good, why are there huge swathes of populations still poor and suffering today? Capitalism isn’t the cause of this poverty but rather that there is a lack of capitalism that affects these areas. Government corruption, war, political </w:t>
      </w:r>
      <w:proofErr w:type="gramStart"/>
      <w:r>
        <w:rPr>
          <w:rFonts w:ascii="Calibri" w:hAnsi="Calibri" w:cs="Calibri"/>
          <w:color w:val="000000"/>
          <w:sz w:val="22"/>
          <w:szCs w:val="22"/>
        </w:rPr>
        <w:t>instability</w:t>
      </w:r>
      <w:proofErr w:type="gramEnd"/>
      <w:r>
        <w:rPr>
          <w:rFonts w:ascii="Calibri" w:hAnsi="Calibri" w:cs="Calibri"/>
          <w:color w:val="000000"/>
          <w:sz w:val="22"/>
          <w:szCs w:val="22"/>
        </w:rPr>
        <w:t xml:space="preserve"> and other structural problems prevent power being placed into the markets and operating efficiently in these areas.</w:t>
      </w:r>
    </w:p>
    <w:p w14:paraId="2233BF01" w14:textId="77777777" w:rsidR="00230BCF" w:rsidRDefault="00230BCF" w:rsidP="00230BCF">
      <w:pPr>
        <w:pStyle w:val="NormalWeb"/>
        <w:spacing w:before="240" w:beforeAutospacing="0" w:after="240" w:afterAutospacing="0"/>
      </w:pPr>
      <w:r>
        <w:rPr>
          <w:rFonts w:ascii="Calibri" w:hAnsi="Calibri" w:cs="Calibri"/>
          <w:color w:val="000000"/>
          <w:sz w:val="22"/>
          <w:szCs w:val="22"/>
        </w:rPr>
        <w:t xml:space="preserve">The argument that the above graph has nothing to do with capitalism is nonsense. If you look at the graph below you will also see an exponential rise in GDP per head which is attributed to a huge increase in global wealth as countries </w:t>
      </w:r>
      <w:proofErr w:type="spellStart"/>
      <w:r>
        <w:rPr>
          <w:rFonts w:ascii="Calibri" w:hAnsi="Calibri" w:cs="Calibri"/>
          <w:color w:val="000000"/>
          <w:sz w:val="22"/>
          <w:szCs w:val="22"/>
        </w:rPr>
        <w:t>industrialised</w:t>
      </w:r>
      <w:proofErr w:type="spellEnd"/>
      <w:r>
        <w:rPr>
          <w:rFonts w:ascii="Calibri" w:hAnsi="Calibri" w:cs="Calibri"/>
          <w:color w:val="000000"/>
          <w:sz w:val="22"/>
          <w:szCs w:val="22"/>
        </w:rPr>
        <w:t xml:space="preserve"> and traded. After colonialism ended in the 20th century, there was an acceleration in GDP per head occurred as many countries became independent, based their currencies on the Gold Standard and then later the principles of the Washington Consensus.</w:t>
      </w:r>
    </w:p>
    <w:p w14:paraId="36335F02" w14:textId="77777777" w:rsidR="00230BCF" w:rsidRDefault="00230BCF" w:rsidP="00230BCF">
      <w:pPr>
        <w:pStyle w:val="NormalWeb"/>
        <w:spacing w:before="240" w:beforeAutospacing="0" w:after="240" w:afterAutospacing="0"/>
      </w:pPr>
      <w:r>
        <w:rPr>
          <w:rFonts w:ascii="Calibri" w:hAnsi="Calibri" w:cs="Calibri"/>
          <w:color w:val="000000"/>
          <w:sz w:val="22"/>
          <w:szCs w:val="22"/>
        </w:rPr>
        <w:t xml:space="preserve">With huge rises in global wealth, dramatic reduction of poverty and the standard of living reaching new highs, it is calculated that </w:t>
      </w:r>
      <w:r>
        <w:rPr>
          <w:rFonts w:ascii="Calibri" w:hAnsi="Calibri" w:cs="Calibri"/>
          <w:color w:val="000000"/>
          <w:sz w:val="22"/>
          <w:szCs w:val="22"/>
          <w:shd w:val="clear" w:color="auto" w:fill="00FFFF"/>
        </w:rPr>
        <w:t>since 1800, the average world citizen today is 120 times better off than their 1800 counterpart.</w:t>
      </w:r>
      <w:r>
        <w:rPr>
          <w:rFonts w:ascii="Calibri" w:hAnsi="Calibri" w:cs="Calibri"/>
          <w:color w:val="000000"/>
          <w:sz w:val="22"/>
          <w:szCs w:val="22"/>
        </w:rPr>
        <w:t xml:space="preserve"> Anyone with an internet connection has far more access to knowledge, education, </w:t>
      </w:r>
      <w:proofErr w:type="gramStart"/>
      <w:r>
        <w:rPr>
          <w:rFonts w:ascii="Calibri" w:hAnsi="Calibri" w:cs="Calibri"/>
          <w:color w:val="000000"/>
          <w:sz w:val="22"/>
          <w:szCs w:val="22"/>
        </w:rPr>
        <w:t>art</w:t>
      </w:r>
      <w:proofErr w:type="gramEnd"/>
      <w:r>
        <w:rPr>
          <w:rFonts w:ascii="Calibri" w:hAnsi="Calibri" w:cs="Calibri"/>
          <w:color w:val="000000"/>
          <w:sz w:val="22"/>
          <w:szCs w:val="22"/>
        </w:rPr>
        <w:t xml:space="preserve"> and culture that was reserved for high elites and kings not so long ago. </w:t>
      </w:r>
      <w:proofErr w:type="gramStart"/>
      <w:r>
        <w:rPr>
          <w:rFonts w:ascii="Calibri" w:hAnsi="Calibri" w:cs="Calibri"/>
          <w:color w:val="000000"/>
          <w:sz w:val="22"/>
          <w:szCs w:val="22"/>
        </w:rPr>
        <w:t>Never before</w:t>
      </w:r>
      <w:proofErr w:type="gramEnd"/>
      <w:r>
        <w:rPr>
          <w:rFonts w:ascii="Calibri" w:hAnsi="Calibri" w:cs="Calibri"/>
          <w:color w:val="000000"/>
          <w:sz w:val="22"/>
          <w:szCs w:val="22"/>
        </w:rPr>
        <w:t xml:space="preserve"> have so many people lived so well in history.</w:t>
      </w:r>
    </w:p>
    <w:p w14:paraId="4DC15425" w14:textId="77777777" w:rsidR="009A24C1" w:rsidRPr="00B63672" w:rsidRDefault="009A24C1" w:rsidP="00B63672"/>
    <w:sectPr w:rsidR="009A24C1" w:rsidRPr="00B6367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0232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45D"/>
    <w:rsid w:val="002005A8"/>
    <w:rsid w:val="00203DD8"/>
    <w:rsid w:val="00204E1D"/>
    <w:rsid w:val="002059BD"/>
    <w:rsid w:val="00207FD8"/>
    <w:rsid w:val="00210FAF"/>
    <w:rsid w:val="00213B1E"/>
    <w:rsid w:val="00214510"/>
    <w:rsid w:val="00215284"/>
    <w:rsid w:val="002168F2"/>
    <w:rsid w:val="0022589F"/>
    <w:rsid w:val="00230BC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29D1"/>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0DE0"/>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EB0"/>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27391"/>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2324"/>
    <w:rsid w:val="00717B01"/>
    <w:rsid w:val="007227D9"/>
    <w:rsid w:val="0072491F"/>
    <w:rsid w:val="00725598"/>
    <w:rsid w:val="007374A1"/>
    <w:rsid w:val="00752712"/>
    <w:rsid w:val="00753A84"/>
    <w:rsid w:val="007611F5"/>
    <w:rsid w:val="007619E4"/>
    <w:rsid w:val="00761E75"/>
    <w:rsid w:val="0076495E"/>
    <w:rsid w:val="00765FC8"/>
    <w:rsid w:val="007738BE"/>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1192"/>
    <w:rsid w:val="00834842"/>
    <w:rsid w:val="00840E7B"/>
    <w:rsid w:val="00850108"/>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24C1"/>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6159"/>
    <w:rsid w:val="00A431C6"/>
    <w:rsid w:val="00A54315"/>
    <w:rsid w:val="00A60FBC"/>
    <w:rsid w:val="00A616E0"/>
    <w:rsid w:val="00A65C0B"/>
    <w:rsid w:val="00A72830"/>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3672"/>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74A2"/>
    <w:rsid w:val="00D53072"/>
    <w:rsid w:val="00D61A4E"/>
    <w:rsid w:val="00D634EA"/>
    <w:rsid w:val="00D675B4"/>
    <w:rsid w:val="00D713A1"/>
    <w:rsid w:val="00D77956"/>
    <w:rsid w:val="00D80F0C"/>
    <w:rsid w:val="00D92077"/>
    <w:rsid w:val="00D951E2"/>
    <w:rsid w:val="00D9565A"/>
    <w:rsid w:val="00DB2337"/>
    <w:rsid w:val="00DB5F87"/>
    <w:rsid w:val="00DB699B"/>
    <w:rsid w:val="00DC02B5"/>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11FD"/>
    <w:rsid w:val="00E2290F"/>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A5FF8"/>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4A08FC"/>
  <w14:defaultImageDpi w14:val="300"/>
  <w15:docId w15:val="{799590F1-031D-BF46-B9B5-5AA7F8ED1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C02B5"/>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DC02B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C02B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C02B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T,t"/>
    <w:basedOn w:val="Normal"/>
    <w:next w:val="Normal"/>
    <w:link w:val="Heading4Char"/>
    <w:uiPriority w:val="9"/>
    <w:unhideWhenUsed/>
    <w:qFormat/>
    <w:rsid w:val="00DC02B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C02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02B5"/>
  </w:style>
  <w:style w:type="character" w:customStyle="1" w:styleId="Heading1Char">
    <w:name w:val="Heading 1 Char"/>
    <w:aliases w:val="Pocket Char"/>
    <w:basedOn w:val="DefaultParagraphFont"/>
    <w:link w:val="Heading1"/>
    <w:uiPriority w:val="9"/>
    <w:rsid w:val="00DC02B5"/>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DC02B5"/>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DC02B5"/>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DC02B5"/>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C02B5"/>
    <w:rPr>
      <w:b/>
      <w:sz w:val="26"/>
      <w:u w:val="none"/>
    </w:rPr>
  </w:style>
  <w:style w:type="character" w:customStyle="1" w:styleId="StyleUnderline">
    <w:name w:val="Style Underline"/>
    <w:aliases w:val="Underline"/>
    <w:basedOn w:val="DefaultParagraphFont"/>
    <w:uiPriority w:val="1"/>
    <w:qFormat/>
    <w:rsid w:val="00DC02B5"/>
    <w:rPr>
      <w:b w:val="0"/>
      <w:sz w:val="24"/>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DC02B5"/>
    <w:rPr>
      <w:rFonts w:ascii="Times New Roman" w:hAnsi="Times New Roman" w:cs="Times New Roman"/>
      <w:b/>
      <w:i w:val="0"/>
      <w:iCs/>
      <w:sz w:val="24"/>
      <w:u w:val="single"/>
      <w:bdr w:val="none" w:sz="0" w:space="0" w:color="auto"/>
    </w:rPr>
  </w:style>
  <w:style w:type="character" w:styleId="FollowedHyperlink">
    <w:name w:val="FollowedHyperlink"/>
    <w:basedOn w:val="DefaultParagraphFont"/>
    <w:uiPriority w:val="99"/>
    <w:semiHidden/>
    <w:unhideWhenUsed/>
    <w:rsid w:val="00DC02B5"/>
    <w:rPr>
      <w:color w:val="auto"/>
      <w:u w:val="none"/>
    </w:rPr>
  </w:style>
  <w:style w:type="character" w:styleId="Hyperlink">
    <w:name w:val="Hyperlink"/>
    <w:basedOn w:val="DefaultParagraphFont"/>
    <w:uiPriority w:val="99"/>
    <w:unhideWhenUsed/>
    <w:rsid w:val="00DC02B5"/>
    <w:rPr>
      <w:color w:val="auto"/>
      <w:u w:val="none"/>
    </w:rPr>
  </w:style>
  <w:style w:type="paragraph" w:styleId="DocumentMap">
    <w:name w:val="Document Map"/>
    <w:basedOn w:val="Normal"/>
    <w:link w:val="DocumentMapChar"/>
    <w:uiPriority w:val="99"/>
    <w:semiHidden/>
    <w:unhideWhenUsed/>
    <w:rsid w:val="00DC02B5"/>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DC02B5"/>
    <w:rPr>
      <w:rFonts w:ascii="Lucida Grande" w:hAnsi="Lucida Grande" w:cs="Lucida Grande"/>
    </w:rPr>
  </w:style>
  <w:style w:type="paragraph" w:styleId="NormalWeb">
    <w:name w:val="Normal (Web)"/>
    <w:basedOn w:val="Normal"/>
    <w:uiPriority w:val="99"/>
    <w:unhideWhenUsed/>
    <w:rsid w:val="00702324"/>
    <w:pPr>
      <w:spacing w:before="100" w:beforeAutospacing="1" w:after="100" w:afterAutospacing="1"/>
    </w:pPr>
  </w:style>
  <w:style w:type="character" w:styleId="UnresolvedMention">
    <w:name w:val="Unresolved Mention"/>
    <w:basedOn w:val="DefaultParagraphFont"/>
    <w:uiPriority w:val="99"/>
    <w:semiHidden/>
    <w:unhideWhenUsed/>
    <w:rsid w:val="00A616E0"/>
    <w:rPr>
      <w:color w:val="605E5C"/>
      <w:shd w:val="clear" w:color="auto" w:fill="E1DFDD"/>
    </w:rPr>
  </w:style>
  <w:style w:type="paragraph" w:customStyle="1" w:styleId="textbold">
    <w:name w:val="text bold"/>
    <w:basedOn w:val="Normal"/>
    <w:link w:val="Emphasis"/>
    <w:uiPriority w:val="20"/>
    <w:qFormat/>
    <w:rsid w:val="0020045D"/>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682092">
      <w:bodyDiv w:val="1"/>
      <w:marLeft w:val="0"/>
      <w:marRight w:val="0"/>
      <w:marTop w:val="0"/>
      <w:marBottom w:val="0"/>
      <w:divBdr>
        <w:top w:val="none" w:sz="0" w:space="0" w:color="auto"/>
        <w:left w:val="none" w:sz="0" w:space="0" w:color="auto"/>
        <w:bottom w:val="none" w:sz="0" w:space="0" w:color="auto"/>
        <w:right w:val="none" w:sz="0" w:space="0" w:color="auto"/>
      </w:divBdr>
    </w:div>
    <w:div w:id="176045489">
      <w:bodyDiv w:val="1"/>
      <w:marLeft w:val="0"/>
      <w:marRight w:val="0"/>
      <w:marTop w:val="0"/>
      <w:marBottom w:val="0"/>
      <w:divBdr>
        <w:top w:val="none" w:sz="0" w:space="0" w:color="auto"/>
        <w:left w:val="none" w:sz="0" w:space="0" w:color="auto"/>
        <w:bottom w:val="none" w:sz="0" w:space="0" w:color="auto"/>
        <w:right w:val="none" w:sz="0" w:space="0" w:color="auto"/>
      </w:divBdr>
    </w:div>
    <w:div w:id="1429110560">
      <w:bodyDiv w:val="1"/>
      <w:marLeft w:val="0"/>
      <w:marRight w:val="0"/>
      <w:marTop w:val="0"/>
      <w:marBottom w:val="0"/>
      <w:divBdr>
        <w:top w:val="none" w:sz="0" w:space="0" w:color="auto"/>
        <w:left w:val="none" w:sz="0" w:space="0" w:color="auto"/>
        <w:bottom w:val="none" w:sz="0" w:space="0" w:color="auto"/>
        <w:right w:val="none" w:sz="0" w:space="0" w:color="auto"/>
      </w:divBdr>
    </w:div>
    <w:div w:id="1478650773">
      <w:bodyDiv w:val="1"/>
      <w:marLeft w:val="0"/>
      <w:marRight w:val="0"/>
      <w:marTop w:val="0"/>
      <w:marBottom w:val="0"/>
      <w:divBdr>
        <w:top w:val="none" w:sz="0" w:space="0" w:color="auto"/>
        <w:left w:val="none" w:sz="0" w:space="0" w:color="auto"/>
        <w:bottom w:val="none" w:sz="0" w:space="0" w:color="auto"/>
        <w:right w:val="none" w:sz="0" w:space="0" w:color="auto"/>
      </w:divBdr>
    </w:div>
    <w:div w:id="1694576089">
      <w:bodyDiv w:val="1"/>
      <w:marLeft w:val="0"/>
      <w:marRight w:val="0"/>
      <w:marTop w:val="0"/>
      <w:marBottom w:val="0"/>
      <w:divBdr>
        <w:top w:val="none" w:sz="0" w:space="0" w:color="auto"/>
        <w:left w:val="none" w:sz="0" w:space="0" w:color="auto"/>
        <w:bottom w:val="none" w:sz="0" w:space="0" w:color="auto"/>
        <w:right w:val="none" w:sz="0" w:space="0" w:color="auto"/>
      </w:divBdr>
    </w:div>
    <w:div w:id="1892183681">
      <w:bodyDiv w:val="1"/>
      <w:marLeft w:val="0"/>
      <w:marRight w:val="0"/>
      <w:marTop w:val="0"/>
      <w:marBottom w:val="0"/>
      <w:divBdr>
        <w:top w:val="none" w:sz="0" w:space="0" w:color="auto"/>
        <w:left w:val="none" w:sz="0" w:space="0" w:color="auto"/>
        <w:bottom w:val="none" w:sz="0" w:space="0" w:color="auto"/>
        <w:right w:val="none" w:sz="0" w:space="0" w:color="auto"/>
      </w:divBdr>
    </w:div>
    <w:div w:id="1930850745">
      <w:bodyDiv w:val="1"/>
      <w:marLeft w:val="0"/>
      <w:marRight w:val="0"/>
      <w:marTop w:val="0"/>
      <w:marBottom w:val="0"/>
      <w:divBdr>
        <w:top w:val="none" w:sz="0" w:space="0" w:color="auto"/>
        <w:left w:val="none" w:sz="0" w:space="0" w:color="auto"/>
        <w:bottom w:val="none" w:sz="0" w:space="0" w:color="auto"/>
        <w:right w:val="none" w:sz="0" w:space="0" w:color="auto"/>
      </w:divBdr>
    </w:div>
    <w:div w:id="211374519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electropages.com/blog/2020/09/how-might-asteroid-mining-be-key-electronics-future" TargetMode="External"/><Relationship Id="rId4" Type="http://schemas.openxmlformats.org/officeDocument/2006/relationships/customXml" Target="../customXml/item4.xml"/><Relationship Id="rId9" Type="http://schemas.openxmlformats.org/officeDocument/2006/relationships/hyperlink" Target="http://www.milkenreview.org/articles/mining-in-space-is-com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ophiepear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Pages>
  <Words>3982</Words>
  <Characters>22703</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26632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Sophie Pearo</dc:creator>
  <cp:keywords>5.2</cp:keywords>
  <dc:description/>
  <cp:lastModifiedBy>Sophie Pearo</cp:lastModifiedBy>
  <cp:revision>7</cp:revision>
  <dcterms:created xsi:type="dcterms:W3CDTF">2022-01-15T20:40:00Z</dcterms:created>
  <dcterms:modified xsi:type="dcterms:W3CDTF">2022-01-15T21:14:00Z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