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DF487" w14:textId="581FFBA5" w:rsidR="00850108" w:rsidRDefault="00850108" w:rsidP="00850108">
      <w:r>
        <w:t>The role of the ballot is to vote for the debater who links the most contention level offense to the winning normatively justified framework. Prefer:</w:t>
      </w:r>
    </w:p>
    <w:p w14:paraId="6061FF94" w14:textId="3DB02F98" w:rsidR="00850108" w:rsidRDefault="00850108" w:rsidP="00850108">
      <w:r>
        <w:t xml:space="preserve">1. </w:t>
      </w:r>
      <w:proofErr w:type="spellStart"/>
      <w:r>
        <w:t>Constitutivism</w:t>
      </w:r>
      <w:proofErr w:type="spellEnd"/>
      <w:r>
        <w:t xml:space="preserve">: LD was designed as distinct from other events, </w:t>
      </w:r>
      <w:proofErr w:type="gramStart"/>
      <w:r>
        <w:t>i.e.</w:t>
      </w:r>
      <w:proofErr w:type="gramEnd"/>
      <w:r>
        <w:t xml:space="preserve"> why we have frameworks. Proven by the fact that if no one reads a role of the ballot, but it was a Kant AC v a Util NC you would evaluate the round by seeing who has the most offense to the winning framework. This non </w:t>
      </w:r>
      <w:proofErr w:type="spellStart"/>
      <w:r>
        <w:t>uniques</w:t>
      </w:r>
      <w:proofErr w:type="spellEnd"/>
      <w:r>
        <w:t xml:space="preserve"> benefits to other role of the ballots because we can get them in policy debate or outside of the round.</w:t>
      </w:r>
    </w:p>
    <w:p w14:paraId="037CA40C" w14:textId="1726DBD1" w:rsidR="00850108" w:rsidRDefault="00850108" w:rsidP="00850108">
      <w:r>
        <w:t xml:space="preserve">2. Inclusion: My role of the ballot lets you read whatever framework you want and by extension talk about whatever impacts you </w:t>
      </w:r>
      <w:proofErr w:type="gramStart"/>
      <w:r>
        <w:t>want,</w:t>
      </w:r>
      <w:proofErr w:type="gramEnd"/>
      <w:r>
        <w:t xml:space="preserve"> you just have to justify your framework and compare it to mine. Any other role of the</w:t>
      </w:r>
    </w:p>
    <w:p w14:paraId="5FAE05F9" w14:textId="5CC63985" w:rsidR="00850108" w:rsidRDefault="00850108" w:rsidP="00850108">
      <w:r>
        <w:t>ballot arbitrarily excludes my offense.</w:t>
      </w:r>
      <w:r w:rsidR="005A5EB0">
        <w:t xml:space="preserve"> </w:t>
      </w:r>
    </w:p>
    <w:p w14:paraId="30FA4038" w14:textId="620E9446" w:rsidR="00850108" w:rsidRDefault="00850108" w:rsidP="00850108">
      <w:r>
        <w:t xml:space="preserve">3. Voting on another role of the ballot collapses to mine because by voting </w:t>
      </w:r>
      <w:proofErr w:type="spellStart"/>
      <w:r w:rsidR="00407132">
        <w:t>aff</w:t>
      </w:r>
      <w:proofErr w:type="spellEnd"/>
      <w:r>
        <w:t xml:space="preserve"> for something like “they won the role of the ballot debate and linked the most offense back to it” concedes my structure of debate that we should vote for whoever links offense to a winning system of framing.</w:t>
      </w:r>
    </w:p>
    <w:p w14:paraId="5B8249C7" w14:textId="48383FF4" w:rsidR="00E42E4C" w:rsidRDefault="00702324" w:rsidP="00702324">
      <w:pPr>
        <w:pStyle w:val="Heading1"/>
      </w:pPr>
      <w:r>
        <w:t>Framing</w:t>
      </w:r>
    </w:p>
    <w:p w14:paraId="72E254E7" w14:textId="77777777" w:rsidR="0020045D" w:rsidRPr="00207406" w:rsidRDefault="0020045D" w:rsidP="0020045D"/>
    <w:p w14:paraId="696DABA7" w14:textId="77777777" w:rsidR="00A72830" w:rsidRDefault="00A72830" w:rsidP="00A72830">
      <w:pPr>
        <w:pStyle w:val="NormalWeb"/>
        <w:spacing w:before="0" w:beforeAutospacing="0" w:after="0" w:afterAutospacing="0"/>
      </w:pPr>
      <w:r>
        <w:rPr>
          <w:b/>
          <w:bCs/>
          <w:color w:val="000000"/>
        </w:rPr>
        <w:t>The standard is maximizing expected well-being.</w:t>
      </w:r>
    </w:p>
    <w:p w14:paraId="3D8BF11B" w14:textId="544F191D" w:rsidR="00A72830" w:rsidRDefault="00090F3B" w:rsidP="00A72830">
      <w:pPr>
        <w:pStyle w:val="Heading4"/>
      </w:pPr>
      <w:r>
        <w:rPr>
          <w:color w:val="000000"/>
        </w:rPr>
        <w:t>1</w:t>
      </w:r>
      <w:r w:rsidR="00A72830">
        <w:rPr>
          <w:color w:val="000000"/>
        </w:rPr>
        <w:t xml:space="preserve">. </w:t>
      </w:r>
      <w:proofErr w:type="gramStart"/>
      <w:r w:rsidR="00A72830">
        <w:rPr>
          <w:color w:val="000000"/>
        </w:rPr>
        <w:t>Each individual’s</w:t>
      </w:r>
      <w:proofErr w:type="gramEnd"/>
      <w:r w:rsidR="00A72830">
        <w:rPr>
          <w:color w:val="000000"/>
        </w:rPr>
        <w:t xml:space="preserve"> </w:t>
      </w:r>
      <w:r w:rsidR="00A72830">
        <w:rPr>
          <w:color w:val="000000"/>
          <w:u w:val="single"/>
        </w:rPr>
        <w:t>intrinsic equal worth</w:t>
      </w:r>
      <w:r w:rsidR="00A72830">
        <w:rPr>
          <w:color w:val="000000"/>
        </w:rPr>
        <w:t xml:space="preserve"> mandates that we maximize the lives and liberties of as many as possible. </w:t>
      </w:r>
    </w:p>
    <w:p w14:paraId="3CAD6696" w14:textId="3AF76654" w:rsidR="00A72830" w:rsidRDefault="00090F3B" w:rsidP="00A72830">
      <w:pPr>
        <w:pStyle w:val="NormalWeb"/>
        <w:spacing w:before="0" w:beforeAutospacing="0" w:after="0" w:afterAutospacing="0"/>
      </w:pPr>
      <w:r>
        <w:rPr>
          <w:b/>
          <w:bCs/>
          <w:color w:val="000000"/>
          <w:sz w:val="26"/>
          <w:szCs w:val="26"/>
        </w:rPr>
        <w:t>2</w:t>
      </w:r>
      <w:r w:rsidR="00A72830">
        <w:rPr>
          <w:b/>
          <w:bCs/>
          <w:color w:val="000000"/>
          <w:sz w:val="26"/>
          <w:szCs w:val="26"/>
        </w:rPr>
        <w:t>. Extinction comes first under any framework – it has infinite magnitude and life is a prerequisite to moral systems.</w:t>
      </w:r>
    </w:p>
    <w:p w14:paraId="47B84382" w14:textId="6143F08C" w:rsidR="0020045D" w:rsidRDefault="0020045D" w:rsidP="00702324"/>
    <w:p w14:paraId="06702871" w14:textId="6276D12E" w:rsidR="0020045D" w:rsidRDefault="0020045D" w:rsidP="00702324">
      <w:r>
        <w:t>Thus, I negate.</w:t>
      </w:r>
      <w:r w:rsidR="00A36159">
        <w:t xml:space="preserve"> I defend the status quo.</w:t>
      </w:r>
    </w:p>
    <w:p w14:paraId="7B3F65FE" w14:textId="4A38BFAD" w:rsidR="00702324" w:rsidRDefault="00702324" w:rsidP="00702324"/>
    <w:p w14:paraId="7E1E3A2B" w14:textId="5181B9FB" w:rsidR="00702324" w:rsidRDefault="00B9524A" w:rsidP="00702324">
      <w:pPr>
        <w:pStyle w:val="Heading1"/>
      </w:pPr>
      <w:r>
        <w:t>Off</w:t>
      </w:r>
      <w:r w:rsidR="00A72830">
        <w:t xml:space="preserve"> -</w:t>
      </w:r>
      <w:r w:rsidR="00702324">
        <w:t xml:space="preserve"> Asteroid Mining</w:t>
      </w:r>
    </w:p>
    <w:p w14:paraId="1F7ED489" w14:textId="5FAC5DBD" w:rsidR="00702324" w:rsidRDefault="00702324" w:rsidP="00702324"/>
    <w:p w14:paraId="63CF3485" w14:textId="45079E84"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Commercial </w:t>
      </w:r>
      <w:r w:rsidRPr="00157CC5">
        <w:rPr>
          <w:rFonts w:asciiTheme="majorHAnsi" w:hAnsiTheme="majorHAnsi" w:cstheme="majorHAnsi"/>
          <w:b/>
          <w:bCs/>
          <w:color w:val="000000"/>
          <w:sz w:val="26"/>
          <w:szCs w:val="26"/>
          <w:u w:val="single"/>
        </w:rPr>
        <w:t>asteroid mining</w:t>
      </w:r>
      <w:r w:rsidRPr="00157CC5">
        <w:rPr>
          <w:rFonts w:asciiTheme="majorHAnsi" w:hAnsiTheme="majorHAnsi" w:cstheme="majorHAnsi"/>
          <w:b/>
          <w:bCs/>
          <w:color w:val="000000"/>
          <w:sz w:val="26"/>
          <w:szCs w:val="26"/>
        </w:rPr>
        <w:t xml:space="preserve"> is coming now – </w:t>
      </w:r>
      <w:r w:rsidRPr="00157CC5">
        <w:rPr>
          <w:rFonts w:asciiTheme="majorHAnsi" w:hAnsiTheme="majorHAnsi" w:cstheme="majorHAnsi"/>
          <w:b/>
          <w:bCs/>
          <w:color w:val="000000"/>
          <w:sz w:val="26"/>
          <w:szCs w:val="26"/>
          <w:u w:val="single"/>
        </w:rPr>
        <w:t>lower costs</w:t>
      </w:r>
      <w:r w:rsidRPr="00157CC5">
        <w:rPr>
          <w:rFonts w:asciiTheme="majorHAnsi" w:hAnsiTheme="majorHAnsi" w:cstheme="majorHAnsi"/>
          <w:b/>
          <w:bCs/>
          <w:color w:val="000000"/>
          <w:sz w:val="26"/>
          <w:szCs w:val="26"/>
        </w:rPr>
        <w:t xml:space="preserve"> and improving </w:t>
      </w:r>
      <w:r w:rsidRPr="00157CC5">
        <w:rPr>
          <w:rFonts w:asciiTheme="majorHAnsi" w:hAnsiTheme="majorHAnsi" w:cstheme="majorHAnsi"/>
          <w:b/>
          <w:bCs/>
          <w:color w:val="000000"/>
          <w:sz w:val="26"/>
          <w:szCs w:val="26"/>
          <w:u w:val="single"/>
        </w:rPr>
        <w:t>tech</w:t>
      </w:r>
      <w:r w:rsidRPr="00157CC5">
        <w:rPr>
          <w:rFonts w:asciiTheme="majorHAnsi" w:hAnsiTheme="majorHAnsi" w:cstheme="majorHAnsi"/>
          <w:b/>
          <w:bCs/>
          <w:color w:val="000000"/>
          <w:sz w:val="26"/>
          <w:szCs w:val="26"/>
        </w:rPr>
        <w:t xml:space="preserve"> make it economically </w:t>
      </w:r>
      <w:r w:rsidRPr="00157CC5">
        <w:rPr>
          <w:rFonts w:asciiTheme="majorHAnsi" w:hAnsiTheme="majorHAnsi" w:cstheme="majorHAnsi"/>
          <w:b/>
          <w:bCs/>
          <w:color w:val="000000"/>
          <w:sz w:val="26"/>
          <w:szCs w:val="26"/>
          <w:u w:val="single"/>
        </w:rPr>
        <w:t>viable</w:t>
      </w:r>
      <w:r w:rsidRPr="00157CC5">
        <w:rPr>
          <w:rFonts w:asciiTheme="majorHAnsi" w:hAnsiTheme="majorHAnsi" w:cstheme="majorHAnsi"/>
          <w:b/>
          <w:bCs/>
          <w:color w:val="000000"/>
          <w:sz w:val="26"/>
          <w:szCs w:val="26"/>
        </w:rPr>
        <w:t xml:space="preserve"> – and the </w:t>
      </w:r>
      <w:r w:rsidRPr="00157CC5">
        <w:rPr>
          <w:rFonts w:asciiTheme="majorHAnsi" w:hAnsiTheme="majorHAnsi" w:cstheme="majorHAnsi"/>
          <w:b/>
          <w:bCs/>
          <w:color w:val="000000"/>
          <w:sz w:val="26"/>
          <w:szCs w:val="26"/>
          <w:u w:val="single"/>
        </w:rPr>
        <w:t>legal basis</w:t>
      </w:r>
      <w:r w:rsidRPr="00157CC5">
        <w:rPr>
          <w:rFonts w:asciiTheme="majorHAnsi" w:hAnsiTheme="majorHAnsi" w:cstheme="majorHAnsi"/>
          <w:b/>
          <w:bCs/>
          <w:color w:val="000000"/>
          <w:sz w:val="26"/>
          <w:szCs w:val="26"/>
        </w:rPr>
        <w:t xml:space="preserve"> is already in place </w:t>
      </w:r>
    </w:p>
    <w:p w14:paraId="1F1EC5A2"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Gilbert 21</w:t>
      </w:r>
      <w:r w:rsidRPr="00157CC5">
        <w:rPr>
          <w:rFonts w:asciiTheme="majorHAnsi" w:hAnsiTheme="majorHAnsi" w:cstheme="majorHAnsi"/>
          <w:color w:val="000000"/>
          <w:sz w:val="22"/>
          <w:szCs w:val="22"/>
        </w:rPr>
        <w:t xml:space="preserve"> </w:t>
      </w:r>
      <w:proofErr w:type="spellStart"/>
      <w:r w:rsidRPr="00157CC5">
        <w:rPr>
          <w:rFonts w:asciiTheme="majorHAnsi" w:hAnsiTheme="majorHAnsi" w:cstheme="majorHAnsi"/>
          <w:color w:val="000000"/>
          <w:sz w:val="22"/>
          <w:szCs w:val="22"/>
        </w:rPr>
        <w:t>alex</w:t>
      </w:r>
      <w:proofErr w:type="spellEnd"/>
      <w:r w:rsidRPr="00157CC5">
        <w:rPr>
          <w:rFonts w:asciiTheme="majorHAnsi" w:hAnsiTheme="majorHAnsi" w:cstheme="majorHAnsi"/>
          <w:color w:val="000000"/>
          <w:sz w:val="22"/>
          <w:szCs w:val="22"/>
        </w:rPr>
        <w:t xml:space="preserve"> gilbert, is a complex systems researcher and a PhD student in space resources at the Colorado School of Mines. "Mining in Space Is Coming." Milken Institute Review, April 26, 2021, </w:t>
      </w:r>
      <w:hyperlink r:id="rId9" w:history="1">
        <w:r w:rsidRPr="00157CC5">
          <w:rPr>
            <w:rFonts w:asciiTheme="majorHAnsi" w:hAnsiTheme="majorHAnsi" w:cstheme="majorHAnsi"/>
            <w:color w:val="000000"/>
            <w:sz w:val="22"/>
            <w:szCs w:val="22"/>
            <w:u w:val="single"/>
          </w:rPr>
          <w:t>www.milkenreview.org/articles/mining-in-space-is-coming</w:t>
        </w:r>
      </w:hyperlink>
      <w:r w:rsidRPr="00157CC5">
        <w:rPr>
          <w:rFonts w:asciiTheme="majorHAnsi" w:hAnsiTheme="majorHAnsi" w:cstheme="majorHAnsi"/>
          <w:color w:val="000000"/>
          <w:sz w:val="22"/>
          <w:szCs w:val="22"/>
        </w:rPr>
        <w:t>. [Quality Control] </w:t>
      </w:r>
    </w:p>
    <w:p w14:paraId="7A90A03B"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b/>
          <w:bCs/>
          <w:color w:val="000000"/>
          <w:u w:val="single"/>
        </w:rPr>
        <w:t>Space exploration is back</w:t>
      </w:r>
      <w:r w:rsidRPr="00157CC5">
        <w:rPr>
          <w:rFonts w:asciiTheme="majorHAnsi" w:hAnsiTheme="majorHAnsi" w:cstheme="majorHAnsi"/>
          <w:color w:val="000000"/>
          <w:sz w:val="16"/>
        </w:rPr>
        <w:t xml:space="preserve">. after decades of disappointment, a combination </w:t>
      </w:r>
      <w:r w:rsidRPr="0020045D">
        <w:rPr>
          <w:rFonts w:asciiTheme="majorHAnsi" w:hAnsiTheme="majorHAnsi" w:cstheme="majorHAnsi"/>
          <w:color w:val="000000"/>
          <w:sz w:val="16"/>
        </w:rPr>
        <w:t xml:space="preserve">of </w:t>
      </w:r>
      <w:r w:rsidRPr="0020045D">
        <w:rPr>
          <w:rFonts w:asciiTheme="majorHAnsi" w:hAnsiTheme="majorHAnsi" w:cstheme="majorHAnsi"/>
          <w:color w:val="000000"/>
          <w:u w:val="single"/>
        </w:rPr>
        <w:t xml:space="preserve">better technology, falling costs and a rush of competitive energy from the private sector has put space travel </w:t>
      </w:r>
      <w:r w:rsidRPr="0020045D">
        <w:rPr>
          <w:rFonts w:asciiTheme="majorHAnsi" w:hAnsiTheme="majorHAnsi" w:cstheme="majorHAnsi"/>
          <w:b/>
          <w:bCs/>
          <w:color w:val="000000"/>
          <w:u w:val="single"/>
        </w:rPr>
        <w:t>front and center</w:t>
      </w:r>
      <w:r w:rsidRPr="0020045D">
        <w:rPr>
          <w:rFonts w:asciiTheme="majorHAnsi" w:hAnsiTheme="majorHAnsi" w:cstheme="majorHAnsi"/>
          <w:color w:val="000000"/>
          <w:sz w:val="16"/>
        </w:rPr>
        <w:t>.</w:t>
      </w:r>
      <w:r w:rsidRPr="00157CC5">
        <w:rPr>
          <w:rFonts w:asciiTheme="majorHAnsi" w:hAnsiTheme="majorHAnsi" w:cstheme="majorHAnsi"/>
          <w:color w:val="000000"/>
          <w:sz w:val="16"/>
        </w:rPr>
        <w:t xml:space="preserve"> indeed, </w:t>
      </w:r>
      <w:r w:rsidRPr="00157CC5">
        <w:rPr>
          <w:rFonts w:asciiTheme="majorHAnsi" w:hAnsiTheme="majorHAnsi" w:cstheme="majorHAnsi"/>
          <w:color w:val="000000"/>
          <w:u w:val="single"/>
        </w:rPr>
        <w:t>many analysts</w:t>
      </w:r>
      <w:r w:rsidRPr="00157CC5">
        <w:rPr>
          <w:rFonts w:asciiTheme="majorHAnsi" w:hAnsiTheme="majorHAnsi" w:cstheme="majorHAnsi"/>
          <w:color w:val="000000"/>
          <w:sz w:val="16"/>
        </w:rPr>
        <w:t xml:space="preserve"> (even some with their feet on the ground) </w:t>
      </w:r>
      <w:r w:rsidRPr="00157CC5">
        <w:rPr>
          <w:rFonts w:asciiTheme="majorHAnsi" w:hAnsiTheme="majorHAnsi" w:cstheme="majorHAnsi"/>
          <w:color w:val="000000"/>
          <w:u w:val="single"/>
        </w:rPr>
        <w:t xml:space="preserve">believe that </w:t>
      </w:r>
      <w:r w:rsidRPr="00157CC5">
        <w:rPr>
          <w:rFonts w:asciiTheme="majorHAnsi" w:hAnsiTheme="majorHAnsi" w:cstheme="majorHAnsi"/>
          <w:color w:val="000000"/>
          <w:highlight w:val="green"/>
          <w:u w:val="single"/>
        </w:rPr>
        <w:t xml:space="preserve">commercial developments </w:t>
      </w:r>
      <w:r w:rsidRPr="0020045D">
        <w:rPr>
          <w:rFonts w:asciiTheme="majorHAnsi" w:hAnsiTheme="majorHAnsi" w:cstheme="majorHAnsi"/>
          <w:color w:val="000000"/>
          <w:u w:val="single"/>
        </w:rPr>
        <w:t>in the space industry</w:t>
      </w:r>
      <w:r w:rsidRPr="00157CC5">
        <w:rPr>
          <w:rFonts w:asciiTheme="majorHAnsi" w:hAnsiTheme="majorHAnsi" w:cstheme="majorHAnsi"/>
          <w:color w:val="000000"/>
          <w:u w:val="single"/>
        </w:rPr>
        <w:t xml:space="preserve"> may be on the cusp of </w:t>
      </w:r>
      <w:r w:rsidRPr="00157CC5">
        <w:rPr>
          <w:rFonts w:asciiTheme="majorHAnsi" w:hAnsiTheme="majorHAnsi" w:cstheme="majorHAnsi"/>
          <w:color w:val="000000"/>
          <w:highlight w:val="green"/>
          <w:u w:val="single"/>
        </w:rPr>
        <w:t>start</w:t>
      </w:r>
      <w:r w:rsidRPr="00157CC5">
        <w:rPr>
          <w:rFonts w:asciiTheme="majorHAnsi" w:hAnsiTheme="majorHAnsi" w:cstheme="majorHAnsi"/>
          <w:color w:val="000000"/>
          <w:u w:val="single"/>
        </w:rPr>
        <w:t xml:space="preserve">ing </w:t>
      </w:r>
      <w:r w:rsidRPr="00157CC5">
        <w:rPr>
          <w:rFonts w:asciiTheme="majorHAnsi" w:hAnsiTheme="majorHAnsi" w:cstheme="majorHAnsi"/>
          <w:color w:val="000000"/>
          <w:highlight w:val="green"/>
          <w:u w:val="single"/>
        </w:rPr>
        <w:t xml:space="preserve">the largest resource rush in history: </w:t>
      </w:r>
      <w:r w:rsidRPr="00157CC5">
        <w:rPr>
          <w:rFonts w:asciiTheme="majorHAnsi" w:hAnsiTheme="majorHAnsi" w:cstheme="majorHAnsi"/>
          <w:b/>
          <w:bCs/>
          <w:color w:val="000000"/>
          <w:highlight w:val="green"/>
          <w:u w:val="single"/>
        </w:rPr>
        <w:t>mining</w:t>
      </w:r>
      <w:r w:rsidRPr="00157CC5">
        <w:rPr>
          <w:rFonts w:asciiTheme="majorHAnsi" w:hAnsiTheme="majorHAnsi" w:cstheme="majorHAnsi"/>
          <w:b/>
          <w:bCs/>
          <w:color w:val="000000"/>
          <w:u w:val="single"/>
        </w:rPr>
        <w:t xml:space="preserve"> on the Moon</w:t>
      </w:r>
      <w:r w:rsidRPr="00157CC5">
        <w:rPr>
          <w:rFonts w:asciiTheme="majorHAnsi" w:hAnsiTheme="majorHAnsi" w:cstheme="majorHAnsi"/>
          <w:color w:val="000000"/>
          <w:u w:val="single"/>
        </w:rPr>
        <w:t xml:space="preserve">, </w:t>
      </w:r>
      <w:proofErr w:type="gramStart"/>
      <w:r w:rsidRPr="00157CC5">
        <w:rPr>
          <w:rFonts w:asciiTheme="majorHAnsi" w:hAnsiTheme="majorHAnsi" w:cstheme="majorHAnsi"/>
          <w:color w:val="000000"/>
          <w:u w:val="single"/>
        </w:rPr>
        <w:t>Mars</w:t>
      </w:r>
      <w:proofErr w:type="gramEnd"/>
      <w:r w:rsidRPr="00157CC5">
        <w:rPr>
          <w:rFonts w:asciiTheme="majorHAnsi" w:hAnsiTheme="majorHAnsi" w:cstheme="majorHAnsi"/>
          <w:color w:val="000000"/>
          <w:u w:val="single"/>
        </w:rPr>
        <w:t xml:space="preserve"> and </w:t>
      </w:r>
      <w:r w:rsidRPr="00157CC5">
        <w:rPr>
          <w:rFonts w:asciiTheme="majorHAnsi" w:hAnsiTheme="majorHAnsi" w:cstheme="majorHAnsi"/>
          <w:b/>
          <w:bCs/>
          <w:color w:val="000000"/>
          <w:highlight w:val="green"/>
          <w:u w:val="single"/>
        </w:rPr>
        <w:t>asteroids</w:t>
      </w:r>
      <w:r w:rsidRPr="00157CC5">
        <w:rPr>
          <w:rFonts w:asciiTheme="majorHAnsi" w:hAnsiTheme="majorHAnsi" w:cstheme="majorHAnsi"/>
          <w:color w:val="000000"/>
          <w:u w:val="single"/>
        </w:rPr>
        <w:t>.</w:t>
      </w:r>
    </w:p>
    <w:p w14:paraId="195FE31C"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While this may sound fantastical, some </w:t>
      </w:r>
      <w:r w:rsidRPr="00157CC5">
        <w:rPr>
          <w:rFonts w:asciiTheme="majorHAnsi" w:hAnsiTheme="majorHAnsi" w:cstheme="majorHAnsi"/>
          <w:color w:val="000000"/>
          <w:u w:val="single"/>
        </w:rPr>
        <w:t>baby steps toward the goal have already been taken.</w:t>
      </w:r>
      <w:r w:rsidRPr="00157CC5">
        <w:rPr>
          <w:rFonts w:asciiTheme="majorHAnsi" w:hAnsiTheme="majorHAnsi" w:cstheme="majorHAnsi"/>
          <w:color w:val="000000"/>
          <w:sz w:val="16"/>
        </w:rPr>
        <w:t xml:space="preserve"> Last year, </w:t>
      </w:r>
      <w:r w:rsidRPr="00157CC5">
        <w:rPr>
          <w:rFonts w:asciiTheme="majorHAnsi" w:hAnsiTheme="majorHAnsi" w:cstheme="majorHAnsi"/>
          <w:color w:val="000000"/>
          <w:highlight w:val="green"/>
          <w:u w:val="single"/>
        </w:rPr>
        <w:t>NASA awarded contracts to</w:t>
      </w:r>
      <w:r w:rsidRPr="00157CC5">
        <w:rPr>
          <w:rFonts w:asciiTheme="majorHAnsi" w:hAnsiTheme="majorHAnsi" w:cstheme="majorHAnsi"/>
          <w:color w:val="000000"/>
          <w:u w:val="single"/>
        </w:rPr>
        <w:t xml:space="preserve"> four </w:t>
      </w:r>
      <w:r w:rsidRPr="00157CC5">
        <w:rPr>
          <w:rFonts w:asciiTheme="majorHAnsi" w:hAnsiTheme="majorHAnsi" w:cstheme="majorHAnsi"/>
          <w:color w:val="000000"/>
          <w:highlight w:val="green"/>
          <w:u w:val="single"/>
        </w:rPr>
        <w:t>companies</w:t>
      </w:r>
      <w:r w:rsidRPr="00157CC5">
        <w:rPr>
          <w:rFonts w:asciiTheme="majorHAnsi" w:hAnsiTheme="majorHAnsi" w:cstheme="majorHAnsi"/>
          <w:color w:val="000000"/>
          <w:u w:val="single"/>
        </w:rPr>
        <w:t xml:space="preserve"> to extract small amounts of lunar regolith by 2024,</w:t>
      </w:r>
      <w:r w:rsidRPr="00157CC5">
        <w:rPr>
          <w:rFonts w:asciiTheme="majorHAnsi" w:hAnsiTheme="majorHAnsi" w:cstheme="majorHAnsi"/>
          <w:color w:val="000000"/>
          <w:sz w:val="16"/>
        </w:rPr>
        <w:t xml:space="preserve"> </w:t>
      </w:r>
      <w:r w:rsidRPr="0020045D">
        <w:rPr>
          <w:rFonts w:asciiTheme="majorHAnsi" w:hAnsiTheme="majorHAnsi" w:cstheme="majorHAnsi"/>
          <w:color w:val="000000"/>
          <w:u w:val="single"/>
        </w:rPr>
        <w:t xml:space="preserve">effectively </w:t>
      </w:r>
      <w:r w:rsidRPr="0020045D">
        <w:rPr>
          <w:rFonts w:asciiTheme="majorHAnsi" w:hAnsiTheme="majorHAnsi" w:cstheme="majorHAnsi"/>
          <w:b/>
          <w:bCs/>
          <w:color w:val="000000"/>
          <w:u w:val="single"/>
        </w:rPr>
        <w:t>beginning the era of commercial space mining</w:t>
      </w:r>
      <w:r w:rsidRPr="0020045D">
        <w:rPr>
          <w:rFonts w:asciiTheme="majorHAnsi" w:hAnsiTheme="majorHAnsi" w:cstheme="majorHAnsi"/>
          <w:color w:val="000000"/>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0E985D6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As every fan of science fiction knows, </w:t>
      </w:r>
      <w:r w:rsidRPr="00157CC5">
        <w:rPr>
          <w:rFonts w:asciiTheme="majorHAnsi" w:hAnsiTheme="majorHAnsi" w:cstheme="majorHAnsi"/>
          <w:color w:val="000000"/>
          <w:highlight w:val="green"/>
          <w:u w:val="single"/>
        </w:rPr>
        <w:t>the resources</w:t>
      </w:r>
      <w:r w:rsidRPr="00157CC5">
        <w:rPr>
          <w:rFonts w:asciiTheme="majorHAnsi" w:hAnsiTheme="majorHAnsi" w:cstheme="majorHAnsi"/>
          <w:color w:val="000000"/>
          <w:u w:val="single"/>
        </w:rPr>
        <w:t xml:space="preserve"> of the solar system </w:t>
      </w:r>
      <w:r w:rsidRPr="00157CC5">
        <w:rPr>
          <w:rFonts w:asciiTheme="majorHAnsi" w:hAnsiTheme="majorHAnsi" w:cstheme="majorHAnsi"/>
          <w:color w:val="000000"/>
          <w:highlight w:val="green"/>
          <w:u w:val="single"/>
        </w:rPr>
        <w:t>appear</w:t>
      </w:r>
      <w:r w:rsidRPr="00157CC5">
        <w:rPr>
          <w:rFonts w:asciiTheme="majorHAnsi" w:hAnsiTheme="majorHAnsi" w:cstheme="majorHAnsi"/>
          <w:color w:val="000000"/>
          <w:u w:val="single"/>
        </w:rPr>
        <w:t xml:space="preserve"> </w:t>
      </w:r>
      <w:r w:rsidRPr="00157CC5">
        <w:rPr>
          <w:rFonts w:asciiTheme="majorHAnsi" w:hAnsiTheme="majorHAnsi" w:cstheme="majorHAnsi"/>
          <w:b/>
          <w:bCs/>
          <w:color w:val="000000"/>
          <w:u w:val="single"/>
        </w:rPr>
        <w:t xml:space="preserve">virtually </w:t>
      </w:r>
      <w:r w:rsidRPr="00157CC5">
        <w:rPr>
          <w:rFonts w:asciiTheme="majorHAnsi" w:hAnsiTheme="majorHAnsi" w:cstheme="majorHAnsi"/>
          <w:b/>
          <w:bCs/>
          <w:color w:val="000000"/>
          <w:highlight w:val="green"/>
          <w:u w:val="single"/>
        </w:rPr>
        <w:t>unlimite</w:t>
      </w:r>
      <w:r w:rsidRPr="00157CC5">
        <w:rPr>
          <w:rFonts w:asciiTheme="majorHAnsi" w:hAnsiTheme="majorHAnsi" w:cstheme="majorHAnsi"/>
          <w:color w:val="000000"/>
          <w:highlight w:val="green"/>
          <w:u w:val="single"/>
        </w:rPr>
        <w:t>d</w:t>
      </w:r>
      <w:r w:rsidRPr="00157CC5">
        <w:rPr>
          <w:rFonts w:asciiTheme="majorHAnsi" w:hAnsiTheme="majorHAnsi" w:cstheme="majorHAnsi"/>
          <w:color w:val="000000"/>
          <w:u w:val="single"/>
        </w:rPr>
        <w:t xml:space="preserve"> compared to those on Earth.</w:t>
      </w:r>
      <w:r w:rsidRPr="00157CC5">
        <w:rPr>
          <w:rFonts w:asciiTheme="majorHAnsi" w:hAnsiTheme="majorHAnsi" w:cstheme="majorHAnsi"/>
          <w:color w:val="000000"/>
          <w:sz w:val="16"/>
        </w:rPr>
        <w:t xml:space="preserve"> There are whole other planets, dozens of moons, thousands of massive </w:t>
      </w:r>
      <w:proofErr w:type="gramStart"/>
      <w:r w:rsidRPr="00157CC5">
        <w:rPr>
          <w:rFonts w:asciiTheme="majorHAnsi" w:hAnsiTheme="majorHAnsi" w:cstheme="majorHAnsi"/>
          <w:color w:val="000000"/>
          <w:sz w:val="16"/>
        </w:rPr>
        <w:t>asteroids</w:t>
      </w:r>
      <w:proofErr w:type="gramEnd"/>
      <w:r w:rsidRPr="00157CC5">
        <w:rPr>
          <w:rFonts w:asciiTheme="majorHAnsi" w:hAnsiTheme="majorHAnsi" w:cstheme="majorHAnsi"/>
          <w:color w:val="000000"/>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sidRPr="00157CC5">
        <w:rPr>
          <w:rFonts w:asciiTheme="majorHAnsi" w:hAnsiTheme="majorHAnsi" w:cstheme="majorHAnsi"/>
          <w:color w:val="000000"/>
          <w:u w:val="single"/>
        </w:rPr>
        <w:t>as entrepreneurs look to harness the riches beyond the atmosphere, access to space resources remains tangled in the realities of economics and governance.</w:t>
      </w:r>
    </w:p>
    <w:p w14:paraId="0643DCB0"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157CC5">
        <w:rPr>
          <w:rFonts w:asciiTheme="majorHAnsi" w:hAnsiTheme="majorHAnsi" w:cstheme="majorHAnsi"/>
          <w:color w:val="000000"/>
          <w:sz w:val="16"/>
        </w:rPr>
        <w:t>finance</w:t>
      </w:r>
      <w:proofErr w:type="gramEnd"/>
      <w:r w:rsidRPr="00157CC5">
        <w:rPr>
          <w:rFonts w:asciiTheme="majorHAnsi" w:hAnsiTheme="majorHAnsi" w:cstheme="majorHAnsi"/>
          <w:color w:val="000000"/>
          <w:sz w:val="16"/>
        </w:rPr>
        <w:t xml:space="preserve"> and business models.</w:t>
      </w:r>
    </w:p>
    <w:p w14:paraId="7475FC1D"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That said, </w:t>
      </w:r>
      <w:r w:rsidRPr="00157CC5">
        <w:rPr>
          <w:rFonts w:asciiTheme="majorHAnsi" w:hAnsiTheme="majorHAnsi" w:cstheme="majorHAnsi"/>
          <w:color w:val="000000"/>
          <w:u w:val="single"/>
        </w:rPr>
        <w:t>there’s no grass growing under potential pioneers’ feet.</w:t>
      </w:r>
      <w:r w:rsidRPr="00157CC5">
        <w:rPr>
          <w:rFonts w:asciiTheme="majorHAnsi" w:hAnsiTheme="majorHAnsi" w:cstheme="majorHAnsi"/>
          <w:color w:val="000000"/>
          <w:sz w:val="16"/>
        </w:rPr>
        <w:t xml:space="preserve"> </w:t>
      </w:r>
      <w:r w:rsidRPr="0020045D">
        <w:rPr>
          <w:rFonts w:asciiTheme="majorHAnsi" w:hAnsiTheme="majorHAnsi" w:cstheme="majorHAnsi"/>
          <w:color w:val="000000"/>
          <w:u w:val="single"/>
        </w:rPr>
        <w:t xml:space="preserve">Potential economic, </w:t>
      </w:r>
      <w:proofErr w:type="gramStart"/>
      <w:r w:rsidRPr="0020045D">
        <w:rPr>
          <w:rFonts w:asciiTheme="majorHAnsi" w:hAnsiTheme="majorHAnsi" w:cstheme="majorHAnsi"/>
          <w:color w:val="000000"/>
          <w:u w:val="single"/>
        </w:rPr>
        <w:t>scientific</w:t>
      </w:r>
      <w:proofErr w:type="gramEnd"/>
      <w:r w:rsidRPr="0020045D">
        <w:rPr>
          <w:rFonts w:asciiTheme="majorHAnsi" w:hAnsiTheme="majorHAnsi" w:cstheme="majorHAnsi"/>
          <w:color w:val="000000"/>
          <w:u w:val="single"/>
        </w:rPr>
        <w:t xml:space="preserve"> and even security benefits underlie an emerging geopolitical competition to pursue space mining</w:t>
      </w:r>
      <w:r w:rsidRPr="00157CC5">
        <w:rPr>
          <w:rFonts w:asciiTheme="majorHAnsi" w:hAnsiTheme="majorHAnsi" w:cstheme="majorHAnsi"/>
          <w:color w:val="000000"/>
          <w:u w:val="single"/>
        </w:rPr>
        <w:t>.</w:t>
      </w:r>
      <w:r w:rsidRPr="00157CC5">
        <w:rPr>
          <w:rFonts w:asciiTheme="majorHAnsi" w:hAnsiTheme="majorHAnsi" w:cstheme="majorHAnsi"/>
          <w:color w:val="000000"/>
          <w:sz w:val="16"/>
        </w:rPr>
        <w:t xml:space="preserve"> </w:t>
      </w:r>
      <w:r w:rsidRPr="00157CC5">
        <w:rPr>
          <w:rFonts w:asciiTheme="majorHAnsi" w:hAnsiTheme="majorHAnsi" w:cstheme="majorHAnsi"/>
          <w:color w:val="000000"/>
          <w:highlight w:val="green"/>
          <w:u w:val="single"/>
        </w:rPr>
        <w:t>The U</w:t>
      </w:r>
      <w:r w:rsidRPr="00157CC5">
        <w:rPr>
          <w:rFonts w:asciiTheme="majorHAnsi" w:hAnsiTheme="majorHAnsi" w:cstheme="majorHAnsi"/>
          <w:color w:val="000000"/>
          <w:u w:val="single"/>
        </w:rPr>
        <w:t xml:space="preserve">nited </w:t>
      </w:r>
      <w:r w:rsidRPr="00157CC5">
        <w:rPr>
          <w:rFonts w:asciiTheme="majorHAnsi" w:hAnsiTheme="majorHAnsi" w:cstheme="majorHAnsi"/>
          <w:color w:val="000000"/>
          <w:highlight w:val="green"/>
          <w:u w:val="single"/>
        </w:rPr>
        <w:t>S</w:t>
      </w:r>
      <w:r w:rsidRPr="00157CC5">
        <w:rPr>
          <w:rFonts w:asciiTheme="majorHAnsi" w:hAnsiTheme="majorHAnsi" w:cstheme="majorHAnsi"/>
          <w:color w:val="000000"/>
          <w:u w:val="single"/>
        </w:rPr>
        <w:t xml:space="preserve">tates </w:t>
      </w:r>
      <w:r w:rsidRPr="00157CC5">
        <w:rPr>
          <w:rFonts w:asciiTheme="majorHAnsi" w:hAnsiTheme="majorHAnsi" w:cstheme="majorHAnsi"/>
          <w:color w:val="000000"/>
          <w:highlight w:val="green"/>
          <w:u w:val="single"/>
        </w:rPr>
        <w:t>is</w:t>
      </w:r>
      <w:r w:rsidRPr="00157CC5">
        <w:rPr>
          <w:rFonts w:asciiTheme="majorHAnsi" w:hAnsiTheme="majorHAnsi" w:cstheme="majorHAnsi"/>
          <w:color w:val="000000"/>
          <w:u w:val="single"/>
        </w:rPr>
        <w:t xml:space="preserve"> rapidly emerging as </w:t>
      </w:r>
      <w:r w:rsidRPr="00157CC5">
        <w:rPr>
          <w:rFonts w:asciiTheme="majorHAnsi" w:hAnsiTheme="majorHAnsi" w:cstheme="majorHAnsi"/>
          <w:color w:val="000000"/>
          <w:highlight w:val="green"/>
          <w:u w:val="single"/>
        </w:rPr>
        <w:t>a front-runner</w:t>
      </w:r>
      <w:r w:rsidRPr="00157CC5">
        <w:rPr>
          <w:rFonts w:asciiTheme="majorHAnsi" w:hAnsiTheme="majorHAnsi" w:cstheme="majorHAnsi"/>
          <w:color w:val="000000"/>
          <w:sz w:val="16"/>
        </w:rPr>
        <w:t xml:space="preserve">, in part due to its ambitious Artemis Program to lead a multinational consortium back to the Moon. </w:t>
      </w:r>
      <w:r w:rsidRPr="00157CC5">
        <w:rPr>
          <w:rFonts w:asciiTheme="majorHAnsi" w:hAnsiTheme="majorHAnsi" w:cstheme="majorHAnsi"/>
          <w:color w:val="000000"/>
          <w:u w:val="single"/>
        </w:rPr>
        <w:t xml:space="preserve">But it is also a leader in </w:t>
      </w:r>
      <w:r w:rsidRPr="00157CC5">
        <w:rPr>
          <w:rFonts w:asciiTheme="majorHAnsi" w:hAnsiTheme="majorHAnsi" w:cstheme="majorHAnsi"/>
          <w:b/>
          <w:bCs/>
          <w:color w:val="000000"/>
          <w:highlight w:val="green"/>
          <w:u w:val="single"/>
        </w:rPr>
        <w:t>creating a legal infrastructu</w:t>
      </w:r>
      <w:r w:rsidRPr="00157CC5">
        <w:rPr>
          <w:rFonts w:asciiTheme="majorHAnsi" w:hAnsiTheme="majorHAnsi" w:cstheme="majorHAnsi"/>
          <w:b/>
          <w:bCs/>
          <w:color w:val="000000"/>
          <w:u w:val="single"/>
        </w:rPr>
        <w:t>re for mineral exploitation</w:t>
      </w:r>
      <w:r w:rsidRPr="00157CC5">
        <w:rPr>
          <w:rFonts w:asciiTheme="majorHAnsi" w:hAnsiTheme="majorHAnsi" w:cstheme="majorHAnsi"/>
          <w:color w:val="000000"/>
          <w:u w:val="single"/>
        </w:rPr>
        <w:t>.</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 xml:space="preserve">The United States has adopted the world’s first </w:t>
      </w:r>
      <w:proofErr w:type="spellStart"/>
      <w:r w:rsidRPr="00157CC5">
        <w:rPr>
          <w:rFonts w:asciiTheme="majorHAnsi" w:hAnsiTheme="majorHAnsi" w:cstheme="majorHAnsi"/>
          <w:color w:val="000000"/>
          <w:u w:val="single"/>
        </w:rPr>
        <w:t>spaceresources</w:t>
      </w:r>
      <w:proofErr w:type="spellEnd"/>
      <w:r w:rsidRPr="00157CC5">
        <w:rPr>
          <w:rFonts w:asciiTheme="majorHAnsi" w:hAnsiTheme="majorHAnsi" w:cstheme="majorHAnsi"/>
          <w:color w:val="000000"/>
          <w:u w:val="single"/>
        </w:rPr>
        <w:t xml:space="preserve"> law, </w:t>
      </w:r>
      <w:r w:rsidRPr="00157CC5">
        <w:rPr>
          <w:rFonts w:asciiTheme="majorHAnsi" w:hAnsiTheme="majorHAnsi" w:cstheme="majorHAnsi"/>
          <w:color w:val="000000"/>
          <w:highlight w:val="green"/>
          <w:u w:val="single"/>
        </w:rPr>
        <w:t>recognizing the property rights of private companies</w:t>
      </w:r>
      <w:r w:rsidRPr="00157CC5">
        <w:rPr>
          <w:rFonts w:asciiTheme="majorHAnsi" w:hAnsiTheme="majorHAnsi" w:cstheme="majorHAnsi"/>
          <w:color w:val="000000"/>
          <w:u w:val="single"/>
        </w:rPr>
        <w:t xml:space="preserve"> and individuals to materials gathered in space.</w:t>
      </w:r>
    </w:p>
    <w:p w14:paraId="6D55DCD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However, the United States is hardly alone. </w:t>
      </w:r>
      <w:r w:rsidRPr="00157CC5">
        <w:rPr>
          <w:rFonts w:asciiTheme="majorHAnsi" w:hAnsiTheme="majorHAnsi" w:cstheme="majorHAnsi"/>
          <w:color w:val="000000"/>
          <w:u w:val="single"/>
        </w:rPr>
        <w:t>Luxembourg and the United Arab Emirates</w:t>
      </w:r>
      <w:r w:rsidRPr="00157CC5">
        <w:rPr>
          <w:rFonts w:asciiTheme="majorHAnsi" w:hAnsiTheme="majorHAnsi" w:cstheme="majorHAnsi"/>
          <w:color w:val="000000"/>
          <w:sz w:val="16"/>
        </w:rPr>
        <w:t xml:space="preserve"> (you read those right</w:t>
      </w:r>
      <w:r w:rsidRPr="00157CC5">
        <w:rPr>
          <w:rFonts w:asciiTheme="majorHAnsi" w:hAnsiTheme="majorHAnsi" w:cstheme="majorHAnsi"/>
          <w:color w:val="000000"/>
          <w:u w:val="single"/>
        </w:rPr>
        <w:t>) are racing to codify space-resources laws of their own</w:t>
      </w:r>
      <w:r w:rsidRPr="00157CC5">
        <w:rPr>
          <w:rFonts w:asciiTheme="majorHAnsi" w:hAnsiTheme="majorHAnsi" w:cstheme="majorHAnsi"/>
          <w:color w:val="000000"/>
          <w:sz w:val="16"/>
        </w:rPr>
        <w:t xml:space="preserve">, hoping to attract investment to their entrepot nations with business-friendly legal frameworks. </w:t>
      </w:r>
      <w:r w:rsidRPr="00157CC5">
        <w:rPr>
          <w:rFonts w:asciiTheme="majorHAnsi" w:hAnsiTheme="majorHAnsi" w:cstheme="majorHAnsi"/>
          <w:color w:val="000000"/>
          <w:u w:val="single"/>
        </w:rPr>
        <w:t>China reportedly views space-resource development as a national priority, part of a strategy to challenge U.S. economic and security primacy in space.</w:t>
      </w:r>
      <w:r w:rsidRPr="00157CC5">
        <w:rPr>
          <w:rFonts w:asciiTheme="majorHAnsi" w:hAnsiTheme="majorHAnsi" w:cstheme="majorHAnsi"/>
          <w:color w:val="000000"/>
          <w:sz w:val="16"/>
        </w:rPr>
        <w:t xml:space="preserve"> Meanwhile, Russia, Japan, </w:t>
      </w:r>
      <w:proofErr w:type="gramStart"/>
      <w:r w:rsidRPr="00157CC5">
        <w:rPr>
          <w:rFonts w:asciiTheme="majorHAnsi" w:hAnsiTheme="majorHAnsi" w:cstheme="majorHAnsi"/>
          <w:color w:val="000000"/>
          <w:sz w:val="16"/>
        </w:rPr>
        <w:t>India</w:t>
      </w:r>
      <w:proofErr w:type="gramEnd"/>
      <w:r w:rsidRPr="00157CC5">
        <w:rPr>
          <w:rFonts w:asciiTheme="majorHAnsi" w:hAnsiTheme="majorHAnsi" w:cstheme="majorHAnsi"/>
          <w:color w:val="000000"/>
          <w:sz w:val="16"/>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12072610"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What’s Out There</w:t>
      </w:r>
    </w:p>
    <w:p w14:paraId="374BFF91"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Back up for a moment. For the record, </w:t>
      </w:r>
      <w:r w:rsidRPr="00157CC5">
        <w:rPr>
          <w:rFonts w:asciiTheme="majorHAnsi" w:hAnsiTheme="majorHAnsi" w:cstheme="majorHAnsi"/>
          <w:color w:val="000000"/>
          <w:u w:val="single"/>
        </w:rPr>
        <w:t>space is already being heavily exploited, because space resources include non-material assets such as orbital locations and abundant sunlight that enable satellites to provide services to Earth</w:t>
      </w:r>
      <w:r w:rsidRPr="00157CC5">
        <w:rPr>
          <w:rFonts w:asciiTheme="majorHAnsi" w:hAnsiTheme="majorHAnsi" w:cstheme="majorHAnsi"/>
          <w:color w:val="000000"/>
          <w:sz w:val="16"/>
        </w:rPr>
        <w:t xml:space="preserve">. Indeed, satellite-based telecommunications and global positioning systems have become </w:t>
      </w:r>
      <w:r w:rsidRPr="00157CC5">
        <w:rPr>
          <w:rFonts w:asciiTheme="majorHAnsi" w:hAnsiTheme="majorHAnsi" w:cstheme="majorHAnsi"/>
          <w:color w:val="000000"/>
          <w:u w:val="single"/>
        </w:rPr>
        <w:t>indispensable infrastructure underpinning the modern economy</w:t>
      </w:r>
      <w:r w:rsidRPr="00157CC5">
        <w:rPr>
          <w:rFonts w:asciiTheme="majorHAnsi" w:hAnsiTheme="majorHAnsi" w:cstheme="majorHAnsi"/>
          <w:color w:val="000000"/>
          <w:sz w:val="16"/>
        </w:rPr>
        <w:t>. Mining space for materials, of course, is another matter.</w:t>
      </w:r>
    </w:p>
    <w:p w14:paraId="799829A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In the past several decades, </w:t>
      </w:r>
      <w:r w:rsidRPr="00157CC5">
        <w:rPr>
          <w:rFonts w:asciiTheme="majorHAnsi" w:hAnsiTheme="majorHAnsi" w:cstheme="majorHAnsi"/>
          <w:color w:val="000000"/>
          <w:u w:val="single"/>
        </w:rPr>
        <w:t xml:space="preserve">planetary science has confirmed what has long been suspected: celestial bodies are potential sources for dozens of natural materials that, in the right time and place, are </w:t>
      </w:r>
      <w:r w:rsidRPr="00157CC5">
        <w:rPr>
          <w:rFonts w:asciiTheme="majorHAnsi" w:hAnsiTheme="majorHAnsi" w:cstheme="majorHAnsi"/>
          <w:b/>
          <w:bCs/>
          <w:color w:val="000000"/>
          <w:u w:val="single"/>
        </w:rPr>
        <w:t>incredibly valuable</w:t>
      </w:r>
      <w:r w:rsidRPr="00157CC5">
        <w:rPr>
          <w:rFonts w:asciiTheme="majorHAnsi" w:hAnsiTheme="majorHAnsi" w:cstheme="majorHAnsi"/>
          <w:color w:val="000000"/>
          <w:u w:val="single"/>
        </w:rPr>
        <w:t>. Of</w:t>
      </w:r>
      <w:r w:rsidRPr="00157CC5">
        <w:rPr>
          <w:rFonts w:asciiTheme="majorHAnsi" w:hAnsiTheme="majorHAnsi" w:cstheme="majorHAnsi"/>
          <w:color w:val="000000"/>
          <w:sz w:val="16"/>
        </w:rPr>
        <w:t xml:space="preserve"> these, </w:t>
      </w:r>
      <w:r w:rsidRPr="00157CC5">
        <w:rPr>
          <w:rFonts w:asciiTheme="majorHAnsi" w:hAnsiTheme="majorHAnsi" w:cstheme="majorHAnsi"/>
          <w:color w:val="000000"/>
          <w:u w:val="single"/>
        </w:rPr>
        <w:t xml:space="preserve">water may be the most attractive in the near-term, because — with assistance from solar energy or nuclear fission — H2O can be split into hydrogen and oxygen to make </w:t>
      </w:r>
      <w:r w:rsidRPr="00157CC5">
        <w:rPr>
          <w:rFonts w:asciiTheme="majorHAnsi" w:hAnsiTheme="majorHAnsi" w:cstheme="majorHAnsi"/>
          <w:b/>
          <w:bCs/>
          <w:color w:val="000000"/>
          <w:u w:val="single"/>
        </w:rPr>
        <w:t>rocket propellant</w:t>
      </w:r>
      <w:r w:rsidRPr="00157CC5">
        <w:rPr>
          <w:rFonts w:asciiTheme="majorHAnsi" w:hAnsiTheme="majorHAnsi" w:cstheme="majorHAnsi"/>
          <w:color w:val="000000"/>
          <w:u w:val="single"/>
        </w:rPr>
        <w:t>, facilitating in-space refueling. So-called “</w:t>
      </w:r>
      <w:r w:rsidRPr="00157CC5">
        <w:rPr>
          <w:rFonts w:asciiTheme="majorHAnsi" w:hAnsiTheme="majorHAnsi" w:cstheme="majorHAnsi"/>
          <w:b/>
          <w:bCs/>
          <w:color w:val="000000"/>
          <w:u w:val="single"/>
        </w:rPr>
        <w:t>rare earth” metals</w:t>
      </w:r>
      <w:r w:rsidRPr="00157CC5">
        <w:rPr>
          <w:rFonts w:asciiTheme="majorHAnsi" w:hAnsiTheme="majorHAnsi" w:cstheme="majorHAnsi"/>
          <w:color w:val="000000"/>
          <w:u w:val="single"/>
        </w:rPr>
        <w:t xml:space="preserve"> are also </w:t>
      </w:r>
      <w:r w:rsidRPr="00157CC5">
        <w:rPr>
          <w:rFonts w:asciiTheme="majorHAnsi" w:hAnsiTheme="majorHAnsi" w:cstheme="majorHAnsi"/>
          <w:b/>
          <w:bCs/>
          <w:color w:val="000000"/>
          <w:u w:val="single"/>
        </w:rPr>
        <w:t>potential targets</w:t>
      </w:r>
      <w:r w:rsidRPr="00157CC5">
        <w:rPr>
          <w:rFonts w:asciiTheme="majorHAnsi" w:hAnsiTheme="majorHAnsi" w:cstheme="majorHAnsi"/>
          <w:color w:val="000000"/>
          <w:u w:val="single"/>
        </w:rPr>
        <w:t xml:space="preserve"> of asteroid miners intending to service Earth markets. Consisting of 17 elements, including lanthanum, neodymium, and yttrium, these critical materials (most of which are today mined in China at great environmental cost) </w:t>
      </w:r>
      <w:r w:rsidRPr="00157CC5">
        <w:rPr>
          <w:rFonts w:asciiTheme="majorHAnsi" w:hAnsiTheme="majorHAnsi" w:cstheme="majorHAnsi"/>
          <w:b/>
          <w:bCs/>
          <w:color w:val="000000"/>
          <w:u w:val="single"/>
        </w:rPr>
        <w:t>are required for electronic</w:t>
      </w:r>
      <w:r w:rsidRPr="00157CC5">
        <w:rPr>
          <w:rFonts w:asciiTheme="majorHAnsi" w:hAnsiTheme="majorHAnsi" w:cstheme="majorHAnsi"/>
          <w:color w:val="000000"/>
          <w:u w:val="single"/>
        </w:rPr>
        <w:t xml:space="preserve">s. </w:t>
      </w:r>
      <w:r w:rsidRPr="00157CC5">
        <w:rPr>
          <w:rFonts w:asciiTheme="majorHAnsi" w:hAnsiTheme="majorHAnsi" w:cstheme="majorHAnsi"/>
          <w:b/>
          <w:bCs/>
          <w:color w:val="000000"/>
          <w:u w:val="single"/>
        </w:rPr>
        <w:t>And they loom as bottlenecks in making the transition from fossil fuels to renewables backed up by battery storage.</w:t>
      </w:r>
    </w:p>
    <w:p w14:paraId="5D82CC8C" w14:textId="77777777" w:rsidR="0020045D" w:rsidRPr="00022A2D" w:rsidRDefault="0020045D" w:rsidP="0020045D">
      <w:pPr>
        <w:rPr>
          <w:rFonts w:asciiTheme="majorHAnsi" w:hAnsiTheme="majorHAnsi" w:cstheme="majorHAnsi"/>
        </w:rPr>
      </w:pPr>
    </w:p>
    <w:p w14:paraId="042304EF" w14:textId="4091CD88" w:rsidR="002946F5" w:rsidRDefault="002946F5" w:rsidP="002946F5">
      <w:pPr>
        <w:spacing w:after="1" w:line="270" w:lineRule="auto"/>
        <w:ind w:left="-5" w:right="16" w:hanging="10"/>
        <w:rPr>
          <w:rFonts w:ascii="Calibri" w:eastAsia="Calibri" w:hAnsi="Calibri" w:cs="Calibri"/>
          <w:b/>
          <w:sz w:val="26"/>
        </w:rPr>
      </w:pPr>
      <w:r>
        <w:rPr>
          <w:rFonts w:ascii="Calibri" w:eastAsia="Calibri" w:hAnsi="Calibri" w:cs="Calibri"/>
          <w:b/>
          <w:sz w:val="26"/>
        </w:rPr>
        <w:t>Only the private sector can do asteroid mining</w:t>
      </w:r>
      <w:r>
        <w:rPr>
          <w:rFonts w:ascii="Calibri" w:eastAsia="Calibri" w:hAnsi="Calibri" w:cs="Calibri"/>
          <w:b/>
          <w:sz w:val="26"/>
        </w:rPr>
        <w:t xml:space="preserve">. </w:t>
      </w:r>
    </w:p>
    <w:p w14:paraId="0AE0E8D9" w14:textId="14B75629" w:rsidR="002946F5" w:rsidRDefault="002946F5" w:rsidP="002946F5">
      <w:pPr>
        <w:spacing w:after="1" w:line="270" w:lineRule="auto"/>
        <w:ind w:left="-5" w:right="16" w:hanging="10"/>
      </w:pPr>
      <w:r>
        <w:rPr>
          <w:rFonts w:ascii="Calibri" w:eastAsia="Calibri" w:hAnsi="Calibri" w:cs="Calibri"/>
          <w:b/>
          <w:sz w:val="26"/>
        </w:rPr>
        <w:t>Thiessen 21</w:t>
      </w:r>
    </w:p>
    <w:p w14:paraId="715191C3" w14:textId="77777777" w:rsidR="002946F5" w:rsidRDefault="002946F5" w:rsidP="002946F5">
      <w:pPr>
        <w:spacing w:after="0"/>
        <w:ind w:left="-5" w:hanging="10"/>
      </w:pPr>
      <w:r>
        <w:rPr>
          <w:rFonts w:ascii="Calibri" w:eastAsia="Calibri" w:hAnsi="Calibri" w:cs="Calibri"/>
        </w:rPr>
        <w:t>Marc Thiessen, 6-1, 21, Washington Post, Opinion: SpaceX’s success is one small step for man, one giant leap for capitalism,</w:t>
      </w:r>
    </w:p>
    <w:p w14:paraId="6151EA3D" w14:textId="77777777" w:rsidR="002946F5" w:rsidRDefault="002946F5" w:rsidP="002946F5">
      <w:pPr>
        <w:spacing w:after="102"/>
        <w:ind w:left="-5" w:hanging="10"/>
      </w:pPr>
      <w:r>
        <w:rPr>
          <w:rFonts w:ascii="Calibri" w:eastAsia="Calibri" w:hAnsi="Calibri" w:cs="Calibri"/>
        </w:rPr>
        <w:t xml:space="preserve">https://www.washingtonpost.com/opinions/2020/06/01/spacexs-success-is-one-small-step-man-one-gia </w:t>
      </w:r>
      <w:proofErr w:type="spellStart"/>
      <w:r>
        <w:rPr>
          <w:rFonts w:ascii="Calibri" w:eastAsia="Calibri" w:hAnsi="Calibri" w:cs="Calibri"/>
        </w:rPr>
        <w:t>nt</w:t>
      </w:r>
      <w:proofErr w:type="spellEnd"/>
      <w:r>
        <w:rPr>
          <w:rFonts w:ascii="Calibri" w:eastAsia="Calibri" w:hAnsi="Calibri" w:cs="Calibri"/>
        </w:rPr>
        <w:t>-leap-capitalism/</w:t>
      </w:r>
    </w:p>
    <w:p w14:paraId="4AA80528" w14:textId="2873D12E" w:rsidR="002946F5" w:rsidRDefault="002946F5" w:rsidP="002946F5">
      <w:pPr>
        <w:spacing w:after="4" w:line="285" w:lineRule="auto"/>
        <w:ind w:left="-5" w:right="31" w:hanging="10"/>
        <w:jc w:val="both"/>
      </w:pPr>
      <w:r>
        <w:rPr>
          <w:rFonts w:ascii="Calibri" w:eastAsia="Calibri" w:hAnsi="Calibri" w:cs="Calibri"/>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Pr>
          <w:rFonts w:ascii="Calibri" w:eastAsia="Calibri" w:hAnsi="Calibri" w:cs="Calibri"/>
          <w:u w:val="single" w:color="000000"/>
        </w:rPr>
        <w:t xml:space="preserve">SpaceX has given us an </w:t>
      </w:r>
      <w:r>
        <w:rPr>
          <w:rFonts w:ascii="Calibri" w:eastAsia="Calibri" w:hAnsi="Calibri" w:cs="Calibri"/>
          <w:b/>
          <w:u w:val="single" w:color="000000"/>
        </w:rPr>
        <w:t xml:space="preserve">incredible testament to the power of American free enterprise. </w:t>
      </w:r>
      <w:r>
        <w:rPr>
          <w:rFonts w:ascii="Calibri" w:eastAsia="Calibri" w:hAnsi="Calibri" w:cs="Calibri"/>
          <w:sz w:val="16"/>
        </w:rPr>
        <w:t xml:space="preserve">While the left is advocating unprecedented government intervention in almost every sector of the U.S. economy, from health care to energy, </w:t>
      </w:r>
      <w:r>
        <w:rPr>
          <w:rFonts w:ascii="Calibri" w:eastAsia="Calibri" w:hAnsi="Calibri" w:cs="Calibri"/>
          <w:b/>
          <w:u w:val="single" w:color="000000"/>
        </w:rPr>
        <w:t xml:space="preserve">today Americans are celebrating the successful privatization of space travel. </w:t>
      </w:r>
      <w:r>
        <w:rPr>
          <w:rFonts w:ascii="Calibri" w:eastAsia="Calibri" w:hAnsi="Calibri" w:cs="Calibri"/>
          <w:sz w:val="16"/>
        </w:rPr>
        <w:t xml:space="preserve">If you want to see the difference between what government and private enterprise can do, consider: </w:t>
      </w:r>
      <w:r>
        <w:rPr>
          <w:rFonts w:ascii="Calibri" w:eastAsia="Calibri" w:hAnsi="Calibri" w:cs="Calibri"/>
          <w:u w:val="single" w:color="000000"/>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w:t>
      </w:r>
      <w:r>
        <w:t xml:space="preserve"> </w:t>
      </w:r>
      <w:r>
        <w:rPr>
          <w:rFonts w:ascii="Calibri" w:eastAsia="Calibri" w:hAnsi="Calibri" w:cs="Calibri"/>
          <w:u w:val="single" w:color="000000"/>
        </w:rPr>
        <w:t>land as well</w:t>
      </w:r>
      <w:r>
        <w:rPr>
          <w:rFonts w:ascii="Calibri" w:eastAsia="Calibri" w:hAnsi="Calibri" w:cs="Calibri"/>
          <w:sz w:val="16"/>
        </w:rPr>
        <w:t>. When the Apollo 11 crew reached the moon on July 20, 1969, Neil Armstrong declared “the Eagle has landed.” On Saturday,</w:t>
      </w:r>
      <w:r>
        <w:t xml:space="preserve"> </w:t>
      </w:r>
      <w:r>
        <w:rPr>
          <w:rFonts w:ascii="Calibri" w:eastAsia="Calibri" w:hAnsi="Calibri" w:cs="Calibri"/>
          <w:sz w:val="16"/>
        </w:rPr>
        <w:t>SpaceX was able to declare that the Falcon had landed when its rocket settled down on a barge in the Atlantic Ocean — ready to be used again.</w:t>
      </w:r>
      <w:r>
        <w:t xml:space="preserve"> </w:t>
      </w:r>
      <w:r>
        <w:rPr>
          <w:rFonts w:ascii="Calibri" w:eastAsia="Calibri" w:hAnsi="Calibri" w:cs="Calibri"/>
          <w:u w:val="single" w:color="000000"/>
        </w:rPr>
        <w:t xml:space="preserve">That last development will save the taxpayers incredible amounts of money. </w:t>
      </w:r>
      <w:r w:rsidRPr="002946F5">
        <w:rPr>
          <w:rFonts w:ascii="Calibri" w:eastAsia="Calibri" w:hAnsi="Calibri" w:cs="Calibri"/>
          <w:b/>
          <w:sz w:val="26"/>
          <w:highlight w:val="green"/>
          <w:u w:val="single" w:color="000000"/>
          <w:shd w:val="clear" w:color="auto" w:fill="FFFF00"/>
        </w:rPr>
        <w:t>The cost to NASA</w:t>
      </w:r>
      <w:r>
        <w:rPr>
          <w:rFonts w:ascii="Calibri" w:eastAsia="Calibri" w:hAnsi="Calibri" w:cs="Calibri"/>
          <w:u w:val="single" w:color="000000"/>
        </w:rPr>
        <w:t xml:space="preserve"> fo</w:t>
      </w:r>
      <w:r>
        <w:rPr>
          <w:rFonts w:ascii="Calibri" w:eastAsia="Calibri" w:hAnsi="Calibri" w:cs="Calibri"/>
          <w:u w:val="single" w:color="000000"/>
        </w:rPr>
        <w:t xml:space="preserve">r launching a man into space on the space shuttle orbiter was </w:t>
      </w:r>
      <w:r>
        <w:rPr>
          <w:rFonts w:ascii="Calibri" w:eastAsia="Calibri" w:hAnsi="Calibri" w:cs="Calibri"/>
          <w:b/>
          <w:u w:val="single" w:color="000000"/>
        </w:rPr>
        <w:t xml:space="preserve">$170 million per seat, compared with just $60 million </w:t>
      </w:r>
      <w:r>
        <w:rPr>
          <w:rFonts w:ascii="Calibri" w:eastAsia="Calibri" w:hAnsi="Calibri" w:cs="Calibri"/>
          <w:u w:val="single" w:color="000000"/>
        </w:rPr>
        <w:t xml:space="preserve">to $67 million on the Dragon capsule. The cost for the space shuttle </w:t>
      </w:r>
      <w:r w:rsidRPr="002946F5">
        <w:rPr>
          <w:rFonts w:ascii="Calibri" w:eastAsia="Calibri" w:hAnsi="Calibri" w:cs="Calibri"/>
          <w:b/>
          <w:sz w:val="26"/>
          <w:highlight w:val="green"/>
          <w:u w:val="single" w:color="000000"/>
          <w:shd w:val="clear" w:color="auto" w:fill="FFFF00"/>
        </w:rPr>
        <w:t>to send a kilogram of cargo into to space was $54,500; with the Falcon rocket, the cost is just $2,720 — a decrease of 95 percent</w:t>
      </w:r>
      <w:r w:rsidRPr="002946F5">
        <w:rPr>
          <w:rFonts w:ascii="Calibri" w:eastAsia="Calibri" w:hAnsi="Calibri" w:cs="Calibri"/>
          <w:b/>
          <w:highlight w:val="green"/>
          <w:u w:val="single" w:color="000000"/>
          <w:shd w:val="clear" w:color="auto" w:fill="FFFF00"/>
        </w:rPr>
        <w:t>.</w:t>
      </w:r>
      <w:r>
        <w:rPr>
          <w:rFonts w:ascii="Calibri" w:eastAsia="Calibri" w:hAnsi="Calibri" w:cs="Calibri"/>
          <w:sz w:val="16"/>
        </w:rPr>
        <w:t xml:space="preserve"> An</w:t>
      </w:r>
      <w:r>
        <w:rPr>
          <w:rFonts w:ascii="Calibri" w:eastAsia="Calibri" w:hAnsi="Calibri" w:cs="Calibri"/>
          <w:sz w:val="16"/>
        </w:rPr>
        <w:t xml:space="preserve">d while </w:t>
      </w:r>
      <w:r>
        <w:rPr>
          <w:rFonts w:ascii="Calibri" w:eastAsia="Calibri" w:hAnsi="Calibri" w:cs="Calibri"/>
          <w:u w:val="single" w:color="000000"/>
        </w:rPr>
        <w:t>the space shuttle cost $27.4 billion to develop</w:t>
      </w:r>
      <w:r w:rsidRPr="002946F5">
        <w:rPr>
          <w:rFonts w:ascii="Calibri" w:eastAsia="Calibri" w:hAnsi="Calibri" w:cs="Calibri"/>
          <w:highlight w:val="green"/>
          <w:u w:val="single" w:color="000000"/>
        </w:rPr>
        <w:t xml:space="preserve">, </w:t>
      </w:r>
      <w:r w:rsidRPr="002946F5">
        <w:rPr>
          <w:rFonts w:ascii="Calibri" w:eastAsia="Calibri" w:hAnsi="Calibri" w:cs="Calibri"/>
          <w:b/>
          <w:sz w:val="26"/>
          <w:highlight w:val="green"/>
          <w:u w:val="single" w:color="000000"/>
          <w:shd w:val="clear" w:color="auto" w:fill="FFFF00"/>
        </w:rPr>
        <w:t>the</w:t>
      </w:r>
      <w:r>
        <w:rPr>
          <w:rFonts w:ascii="Calibri" w:eastAsia="Calibri" w:hAnsi="Calibri" w:cs="Calibri"/>
          <w:b/>
          <w:sz w:val="26"/>
          <w:u w:val="single" w:color="000000"/>
        </w:rPr>
        <w:t xml:space="preserve"> C</w:t>
      </w:r>
      <w:r>
        <w:rPr>
          <w:rFonts w:ascii="Calibri" w:eastAsia="Calibri" w:hAnsi="Calibri" w:cs="Calibri"/>
          <w:b/>
          <w:sz w:val="26"/>
          <w:u w:val="single" w:color="000000"/>
        </w:rPr>
        <w:t xml:space="preserve">rew </w:t>
      </w:r>
      <w:r w:rsidRPr="002946F5">
        <w:rPr>
          <w:rFonts w:ascii="Calibri" w:eastAsia="Calibri" w:hAnsi="Calibri" w:cs="Calibri"/>
          <w:b/>
          <w:sz w:val="26"/>
          <w:highlight w:val="green"/>
          <w:u w:val="single" w:color="000000"/>
          <w:shd w:val="clear" w:color="auto" w:fill="FFFF00"/>
        </w:rPr>
        <w:t>Dragon was</w:t>
      </w:r>
      <w:r>
        <w:rPr>
          <w:rFonts w:ascii="Calibri" w:eastAsia="Calibri" w:hAnsi="Calibri" w:cs="Calibri"/>
          <w:u w:val="single" w:color="000000"/>
        </w:rPr>
        <w:t xml:space="preserve"> d</w:t>
      </w:r>
      <w:r>
        <w:rPr>
          <w:rFonts w:ascii="Calibri" w:eastAsia="Calibri" w:hAnsi="Calibri" w:cs="Calibri"/>
          <w:u w:val="single" w:color="000000"/>
        </w:rPr>
        <w:t xml:space="preserve">esigned and built for just $1.7 </w:t>
      </w:r>
      <w:r>
        <w:rPr>
          <w:rFonts w:ascii="Calibri" w:eastAsia="Calibri" w:hAnsi="Calibri" w:cs="Calibri"/>
          <w:b/>
          <w:u w:val="single" w:color="000000"/>
        </w:rPr>
        <w:t xml:space="preserve">billion — making it </w:t>
      </w:r>
      <w:r w:rsidRPr="002946F5">
        <w:rPr>
          <w:rFonts w:ascii="Calibri" w:eastAsia="Calibri" w:hAnsi="Calibri" w:cs="Calibri"/>
          <w:b/>
          <w:sz w:val="26"/>
          <w:highlight w:val="green"/>
          <w:u w:val="single" w:color="000000"/>
          <w:shd w:val="clear" w:color="auto" w:fill="FFFF00"/>
        </w:rPr>
        <w:t>the lowest-cost spacecraft developed in six decades.</w:t>
      </w:r>
      <w:r>
        <w:rPr>
          <w:rFonts w:ascii="Calibri" w:eastAsia="Calibri" w:hAnsi="Calibri" w:cs="Calibri"/>
          <w:u w:val="single" w:color="000000"/>
        </w:rPr>
        <w:t xml:space="preserve"> Sp</w:t>
      </w:r>
      <w:r>
        <w:rPr>
          <w:rFonts w:ascii="Calibri" w:eastAsia="Calibri" w:hAnsi="Calibri" w:cs="Calibri"/>
          <w:u w:val="single" w:color="000000"/>
        </w:rPr>
        <w:t xml:space="preserve">aceX did it in six years — far faster than the time it took to develop the space shuttle. </w:t>
      </w:r>
      <w:r w:rsidRPr="002946F5">
        <w:rPr>
          <w:rFonts w:ascii="Calibri" w:eastAsia="Calibri" w:hAnsi="Calibri" w:cs="Calibri"/>
          <w:b/>
          <w:sz w:val="26"/>
          <w:highlight w:val="green"/>
          <w:u w:val="single" w:color="000000"/>
          <w:shd w:val="clear" w:color="auto" w:fill="FFFF00"/>
        </w:rPr>
        <w:t xml:space="preserve">The private sector does it better, cheaper, </w:t>
      </w:r>
      <w:proofErr w:type="gramStart"/>
      <w:r w:rsidRPr="002946F5">
        <w:rPr>
          <w:rFonts w:ascii="Calibri" w:eastAsia="Calibri" w:hAnsi="Calibri" w:cs="Calibri"/>
          <w:b/>
          <w:sz w:val="26"/>
          <w:highlight w:val="green"/>
          <w:u w:val="single" w:color="000000"/>
          <w:shd w:val="clear" w:color="auto" w:fill="FFFF00"/>
        </w:rPr>
        <w:t>faster</w:t>
      </w:r>
      <w:proofErr w:type="gramEnd"/>
      <w:r w:rsidRPr="002946F5">
        <w:rPr>
          <w:rFonts w:ascii="Calibri" w:eastAsia="Calibri" w:hAnsi="Calibri" w:cs="Calibri"/>
          <w:b/>
          <w:sz w:val="26"/>
          <w:highlight w:val="green"/>
          <w:u w:val="single" w:color="000000"/>
          <w:shd w:val="clear" w:color="auto" w:fill="FFFF00"/>
        </w:rPr>
        <w:t xml:space="preserve"> and more efficiently than government.</w:t>
      </w:r>
      <w:r>
        <w:rPr>
          <w:rFonts w:ascii="Calibri" w:eastAsia="Calibri" w:hAnsi="Calibri" w:cs="Calibri"/>
          <w:b/>
          <w:u w:val="single" w:color="000000"/>
        </w:rPr>
        <w:t xml:space="preserve"> W</w:t>
      </w:r>
      <w:r>
        <w:rPr>
          <w:rFonts w:ascii="Calibri" w:eastAsia="Calibri" w:hAnsi="Calibri" w:cs="Calibri"/>
          <w:b/>
          <w:u w:val="single" w:color="000000"/>
        </w:rPr>
        <w:t xml:space="preserve">hy? Competition. </w:t>
      </w:r>
      <w:r>
        <w:rPr>
          <w:rFonts w:ascii="Calibri" w:eastAsia="Calibri" w:hAnsi="Calibri" w:cs="Calibri"/>
          <w:sz w:val="16"/>
        </w:rPr>
        <w:t xml:space="preserve">Today, </w:t>
      </w:r>
      <w:r>
        <w:rPr>
          <w:rFonts w:ascii="Calibri" w:eastAsia="Calibri" w:hAnsi="Calibri" w:cs="Calibri"/>
          <w:u w:val="single" w:color="000000"/>
        </w:rPr>
        <w:t xml:space="preserve">SpaceX </w:t>
      </w:r>
      <w:proofErr w:type="gramStart"/>
      <w:r>
        <w:rPr>
          <w:rFonts w:ascii="Calibri" w:eastAsia="Calibri" w:hAnsi="Calibri" w:cs="Calibri"/>
          <w:u w:val="single" w:color="000000"/>
        </w:rPr>
        <w:t>has to</w:t>
      </w:r>
      <w:proofErr w:type="gramEnd"/>
      <w:r>
        <w:rPr>
          <w:rFonts w:ascii="Calibri" w:eastAsia="Calibri" w:hAnsi="Calibri" w:cs="Calibri"/>
          <w:u w:val="single" w:color="000000"/>
        </w:rPr>
        <w:t xml:space="preserve"> compete with a constellation of private</w:t>
      </w:r>
      <w:r>
        <w:t xml:space="preserve"> </w:t>
      </w:r>
      <w:r>
        <w:rPr>
          <w:rFonts w:ascii="Calibri" w:eastAsia="Calibri" w:hAnsi="Calibri" w:cs="Calibri"/>
          <w:u w:val="single" w:color="000000"/>
        </w:rPr>
        <w:t xml:space="preserve">companies </w:t>
      </w:r>
      <w:r>
        <w:rPr>
          <w:rFonts w:ascii="Calibri" w:eastAsia="Calibri" w:hAnsi="Calibri" w:cs="Calibri"/>
          <w:sz w:val="16"/>
        </w:rPr>
        <w:t xml:space="preserve">—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Pr>
          <w:rFonts w:ascii="Calibri" w:eastAsia="Calibri" w:hAnsi="Calibri" w:cs="Calibri"/>
          <w:u w:val="single" w:color="000000"/>
        </w:rPr>
        <w:t xml:space="preserve">In the race to put the first privately launched man into orbit, upstart SpaceX had to beat aerospace behemoth Boeing and its </w:t>
      </w:r>
      <w:proofErr w:type="spellStart"/>
      <w:r>
        <w:rPr>
          <w:rFonts w:ascii="Calibri" w:eastAsia="Calibri" w:hAnsi="Calibri" w:cs="Calibri"/>
          <w:u w:val="single" w:color="000000"/>
        </w:rPr>
        <w:t>Starliner</w:t>
      </w:r>
      <w:proofErr w:type="spellEnd"/>
      <w:r>
        <w:rPr>
          <w:rFonts w:ascii="Calibri" w:eastAsia="Calibri" w:hAnsi="Calibri" w:cs="Calibri"/>
          <w:u w:val="single" w:color="000000"/>
        </w:rPr>
        <w:t xml:space="preserve"> capsule to the punch. </w:t>
      </w:r>
      <w:r>
        <w:rPr>
          <w:rFonts w:ascii="Calibri" w:eastAsia="Calibri" w:hAnsi="Calibri" w:cs="Calibri"/>
          <w:sz w:val="16"/>
        </w:rPr>
        <w:t xml:space="preserve">It did so — for more than $1 billion less than its competitor. </w:t>
      </w:r>
      <w:r>
        <w:rPr>
          <w:rFonts w:ascii="Calibri" w:eastAsia="Calibri" w:hAnsi="Calibri" w:cs="Calibri"/>
          <w:b/>
          <w:u w:val="single" w:color="000000"/>
        </w:rPr>
        <w:t>That spirit of</w:t>
      </w:r>
      <w:r>
        <w:t xml:space="preserve"> </w:t>
      </w:r>
      <w:r>
        <w:rPr>
          <w:rFonts w:ascii="Calibri" w:eastAsia="Calibri" w:hAnsi="Calibri" w:cs="Calibri"/>
          <w:b/>
          <w:sz w:val="26"/>
          <w:u w:val="single" w:color="000000"/>
        </w:rPr>
        <w:t xml:space="preserve">competition and innovation will revolutionize space travel </w:t>
      </w:r>
      <w:r>
        <w:rPr>
          <w:rFonts w:ascii="Calibri" w:eastAsia="Calibri" w:hAnsi="Calibri" w:cs="Calibri"/>
          <w:b/>
          <w:u w:val="single" w:color="000000"/>
        </w:rPr>
        <w:t xml:space="preserve">in the years ahead. </w:t>
      </w:r>
      <w:r>
        <w:rPr>
          <w:rFonts w:ascii="Calibri" w:eastAsia="Calibri" w:hAnsi="Calibri" w:cs="Calibri"/>
          <w:vertAlign w:val="subscript"/>
        </w:rPr>
        <w:t>Indeed, Musk has</w:t>
      </w:r>
      <w:r>
        <w:t xml:space="preserve"> </w:t>
      </w:r>
      <w:r>
        <w:rPr>
          <w:rFonts w:ascii="Calibri" w:eastAsia="Calibri" w:hAnsi="Calibri" w:cs="Calibri"/>
          <w:sz w:val="16"/>
        </w:rPr>
        <w:t xml:space="preserve">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Pr>
          <w:rFonts w:ascii="Calibri" w:eastAsia="Calibri" w:hAnsi="Calibri" w:cs="Calibri"/>
          <w:sz w:val="16"/>
        </w:rPr>
        <w:t>knows.</w:t>
      </w:r>
      <w:proofErr w:type="gramEnd"/>
      <w:r>
        <w:rPr>
          <w:rFonts w:ascii="Calibri" w:eastAsia="Calibri" w:hAnsi="Calibri" w:cs="Calibri"/>
          <w:sz w:val="16"/>
        </w:rPr>
        <w:t xml:space="preserve"> But this much is certain: </w:t>
      </w:r>
      <w:r>
        <w:rPr>
          <w:rFonts w:ascii="Calibri" w:eastAsia="Calibri" w:hAnsi="Calibri" w:cs="Calibri"/>
          <w:b/>
          <w:u w:val="single" w:color="000000"/>
        </w:rPr>
        <w:t>Private-sector innovation is opening the door to a new era of space exploration</w:t>
      </w:r>
      <w:r>
        <w:rPr>
          <w:rFonts w:ascii="Calibri" w:eastAsia="Calibri" w:hAnsi="Calibri" w:cs="Calibri"/>
          <w:sz w:val="16"/>
        </w:rPr>
        <w:t>. Wouldn’t it be ironic if, just as capitalism is allowing us to explore the farthest reaches of our solar system, Americans decided to embrace socialism back here on Earth?</w:t>
      </w:r>
    </w:p>
    <w:p w14:paraId="7DEE11D0" w14:textId="77777777" w:rsidR="0020045D" w:rsidRPr="00022A2D" w:rsidRDefault="0020045D" w:rsidP="0020045D">
      <w:pPr>
        <w:rPr>
          <w:rFonts w:asciiTheme="majorHAnsi" w:hAnsiTheme="majorHAnsi" w:cstheme="majorHAnsi"/>
        </w:rPr>
      </w:pPr>
    </w:p>
    <w:p w14:paraId="312E5B8A" w14:textId="77777777" w:rsidR="0020045D" w:rsidRPr="00022A2D" w:rsidRDefault="0020045D" w:rsidP="0020045D">
      <w:pPr>
        <w:rPr>
          <w:rFonts w:asciiTheme="majorHAnsi" w:hAnsiTheme="majorHAnsi" w:cstheme="majorHAnsi"/>
        </w:rPr>
      </w:pPr>
    </w:p>
    <w:p w14:paraId="5A7A8417" w14:textId="77777777"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Asteroid mining offsets </w:t>
      </w:r>
      <w:r w:rsidRPr="00157CC5">
        <w:rPr>
          <w:rFonts w:asciiTheme="majorHAnsi" w:hAnsiTheme="majorHAnsi" w:cstheme="majorHAnsi"/>
          <w:b/>
          <w:bCs/>
          <w:color w:val="000000"/>
          <w:sz w:val="26"/>
          <w:szCs w:val="26"/>
          <w:u w:val="single"/>
        </w:rPr>
        <w:t>terrestrial</w:t>
      </w:r>
      <w:r w:rsidRPr="00157CC5">
        <w:rPr>
          <w:rFonts w:asciiTheme="majorHAnsi" w:hAnsiTheme="majorHAnsi" w:cstheme="majorHAnsi"/>
          <w:b/>
          <w:bCs/>
          <w:color w:val="000000"/>
          <w:sz w:val="26"/>
          <w:szCs w:val="26"/>
        </w:rPr>
        <w:t xml:space="preserve"> growth that </w:t>
      </w:r>
      <w:r w:rsidRPr="00157CC5">
        <w:rPr>
          <w:rFonts w:asciiTheme="majorHAnsi" w:hAnsiTheme="majorHAnsi" w:cstheme="majorHAnsi"/>
          <w:b/>
          <w:bCs/>
          <w:color w:val="000000"/>
          <w:sz w:val="26"/>
          <w:szCs w:val="26"/>
          <w:u w:val="single"/>
        </w:rPr>
        <w:t>ruins the environment</w:t>
      </w:r>
      <w:r w:rsidRPr="00157CC5">
        <w:rPr>
          <w:rFonts w:asciiTheme="majorHAnsi" w:hAnsiTheme="majorHAnsi" w:cstheme="majorHAnsi"/>
          <w:b/>
          <w:bCs/>
          <w:color w:val="000000"/>
          <w:sz w:val="26"/>
          <w:szCs w:val="26"/>
        </w:rPr>
        <w:t xml:space="preserve"> and enables </w:t>
      </w:r>
      <w:r w:rsidRPr="00157CC5">
        <w:rPr>
          <w:rFonts w:asciiTheme="majorHAnsi" w:hAnsiTheme="majorHAnsi" w:cstheme="majorHAnsi"/>
          <w:b/>
          <w:bCs/>
          <w:color w:val="000000"/>
          <w:sz w:val="26"/>
          <w:szCs w:val="26"/>
          <w:u w:val="single"/>
        </w:rPr>
        <w:t>solar power satellites</w:t>
      </w:r>
      <w:r w:rsidRPr="00157CC5">
        <w:rPr>
          <w:rFonts w:asciiTheme="majorHAnsi" w:hAnsiTheme="majorHAnsi" w:cstheme="majorHAnsi"/>
          <w:b/>
          <w:bCs/>
          <w:color w:val="000000"/>
          <w:sz w:val="26"/>
          <w:szCs w:val="26"/>
        </w:rPr>
        <w:t xml:space="preserve"> – both solve </w:t>
      </w:r>
      <w:r w:rsidRPr="00157CC5">
        <w:rPr>
          <w:rFonts w:asciiTheme="majorHAnsi" w:hAnsiTheme="majorHAnsi" w:cstheme="majorHAnsi"/>
          <w:b/>
          <w:bCs/>
          <w:color w:val="000000"/>
          <w:sz w:val="26"/>
          <w:szCs w:val="26"/>
          <w:u w:val="single"/>
        </w:rPr>
        <w:t>climate change </w:t>
      </w:r>
    </w:p>
    <w:p w14:paraId="292A40B9"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Taylor 19</w:t>
      </w:r>
      <w:r w:rsidRPr="00157CC5">
        <w:rPr>
          <w:rFonts w:asciiTheme="majorHAnsi" w:hAnsiTheme="majorHAnsi" w:cstheme="majorHAnsi"/>
          <w:color w:val="000000"/>
          <w:sz w:val="22"/>
          <w:szCs w:val="22"/>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rsidRPr="00157CC5">
        <w:rPr>
          <w:rFonts w:asciiTheme="majorHAnsi" w:hAnsiTheme="majorHAnsi" w:cstheme="majorHAnsi"/>
          <w:color w:val="000000"/>
          <w:sz w:val="22"/>
          <w:szCs w:val="22"/>
        </w:rPr>
        <w:t>Oxford</w:t>
      </w:r>
      <w:proofErr w:type="gramEnd"/>
      <w:r w:rsidRPr="00157CC5">
        <w:rPr>
          <w:rFonts w:asciiTheme="majorHAnsi" w:hAnsiTheme="majorHAnsi" w:cstheme="majorHAnsi"/>
          <w:color w:val="000000"/>
          <w:sz w:val="22"/>
          <w:szCs w:val="22"/>
        </w:rPr>
        <w:t xml:space="preserve"> and the Columbia University Graduate School of Journalism. "How asteroid mining will save the Earth — and mint trillionaires." Mashable, 2019, mashable.com/feature/asteroid-mining-space-economy. [Quality Control] </w:t>
      </w:r>
    </w:p>
    <w:p w14:paraId="5501AEE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The mission </w:t>
      </w:r>
      <w:r w:rsidRPr="0020045D">
        <w:rPr>
          <w:rFonts w:asciiTheme="majorHAnsi" w:hAnsiTheme="majorHAnsi" w:cstheme="majorHAnsi"/>
          <w:color w:val="000000"/>
          <w:u w:val="single"/>
        </w:rPr>
        <w:t>is essential</w:t>
      </w:r>
      <w:r w:rsidRPr="0020045D">
        <w:rPr>
          <w:rFonts w:asciiTheme="majorHAnsi" w:hAnsiTheme="majorHAnsi" w:cstheme="majorHAnsi"/>
          <w:color w:val="000000"/>
          <w:sz w:val="16"/>
        </w:rPr>
        <w:t xml:space="preserve">, Joyce declares, </w:t>
      </w:r>
      <w:r w:rsidRPr="0020045D">
        <w:rPr>
          <w:rFonts w:asciiTheme="majorHAnsi" w:hAnsiTheme="majorHAnsi" w:cstheme="majorHAnsi"/>
          <w:color w:val="000000"/>
          <w:u w:val="single"/>
        </w:rPr>
        <w:t xml:space="preserve">to save Earth from its </w:t>
      </w:r>
      <w:r w:rsidRPr="0020045D">
        <w:rPr>
          <w:rFonts w:asciiTheme="majorHAnsi" w:hAnsiTheme="majorHAnsi" w:cstheme="majorHAnsi"/>
          <w:b/>
          <w:bCs/>
          <w:color w:val="000000"/>
          <w:u w:val="single"/>
        </w:rPr>
        <w:t>major problems</w:t>
      </w:r>
      <w:r w:rsidRPr="0020045D">
        <w:rPr>
          <w:rFonts w:asciiTheme="majorHAnsi" w:hAnsiTheme="majorHAnsi" w:cstheme="majorHAnsi"/>
          <w:color w:val="000000"/>
          <w:u w:val="single"/>
        </w:rPr>
        <w:t>.</w:t>
      </w:r>
      <w:r w:rsidRPr="0020045D">
        <w:rPr>
          <w:rFonts w:asciiTheme="majorHAnsi" w:hAnsiTheme="majorHAnsi" w:cstheme="majorHAnsi"/>
          <w:color w:val="000000"/>
          <w:sz w:val="16"/>
        </w:rPr>
        <w:t xml:space="preserve"> </w:t>
      </w:r>
      <w:proofErr w:type="gramStart"/>
      <w:r w:rsidRPr="0020045D">
        <w:rPr>
          <w:rFonts w:asciiTheme="majorHAnsi" w:hAnsiTheme="majorHAnsi" w:cstheme="majorHAnsi"/>
          <w:color w:val="000000"/>
          <w:sz w:val="16"/>
        </w:rPr>
        <w:t>First of all</w:t>
      </w:r>
      <w:proofErr w:type="gramEnd"/>
      <w:r w:rsidRPr="0020045D">
        <w:rPr>
          <w:rFonts w:asciiTheme="majorHAnsi" w:hAnsiTheme="majorHAnsi" w:cstheme="majorHAnsi"/>
          <w:color w:val="000000"/>
          <w:sz w:val="16"/>
        </w:rPr>
        <w:t xml:space="preserve">, the fictional billionaire wheels in a fictional Nobel economist to demonstrate the actual truth that </w:t>
      </w:r>
      <w:r w:rsidRPr="0020045D">
        <w:rPr>
          <w:rFonts w:asciiTheme="majorHAnsi" w:hAnsiTheme="majorHAnsi" w:cstheme="majorHAnsi"/>
          <w:color w:val="000000"/>
          <w:u w:val="single"/>
        </w:rPr>
        <w:t xml:space="preserve">the entire global economy is sitting on a </w:t>
      </w:r>
      <w:r w:rsidRPr="0020045D">
        <w:rPr>
          <w:rFonts w:asciiTheme="majorHAnsi" w:hAnsiTheme="majorHAnsi" w:cstheme="majorHAnsi"/>
          <w:b/>
          <w:bCs/>
          <w:color w:val="000000"/>
          <w:u w:val="single"/>
        </w:rPr>
        <w:t>mountain of debt</w:t>
      </w:r>
      <w:r w:rsidRPr="0020045D">
        <w:rPr>
          <w:rFonts w:asciiTheme="majorHAnsi" w:hAnsiTheme="majorHAnsi" w:cstheme="majorHAnsi"/>
          <w:color w:val="000000"/>
          <w:u w:val="single"/>
        </w:rPr>
        <w:t>.</w:t>
      </w:r>
      <w:r w:rsidRPr="0020045D">
        <w:rPr>
          <w:rFonts w:asciiTheme="majorHAnsi" w:hAnsiTheme="majorHAnsi" w:cstheme="majorHAnsi"/>
          <w:color w:val="000000"/>
          <w:sz w:val="16"/>
        </w:rPr>
        <w:t xml:space="preserve"> </w:t>
      </w:r>
      <w:r w:rsidRPr="0020045D">
        <w:rPr>
          <w:rFonts w:asciiTheme="majorHAnsi" w:hAnsiTheme="majorHAnsi" w:cstheme="majorHAnsi"/>
          <w:color w:val="000000"/>
          <w:u w:val="single"/>
        </w:rPr>
        <w:t>It</w:t>
      </w:r>
      <w:r w:rsidRPr="0020045D">
        <w:rPr>
          <w:rFonts w:asciiTheme="majorHAnsi" w:hAnsiTheme="majorHAnsi" w:cstheme="majorHAnsi"/>
          <w:color w:val="000000"/>
          <w:sz w:val="16"/>
        </w:rPr>
        <w:t xml:space="preserve"> </w:t>
      </w:r>
      <w:proofErr w:type="gramStart"/>
      <w:r w:rsidRPr="0020045D">
        <w:rPr>
          <w:rFonts w:asciiTheme="majorHAnsi" w:hAnsiTheme="majorHAnsi" w:cstheme="majorHAnsi"/>
          <w:color w:val="000000"/>
          <w:u w:val="single"/>
        </w:rPr>
        <w:t>has to</w:t>
      </w:r>
      <w:proofErr w:type="gramEnd"/>
      <w:r w:rsidRPr="0020045D">
        <w:rPr>
          <w:rFonts w:asciiTheme="majorHAnsi" w:hAnsiTheme="majorHAnsi" w:cstheme="majorHAnsi"/>
          <w:color w:val="000000"/>
          <w:u w:val="single"/>
        </w:rPr>
        <w:t xml:space="preserve"> keep growing or it will </w:t>
      </w:r>
      <w:r w:rsidRPr="0020045D">
        <w:rPr>
          <w:rFonts w:asciiTheme="majorHAnsi" w:hAnsiTheme="majorHAnsi" w:cstheme="majorHAnsi"/>
          <w:b/>
          <w:bCs/>
          <w:color w:val="000000"/>
          <w:u w:val="single"/>
        </w:rPr>
        <w:t>implode</w:t>
      </w:r>
      <w:r w:rsidRPr="0020045D">
        <w:rPr>
          <w:rFonts w:asciiTheme="majorHAnsi" w:hAnsiTheme="majorHAnsi" w:cstheme="majorHAnsi"/>
          <w:color w:val="000000"/>
          <w:u w:val="single"/>
        </w:rPr>
        <w:t>,</w:t>
      </w:r>
      <w:r w:rsidRPr="0020045D">
        <w:rPr>
          <w:rFonts w:asciiTheme="majorHAnsi" w:hAnsiTheme="majorHAnsi" w:cstheme="majorHAnsi"/>
          <w:color w:val="000000"/>
          <w:sz w:val="16"/>
        </w:rPr>
        <w:t xml:space="preserve"> </w:t>
      </w:r>
      <w:r w:rsidRPr="0020045D">
        <w:rPr>
          <w:rFonts w:asciiTheme="majorHAnsi" w:hAnsiTheme="majorHAnsi" w:cstheme="majorHAnsi"/>
          <w:color w:val="000000"/>
          <w:u w:val="single"/>
        </w:rPr>
        <w:t>so</w:t>
      </w:r>
      <w:r w:rsidRPr="00157CC5">
        <w:rPr>
          <w:rFonts w:asciiTheme="majorHAnsi" w:hAnsiTheme="majorHAnsi" w:cstheme="majorHAnsi"/>
          <w:color w:val="000000"/>
          <w:u w:val="single"/>
        </w:rPr>
        <w:t xml:space="preserve"> </w:t>
      </w:r>
      <w:r w:rsidRPr="00157CC5">
        <w:rPr>
          <w:rFonts w:asciiTheme="majorHAnsi" w:hAnsiTheme="majorHAnsi" w:cstheme="majorHAnsi"/>
          <w:color w:val="000000"/>
          <w:highlight w:val="green"/>
          <w:u w:val="single"/>
        </w:rPr>
        <w:t>we might as well take</w:t>
      </w:r>
      <w:r w:rsidRPr="00157CC5">
        <w:rPr>
          <w:rFonts w:asciiTheme="majorHAnsi" w:hAnsiTheme="majorHAnsi" w:cstheme="majorHAnsi"/>
          <w:color w:val="000000"/>
          <w:u w:val="single"/>
        </w:rPr>
        <w:t xml:space="preserve"> the majority of </w:t>
      </w:r>
      <w:r w:rsidRPr="00157CC5">
        <w:rPr>
          <w:rFonts w:asciiTheme="majorHAnsi" w:hAnsiTheme="majorHAnsi" w:cstheme="majorHAnsi"/>
          <w:color w:val="000000"/>
          <w:highlight w:val="green"/>
          <w:u w:val="single"/>
        </w:rPr>
        <w:t xml:space="preserve">the </w:t>
      </w:r>
      <w:r w:rsidRPr="00157CC5">
        <w:rPr>
          <w:rFonts w:asciiTheme="majorHAnsi" w:hAnsiTheme="majorHAnsi" w:cstheme="majorHAnsi"/>
          <w:b/>
          <w:bCs/>
          <w:color w:val="000000"/>
          <w:highlight w:val="green"/>
          <w:u w:val="single"/>
        </w:rPr>
        <w:t>industrial growth</w:t>
      </w:r>
      <w:r w:rsidRPr="00157CC5">
        <w:rPr>
          <w:rFonts w:asciiTheme="majorHAnsi" w:hAnsiTheme="majorHAnsi" w:cstheme="majorHAnsi"/>
          <w:b/>
          <w:bCs/>
          <w:color w:val="000000"/>
          <w:u w:val="single"/>
        </w:rPr>
        <w:t xml:space="preserve"> off-world </w:t>
      </w:r>
      <w:r w:rsidRPr="00157CC5">
        <w:rPr>
          <w:rFonts w:asciiTheme="majorHAnsi" w:hAnsiTheme="majorHAnsi" w:cstheme="majorHAnsi"/>
          <w:b/>
          <w:bCs/>
          <w:color w:val="000000"/>
          <w:highlight w:val="green"/>
          <w:u w:val="single"/>
        </w:rPr>
        <w:t>where it can’t do any more harm to the biosphere.</w:t>
      </w:r>
    </w:p>
    <w:p w14:paraId="3CA0C35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Secondly, there’s </w:t>
      </w:r>
      <w:r w:rsidRPr="00157CC5">
        <w:rPr>
          <w:rFonts w:asciiTheme="majorHAnsi" w:hAnsiTheme="majorHAnsi" w:cstheme="majorHAnsi"/>
          <w:color w:val="000000"/>
          <w:highlight w:val="green"/>
          <w:u w:val="single"/>
        </w:rPr>
        <w:t xml:space="preserve">the </w:t>
      </w:r>
      <w:r w:rsidRPr="00157CC5">
        <w:rPr>
          <w:rFonts w:asciiTheme="majorHAnsi" w:hAnsiTheme="majorHAnsi" w:cstheme="majorHAnsi"/>
          <w:b/>
          <w:bCs/>
          <w:color w:val="000000"/>
          <w:highlight w:val="green"/>
          <w:u w:val="single"/>
        </w:rPr>
        <w:t>climate change fix</w:t>
      </w:r>
      <w:r w:rsidRPr="00157CC5">
        <w:rPr>
          <w:rFonts w:asciiTheme="majorHAnsi" w:hAnsiTheme="majorHAnsi" w:cstheme="majorHAnsi"/>
          <w:color w:val="000000"/>
          <w:sz w:val="16"/>
          <w:highlight w:val="green"/>
        </w:rPr>
        <w:t>.</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Suarez</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 xml:space="preserve">sees </w:t>
      </w:r>
      <w:r w:rsidRPr="00157CC5">
        <w:rPr>
          <w:rFonts w:asciiTheme="majorHAnsi" w:hAnsiTheme="majorHAnsi" w:cstheme="majorHAnsi"/>
          <w:color w:val="000000"/>
          <w:highlight w:val="green"/>
          <w:u w:val="single"/>
        </w:rPr>
        <w:t>asteroid mining</w:t>
      </w:r>
      <w:r w:rsidRPr="00157CC5">
        <w:rPr>
          <w:rFonts w:asciiTheme="majorHAnsi" w:hAnsiTheme="majorHAnsi" w:cstheme="majorHAnsi"/>
          <w:color w:val="000000"/>
          <w:u w:val="single"/>
        </w:rPr>
        <w:t xml:space="preserve"> as </w:t>
      </w:r>
      <w:r w:rsidRPr="00157CC5">
        <w:rPr>
          <w:rFonts w:asciiTheme="majorHAnsi" w:hAnsiTheme="majorHAnsi" w:cstheme="majorHAnsi"/>
          <w:color w:val="000000"/>
          <w:highlight w:val="green"/>
          <w:u w:val="single"/>
        </w:rPr>
        <w:t xml:space="preserve">the only way we’re going to build </w:t>
      </w:r>
      <w:r w:rsidRPr="00157CC5">
        <w:rPr>
          <w:rFonts w:asciiTheme="majorHAnsi" w:hAnsiTheme="majorHAnsi" w:cstheme="majorHAnsi"/>
          <w:b/>
          <w:bCs/>
          <w:color w:val="000000"/>
          <w:highlight w:val="green"/>
          <w:u w:val="single"/>
        </w:rPr>
        <w:t>solar power satellites.</w:t>
      </w:r>
      <w:r w:rsidRPr="00157CC5">
        <w:rPr>
          <w:rFonts w:asciiTheme="majorHAnsi" w:hAnsiTheme="majorHAnsi" w:cstheme="majorHAnsi"/>
          <w:color w:val="000000"/>
          <w:sz w:val="16"/>
        </w:rPr>
        <w:t xml:space="preserve"> Which, as you probably know</w:t>
      </w:r>
      <w:r w:rsidRPr="00157CC5">
        <w:rPr>
          <w:rFonts w:asciiTheme="majorHAnsi" w:hAnsiTheme="majorHAnsi" w:cstheme="majorHAnsi"/>
          <w:color w:val="000000"/>
          <w:u w:val="single"/>
        </w:rPr>
        <w:t xml:space="preserve">, is a form of uninterrupted solar power collection that is </w:t>
      </w:r>
      <w:r w:rsidRPr="00EA5FF8">
        <w:rPr>
          <w:rFonts w:asciiTheme="majorHAnsi" w:hAnsiTheme="majorHAnsi" w:cstheme="majorHAnsi"/>
          <w:color w:val="000000"/>
          <w:u w:val="single"/>
        </w:rPr>
        <w:t>theoretically more effective</w:t>
      </w:r>
      <w:r w:rsidRPr="00EA5FF8">
        <w:rPr>
          <w:rFonts w:asciiTheme="majorHAnsi" w:hAnsiTheme="majorHAnsi" w:cstheme="majorHAnsi"/>
          <w:color w:val="000000"/>
          <w:sz w:val="16"/>
        </w:rPr>
        <w:t xml:space="preserve">, inch for inch, </w:t>
      </w:r>
      <w:r w:rsidRPr="00EA5FF8">
        <w:rPr>
          <w:rFonts w:asciiTheme="majorHAnsi" w:hAnsiTheme="majorHAnsi" w:cstheme="majorHAnsi"/>
          <w:color w:val="000000"/>
          <w:u w:val="single"/>
        </w:rPr>
        <w:t>than any solar panels on Earth at high noon</w:t>
      </w:r>
      <w:r w:rsidRPr="00EA5FF8">
        <w:rPr>
          <w:rFonts w:asciiTheme="majorHAnsi" w:hAnsiTheme="majorHAnsi" w:cstheme="majorHAnsi"/>
          <w:color w:val="000000"/>
          <w:sz w:val="16"/>
        </w:rPr>
        <w:t>, but operating 24/7. (</w:t>
      </w:r>
      <w:r w:rsidRPr="00EA5FF8">
        <w:rPr>
          <w:rFonts w:asciiTheme="majorHAnsi" w:hAnsiTheme="majorHAnsi" w:cstheme="majorHAnsi"/>
          <w:color w:val="000000"/>
          <w:u w:val="single"/>
        </w:rPr>
        <w:t xml:space="preserve">In space, basically, </w:t>
      </w:r>
      <w:r w:rsidRPr="00EA5FF8">
        <w:rPr>
          <w:rFonts w:asciiTheme="majorHAnsi" w:hAnsiTheme="majorHAnsi" w:cstheme="majorHAnsi"/>
          <w:b/>
          <w:bCs/>
          <w:color w:val="000000"/>
          <w:u w:val="single"/>
        </w:rPr>
        <w:t>it’s always double high noon).</w:t>
      </w:r>
      <w:r w:rsidRPr="00157CC5">
        <w:rPr>
          <w:rFonts w:asciiTheme="majorHAnsi" w:hAnsiTheme="majorHAnsi" w:cstheme="majorHAnsi"/>
          <w:b/>
          <w:bCs/>
          <w:color w:val="000000"/>
          <w:u w:val="single"/>
        </w:rPr>
        <w:t> </w:t>
      </w:r>
    </w:p>
    <w:p w14:paraId="7E73BDF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The </w:t>
      </w:r>
      <w:r w:rsidRPr="00157CC5">
        <w:rPr>
          <w:rFonts w:asciiTheme="majorHAnsi" w:hAnsiTheme="majorHAnsi" w:cstheme="majorHAnsi"/>
          <w:color w:val="000000"/>
          <w:u w:val="single"/>
        </w:rPr>
        <w:t>power collected is beamed back to large receptors on Earth</w:t>
      </w:r>
      <w:r w:rsidRPr="00157CC5">
        <w:rPr>
          <w:rFonts w:asciiTheme="majorHAnsi" w:hAnsiTheme="majorHAnsi" w:cstheme="majorHAnsi"/>
          <w:color w:val="000000"/>
          <w:sz w:val="16"/>
        </w:rPr>
        <w:t xml:space="preserve"> with large, low-power microwaves, which researchers think will be harmless enough to let humans and animals pass through the beam. </w:t>
      </w:r>
      <w:r w:rsidRPr="00157CC5">
        <w:rPr>
          <w:rFonts w:asciiTheme="majorHAnsi" w:hAnsiTheme="majorHAnsi" w:cstheme="majorHAnsi"/>
          <w:color w:val="000000"/>
          <w:u w:val="single"/>
        </w:rPr>
        <w:t>A</w:t>
      </w:r>
      <w:r w:rsidRPr="00157CC5">
        <w:rPr>
          <w:rFonts w:asciiTheme="majorHAnsi" w:hAnsiTheme="majorHAnsi" w:cstheme="majorHAnsi"/>
          <w:color w:val="000000"/>
          <w:sz w:val="16"/>
        </w:rPr>
        <w:t xml:space="preserve"> </w:t>
      </w:r>
      <w:r w:rsidRPr="00157CC5">
        <w:rPr>
          <w:rFonts w:asciiTheme="majorHAnsi" w:hAnsiTheme="majorHAnsi" w:cstheme="majorHAnsi"/>
          <w:color w:val="000000"/>
          <w:highlight w:val="green"/>
          <w:u w:val="single"/>
        </w:rPr>
        <w:t>space solar power</w:t>
      </w:r>
      <w:r w:rsidRPr="00157CC5">
        <w:rPr>
          <w:rFonts w:asciiTheme="majorHAnsi" w:hAnsiTheme="majorHAnsi" w:cstheme="majorHAnsi"/>
          <w:color w:val="000000"/>
          <w:u w:val="single"/>
        </w:rPr>
        <w:t xml:space="preserve"> array like the one China is said to be working on </w:t>
      </w:r>
      <w:r w:rsidRPr="00157CC5">
        <w:rPr>
          <w:rFonts w:asciiTheme="majorHAnsi" w:hAnsiTheme="majorHAnsi" w:cstheme="majorHAnsi"/>
          <w:color w:val="000000"/>
          <w:highlight w:val="green"/>
          <w:u w:val="single"/>
        </w:rPr>
        <w:t>could</w:t>
      </w:r>
      <w:r w:rsidRPr="00157CC5">
        <w:rPr>
          <w:rFonts w:asciiTheme="majorHAnsi" w:hAnsiTheme="majorHAnsi" w:cstheme="majorHAnsi"/>
          <w:color w:val="000000"/>
          <w:u w:val="single"/>
        </w:rPr>
        <w:t xml:space="preserve"> reliably </w:t>
      </w:r>
      <w:r w:rsidRPr="00157CC5">
        <w:rPr>
          <w:rFonts w:asciiTheme="majorHAnsi" w:hAnsiTheme="majorHAnsi" w:cstheme="majorHAnsi"/>
          <w:color w:val="000000"/>
          <w:highlight w:val="green"/>
          <w:u w:val="single"/>
        </w:rPr>
        <w:t>supply</w:t>
      </w:r>
      <w:r w:rsidRPr="00157CC5">
        <w:rPr>
          <w:rFonts w:asciiTheme="majorHAnsi" w:hAnsiTheme="majorHAnsi" w:cstheme="majorHAnsi"/>
          <w:color w:val="000000"/>
          <w:u w:val="single"/>
        </w:rPr>
        <w:t xml:space="preserve"> 2,000 gigawatts — or </w:t>
      </w:r>
      <w:r w:rsidRPr="00157CC5">
        <w:rPr>
          <w:rFonts w:asciiTheme="majorHAnsi" w:hAnsiTheme="majorHAnsi" w:cstheme="majorHAnsi"/>
          <w:b/>
          <w:bCs/>
          <w:color w:val="000000"/>
          <w:highlight w:val="green"/>
          <w:u w:val="single"/>
        </w:rPr>
        <w:t>over 1,000 times more power than the largest solar farm</w:t>
      </w:r>
      <w:r w:rsidRPr="00157CC5">
        <w:rPr>
          <w:rFonts w:asciiTheme="majorHAnsi" w:hAnsiTheme="majorHAnsi" w:cstheme="majorHAnsi"/>
          <w:b/>
          <w:bCs/>
          <w:color w:val="000000"/>
          <w:u w:val="single"/>
        </w:rPr>
        <w:t xml:space="preserve"> currently </w:t>
      </w:r>
      <w:r w:rsidRPr="00157CC5">
        <w:rPr>
          <w:rFonts w:asciiTheme="majorHAnsi" w:hAnsiTheme="majorHAnsi" w:cstheme="majorHAnsi"/>
          <w:b/>
          <w:bCs/>
          <w:color w:val="000000"/>
          <w:highlight w:val="green"/>
          <w:u w:val="single"/>
        </w:rPr>
        <w:t>in existence</w:t>
      </w:r>
      <w:r w:rsidRPr="00157CC5">
        <w:rPr>
          <w:rFonts w:asciiTheme="majorHAnsi" w:hAnsiTheme="majorHAnsi" w:cstheme="majorHAnsi"/>
          <w:b/>
          <w:bCs/>
          <w:color w:val="000000"/>
          <w:u w:val="single"/>
        </w:rPr>
        <w:t>.   </w:t>
      </w:r>
    </w:p>
    <w:p w14:paraId="394CB91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w:t>
      </w:r>
      <w:r w:rsidRPr="00157CC5">
        <w:rPr>
          <w:rFonts w:asciiTheme="majorHAnsi" w:hAnsiTheme="majorHAnsi" w:cstheme="majorHAnsi"/>
          <w:color w:val="000000"/>
          <w:u w:val="single"/>
        </w:rPr>
        <w:t xml:space="preserve">We're looking at a </w:t>
      </w:r>
      <w:r w:rsidRPr="00157CC5">
        <w:rPr>
          <w:rFonts w:asciiTheme="majorHAnsi" w:hAnsiTheme="majorHAnsi" w:cstheme="majorHAnsi"/>
          <w:color w:val="000000"/>
          <w:highlight w:val="green"/>
          <w:u w:val="single"/>
        </w:rPr>
        <w:t xml:space="preserve">20-year window to </w:t>
      </w:r>
      <w:r w:rsidRPr="00157CC5">
        <w:rPr>
          <w:rFonts w:asciiTheme="majorHAnsi" w:hAnsiTheme="majorHAnsi" w:cstheme="majorHAnsi"/>
          <w:b/>
          <w:bCs/>
          <w:color w:val="000000"/>
          <w:highlight w:val="green"/>
          <w:u w:val="single"/>
        </w:rPr>
        <w:t>completely replace human civilization's power infrastructure</w:t>
      </w:r>
      <w:r w:rsidRPr="00157CC5">
        <w:rPr>
          <w:rFonts w:asciiTheme="majorHAnsi" w:hAnsiTheme="majorHAnsi" w:cstheme="majorHAnsi"/>
          <w:b/>
          <w:bCs/>
          <w:color w:val="000000"/>
          <w:u w:val="single"/>
        </w:rPr>
        <w:t>,</w:t>
      </w:r>
      <w:r w:rsidRPr="00157CC5">
        <w:rPr>
          <w:rFonts w:asciiTheme="majorHAnsi" w:hAnsiTheme="majorHAnsi" w:cstheme="majorHAnsi"/>
          <w:color w:val="000000"/>
          <w:sz w:val="16"/>
        </w:rPr>
        <w:t xml:space="preserve">” Suarez told me, citing the report of the Intergovernmental Panel on Climate Change on the coming catastrophe. </w:t>
      </w:r>
      <w:r w:rsidRPr="00157CC5">
        <w:rPr>
          <w:rFonts w:asciiTheme="majorHAnsi" w:hAnsiTheme="majorHAnsi" w:cstheme="majorHAnsi"/>
          <w:color w:val="000000"/>
          <w:u w:val="single"/>
        </w:rPr>
        <w:t xml:space="preserve">Solar satellite technology “has existed since the 1970s. What </w:t>
      </w:r>
      <w:r w:rsidRPr="00157CC5">
        <w:rPr>
          <w:rFonts w:asciiTheme="majorHAnsi" w:hAnsiTheme="majorHAnsi" w:cstheme="majorHAnsi"/>
          <w:color w:val="000000"/>
          <w:highlight w:val="green"/>
          <w:u w:val="single"/>
        </w:rPr>
        <w:t>we were missing</w:t>
      </w:r>
      <w:r w:rsidRPr="00157CC5">
        <w:rPr>
          <w:rFonts w:asciiTheme="majorHAnsi" w:hAnsiTheme="majorHAnsi" w:cstheme="majorHAnsi"/>
          <w:color w:val="000000"/>
          <w:u w:val="single"/>
        </w:rPr>
        <w:t xml:space="preserve"> is </w:t>
      </w:r>
      <w:r w:rsidRPr="00157CC5">
        <w:rPr>
          <w:rFonts w:asciiTheme="majorHAnsi" w:hAnsiTheme="majorHAnsi" w:cstheme="majorHAnsi"/>
          <w:b/>
          <w:bCs/>
          <w:color w:val="000000"/>
          <w:highlight w:val="green"/>
          <w:u w:val="single"/>
        </w:rPr>
        <w:t>millions of tons of construction materials</w:t>
      </w:r>
      <w:r w:rsidRPr="00157CC5">
        <w:rPr>
          <w:rFonts w:asciiTheme="majorHAnsi" w:hAnsiTheme="majorHAnsi" w:cstheme="majorHAnsi"/>
          <w:color w:val="000000"/>
          <w:highlight w:val="green"/>
          <w:u w:val="single"/>
        </w:rPr>
        <w:t xml:space="preserve"> in orbit. </w:t>
      </w:r>
      <w:r w:rsidRPr="00157CC5">
        <w:rPr>
          <w:rFonts w:asciiTheme="majorHAnsi" w:hAnsiTheme="majorHAnsi" w:cstheme="majorHAnsi"/>
          <w:b/>
          <w:bCs/>
          <w:color w:val="000000"/>
          <w:highlight w:val="green"/>
          <w:u w:val="single"/>
        </w:rPr>
        <w:t>Asteroid mining can place it there</w:t>
      </w:r>
      <w:r w:rsidRPr="00157CC5">
        <w:rPr>
          <w:rFonts w:asciiTheme="majorHAnsi" w:hAnsiTheme="majorHAnsi" w:cstheme="majorHAnsi"/>
          <w:b/>
          <w:bCs/>
          <w:color w:val="000000"/>
          <w:u w:val="single"/>
        </w:rPr>
        <w:t>.”</w:t>
      </w:r>
    </w:p>
    <w:p w14:paraId="4F65EFC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The Earth-centric early 21st century can’t really wrap its brain around this, but </w:t>
      </w:r>
      <w:r w:rsidRPr="00157CC5">
        <w:rPr>
          <w:rFonts w:asciiTheme="majorHAnsi" w:hAnsiTheme="majorHAnsi" w:cstheme="majorHAnsi"/>
          <w:color w:val="000000"/>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157CC5">
        <w:rPr>
          <w:rFonts w:asciiTheme="majorHAnsi" w:hAnsiTheme="majorHAnsi" w:cstheme="majorHAnsi"/>
          <w:color w:val="000000"/>
          <w:u w:val="single"/>
        </w:rPr>
        <w:t>grasping,</w:t>
      </w:r>
      <w:proofErr w:type="gramEnd"/>
      <w:r w:rsidRPr="00157CC5">
        <w:rPr>
          <w:rFonts w:asciiTheme="majorHAnsi" w:hAnsiTheme="majorHAnsi" w:cstheme="majorHAnsi"/>
          <w:color w:val="000000"/>
          <w:u w:val="single"/>
        </w:rPr>
        <w:t xml:space="preserve"> how relatively easy it is to ship stuff in zero-G environments. </w:t>
      </w:r>
    </w:p>
    <w:p w14:paraId="14ACEDF4" w14:textId="77777777" w:rsidR="0020045D" w:rsidRPr="00022A2D" w:rsidRDefault="0020045D" w:rsidP="0020045D">
      <w:pPr>
        <w:rPr>
          <w:rFonts w:asciiTheme="majorHAnsi" w:hAnsiTheme="majorHAnsi" w:cstheme="majorHAnsi"/>
        </w:rPr>
      </w:pPr>
    </w:p>
    <w:p w14:paraId="49316DC0" w14:textId="77777777" w:rsidR="0020045D" w:rsidRPr="00022A2D" w:rsidRDefault="0020045D" w:rsidP="0020045D">
      <w:pPr>
        <w:rPr>
          <w:rFonts w:asciiTheme="majorHAnsi" w:hAnsiTheme="majorHAnsi" w:cstheme="majorHAnsi"/>
        </w:rPr>
      </w:pPr>
    </w:p>
    <w:p w14:paraId="084C3CDD" w14:textId="77777777"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Asteroid mining solves </w:t>
      </w:r>
      <w:r w:rsidRPr="00157CC5">
        <w:rPr>
          <w:rFonts w:asciiTheme="majorHAnsi" w:hAnsiTheme="majorHAnsi" w:cstheme="majorHAnsi"/>
          <w:b/>
          <w:bCs/>
          <w:color w:val="000000"/>
          <w:sz w:val="26"/>
          <w:szCs w:val="26"/>
          <w:u w:val="single"/>
        </w:rPr>
        <w:t>rare earth metal</w:t>
      </w:r>
      <w:r w:rsidRPr="00157CC5">
        <w:rPr>
          <w:rFonts w:asciiTheme="majorHAnsi" w:hAnsiTheme="majorHAnsi" w:cstheme="majorHAnsi"/>
          <w:b/>
          <w:bCs/>
          <w:color w:val="000000"/>
          <w:sz w:val="26"/>
          <w:szCs w:val="26"/>
        </w:rPr>
        <w:t xml:space="preserve"> depletion – prevents </w:t>
      </w:r>
      <w:r w:rsidRPr="00157CC5">
        <w:rPr>
          <w:rFonts w:asciiTheme="majorHAnsi" w:hAnsiTheme="majorHAnsi" w:cstheme="majorHAnsi"/>
          <w:b/>
          <w:bCs/>
          <w:color w:val="000000"/>
          <w:sz w:val="26"/>
          <w:szCs w:val="26"/>
          <w:u w:val="single"/>
        </w:rPr>
        <w:t>tech stagnation</w:t>
      </w:r>
      <w:r w:rsidRPr="00157CC5">
        <w:rPr>
          <w:rFonts w:asciiTheme="majorHAnsi" w:hAnsiTheme="majorHAnsi" w:cstheme="majorHAnsi"/>
          <w:b/>
          <w:bCs/>
          <w:color w:val="000000"/>
          <w:sz w:val="26"/>
          <w:szCs w:val="26"/>
        </w:rPr>
        <w:t xml:space="preserve"> and </w:t>
      </w:r>
      <w:r w:rsidRPr="00157CC5">
        <w:rPr>
          <w:rFonts w:asciiTheme="majorHAnsi" w:hAnsiTheme="majorHAnsi" w:cstheme="majorHAnsi"/>
          <w:b/>
          <w:bCs/>
          <w:color w:val="000000"/>
          <w:sz w:val="26"/>
          <w:szCs w:val="26"/>
          <w:u w:val="single"/>
        </w:rPr>
        <w:t>unsustainable resource extraction</w:t>
      </w:r>
    </w:p>
    <w:p w14:paraId="6FC7A327"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Mitchell 20</w:t>
      </w:r>
      <w:r w:rsidRPr="00157CC5">
        <w:rPr>
          <w:rFonts w:asciiTheme="majorHAnsi" w:hAnsiTheme="majorHAnsi" w:cstheme="majorHAnsi"/>
          <w:color w:val="000000"/>
          <w:sz w:val="22"/>
          <w:szCs w:val="22"/>
        </w:rPr>
        <w:t xml:space="preserve"> Robin Mitchell is an electronic engineer who has been involved in electronics since the age of 13. After completing a BEng at the University of Warwick, Robin moved into the field of online content creation developing articles. "How might asteroid mining be key to electronics future?" 28-09-2020, </w:t>
      </w:r>
      <w:hyperlink r:id="rId10" w:history="1">
        <w:r w:rsidRPr="00157CC5">
          <w:rPr>
            <w:rFonts w:asciiTheme="majorHAnsi" w:hAnsiTheme="majorHAnsi" w:cstheme="majorHAnsi"/>
            <w:color w:val="000000"/>
            <w:sz w:val="22"/>
            <w:szCs w:val="22"/>
            <w:u w:val="single"/>
          </w:rPr>
          <w:t>www.electropages.com/blog/2020/09/how-might-asteroid-mining-be-key-electronics-future</w:t>
        </w:r>
      </w:hyperlink>
      <w:r w:rsidRPr="00157CC5">
        <w:rPr>
          <w:rFonts w:asciiTheme="majorHAnsi" w:hAnsiTheme="majorHAnsi" w:cstheme="majorHAnsi"/>
          <w:color w:val="000000"/>
          <w:sz w:val="22"/>
          <w:szCs w:val="22"/>
        </w:rPr>
        <w:t>. [Quality Control]</w:t>
      </w:r>
    </w:p>
    <w:p w14:paraId="58CB0A3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As </w:t>
      </w:r>
      <w:r w:rsidRPr="00157CC5">
        <w:rPr>
          <w:rFonts w:asciiTheme="majorHAnsi" w:hAnsiTheme="majorHAnsi" w:cstheme="majorHAnsi"/>
          <w:color w:val="000000"/>
          <w:highlight w:val="green"/>
          <w:u w:val="single"/>
        </w:rPr>
        <w:t>electronics</w:t>
      </w:r>
      <w:r w:rsidRPr="00157CC5">
        <w:rPr>
          <w:rFonts w:asciiTheme="majorHAnsi" w:hAnsiTheme="majorHAnsi" w:cstheme="majorHAnsi"/>
          <w:color w:val="000000"/>
          <w:u w:val="single"/>
        </w:rPr>
        <w:t xml:space="preserve"> continue to </w:t>
      </w:r>
      <w:r w:rsidRPr="00157CC5">
        <w:rPr>
          <w:rFonts w:asciiTheme="majorHAnsi" w:hAnsiTheme="majorHAnsi" w:cstheme="majorHAnsi"/>
          <w:color w:val="000000"/>
          <w:highlight w:val="green"/>
          <w:u w:val="single"/>
        </w:rPr>
        <w:t>become increasingly more important</w:t>
      </w:r>
      <w:r w:rsidRPr="00157CC5">
        <w:rPr>
          <w:rFonts w:asciiTheme="majorHAnsi" w:hAnsiTheme="majorHAnsi" w:cstheme="majorHAnsi"/>
          <w:color w:val="000000"/>
          <w:u w:val="single"/>
        </w:rPr>
        <w:t xml:space="preserve"> in </w:t>
      </w:r>
      <w:r w:rsidRPr="0020045D">
        <w:rPr>
          <w:rFonts w:asciiTheme="majorHAnsi" w:hAnsiTheme="majorHAnsi" w:cstheme="majorHAnsi"/>
          <w:color w:val="000000"/>
          <w:u w:val="single"/>
        </w:rPr>
        <w:t>everyday life</w:t>
      </w:r>
      <w:r w:rsidRPr="0020045D">
        <w:rPr>
          <w:rFonts w:asciiTheme="majorHAnsi" w:hAnsiTheme="majorHAnsi" w:cstheme="majorHAnsi"/>
          <w:color w:val="000000"/>
          <w:sz w:val="16"/>
        </w:rPr>
        <w:t xml:space="preserve">, </w:t>
      </w:r>
      <w:r w:rsidRPr="0020045D">
        <w:rPr>
          <w:rFonts w:asciiTheme="majorHAnsi" w:hAnsiTheme="majorHAnsi" w:cstheme="majorHAnsi"/>
          <w:color w:val="000000"/>
          <w:u w:val="single"/>
        </w:rPr>
        <w:t xml:space="preserve">so is the ability to </w:t>
      </w:r>
      <w:r w:rsidRPr="0020045D">
        <w:rPr>
          <w:rFonts w:asciiTheme="majorHAnsi" w:hAnsiTheme="majorHAnsi" w:cstheme="majorHAnsi"/>
          <w:b/>
          <w:bCs/>
          <w:color w:val="000000"/>
          <w:u w:val="single"/>
        </w:rPr>
        <w:t>produce electronic components</w:t>
      </w:r>
      <w:r w:rsidRPr="0020045D">
        <w:rPr>
          <w:rFonts w:asciiTheme="majorHAnsi" w:hAnsiTheme="majorHAnsi" w:cstheme="majorHAnsi"/>
          <w:color w:val="000000"/>
          <w:sz w:val="16"/>
        </w:rPr>
        <w:t>.</w:t>
      </w:r>
      <w:r w:rsidRPr="00157CC5">
        <w:rPr>
          <w:rFonts w:asciiTheme="majorHAnsi" w:hAnsiTheme="majorHAnsi" w:cstheme="majorHAnsi"/>
          <w:color w:val="000000"/>
          <w:sz w:val="16"/>
        </w:rPr>
        <w:t xml:space="preserve"> With the supply of minerals on Earth having a finite size, some are worried that </w:t>
      </w:r>
      <w:r w:rsidRPr="00157CC5">
        <w:rPr>
          <w:rFonts w:asciiTheme="majorHAnsi" w:hAnsiTheme="majorHAnsi" w:cstheme="majorHAnsi"/>
          <w:color w:val="000000"/>
          <w:highlight w:val="green"/>
          <w:u w:val="single"/>
        </w:rPr>
        <w:t xml:space="preserve">Earth will soon run out of critical resources such as </w:t>
      </w:r>
      <w:r w:rsidRPr="00157CC5">
        <w:rPr>
          <w:rFonts w:asciiTheme="majorHAnsi" w:hAnsiTheme="majorHAnsi" w:cstheme="majorHAnsi"/>
          <w:b/>
          <w:bCs/>
          <w:color w:val="000000"/>
          <w:highlight w:val="green"/>
          <w:u w:val="single"/>
        </w:rPr>
        <w:t>platinum and lithium</w:t>
      </w:r>
      <w:r w:rsidRPr="00157CC5">
        <w:rPr>
          <w:rFonts w:asciiTheme="majorHAnsi" w:hAnsiTheme="majorHAnsi" w:cstheme="majorHAnsi"/>
          <w:color w:val="000000"/>
          <w:sz w:val="16"/>
        </w:rPr>
        <w:t>. What are asteroids, what are they composed of, and could they be the key to providing humanity with a near-infinite source of minerals?</w:t>
      </w:r>
    </w:p>
    <w:p w14:paraId="00532A4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What minerals are commonly needed for electronics?</w:t>
      </w:r>
    </w:p>
    <w:p w14:paraId="1188F6C1"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Since the introduction of the first commercial circuits, </w:t>
      </w:r>
      <w:r w:rsidRPr="00157CC5">
        <w:rPr>
          <w:rFonts w:asciiTheme="majorHAnsi" w:hAnsiTheme="majorHAnsi" w:cstheme="majorHAnsi"/>
          <w:color w:val="000000"/>
          <w:u w:val="single"/>
        </w:rPr>
        <w:t>electronics have become incredibly advanced with silicon dies having billions of active components, resistors the size of dust specks</w:t>
      </w:r>
      <w:r w:rsidRPr="00157CC5">
        <w:rPr>
          <w:rFonts w:asciiTheme="majorHAnsi" w:hAnsiTheme="majorHAnsi" w:cstheme="majorHAnsi"/>
          <w:color w:val="000000"/>
          <w:sz w:val="16"/>
        </w:rPr>
        <w:t xml:space="preserve">, and capacitors that can hold obscene amounts of charge for their </w:t>
      </w:r>
      <w:r w:rsidRPr="00157CC5">
        <w:rPr>
          <w:rFonts w:asciiTheme="majorHAnsi" w:hAnsiTheme="majorHAnsi" w:cstheme="majorHAnsi"/>
          <w:color w:val="000000"/>
          <w:u w:val="single"/>
        </w:rPr>
        <w:t>size. However, many of these components rely on minerals that most will never have heard of for them to be able to wor</w:t>
      </w:r>
      <w:r w:rsidRPr="00157CC5">
        <w:rPr>
          <w:rFonts w:asciiTheme="majorHAnsi" w:hAnsiTheme="majorHAnsi" w:cstheme="majorHAnsi"/>
          <w:color w:val="000000"/>
          <w:sz w:val="16"/>
        </w:rPr>
        <w:t xml:space="preserve">k. Basic components such as resistors and capacitors use common materials including iron, carbon, and </w:t>
      </w:r>
      <w:proofErr w:type="spellStart"/>
      <w:r w:rsidRPr="0020045D">
        <w:rPr>
          <w:rFonts w:asciiTheme="majorHAnsi" w:hAnsiTheme="majorHAnsi" w:cstheme="majorHAnsi"/>
          <w:color w:val="000000"/>
          <w:sz w:val="16"/>
        </w:rPr>
        <w:t>aluminium</w:t>
      </w:r>
      <w:proofErr w:type="spellEnd"/>
      <w:r w:rsidRPr="0020045D">
        <w:rPr>
          <w:rFonts w:asciiTheme="majorHAnsi" w:hAnsiTheme="majorHAnsi" w:cstheme="majorHAnsi"/>
          <w:color w:val="000000"/>
          <w:sz w:val="16"/>
        </w:rPr>
        <w:t xml:space="preserve">, but </w:t>
      </w:r>
      <w:r w:rsidRPr="0020045D">
        <w:rPr>
          <w:rFonts w:asciiTheme="majorHAnsi" w:hAnsiTheme="majorHAnsi" w:cstheme="majorHAnsi"/>
          <w:color w:val="000000"/>
          <w:u w:val="single"/>
        </w:rPr>
        <w:t xml:space="preserve">components such as LEDs, silicon dies, and </w:t>
      </w:r>
      <w:proofErr w:type="gramStart"/>
      <w:r w:rsidRPr="0020045D">
        <w:rPr>
          <w:rFonts w:asciiTheme="majorHAnsi" w:hAnsiTheme="majorHAnsi" w:cstheme="majorHAnsi"/>
          <w:color w:val="000000"/>
          <w:u w:val="single"/>
        </w:rPr>
        <w:t>thin-film</w:t>
      </w:r>
      <w:proofErr w:type="gramEnd"/>
      <w:r w:rsidRPr="0020045D">
        <w:rPr>
          <w:rFonts w:asciiTheme="majorHAnsi" w:hAnsiTheme="majorHAnsi" w:cstheme="majorHAnsi"/>
          <w:color w:val="000000"/>
          <w:u w:val="single"/>
        </w:rPr>
        <w:t xml:space="preserve"> displays use lanthanum, cerium, neodymium, and europium. While many of these minerals </w:t>
      </w:r>
      <w:r w:rsidRPr="0020045D">
        <w:rPr>
          <w:rFonts w:asciiTheme="majorHAnsi" w:hAnsiTheme="majorHAnsi" w:cstheme="majorHAnsi"/>
          <w:b/>
          <w:bCs/>
          <w:color w:val="000000"/>
          <w:u w:val="single"/>
        </w:rPr>
        <w:t>fall under the “rare-earth” category</w:t>
      </w:r>
      <w:r w:rsidRPr="0020045D">
        <w:rPr>
          <w:rFonts w:asciiTheme="majorHAnsi" w:hAnsiTheme="majorHAnsi" w:cstheme="majorHAnsi"/>
          <w:color w:val="000000"/>
          <w:u w:val="single"/>
        </w:rPr>
        <w:t>, that does not necessarily mean that they are rare; but many are.</w:t>
      </w:r>
    </w:p>
    <w:p w14:paraId="4E6EF63F"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Why are these minerals running out?</w:t>
      </w:r>
    </w:p>
    <w:p w14:paraId="11E9B692"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Minerals that are rare by nature are uncommon in the crust, and </w:t>
      </w:r>
      <w:r w:rsidRPr="00157CC5">
        <w:rPr>
          <w:rFonts w:asciiTheme="majorHAnsi" w:hAnsiTheme="majorHAnsi" w:cstheme="majorHAnsi"/>
          <w:color w:val="000000"/>
          <w:highlight w:val="green"/>
          <w:u w:val="single"/>
        </w:rPr>
        <w:t xml:space="preserve">mass </w:t>
      </w:r>
      <w:proofErr w:type="spellStart"/>
      <w:r w:rsidRPr="00157CC5">
        <w:rPr>
          <w:rFonts w:asciiTheme="majorHAnsi" w:hAnsiTheme="majorHAnsi" w:cstheme="majorHAnsi"/>
          <w:color w:val="000000"/>
          <w:highlight w:val="green"/>
          <w:u w:val="single"/>
        </w:rPr>
        <w:t>industrialisation</w:t>
      </w:r>
      <w:proofErr w:type="spellEnd"/>
      <w:r w:rsidRPr="00157CC5">
        <w:rPr>
          <w:rFonts w:asciiTheme="majorHAnsi" w:hAnsiTheme="majorHAnsi" w:cstheme="majorHAnsi"/>
          <w:color w:val="000000"/>
          <w:highlight w:val="green"/>
          <w:u w:val="single"/>
        </w:rPr>
        <w:t xml:space="preserve"> is quickly using up</w:t>
      </w:r>
      <w:r w:rsidRPr="00157CC5">
        <w:rPr>
          <w:rFonts w:asciiTheme="majorHAnsi" w:hAnsiTheme="majorHAnsi" w:cstheme="majorHAnsi"/>
          <w:color w:val="000000"/>
          <w:u w:val="single"/>
        </w:rPr>
        <w:t xml:space="preserve"> remaining reserves of </w:t>
      </w:r>
      <w:r w:rsidRPr="00157CC5">
        <w:rPr>
          <w:rFonts w:asciiTheme="majorHAnsi" w:hAnsiTheme="majorHAnsi" w:cstheme="majorHAnsi"/>
          <w:color w:val="000000"/>
          <w:highlight w:val="green"/>
          <w:u w:val="single"/>
        </w:rPr>
        <w:t>these minerals</w:t>
      </w:r>
      <w:r w:rsidRPr="00157CC5">
        <w:rPr>
          <w:rFonts w:asciiTheme="majorHAnsi" w:hAnsiTheme="majorHAnsi" w:cstheme="majorHAnsi"/>
          <w:color w:val="000000"/>
          <w:u w:val="single"/>
        </w:rPr>
        <w:t>.</w:t>
      </w:r>
      <w:r w:rsidRPr="00157CC5">
        <w:rPr>
          <w:rFonts w:asciiTheme="majorHAnsi" w:hAnsiTheme="majorHAnsi" w:cstheme="majorHAnsi"/>
          <w:color w:val="000000"/>
          <w:sz w:val="16"/>
        </w:rPr>
        <w:t xml:space="preserve"> However, it is important to understand what reserve means and how reserves are calculated. Let’s take Uranium as an example to understand this concept better; as things currently stand, there are 80 years of Uranium reserves left. Now, this does not mean that all the uranium will be used up globally in 80 years, this means that at the current price of Uranium, proven sources will continue to supply Uranium at a profitable rate for 80 years. When all reserves are used up, the price for </w:t>
      </w:r>
      <w:proofErr w:type="gramStart"/>
      <w:r w:rsidRPr="00157CC5">
        <w:rPr>
          <w:rFonts w:asciiTheme="majorHAnsi" w:hAnsiTheme="majorHAnsi" w:cstheme="majorHAnsi"/>
          <w:color w:val="000000"/>
          <w:sz w:val="16"/>
        </w:rPr>
        <w:t>that mineral increases</w:t>
      </w:r>
      <w:proofErr w:type="gramEnd"/>
      <w:r w:rsidRPr="00157CC5">
        <w:rPr>
          <w:rFonts w:asciiTheme="majorHAnsi" w:hAnsiTheme="majorHAnsi" w:cstheme="majorHAnsi"/>
          <w:color w:val="000000"/>
          <w:sz w:val="16"/>
        </w:rPr>
        <w:t>, and this makes areas that used to be unprofitable more profitable, thus generating new reserves. </w:t>
      </w:r>
    </w:p>
    <w:p w14:paraId="4E0DC95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However, </w:t>
      </w:r>
      <w:r w:rsidRPr="00157CC5">
        <w:rPr>
          <w:rFonts w:asciiTheme="majorHAnsi" w:hAnsiTheme="majorHAnsi" w:cstheme="majorHAnsi"/>
          <w:color w:val="000000"/>
          <w:u w:val="single"/>
        </w:rPr>
        <w:t xml:space="preserve">there is another aspect to resources that need to be </w:t>
      </w:r>
      <w:proofErr w:type="gramStart"/>
      <w:r w:rsidRPr="00157CC5">
        <w:rPr>
          <w:rFonts w:asciiTheme="majorHAnsi" w:hAnsiTheme="majorHAnsi" w:cstheme="majorHAnsi"/>
          <w:color w:val="000000"/>
          <w:u w:val="single"/>
        </w:rPr>
        <w:t>considered;</w:t>
      </w:r>
      <w:proofErr w:type="gramEnd"/>
      <w:r w:rsidRPr="00157CC5">
        <w:rPr>
          <w:rFonts w:asciiTheme="majorHAnsi" w:hAnsiTheme="majorHAnsi" w:cstheme="majorHAnsi"/>
          <w:color w:val="000000"/>
          <w:u w:val="single"/>
        </w:rPr>
        <w:t xml:space="preserve"> </w:t>
      </w:r>
      <w:r w:rsidRPr="00157CC5">
        <w:rPr>
          <w:rFonts w:asciiTheme="majorHAnsi" w:hAnsiTheme="majorHAnsi" w:cstheme="majorHAnsi"/>
          <w:b/>
          <w:bCs/>
          <w:color w:val="000000"/>
          <w:u w:val="single"/>
        </w:rPr>
        <w:t>environmental damage</w:t>
      </w:r>
      <w:r w:rsidRPr="00157CC5">
        <w:rPr>
          <w:rFonts w:asciiTheme="majorHAnsi" w:hAnsiTheme="majorHAnsi" w:cstheme="majorHAnsi"/>
          <w:color w:val="000000"/>
          <w:u w:val="single"/>
        </w:rPr>
        <w:t xml:space="preserve">. A good example to demonstrate this is Lithium. While Lithium is rather abundant in the crust, it is spread very wide, making most crust uneconomical to mine. </w:t>
      </w:r>
      <w:r w:rsidRPr="00157CC5">
        <w:rPr>
          <w:rFonts w:asciiTheme="majorHAnsi" w:hAnsiTheme="majorHAnsi" w:cstheme="majorHAnsi"/>
          <w:color w:val="000000"/>
          <w:sz w:val="16"/>
        </w:rPr>
        <w:t xml:space="preserve">If all cars on earth went electric, the proven reserves of Lithium would run out in 3 years. Of course, new reserves would be made available, and this would extend the ability to use Lithium in industrial </w:t>
      </w:r>
      <w:r w:rsidRPr="00157CC5">
        <w:rPr>
          <w:rFonts w:asciiTheme="majorHAnsi" w:hAnsiTheme="majorHAnsi" w:cstheme="majorHAnsi"/>
          <w:color w:val="000000"/>
          <w:u w:val="single"/>
        </w:rPr>
        <w:t xml:space="preserve">practices. However, mining Lithium has a massive environmental impact and sees vast amounts of land destroyed and made toxic due to by-products in the extraction process. The same applies to many rare minerals; many tons of earth </w:t>
      </w:r>
      <w:proofErr w:type="gramStart"/>
      <w:r w:rsidRPr="00157CC5">
        <w:rPr>
          <w:rFonts w:asciiTheme="majorHAnsi" w:hAnsiTheme="majorHAnsi" w:cstheme="majorHAnsi"/>
          <w:color w:val="000000"/>
          <w:u w:val="single"/>
        </w:rPr>
        <w:t>is</w:t>
      </w:r>
      <w:proofErr w:type="gramEnd"/>
      <w:r w:rsidRPr="00157CC5">
        <w:rPr>
          <w:rFonts w:asciiTheme="majorHAnsi" w:hAnsiTheme="majorHAnsi" w:cstheme="majorHAnsi"/>
          <w:color w:val="000000"/>
          <w:u w:val="single"/>
        </w:rPr>
        <w:t xml:space="preserve"> needed to get even the smallest quantity.</w:t>
      </w:r>
    </w:p>
    <w:p w14:paraId="01F2FC2F"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What are asteroids, and what are they made of?</w:t>
      </w:r>
    </w:p>
    <w:p w14:paraId="61C1532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Asteroids are small cosmic bodies that orbit a star and can range in size, density, and composition. One of the largest asteroids in the Solar System, Vesta, has a diameter approximately 330 miles, while some of the smallest can be just two meters across. </w:t>
      </w:r>
      <w:r w:rsidRPr="00157CC5">
        <w:rPr>
          <w:rFonts w:asciiTheme="majorHAnsi" w:hAnsiTheme="majorHAnsi" w:cstheme="majorHAnsi"/>
          <w:color w:val="000000"/>
          <w:u w:val="single"/>
        </w:rPr>
        <w:t>Asteroids mostly consist of rock as well as minerals, but their exact composition greatly varies. For example, M-type asteroids are those that mostly consist of nickel-iron, while C-type asteroids consist of clay and silicate rocks. Other minerals that are often found in asteroids include gold, cobalt, palladium, platinum, and osmium. </w:t>
      </w:r>
    </w:p>
    <w:p w14:paraId="50A0660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Could asteroid mining be the key to ensuring limitless supplies?</w:t>
      </w:r>
    </w:p>
    <w:p w14:paraId="3476D70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While </w:t>
      </w:r>
      <w:r w:rsidRPr="00157CC5">
        <w:rPr>
          <w:rFonts w:asciiTheme="majorHAnsi" w:hAnsiTheme="majorHAnsi" w:cstheme="majorHAnsi"/>
          <w:color w:val="000000"/>
          <w:highlight w:val="green"/>
          <w:u w:val="single"/>
        </w:rPr>
        <w:t>asteroids</w:t>
      </w:r>
      <w:r w:rsidRPr="00157CC5">
        <w:rPr>
          <w:rFonts w:asciiTheme="majorHAnsi" w:hAnsiTheme="majorHAnsi" w:cstheme="majorHAnsi"/>
          <w:color w:val="000000"/>
          <w:u w:val="single"/>
        </w:rPr>
        <w:t xml:space="preserve"> themselves may </w:t>
      </w:r>
      <w:r w:rsidRPr="00157CC5">
        <w:rPr>
          <w:rFonts w:asciiTheme="majorHAnsi" w:hAnsiTheme="majorHAnsi" w:cstheme="majorHAnsi"/>
          <w:color w:val="000000"/>
          <w:highlight w:val="green"/>
          <w:u w:val="single"/>
        </w:rPr>
        <w:t>contain</w:t>
      </w:r>
      <w:r w:rsidRPr="00157CC5">
        <w:rPr>
          <w:rFonts w:asciiTheme="majorHAnsi" w:hAnsiTheme="majorHAnsi" w:cstheme="majorHAnsi"/>
          <w:color w:val="000000"/>
          <w:u w:val="single"/>
        </w:rPr>
        <w:t xml:space="preserve"> trace amounts of </w:t>
      </w:r>
      <w:r w:rsidRPr="00157CC5">
        <w:rPr>
          <w:rFonts w:asciiTheme="majorHAnsi" w:hAnsiTheme="majorHAnsi" w:cstheme="majorHAnsi"/>
          <w:color w:val="000000"/>
          <w:highlight w:val="green"/>
          <w:u w:val="single"/>
        </w:rPr>
        <w:t>rare minerals</w:t>
      </w:r>
      <w:r w:rsidRPr="00157CC5">
        <w:rPr>
          <w:rFonts w:asciiTheme="majorHAnsi" w:hAnsiTheme="majorHAnsi" w:cstheme="majorHAnsi"/>
          <w:color w:val="000000"/>
          <w:u w:val="single"/>
        </w:rPr>
        <w:t xml:space="preserve">, </w:t>
      </w:r>
      <w:r w:rsidRPr="00157CC5">
        <w:rPr>
          <w:rFonts w:asciiTheme="majorHAnsi" w:hAnsiTheme="majorHAnsi" w:cstheme="majorHAnsi"/>
          <w:color w:val="000000"/>
          <w:highlight w:val="green"/>
          <w:u w:val="single"/>
        </w:rPr>
        <w:t>their size</w:t>
      </w:r>
      <w:r w:rsidRPr="00157CC5">
        <w:rPr>
          <w:rFonts w:asciiTheme="majorHAnsi" w:hAnsiTheme="majorHAnsi" w:cstheme="majorHAnsi"/>
          <w:color w:val="000000"/>
          <w:u w:val="single"/>
        </w:rPr>
        <w:t xml:space="preserve"> and lack of an ecosystem </w:t>
      </w:r>
      <w:r w:rsidRPr="00157CC5">
        <w:rPr>
          <w:rFonts w:asciiTheme="majorHAnsi" w:hAnsiTheme="majorHAnsi" w:cstheme="majorHAnsi"/>
          <w:b/>
          <w:bCs/>
          <w:color w:val="000000"/>
          <w:highlight w:val="green"/>
          <w:u w:val="single"/>
        </w:rPr>
        <w:t>would allow for a mining operation to</w:t>
      </w:r>
      <w:r w:rsidRPr="00157CC5">
        <w:rPr>
          <w:rFonts w:asciiTheme="majorHAnsi" w:hAnsiTheme="majorHAnsi" w:cstheme="majorHAnsi"/>
          <w:b/>
          <w:bCs/>
          <w:color w:val="000000"/>
          <w:u w:val="single"/>
        </w:rPr>
        <w:t xml:space="preserve"> destroy an entire asteroid with no repercussions.</w:t>
      </w:r>
      <w:r w:rsidRPr="00157CC5">
        <w:rPr>
          <w:rFonts w:asciiTheme="majorHAnsi" w:hAnsiTheme="majorHAnsi" w:cstheme="majorHAnsi"/>
          <w:color w:val="000000"/>
          <w:u w:val="single"/>
        </w:rPr>
        <w:t xml:space="preserve"> Asteroids are also plentiful in the Solar </w:t>
      </w:r>
      <w:proofErr w:type="gramStart"/>
      <w:r w:rsidRPr="00157CC5">
        <w:rPr>
          <w:rFonts w:asciiTheme="majorHAnsi" w:hAnsiTheme="majorHAnsi" w:cstheme="majorHAnsi"/>
          <w:color w:val="000000"/>
          <w:u w:val="single"/>
        </w:rPr>
        <w:t>System, and</w:t>
      </w:r>
      <w:proofErr w:type="gramEnd"/>
      <w:r w:rsidRPr="00157CC5">
        <w:rPr>
          <w:rFonts w:asciiTheme="majorHAnsi" w:hAnsiTheme="majorHAnsi" w:cstheme="majorHAnsi"/>
          <w:color w:val="000000"/>
          <w:u w:val="single"/>
        </w:rPr>
        <w:t xml:space="preserve"> would most likely </w:t>
      </w:r>
      <w:r w:rsidRPr="00157CC5">
        <w:rPr>
          <w:rFonts w:asciiTheme="majorHAnsi" w:hAnsiTheme="majorHAnsi" w:cstheme="majorHAnsi"/>
          <w:b/>
          <w:bCs/>
          <w:color w:val="000000"/>
          <w:highlight w:val="green"/>
          <w:u w:val="single"/>
        </w:rPr>
        <w:t>provide humanities resource needs for millions of years</w:t>
      </w:r>
      <w:r w:rsidRPr="00157CC5">
        <w:rPr>
          <w:rFonts w:asciiTheme="majorHAnsi" w:hAnsiTheme="majorHAnsi" w:cstheme="majorHAnsi"/>
          <w:b/>
          <w:bCs/>
          <w:color w:val="000000"/>
          <w:u w:val="single"/>
        </w:rPr>
        <w:t>.</w:t>
      </w:r>
      <w:r w:rsidRPr="00157CC5">
        <w:rPr>
          <w:rFonts w:asciiTheme="majorHAnsi" w:hAnsiTheme="majorHAnsi" w:cstheme="majorHAnsi"/>
          <w:color w:val="000000"/>
          <w:u w:val="single"/>
        </w:rPr>
        <w:t xml:space="preserve"> </w:t>
      </w:r>
      <w:r w:rsidRPr="00157CC5">
        <w:rPr>
          <w:rFonts w:asciiTheme="majorHAnsi" w:hAnsiTheme="majorHAnsi" w:cstheme="majorHAnsi"/>
          <w:color w:val="000000"/>
          <w:sz w:val="16"/>
        </w:rPr>
        <w:t>For perspective, the total weight of the asteroid belt is only 3% that of the moon, but that is still 2.39×1021 kilograms. Even then, that is only the asteroid belt and does not consider stray asteroids that orbit the sun, planets, and rings around Saturn / Jupiter. </w:t>
      </w:r>
    </w:p>
    <w:p w14:paraId="4E2357F8" w14:textId="77777777" w:rsidR="0020045D" w:rsidRPr="00022A2D" w:rsidRDefault="0020045D" w:rsidP="0020045D">
      <w:pPr>
        <w:spacing w:before="40"/>
        <w:outlineLvl w:val="3"/>
        <w:rPr>
          <w:rFonts w:asciiTheme="majorHAnsi" w:hAnsiTheme="majorHAnsi" w:cstheme="majorHAnsi"/>
          <w:b/>
          <w:bCs/>
          <w:color w:val="000000"/>
          <w:sz w:val="26"/>
          <w:szCs w:val="26"/>
        </w:rPr>
      </w:pPr>
    </w:p>
    <w:p w14:paraId="3CF2A2AE" w14:textId="77777777"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Both of those cause </w:t>
      </w:r>
      <w:r w:rsidRPr="00157CC5">
        <w:rPr>
          <w:rFonts w:asciiTheme="majorHAnsi" w:hAnsiTheme="majorHAnsi" w:cstheme="majorHAnsi"/>
          <w:b/>
          <w:bCs/>
          <w:color w:val="000000"/>
          <w:sz w:val="26"/>
          <w:szCs w:val="26"/>
          <w:u w:val="single"/>
        </w:rPr>
        <w:t>extinction</w:t>
      </w:r>
      <w:r w:rsidRPr="00157CC5">
        <w:rPr>
          <w:rFonts w:asciiTheme="majorHAnsi" w:hAnsiTheme="majorHAnsi" w:cstheme="majorHAnsi"/>
          <w:b/>
          <w:bCs/>
          <w:color w:val="000000"/>
          <w:sz w:val="26"/>
          <w:szCs w:val="26"/>
        </w:rPr>
        <w:t> </w:t>
      </w:r>
    </w:p>
    <w:p w14:paraId="4357C208"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 xml:space="preserve">Bell 19 </w:t>
      </w:r>
      <w:r w:rsidRPr="00157CC5">
        <w:rPr>
          <w:rFonts w:asciiTheme="majorHAnsi" w:hAnsiTheme="majorHAnsi" w:cstheme="majorHAnsi"/>
          <w:color w:val="000000"/>
          <w:sz w:val="22"/>
          <w:szCs w:val="22"/>
        </w:rPr>
        <w:t xml:space="preserve">Aidan Bell is the co-founder of </w:t>
      </w:r>
      <w:proofErr w:type="spellStart"/>
      <w:r w:rsidRPr="00157CC5">
        <w:rPr>
          <w:rFonts w:asciiTheme="majorHAnsi" w:hAnsiTheme="majorHAnsi" w:cstheme="majorHAnsi"/>
          <w:color w:val="000000"/>
          <w:sz w:val="22"/>
          <w:szCs w:val="22"/>
        </w:rPr>
        <w:t>EnviroBuild</w:t>
      </w:r>
      <w:proofErr w:type="spellEnd"/>
      <w:r w:rsidRPr="00157CC5">
        <w:rPr>
          <w:rFonts w:asciiTheme="majorHAnsi" w:hAnsiTheme="majorHAnsi" w:cstheme="majorHAnsi"/>
          <w:color w:val="000000"/>
          <w:sz w:val="22"/>
          <w:szCs w:val="22"/>
        </w:rPr>
        <w:t xml:space="preserve">, a sustainable building materials company based in London. PhD from Manchester in Inorganic Chemistry. "The Conflict of Tech Innovation and Sustainability." </w:t>
      </w:r>
      <w:proofErr w:type="spellStart"/>
      <w:r w:rsidRPr="00157CC5">
        <w:rPr>
          <w:rFonts w:asciiTheme="majorHAnsi" w:hAnsiTheme="majorHAnsi" w:cstheme="majorHAnsi"/>
          <w:color w:val="000000"/>
          <w:sz w:val="22"/>
          <w:szCs w:val="22"/>
        </w:rPr>
        <w:t>TechNative</w:t>
      </w:r>
      <w:proofErr w:type="spellEnd"/>
      <w:r w:rsidRPr="00157CC5">
        <w:rPr>
          <w:rFonts w:asciiTheme="majorHAnsi" w:hAnsiTheme="majorHAnsi" w:cstheme="majorHAnsi"/>
          <w:color w:val="000000"/>
          <w:sz w:val="22"/>
          <w:szCs w:val="22"/>
        </w:rPr>
        <w:t>, 22 Jan. 2019, technative.io/the-conflict-of-tech-innovation-and-sustainability. [Quality Control] </w:t>
      </w:r>
    </w:p>
    <w:p w14:paraId="18BB7810"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Technological advancement has existed throughout human history</w:t>
      </w:r>
    </w:p>
    <w:p w14:paraId="6AF9B867" w14:textId="77777777" w:rsidR="0020045D" w:rsidRPr="00157CC5" w:rsidRDefault="0020045D" w:rsidP="0020045D">
      <w:pPr>
        <w:rPr>
          <w:rFonts w:asciiTheme="majorHAnsi" w:hAnsiTheme="majorHAnsi" w:cstheme="majorHAnsi"/>
          <w:sz w:val="16"/>
        </w:rPr>
      </w:pPr>
      <w:r w:rsidRPr="0020045D">
        <w:rPr>
          <w:rFonts w:asciiTheme="majorHAnsi" w:hAnsiTheme="majorHAnsi" w:cstheme="majorHAnsi"/>
          <w:color w:val="000000"/>
          <w:u w:val="single"/>
        </w:rPr>
        <w:t xml:space="preserve">Humans have walked the Earth for 200,000 years, inventing </w:t>
      </w:r>
      <w:r w:rsidRPr="0020045D">
        <w:rPr>
          <w:rFonts w:asciiTheme="majorHAnsi" w:hAnsiTheme="majorHAnsi" w:cstheme="majorHAnsi"/>
          <w:b/>
          <w:bCs/>
          <w:color w:val="000000"/>
          <w:u w:val="single"/>
        </w:rPr>
        <w:t>countless new processes a</w:t>
      </w:r>
      <w:r w:rsidRPr="00157CC5">
        <w:rPr>
          <w:rFonts w:asciiTheme="majorHAnsi" w:hAnsiTheme="majorHAnsi" w:cstheme="majorHAnsi"/>
          <w:b/>
          <w:bCs/>
          <w:color w:val="000000"/>
          <w:u w:val="single"/>
        </w:rPr>
        <w:t>nd systems along the way.</w:t>
      </w:r>
      <w:r w:rsidRPr="00157CC5">
        <w:rPr>
          <w:rFonts w:asciiTheme="majorHAnsi" w:hAnsiTheme="majorHAnsi" w:cstheme="majorHAnsi"/>
          <w:color w:val="000000"/>
          <w:sz w:val="16"/>
        </w:rPr>
        <w:t xml:space="preserve"> The somewhat gradual expansion of human knowledge exploded after the burgeoning of agriculture in the Middle Eastern region of the Levant around 12,000 years ago. Societies at this time manipulated their environment for food-crop cultivation for the first time, inventing sophisticated activities like irrigation and logging.</w:t>
      </w:r>
    </w:p>
    <w:p w14:paraId="0924494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This nascent field of agriculture created more food and thereby lead to a rapid increase in population size. Yet human expansion also resulted in the increased degradation of the environment. Experts </w:t>
      </w:r>
      <w:proofErr w:type="spellStart"/>
      <w:r w:rsidRPr="00157CC5">
        <w:rPr>
          <w:rFonts w:asciiTheme="majorHAnsi" w:hAnsiTheme="majorHAnsi" w:cstheme="majorHAnsi"/>
          <w:color w:val="000000"/>
          <w:sz w:val="16"/>
        </w:rPr>
        <w:t>theorise</w:t>
      </w:r>
      <w:proofErr w:type="spellEnd"/>
      <w:r w:rsidRPr="00157CC5">
        <w:rPr>
          <w:rFonts w:asciiTheme="majorHAnsi" w:hAnsiTheme="majorHAnsi" w:cstheme="majorHAnsi"/>
          <w:color w:val="000000"/>
          <w:sz w:val="16"/>
        </w:rPr>
        <w:t xml:space="preserve"> that the mass extinction of megafauna across North America and Australasia was the result of humans rather than environmental factors, while the Mayans were also at fault for causing widespread deforestation and a severe drought through excessive logging, a mistake that brought their eventual demise.</w:t>
      </w:r>
    </w:p>
    <w:p w14:paraId="501BADA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The exploration and proliferation of </w:t>
      </w:r>
      <w:r w:rsidRPr="00157CC5">
        <w:rPr>
          <w:rFonts w:asciiTheme="majorHAnsi" w:hAnsiTheme="majorHAnsi" w:cstheme="majorHAnsi"/>
          <w:color w:val="000000"/>
          <w:highlight w:val="green"/>
          <w:u w:val="single"/>
        </w:rPr>
        <w:t xml:space="preserve">new technologies is the </w:t>
      </w:r>
      <w:r w:rsidRPr="00157CC5">
        <w:rPr>
          <w:rFonts w:asciiTheme="majorHAnsi" w:hAnsiTheme="majorHAnsi" w:cstheme="majorHAnsi"/>
          <w:b/>
          <w:bCs/>
          <w:color w:val="000000"/>
          <w:highlight w:val="green"/>
          <w:u w:val="single"/>
        </w:rPr>
        <w:t>inevitable result of human intelligence</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and the consequences thereof have always been difficult to avoid.</w:t>
      </w:r>
      <w:r w:rsidRPr="00157CC5">
        <w:rPr>
          <w:rFonts w:asciiTheme="majorHAnsi" w:hAnsiTheme="majorHAnsi" w:cstheme="majorHAnsi"/>
          <w:color w:val="000000"/>
          <w:sz w:val="16"/>
        </w:rPr>
        <w:t xml:space="preserve"> Yet our awareness of this damage places humanity in a position of knowledge outside the standard predator-prey relationship that otherwise dominates the world and results in starvation for animals that overeat their food sources.</w:t>
      </w:r>
    </w:p>
    <w:p w14:paraId="50E2252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T</w:t>
      </w:r>
      <w:r w:rsidRPr="00157CC5">
        <w:rPr>
          <w:rFonts w:asciiTheme="majorHAnsi" w:hAnsiTheme="majorHAnsi" w:cstheme="majorHAnsi"/>
          <w:color w:val="000000"/>
          <w:u w:val="single"/>
        </w:rPr>
        <w:t xml:space="preserve">he current technological dilemmas that we face today are </w:t>
      </w:r>
      <w:proofErr w:type="gramStart"/>
      <w:r w:rsidRPr="00157CC5">
        <w:rPr>
          <w:rFonts w:asciiTheme="majorHAnsi" w:hAnsiTheme="majorHAnsi" w:cstheme="majorHAnsi"/>
          <w:color w:val="000000"/>
          <w:u w:val="single"/>
        </w:rPr>
        <w:t>similar to</w:t>
      </w:r>
      <w:proofErr w:type="gramEnd"/>
      <w:r w:rsidRPr="00157CC5">
        <w:rPr>
          <w:rFonts w:asciiTheme="majorHAnsi" w:hAnsiTheme="majorHAnsi" w:cstheme="majorHAnsi"/>
          <w:color w:val="000000"/>
          <w:u w:val="single"/>
        </w:rPr>
        <w:t xml:space="preserve"> those of ancient time</w:t>
      </w:r>
      <w:r w:rsidRPr="00157CC5">
        <w:rPr>
          <w:rFonts w:asciiTheme="majorHAnsi" w:hAnsiTheme="majorHAnsi" w:cstheme="majorHAnsi"/>
          <w:b/>
          <w:bCs/>
          <w:color w:val="000000"/>
          <w:u w:val="single"/>
        </w:rPr>
        <w:t xml:space="preserve">.  </w:t>
      </w:r>
      <w:r w:rsidRPr="00157CC5">
        <w:rPr>
          <w:rFonts w:asciiTheme="majorHAnsi" w:hAnsiTheme="majorHAnsi" w:cstheme="majorHAnsi"/>
          <w:b/>
          <w:bCs/>
          <w:color w:val="000000"/>
          <w:highlight w:val="green"/>
          <w:u w:val="single"/>
        </w:rPr>
        <w:t>Overuse of a resource for immediate</w:t>
      </w:r>
      <w:r w:rsidRPr="00157CC5">
        <w:rPr>
          <w:rFonts w:asciiTheme="majorHAnsi" w:hAnsiTheme="majorHAnsi" w:cstheme="majorHAnsi"/>
          <w:b/>
          <w:bCs/>
          <w:color w:val="000000"/>
          <w:u w:val="single"/>
        </w:rPr>
        <w:t xml:space="preserve"> human </w:t>
      </w:r>
      <w:r w:rsidRPr="00157CC5">
        <w:rPr>
          <w:rFonts w:asciiTheme="majorHAnsi" w:hAnsiTheme="majorHAnsi" w:cstheme="majorHAnsi"/>
          <w:b/>
          <w:bCs/>
          <w:color w:val="000000"/>
          <w:highlight w:val="green"/>
          <w:u w:val="single"/>
        </w:rPr>
        <w:t>benefit risks longer-term negative influence</w:t>
      </w:r>
      <w:r w:rsidRPr="00157CC5">
        <w:rPr>
          <w:rFonts w:asciiTheme="majorHAnsi" w:hAnsiTheme="majorHAnsi" w:cstheme="majorHAnsi"/>
          <w:color w:val="000000"/>
          <w:sz w:val="16"/>
        </w:rPr>
        <w:t xml:space="preserve">.  A report conducted by Greenpeace found that Internet data </w:t>
      </w:r>
      <w:proofErr w:type="spellStart"/>
      <w:r w:rsidRPr="00157CC5">
        <w:rPr>
          <w:rFonts w:asciiTheme="majorHAnsi" w:hAnsiTheme="majorHAnsi" w:cstheme="majorHAnsi"/>
          <w:color w:val="000000"/>
          <w:sz w:val="16"/>
        </w:rPr>
        <w:t>centres</w:t>
      </w:r>
      <w:proofErr w:type="spellEnd"/>
      <w:r w:rsidRPr="00157CC5">
        <w:rPr>
          <w:rFonts w:asciiTheme="majorHAnsi" w:hAnsiTheme="majorHAnsi" w:cstheme="majorHAnsi"/>
          <w:color w:val="000000"/>
          <w:sz w:val="16"/>
        </w:rPr>
        <w:t xml:space="preserve"> have incredibly large carbon footprints, accounting for 3% of global electricity use, much of it in locations that offer cheap, but dirty, electricity. Likewise, the </w:t>
      </w:r>
      <w:r w:rsidRPr="00157CC5">
        <w:rPr>
          <w:rFonts w:asciiTheme="majorHAnsi" w:hAnsiTheme="majorHAnsi" w:cstheme="majorHAnsi"/>
          <w:color w:val="000000"/>
          <w:highlight w:val="green"/>
          <w:u w:val="single"/>
        </w:rPr>
        <w:t>minerals</w:t>
      </w:r>
      <w:r w:rsidRPr="00157CC5">
        <w:rPr>
          <w:rFonts w:asciiTheme="majorHAnsi" w:hAnsiTheme="majorHAnsi" w:cstheme="majorHAnsi"/>
          <w:color w:val="000000"/>
          <w:u w:val="single"/>
        </w:rPr>
        <w:t xml:space="preserve"> that are </w:t>
      </w:r>
      <w:r w:rsidRPr="00157CC5">
        <w:rPr>
          <w:rFonts w:asciiTheme="majorHAnsi" w:hAnsiTheme="majorHAnsi" w:cstheme="majorHAnsi"/>
          <w:color w:val="000000"/>
          <w:highlight w:val="green"/>
          <w:u w:val="single"/>
        </w:rPr>
        <w:t>found in electronic devices</w:t>
      </w:r>
      <w:r w:rsidRPr="00157CC5">
        <w:rPr>
          <w:rFonts w:asciiTheme="majorHAnsi" w:hAnsiTheme="majorHAnsi" w:cstheme="majorHAnsi"/>
          <w:color w:val="000000"/>
          <w:u w:val="single"/>
        </w:rPr>
        <w:t xml:space="preserve"> like mobile phones, such as tantalum and gold, often </w:t>
      </w:r>
      <w:r w:rsidRPr="00157CC5">
        <w:rPr>
          <w:rFonts w:asciiTheme="majorHAnsi" w:hAnsiTheme="majorHAnsi" w:cstheme="majorHAnsi"/>
          <w:color w:val="000000"/>
          <w:highlight w:val="green"/>
          <w:u w:val="single"/>
        </w:rPr>
        <w:t>originate from unregulated mining that releases harmful substances</w:t>
      </w:r>
      <w:r w:rsidRPr="00157CC5">
        <w:rPr>
          <w:rFonts w:asciiTheme="majorHAnsi" w:hAnsiTheme="majorHAnsi" w:cstheme="majorHAnsi"/>
          <w:color w:val="000000"/>
          <w:u w:val="single"/>
        </w:rPr>
        <w:t xml:space="preserve"> into the surrounding soil, </w:t>
      </w:r>
      <w:proofErr w:type="gramStart"/>
      <w:r w:rsidRPr="00157CC5">
        <w:rPr>
          <w:rFonts w:asciiTheme="majorHAnsi" w:hAnsiTheme="majorHAnsi" w:cstheme="majorHAnsi"/>
          <w:color w:val="000000"/>
          <w:u w:val="single"/>
        </w:rPr>
        <w:t>air</w:t>
      </w:r>
      <w:proofErr w:type="gramEnd"/>
      <w:r w:rsidRPr="00157CC5">
        <w:rPr>
          <w:rFonts w:asciiTheme="majorHAnsi" w:hAnsiTheme="majorHAnsi" w:cstheme="majorHAnsi"/>
          <w:color w:val="000000"/>
          <w:u w:val="single"/>
        </w:rPr>
        <w:t xml:space="preserve"> and water. Mining </w:t>
      </w:r>
      <w:r w:rsidRPr="00157CC5">
        <w:rPr>
          <w:rFonts w:asciiTheme="majorHAnsi" w:hAnsiTheme="majorHAnsi" w:cstheme="majorHAnsi"/>
          <w:color w:val="000000"/>
          <w:highlight w:val="green"/>
          <w:u w:val="single"/>
        </w:rPr>
        <w:t xml:space="preserve">also contributes hugely to </w:t>
      </w:r>
      <w:r w:rsidRPr="00157CC5">
        <w:rPr>
          <w:rFonts w:asciiTheme="majorHAnsi" w:hAnsiTheme="majorHAnsi" w:cstheme="majorHAnsi"/>
          <w:b/>
          <w:bCs/>
          <w:color w:val="000000"/>
          <w:highlight w:val="green"/>
          <w:u w:val="single"/>
        </w:rPr>
        <w:t>deforestation</w:t>
      </w:r>
      <w:r w:rsidRPr="00157CC5">
        <w:rPr>
          <w:rFonts w:asciiTheme="majorHAnsi" w:hAnsiTheme="majorHAnsi" w:cstheme="majorHAnsi"/>
          <w:color w:val="000000"/>
          <w:highlight w:val="green"/>
          <w:u w:val="single"/>
        </w:rPr>
        <w:t>,</w:t>
      </w:r>
      <w:r w:rsidRPr="00157CC5">
        <w:rPr>
          <w:rFonts w:asciiTheme="majorHAnsi" w:hAnsiTheme="majorHAnsi" w:cstheme="majorHAnsi"/>
          <w:color w:val="000000"/>
          <w:u w:val="single"/>
        </w:rPr>
        <w:t xml:space="preserve"> which is responsible for 15% of global greenhouse gas emissions.</w:t>
      </w:r>
    </w:p>
    <w:p w14:paraId="0EB9280F"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The </w:t>
      </w:r>
      <w:r w:rsidRPr="00157CC5">
        <w:rPr>
          <w:rFonts w:asciiTheme="majorHAnsi" w:hAnsiTheme="majorHAnsi" w:cstheme="majorHAnsi"/>
          <w:color w:val="000000"/>
          <w:highlight w:val="green"/>
          <w:u w:val="single"/>
        </w:rPr>
        <w:t xml:space="preserve">negative impacts of technological innovation are </w:t>
      </w:r>
      <w:proofErr w:type="gramStart"/>
      <w:r w:rsidRPr="00157CC5">
        <w:rPr>
          <w:rFonts w:asciiTheme="majorHAnsi" w:hAnsiTheme="majorHAnsi" w:cstheme="majorHAnsi"/>
          <w:color w:val="000000"/>
          <w:highlight w:val="green"/>
          <w:u w:val="single"/>
        </w:rPr>
        <w:t>increasing</w:t>
      </w:r>
      <w:proofErr w:type="gramEnd"/>
      <w:r w:rsidRPr="00157CC5">
        <w:rPr>
          <w:rFonts w:asciiTheme="majorHAnsi" w:hAnsiTheme="majorHAnsi" w:cstheme="majorHAnsi"/>
          <w:color w:val="000000"/>
          <w:u w:val="single"/>
        </w:rPr>
        <w:t xml:space="preserve"> and </w:t>
      </w:r>
      <w:r w:rsidRPr="00157CC5">
        <w:rPr>
          <w:rFonts w:asciiTheme="majorHAnsi" w:hAnsiTheme="majorHAnsi" w:cstheme="majorHAnsi"/>
          <w:color w:val="000000"/>
          <w:highlight w:val="green"/>
          <w:u w:val="single"/>
        </w:rPr>
        <w:t xml:space="preserve">action needs to be </w:t>
      </w:r>
      <w:r w:rsidRPr="00157CC5">
        <w:rPr>
          <w:rFonts w:asciiTheme="majorHAnsi" w:hAnsiTheme="majorHAnsi" w:cstheme="majorHAnsi"/>
          <w:b/>
          <w:bCs/>
          <w:color w:val="000000"/>
          <w:highlight w:val="green"/>
          <w:u w:val="single"/>
        </w:rPr>
        <w:t>taken</w:t>
      </w:r>
      <w:r w:rsidRPr="00157CC5">
        <w:rPr>
          <w:rFonts w:asciiTheme="majorHAnsi" w:hAnsiTheme="majorHAnsi" w:cstheme="majorHAnsi"/>
          <w:b/>
          <w:bCs/>
          <w:color w:val="000000"/>
          <w:u w:val="single"/>
        </w:rPr>
        <w:t xml:space="preserve"> soon to resolve this crisis </w:t>
      </w:r>
      <w:r w:rsidRPr="00157CC5">
        <w:rPr>
          <w:rFonts w:asciiTheme="majorHAnsi" w:hAnsiTheme="majorHAnsi" w:cstheme="majorHAnsi"/>
          <w:b/>
          <w:bCs/>
          <w:color w:val="000000"/>
          <w:highlight w:val="green"/>
          <w:u w:val="single"/>
        </w:rPr>
        <w:t>for the sake of future generations</w:t>
      </w:r>
      <w:r w:rsidRPr="00157CC5">
        <w:rPr>
          <w:rFonts w:asciiTheme="majorHAnsi" w:hAnsiTheme="majorHAnsi" w:cstheme="majorHAnsi"/>
          <w:b/>
          <w:bCs/>
          <w:color w:val="000000"/>
          <w:u w:val="single"/>
        </w:rPr>
        <w:t>.</w:t>
      </w:r>
      <w:r w:rsidRPr="00157CC5">
        <w:rPr>
          <w:rFonts w:asciiTheme="majorHAnsi" w:hAnsiTheme="majorHAnsi" w:cstheme="majorHAnsi"/>
          <w:color w:val="000000"/>
          <w:sz w:val="16"/>
        </w:rPr>
        <w:t xml:space="preserve"> The Intergovernmental Panel on Climate Change (IPCC) report last month warned that we have just 12 years to reduce the rate of global warming before widespread flooding and droughts become unavoidable. The demand for minerals and energy brought about by technological advancements shows no sign of slowing down, painting a worrying picture for the future of the planet.</w:t>
      </w:r>
    </w:p>
    <w:p w14:paraId="704292D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Faced with the consequences of our intelligence, </w:t>
      </w:r>
      <w:r w:rsidRPr="00157CC5">
        <w:rPr>
          <w:rFonts w:asciiTheme="majorHAnsi" w:hAnsiTheme="majorHAnsi" w:cstheme="majorHAnsi"/>
          <w:color w:val="000000"/>
          <w:u w:val="single"/>
        </w:rPr>
        <w:t xml:space="preserve">humanity now </w:t>
      </w:r>
      <w:proofErr w:type="gramStart"/>
      <w:r w:rsidRPr="00157CC5">
        <w:rPr>
          <w:rFonts w:asciiTheme="majorHAnsi" w:hAnsiTheme="majorHAnsi" w:cstheme="majorHAnsi"/>
          <w:color w:val="000000"/>
          <w:u w:val="single"/>
        </w:rPr>
        <w:t>has to</w:t>
      </w:r>
      <w:proofErr w:type="gramEnd"/>
      <w:r w:rsidRPr="00157CC5">
        <w:rPr>
          <w:rFonts w:asciiTheme="majorHAnsi" w:hAnsiTheme="majorHAnsi" w:cstheme="majorHAnsi"/>
          <w:color w:val="000000"/>
          <w:u w:val="single"/>
        </w:rPr>
        <w:t xml:space="preserve"> use its </w:t>
      </w:r>
      <w:r w:rsidRPr="00157CC5">
        <w:rPr>
          <w:rFonts w:asciiTheme="majorHAnsi" w:hAnsiTheme="majorHAnsi" w:cstheme="majorHAnsi"/>
          <w:b/>
          <w:bCs/>
          <w:color w:val="000000"/>
          <w:u w:val="single"/>
        </w:rPr>
        <w:t>incredible versatility</w:t>
      </w:r>
      <w:r w:rsidRPr="00157CC5">
        <w:rPr>
          <w:rFonts w:asciiTheme="majorHAnsi" w:hAnsiTheme="majorHAnsi" w:cstheme="majorHAnsi"/>
          <w:color w:val="000000"/>
          <w:u w:val="single"/>
        </w:rPr>
        <w:t xml:space="preserve"> to overcome the challenges it has created for itself. For</w:t>
      </w:r>
      <w:r w:rsidRPr="00157CC5">
        <w:rPr>
          <w:rFonts w:asciiTheme="majorHAnsi" w:hAnsiTheme="majorHAnsi" w:cstheme="majorHAnsi"/>
          <w:color w:val="000000"/>
          <w:sz w:val="16"/>
        </w:rPr>
        <w:t xml:space="preserve"> example, wind and solar power are increasingly becoming </w:t>
      </w:r>
      <w:proofErr w:type="gramStart"/>
      <w:r w:rsidRPr="00157CC5">
        <w:rPr>
          <w:rFonts w:asciiTheme="majorHAnsi" w:hAnsiTheme="majorHAnsi" w:cstheme="majorHAnsi"/>
          <w:color w:val="000000"/>
          <w:sz w:val="16"/>
        </w:rPr>
        <w:t>economically-viable</w:t>
      </w:r>
      <w:proofErr w:type="gramEnd"/>
      <w:r w:rsidRPr="00157CC5">
        <w:rPr>
          <w:rFonts w:asciiTheme="majorHAnsi" w:hAnsiTheme="majorHAnsi" w:cstheme="majorHAnsi"/>
          <w:color w:val="000000"/>
          <w:sz w:val="16"/>
        </w:rPr>
        <w:t xml:space="preserve"> sources of unlimited, free electricity and provide us with the opportunity to reduce our dependence on harmful fossil fuels. </w:t>
      </w:r>
      <w:r w:rsidRPr="00157CC5">
        <w:rPr>
          <w:rFonts w:asciiTheme="majorHAnsi" w:hAnsiTheme="majorHAnsi" w:cstheme="majorHAnsi"/>
          <w:color w:val="000000"/>
          <w:u w:val="single"/>
        </w:rPr>
        <w:t xml:space="preserve">Bioengineering should help us protect surface soils and the ecosystems that depend on them by maintaining healthy levels of nutrients and soil salinity. </w:t>
      </w:r>
      <w:r w:rsidRPr="00157CC5">
        <w:rPr>
          <w:rFonts w:asciiTheme="majorHAnsi" w:hAnsiTheme="majorHAnsi" w:cstheme="majorHAnsi"/>
          <w:b/>
          <w:bCs/>
          <w:color w:val="000000"/>
          <w:highlight w:val="green"/>
          <w:u w:val="single"/>
        </w:rPr>
        <w:t>Technological advancements will</w:t>
      </w:r>
      <w:r w:rsidRPr="00157CC5">
        <w:rPr>
          <w:rFonts w:asciiTheme="majorHAnsi" w:hAnsiTheme="majorHAnsi" w:cstheme="majorHAnsi"/>
          <w:b/>
          <w:bCs/>
          <w:color w:val="000000"/>
          <w:u w:val="single"/>
        </w:rPr>
        <w:t xml:space="preserve"> even </w:t>
      </w:r>
      <w:r w:rsidRPr="00157CC5">
        <w:rPr>
          <w:rFonts w:asciiTheme="majorHAnsi" w:hAnsiTheme="majorHAnsi" w:cstheme="majorHAnsi"/>
          <w:b/>
          <w:bCs/>
          <w:color w:val="000000"/>
          <w:highlight w:val="green"/>
          <w:u w:val="single"/>
        </w:rPr>
        <w:t>help us prevent species extinction events</w:t>
      </w:r>
      <w:r w:rsidRPr="00157CC5">
        <w:rPr>
          <w:rFonts w:asciiTheme="majorHAnsi" w:hAnsiTheme="majorHAnsi" w:cstheme="majorHAnsi"/>
          <w:color w:val="000000"/>
          <w:highlight w:val="green"/>
          <w:u w:val="single"/>
        </w:rPr>
        <w:t xml:space="preserve"> </w:t>
      </w:r>
      <w:r w:rsidRPr="0020045D">
        <w:rPr>
          <w:rFonts w:asciiTheme="majorHAnsi" w:hAnsiTheme="majorHAnsi" w:cstheme="majorHAnsi"/>
          <w:color w:val="000000"/>
          <w:u w:val="single"/>
        </w:rPr>
        <w:t xml:space="preserve">that would </w:t>
      </w:r>
      <w:r w:rsidRPr="0020045D">
        <w:rPr>
          <w:rFonts w:asciiTheme="majorHAnsi" w:hAnsiTheme="majorHAnsi" w:cstheme="majorHAnsi"/>
          <w:b/>
          <w:bCs/>
          <w:color w:val="000000"/>
          <w:u w:val="single"/>
        </w:rPr>
        <w:t>otherwise destroy our Earth altogethe</w:t>
      </w:r>
      <w:r w:rsidRPr="0020045D">
        <w:rPr>
          <w:rFonts w:asciiTheme="majorHAnsi" w:hAnsiTheme="majorHAnsi" w:cstheme="majorHAnsi"/>
          <w:color w:val="000000"/>
          <w:u w:val="single"/>
        </w:rPr>
        <w:t>r,</w:t>
      </w:r>
      <w:r w:rsidRPr="00157CC5">
        <w:rPr>
          <w:rFonts w:asciiTheme="majorHAnsi" w:hAnsiTheme="majorHAnsi" w:cstheme="majorHAnsi"/>
          <w:color w:val="000000"/>
          <w:u w:val="single"/>
        </w:rPr>
        <w:t xml:space="preserve"> with NASA already developing spacecraft to push approaching asteroids out of our orbit.</w:t>
      </w:r>
    </w:p>
    <w:p w14:paraId="3C949817" w14:textId="33C691AC" w:rsidR="00702324" w:rsidRPr="00702324" w:rsidRDefault="00702324" w:rsidP="00702324">
      <w:pPr>
        <w:spacing w:after="240"/>
      </w:pPr>
    </w:p>
    <w:p w14:paraId="77635797" w14:textId="603FD00F" w:rsidR="00B63672" w:rsidRDefault="00B63672" w:rsidP="00B63672">
      <w:pPr>
        <w:pStyle w:val="Heading1"/>
      </w:pPr>
      <w:r>
        <w:t>Case</w:t>
      </w:r>
    </w:p>
    <w:p w14:paraId="0B1DB07C" w14:textId="15ABAAFC" w:rsidR="00B63672" w:rsidRDefault="00B63672" w:rsidP="00B63672"/>
    <w:p w14:paraId="5EA68D03" w14:textId="239082AA" w:rsidR="00CE5A76" w:rsidRDefault="00CE5A76" w:rsidP="00CE5A76">
      <w:pPr>
        <w:widowControl w:val="0"/>
        <w:rPr>
          <w:sz w:val="27"/>
          <w:szCs w:val="27"/>
        </w:rPr>
      </w:pPr>
      <w:r>
        <w:rPr>
          <w:b/>
          <w:sz w:val="26"/>
          <w:szCs w:val="26"/>
        </w:rPr>
        <w:t xml:space="preserve">Empirical evidence proves anti-cap is the root cause, not the other way around. Prefer the devil you </w:t>
      </w:r>
      <w:r w:rsidR="007059D2">
        <w:rPr>
          <w:b/>
          <w:sz w:val="26"/>
          <w:szCs w:val="26"/>
        </w:rPr>
        <w:t>k</w:t>
      </w:r>
      <w:r>
        <w:rPr>
          <w:b/>
          <w:sz w:val="26"/>
          <w:szCs w:val="26"/>
        </w:rPr>
        <w:t>now</w:t>
      </w:r>
    </w:p>
    <w:p w14:paraId="367C9883" w14:textId="77777777" w:rsidR="00CE5A76" w:rsidRDefault="00CE5A76" w:rsidP="00CE5A76">
      <w:pPr>
        <w:widowControl w:val="0"/>
        <w:rPr>
          <w:sz w:val="27"/>
          <w:szCs w:val="27"/>
        </w:rPr>
      </w:pPr>
      <w:proofErr w:type="spellStart"/>
      <w:r>
        <w:rPr>
          <w:b/>
          <w:sz w:val="26"/>
          <w:szCs w:val="26"/>
        </w:rPr>
        <w:t>Feyman</w:t>
      </w:r>
      <w:proofErr w:type="spellEnd"/>
      <w:r>
        <w:rPr>
          <w:b/>
          <w:sz w:val="26"/>
          <w:szCs w:val="26"/>
        </w:rPr>
        <w:t xml:space="preserve"> 14 </w:t>
      </w:r>
      <w:r>
        <w:t xml:space="preserve">Yevgeniy [adjunct fellow at the Manhattan Institute. He writes on health care policy, entitlement reform, and the Affordable Care Act. His research has focused on a variety of topics, including the physician shortage, the cost of health care reform, and consumer-directed health care. </w:t>
      </w:r>
      <w:proofErr w:type="spellStart"/>
      <w:r>
        <w:t>Feyman</w:t>
      </w:r>
      <w:proofErr w:type="spellEnd"/>
      <w:r>
        <w:t xml:space="preserve"> was previously the deputy director of health policy at the Manhattan Institute and is currently a research assistant in the department of health policy at the Harvard T.H. Chan School of Public Health] “The Golden Age Is Now” May 23, 2014. IB</w:t>
      </w:r>
    </w:p>
    <w:p w14:paraId="64F3AD0F" w14:textId="77777777" w:rsidR="00CE5A76" w:rsidRDefault="00CE5A76" w:rsidP="00CE5A76">
      <w:pPr>
        <w:widowControl w:val="0"/>
        <w:rPr>
          <w:sz w:val="27"/>
          <w:szCs w:val="27"/>
        </w:rPr>
      </w:pPr>
      <w:r>
        <w:rPr>
          <w:sz w:val="16"/>
          <w:szCs w:val="16"/>
        </w:rPr>
        <w:t xml:space="preserve">In How Much Have Global Problems Cost the World? </w:t>
      </w:r>
      <w:r>
        <w:rPr>
          <w:u w:val="single"/>
        </w:rPr>
        <w:t xml:space="preserve">Lomborg and a group of economists conclude that, with a few exceptions, </w:t>
      </w:r>
      <w:r>
        <w:rPr>
          <w:highlight w:val="green"/>
          <w:u w:val="single"/>
        </w:rPr>
        <w:t>the world is richer, freer, healthier, and smarter</w:t>
      </w:r>
      <w:r>
        <w:rPr>
          <w:u w:val="single"/>
        </w:rPr>
        <w:t xml:space="preserve"> than it’s ever been.</w:t>
      </w:r>
      <w:r>
        <w:rPr>
          <w:sz w:val="16"/>
          <w:szCs w:val="16"/>
        </w:rPr>
        <w:t xml:space="preserve"> These gains have coincided with the near-universal rejection of statism and the flourishing of capitalist principles. At a time when political figures such as New York City mayor Bill de Blasio and religious leaders such as Pope Francis frequently remind us about the evils of unfettered capitalism, this is a worthwhile message.</w:t>
      </w:r>
      <w:r>
        <w:rPr>
          <w:u w:val="single"/>
        </w:rPr>
        <w:t xml:space="preserve"> The </w:t>
      </w:r>
      <w:r>
        <w:rPr>
          <w:highlight w:val="green"/>
          <w:u w:val="single"/>
        </w:rPr>
        <w:t>doubling of human life expectancy</w:t>
      </w:r>
      <w:r>
        <w:rPr>
          <w:u w:val="single"/>
        </w:rPr>
        <w:t xml:space="preserve"> is one of the most remarkable achievements of the past century. </w:t>
      </w:r>
      <w:r>
        <w:rPr>
          <w:sz w:val="16"/>
          <w:szCs w:val="16"/>
        </w:rPr>
        <w:t>Consider, Lomborg writes, that “</w:t>
      </w:r>
      <w:r>
        <w:rPr>
          <w:u w:val="single"/>
        </w:rPr>
        <w:t>the twentieth century saw life expectancy rise by about 3 months for every calendar year.</w:t>
      </w:r>
      <w:r>
        <w:rPr>
          <w:sz w:val="16"/>
          <w:szCs w:val="16"/>
        </w:rPr>
        <w:t xml:space="preserve">” </w:t>
      </w:r>
      <w:r>
        <w:rPr>
          <w:u w:val="single"/>
        </w:rPr>
        <w:t xml:space="preserve">The average child in 1900 could expect to live to just 32 years old; now that same child should make it to 70. This increase came during a century when </w:t>
      </w:r>
      <w:r>
        <w:rPr>
          <w:highlight w:val="green"/>
          <w:u w:val="single"/>
        </w:rPr>
        <w:t xml:space="preserve">worldwide </w:t>
      </w:r>
      <w:r>
        <w:rPr>
          <w:u w:val="single"/>
        </w:rPr>
        <w:t xml:space="preserve">economic output, driven by the spread of </w:t>
      </w:r>
      <w:r>
        <w:rPr>
          <w:highlight w:val="green"/>
          <w:u w:val="single"/>
        </w:rPr>
        <w:t xml:space="preserve">capitalism </w:t>
      </w:r>
      <w:r>
        <w:rPr>
          <w:u w:val="single"/>
        </w:rPr>
        <w:t xml:space="preserve">and freedom, </w:t>
      </w:r>
      <w:r>
        <w:rPr>
          <w:highlight w:val="green"/>
          <w:u w:val="single"/>
        </w:rPr>
        <w:t>grew by more than 4,000 percent</w:t>
      </w:r>
      <w:r>
        <w:rPr>
          <w:u w:val="single"/>
        </w:rPr>
        <w:t xml:space="preserve">. </w:t>
      </w:r>
      <w:r>
        <w:rPr>
          <w:sz w:val="16"/>
          <w:szCs w:val="16"/>
        </w:rPr>
        <w:t xml:space="preserve">These gains occurred in developed and developing countries alike; among men and women; and even in a sense among children, as child mortality plummeted. </w:t>
      </w:r>
      <w:r>
        <w:rPr>
          <w:u w:val="single"/>
        </w:rPr>
        <w:t xml:space="preserve">Why are we living so much longer? Massive </w:t>
      </w:r>
      <w:r>
        <w:rPr>
          <w:highlight w:val="green"/>
          <w:u w:val="single"/>
        </w:rPr>
        <w:t>improvements in public health</w:t>
      </w:r>
      <w:r>
        <w:rPr>
          <w:u w:val="single"/>
        </w:rPr>
        <w:t xml:space="preserve"> certainly played an important role. The World Health Organization’s </w:t>
      </w:r>
      <w:r>
        <w:rPr>
          <w:highlight w:val="green"/>
          <w:u w:val="single"/>
        </w:rPr>
        <w:t>global vaccination efforts</w:t>
      </w:r>
      <w:r>
        <w:rPr>
          <w:u w:val="single"/>
        </w:rPr>
        <w:t xml:space="preserve"> essentially eradicated smallpox. But this would have been impossible without the </w:t>
      </w:r>
      <w:r>
        <w:rPr>
          <w:highlight w:val="green"/>
          <w:u w:val="single"/>
        </w:rPr>
        <w:t>innovative methods</w:t>
      </w:r>
      <w:r>
        <w:rPr>
          <w:u w:val="single"/>
        </w:rPr>
        <w:t xml:space="preserve"> of vaccine preservation </w:t>
      </w:r>
      <w:r>
        <w:rPr>
          <w:highlight w:val="green"/>
          <w:u w:val="single"/>
        </w:rPr>
        <w:t>developed in the private sector</w:t>
      </w:r>
      <w:r>
        <w:rPr>
          <w:sz w:val="16"/>
          <w:szCs w:val="16"/>
        </w:rPr>
        <w:t xml:space="preserve"> by British scientist Leslie Collier. </w:t>
      </w:r>
      <w:r>
        <w:rPr>
          <w:u w:val="single"/>
        </w:rPr>
        <w:t xml:space="preserve">Oral rehydration therapies and antibiotics have also been instrumental in reducing child mortality. Simply put, </w:t>
      </w:r>
      <w:r>
        <w:rPr>
          <w:highlight w:val="green"/>
          <w:u w:val="single"/>
        </w:rPr>
        <w:t>technological progress is the key</w:t>
      </w:r>
      <w:r>
        <w:rPr>
          <w:u w:val="single"/>
        </w:rPr>
        <w:t xml:space="preserve"> to these gains—and market economies have liberated, and rewarded, technological innovation.</w:t>
      </w:r>
      <w:r>
        <w:rPr>
          <w:sz w:val="16"/>
          <w:szCs w:val="16"/>
        </w:rPr>
        <w:t xml:space="preserve"> People are not just living longer, but better—sometimes with government’s help, and sometimes despite it. </w:t>
      </w:r>
      <w:r>
        <w:rPr>
          <w:u w:val="single"/>
        </w:rPr>
        <w:t>Even people in the developing countries</w:t>
      </w:r>
      <w:r>
        <w:rPr>
          <w:sz w:val="16"/>
          <w:szCs w:val="16"/>
        </w:rPr>
        <w:t xml:space="preserve"> of Africa and Latin America </w:t>
      </w:r>
      <w:r>
        <w:rPr>
          <w:u w:val="single"/>
        </w:rPr>
        <w:t>are better educated and better fed than ever before. Hundreds of thousands of children who would have died during previous eras due to malnutrition are alive today. Here, we can thank massive advancements in agricultural production unleashed by the free market. In the 1960s, privately funded agricultural researchers bred new, high-yield strains of corn, wheat, and various other crops thanks to advances in molecular genetics. Globalization helped spread these technologies to developing countries, which used them not only to feed their people, but also to become export powerhouses. This so-called “</w:t>
      </w:r>
      <w:r>
        <w:rPr>
          <w:highlight w:val="green"/>
          <w:u w:val="single"/>
        </w:rPr>
        <w:t>green revolution</w:t>
      </w:r>
      <w:r>
        <w:rPr>
          <w:u w:val="single"/>
        </w:rPr>
        <w:t xml:space="preserve">” </w:t>
      </w:r>
      <w:r>
        <w:rPr>
          <w:highlight w:val="green"/>
          <w:u w:val="single"/>
        </w:rPr>
        <w:t>reinforced both</w:t>
      </w:r>
      <w:r>
        <w:rPr>
          <w:u w:val="single"/>
        </w:rPr>
        <w:t xml:space="preserve"> the </w:t>
      </w:r>
      <w:r>
        <w:rPr>
          <w:highlight w:val="green"/>
          <w:u w:val="single"/>
        </w:rPr>
        <w:t>educational progress</w:t>
      </w:r>
      <w:r>
        <w:rPr>
          <w:u w:val="single"/>
        </w:rPr>
        <w:t xml:space="preserve"> (properly nourished children tend to learn more) </w:t>
      </w:r>
      <w:r>
        <w:rPr>
          <w:highlight w:val="green"/>
          <w:u w:val="single"/>
        </w:rPr>
        <w:t>and the life-expectancy gains</w:t>
      </w:r>
      <w:r>
        <w:rPr>
          <w:sz w:val="16"/>
          <w:szCs w:val="16"/>
        </w:rPr>
        <w:t xml:space="preserve"> (better nutrition leads to better health) of the twentieth century. </w:t>
      </w:r>
      <w:r>
        <w:rPr>
          <w:u w:val="single"/>
        </w:rPr>
        <w:t xml:space="preserve">These </w:t>
      </w:r>
      <w:r>
        <w:rPr>
          <w:highlight w:val="green"/>
          <w:u w:val="single"/>
        </w:rPr>
        <w:t>children live in a world with fewer armed conflicts</w:t>
      </w:r>
      <w:r>
        <w:rPr>
          <w:u w:val="single"/>
        </w:rPr>
        <w:t>, netting what the authors call a “peace dividend.” Globalization and trade liberalization have surely contributed to this more peaceful world (on aggregate).</w:t>
      </w:r>
      <w:r>
        <w:rPr>
          <w:sz w:val="16"/>
          <w:szCs w:val="16"/>
        </w:rPr>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w:t>
      </w:r>
      <w:proofErr w:type="gramStart"/>
      <w:r>
        <w:rPr>
          <w:sz w:val="16"/>
          <w:szCs w:val="16"/>
        </w:rPr>
        <w:t>century, and</w:t>
      </w:r>
      <w:proofErr w:type="gramEnd"/>
      <w:r>
        <w:rPr>
          <w:sz w:val="16"/>
          <w:szCs w:val="16"/>
        </w:rPr>
        <w:t xml:space="preserve">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Ignore those pining for the “good old days.” </w:t>
      </w:r>
      <w:r>
        <w:rPr>
          <w:u w:val="single"/>
        </w:rPr>
        <w:t xml:space="preserve">Thanks to the immense gains of the past century, </w:t>
      </w:r>
      <w:r>
        <w:rPr>
          <w:highlight w:val="green"/>
          <w:u w:val="single"/>
        </w:rPr>
        <w:t>there has never been a better time to be alive</w:t>
      </w:r>
      <w:r>
        <w:rPr>
          <w:sz w:val="16"/>
          <w:szCs w:val="16"/>
        </w:rPr>
        <w:t>.</w:t>
      </w:r>
    </w:p>
    <w:p w14:paraId="4DC15425" w14:textId="1E7363CD" w:rsidR="009A24C1" w:rsidRDefault="009A24C1" w:rsidP="00B63672"/>
    <w:p w14:paraId="64183876" w14:textId="77777777" w:rsidR="00B8416E" w:rsidRDefault="00B8416E" w:rsidP="00B8416E">
      <w:pPr>
        <w:widowControl w:val="0"/>
        <w:rPr>
          <w:sz w:val="27"/>
          <w:szCs w:val="27"/>
        </w:rPr>
      </w:pPr>
      <w:r>
        <w:rPr>
          <w:b/>
          <w:sz w:val="26"/>
          <w:szCs w:val="26"/>
        </w:rPr>
        <w:t>Rejection of capitalism causes massive transition wars</w:t>
      </w:r>
    </w:p>
    <w:p w14:paraId="103AF3BE" w14:textId="77777777" w:rsidR="00B8416E" w:rsidRDefault="00B8416E" w:rsidP="00B8416E">
      <w:pPr>
        <w:widowControl w:val="0"/>
        <w:rPr>
          <w:sz w:val="27"/>
          <w:szCs w:val="27"/>
        </w:rPr>
      </w:pPr>
      <w:r>
        <w:rPr>
          <w:b/>
          <w:sz w:val="26"/>
          <w:szCs w:val="26"/>
        </w:rPr>
        <w:t>Harris 3</w:t>
      </w:r>
      <w:r>
        <w:rPr>
          <w:b/>
        </w:rPr>
        <w:t>.</w:t>
      </w:r>
      <w:r>
        <w:t xml:space="preserve"> Lee, Analyst – Hoover Institution and Author of The Suicide of Reason, “The Intellectual Origins of America-Bashing”, Policy Review, January, http://www.hoover.org/publications/policyreview/3458371.html</w:t>
      </w:r>
    </w:p>
    <w:p w14:paraId="40A57094" w14:textId="77777777" w:rsidR="00B8416E" w:rsidRDefault="00B8416E" w:rsidP="00B8416E">
      <w:pPr>
        <w:widowControl w:val="0"/>
        <w:rPr>
          <w:sz w:val="27"/>
          <w:szCs w:val="27"/>
        </w:rPr>
      </w:pPr>
      <w:r>
        <w:rPr>
          <w:sz w:val="16"/>
          <w:szCs w:val="16"/>
        </w:rPr>
        <w:t xml:space="preserve">This is the </w:t>
      </w:r>
      <w:proofErr w:type="spellStart"/>
      <w:r>
        <w:rPr>
          <w:sz w:val="16"/>
          <w:szCs w:val="16"/>
        </w:rPr>
        <w:t>immiserization</w:t>
      </w:r>
      <w:proofErr w:type="spellEnd"/>
      <w:r>
        <w:rPr>
          <w:sz w:val="16"/>
          <w:szCs w:val="16"/>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Pr>
          <w:u w:val="single"/>
        </w:rPr>
        <w:t xml:space="preserve">the </w:t>
      </w:r>
      <w:r>
        <w:rPr>
          <w:highlight w:val="cyan"/>
          <w:u w:val="single"/>
        </w:rPr>
        <w:t>capitalist class</w:t>
      </w:r>
      <w:r>
        <w:rPr>
          <w:u w:val="single"/>
        </w:rPr>
        <w:t xml:space="preserve"> </w:t>
      </w:r>
      <w:r>
        <w:rPr>
          <w:highlight w:val="cyan"/>
          <w:u w:val="single"/>
        </w:rPr>
        <w:t>could not be</w:t>
      </w:r>
      <w:r>
        <w:rPr>
          <w:u w:val="single"/>
        </w:rPr>
        <w:t xml:space="preserve"> realistically </w:t>
      </w:r>
      <w:r>
        <w:rPr>
          <w:highlight w:val="cyan"/>
          <w:u w:val="single"/>
        </w:rPr>
        <w:t>expected</w:t>
      </w:r>
      <w:r>
        <w:rPr>
          <w:u w:val="single"/>
        </w:rPr>
        <w:t xml:space="preserve"> </w:t>
      </w:r>
      <w:r>
        <w:rPr>
          <w:highlight w:val="cyan"/>
          <w:u w:val="single"/>
        </w:rPr>
        <w:t>to relinquish</w:t>
      </w:r>
      <w:r>
        <w:rPr>
          <w:u w:val="single"/>
        </w:rPr>
        <w:t xml:space="preserve"> control of </w:t>
      </w:r>
      <w:r>
        <w:rPr>
          <w:highlight w:val="cyan"/>
          <w:u w:val="single"/>
        </w:rPr>
        <w:t>the state</w:t>
      </w:r>
      <w:r>
        <w:rPr>
          <w:u w:val="single"/>
        </w:rPr>
        <w:t xml:space="preserve"> </w:t>
      </w:r>
      <w:r>
        <w:rPr>
          <w:sz w:val="16"/>
          <w:szCs w:val="16"/>
        </w:rPr>
        <w:t xml:space="preserve">apparatus </w:t>
      </w:r>
      <w:r>
        <w:rPr>
          <w:highlight w:val="cyan"/>
          <w:u w:val="single"/>
        </w:rPr>
        <w:t>and</w:t>
      </w:r>
      <w:r>
        <w:rPr>
          <w:sz w:val="16"/>
          <w:szCs w:val="16"/>
        </w:rPr>
        <w:t xml:space="preserve">, with it, </w:t>
      </w:r>
      <w:r>
        <w:rPr>
          <w:u w:val="single"/>
        </w:rPr>
        <w:t xml:space="preserve">the monopoly of </w:t>
      </w:r>
      <w:r>
        <w:rPr>
          <w:highlight w:val="cyan"/>
          <w:u w:val="single"/>
        </w:rPr>
        <w:t>force</w:t>
      </w:r>
      <w:r>
        <w:rPr>
          <w:sz w:val="16"/>
          <w:szCs w:val="16"/>
        </w:rPr>
        <w:t xml:space="preserve">. In this, Marx was </w:t>
      </w:r>
      <w:proofErr w:type="gramStart"/>
      <w:r>
        <w:rPr>
          <w:sz w:val="16"/>
          <w:szCs w:val="16"/>
        </w:rPr>
        <w:t>absolutely correct</w:t>
      </w:r>
      <w:proofErr w:type="gramEnd"/>
      <w:r>
        <w:rPr>
          <w:sz w:val="16"/>
          <w:szCs w:val="16"/>
        </w:rPr>
        <w:t xml:space="preserve">. </w:t>
      </w:r>
      <w:r>
        <w:rPr>
          <w:highlight w:val="cyan"/>
          <w:u w:val="single"/>
        </w:rPr>
        <w:t>No</w:t>
      </w:r>
      <w:r>
        <w:rPr>
          <w:u w:val="single"/>
        </w:rPr>
        <w:t xml:space="preserve"> </w:t>
      </w:r>
      <w:r>
        <w:rPr>
          <w:highlight w:val="cyan"/>
          <w:u w:val="single"/>
        </w:rPr>
        <w:t>capitalist society</w:t>
      </w:r>
      <w:r>
        <w:rPr>
          <w:u w:val="single"/>
        </w:rPr>
        <w:t xml:space="preserve"> </w:t>
      </w:r>
      <w:r>
        <w:rPr>
          <w:highlight w:val="cyan"/>
          <w:u w:val="single"/>
        </w:rPr>
        <w:t>has</w:t>
      </w:r>
      <w:r>
        <w:rPr>
          <w:u w:val="single"/>
        </w:rPr>
        <w:t xml:space="preserve"> ever willingly </w:t>
      </w:r>
      <w:r>
        <w:rPr>
          <w:highlight w:val="cyan"/>
          <w:u w:val="single"/>
        </w:rPr>
        <w:t>liquidated</w:t>
      </w:r>
      <w:r>
        <w:rPr>
          <w:u w:val="single"/>
        </w:rPr>
        <w:t xml:space="preserve"> itself, </w:t>
      </w:r>
      <w:r>
        <w:rPr>
          <w:highlight w:val="cyan"/>
          <w:u w:val="single"/>
        </w:rPr>
        <w:t>and it is utopian</w:t>
      </w:r>
      <w:r>
        <w:rPr>
          <w:u w:val="single"/>
        </w:rPr>
        <w:t xml:space="preserve"> </w:t>
      </w:r>
      <w:r>
        <w:rPr>
          <w:highlight w:val="cyan"/>
          <w:u w:val="single"/>
        </w:rPr>
        <w:t>to</w:t>
      </w:r>
      <w:r>
        <w:rPr>
          <w:u w:val="single"/>
        </w:rPr>
        <w:t xml:space="preserve"> </w:t>
      </w:r>
      <w:r>
        <w:rPr>
          <w:highlight w:val="cyan"/>
          <w:u w:val="single"/>
        </w:rPr>
        <w:t>think</w:t>
      </w:r>
      <w:r>
        <w:rPr>
          <w:u w:val="single"/>
        </w:rPr>
        <w:t xml:space="preserve"> that </w:t>
      </w:r>
      <w:r>
        <w:rPr>
          <w:highlight w:val="cyan"/>
          <w:u w:val="single"/>
        </w:rPr>
        <w:t>any</w:t>
      </w:r>
      <w:r>
        <w:rPr>
          <w:u w:val="single"/>
        </w:rPr>
        <w:t xml:space="preserve"> ever </w:t>
      </w:r>
      <w:r>
        <w:rPr>
          <w:highlight w:val="cyan"/>
          <w:u w:val="single"/>
        </w:rPr>
        <w:t>will</w:t>
      </w:r>
      <w:r>
        <w:rPr>
          <w:sz w:val="16"/>
          <w:szCs w:val="16"/>
        </w:rPr>
        <w:t xml:space="preserve">. Therefore, </w:t>
      </w:r>
      <w:proofErr w:type="gramStart"/>
      <w:r>
        <w:rPr>
          <w:u w:val="single"/>
        </w:rPr>
        <w:t>in order to</w:t>
      </w:r>
      <w:proofErr w:type="gramEnd"/>
      <w:r>
        <w:rPr>
          <w:u w:val="single"/>
        </w:rPr>
        <w:t xml:space="preserve"> achieve </w:t>
      </w:r>
      <w:r>
        <w:rPr>
          <w:sz w:val="16"/>
          <w:szCs w:val="16"/>
        </w:rPr>
        <w:t xml:space="preserve">the goal of </w:t>
      </w:r>
      <w:r>
        <w:rPr>
          <w:u w:val="single"/>
        </w:rPr>
        <w:t xml:space="preserve">socialism, </w:t>
      </w:r>
      <w:r>
        <w:rPr>
          <w:highlight w:val="cyan"/>
          <w:u w:val="single"/>
        </w:rPr>
        <w:t>nothing short of</w:t>
      </w:r>
      <w:r>
        <w:rPr>
          <w:sz w:val="16"/>
          <w:szCs w:val="16"/>
        </w:rPr>
        <w:t xml:space="preserve"> a complete </w:t>
      </w:r>
      <w:r>
        <w:rPr>
          <w:highlight w:val="cyan"/>
          <w:u w:val="single"/>
        </w:rPr>
        <w:t>revolution would do</w:t>
      </w:r>
      <w:r>
        <w:rPr>
          <w:u w:val="single"/>
        </w:rPr>
        <w:t xml:space="preserve">; and this means, </w:t>
      </w:r>
      <w:r>
        <w:rPr>
          <w:highlight w:val="cyan"/>
          <w:u w:val="single"/>
        </w:rPr>
        <w:t>in</w:t>
      </w:r>
      <w:r>
        <w:rPr>
          <w:u w:val="single"/>
        </w:rPr>
        <w:t xml:space="preserve"> point of fact, </w:t>
      </w:r>
      <w:r>
        <w:rPr>
          <w:highlight w:val="cyan"/>
          <w:u w:val="single"/>
        </w:rPr>
        <w:t>a full-fledged</w:t>
      </w:r>
      <w:r>
        <w:rPr>
          <w:sz w:val="16"/>
          <w:szCs w:val="16"/>
        </w:rPr>
        <w:t xml:space="preserve"> civil </w:t>
      </w:r>
      <w:r>
        <w:rPr>
          <w:highlight w:val="cyan"/>
          <w:u w:val="single"/>
        </w:rPr>
        <w:t>war</w:t>
      </w:r>
      <w:r>
        <w:rPr>
          <w:sz w:val="16"/>
          <w:szCs w:val="16"/>
        </w:rPr>
        <w:t xml:space="preserve"> not just within one society, but </w:t>
      </w:r>
      <w:r>
        <w:rPr>
          <w:highlight w:val="cyan"/>
          <w:u w:val="single"/>
        </w:rPr>
        <w:t>across the globe</w:t>
      </w:r>
      <w:r>
        <w:rPr>
          <w:u w:val="single"/>
        </w:rPr>
        <w:t xml:space="preserve">. </w:t>
      </w:r>
      <w:r>
        <w:rPr>
          <w:highlight w:val="cyan"/>
          <w:u w:val="single"/>
        </w:rPr>
        <w:t>Without</w:t>
      </w:r>
      <w:r>
        <w:rPr>
          <w:sz w:val="16"/>
          <w:szCs w:val="16"/>
        </w:rPr>
        <w:t xml:space="preserve"> this </w:t>
      </w:r>
      <w:r>
        <w:rPr>
          <w:highlight w:val="cyan"/>
          <w:u w:val="single"/>
        </w:rPr>
        <w:t>catastrophic upheaval, capitalism would remain</w:t>
      </w:r>
      <w:r>
        <w:rPr>
          <w:u w:val="single"/>
        </w:rPr>
        <w:t xml:space="preserve"> completely </w:t>
      </w:r>
      <w:r>
        <w:rPr>
          <w:highlight w:val="cyan"/>
          <w:u w:val="single"/>
        </w:rPr>
        <w:t>in control</w:t>
      </w:r>
      <w:r>
        <w:rPr>
          <w:u w:val="single"/>
        </w:rPr>
        <w:t xml:space="preserve"> </w:t>
      </w:r>
      <w:r>
        <w:rPr>
          <w:sz w:val="16"/>
          <w:szCs w:val="16"/>
        </w:rPr>
        <w:t>of the social order and all socialist schemes would be reduced to pipe dreams.</w:t>
      </w:r>
    </w:p>
    <w:p w14:paraId="25DCAC38" w14:textId="77777777" w:rsidR="00B8416E" w:rsidRDefault="00B8416E" w:rsidP="00B8416E">
      <w:pPr>
        <w:widowControl w:val="0"/>
        <w:rPr>
          <w:sz w:val="27"/>
          <w:szCs w:val="27"/>
        </w:rPr>
      </w:pPr>
    </w:p>
    <w:p w14:paraId="1DC79AA4" w14:textId="77777777" w:rsidR="00B8416E" w:rsidRDefault="00B8416E" w:rsidP="00B8416E">
      <w:pPr>
        <w:widowControl w:val="0"/>
        <w:rPr>
          <w:sz w:val="27"/>
          <w:szCs w:val="27"/>
        </w:rPr>
      </w:pPr>
      <w:r>
        <w:rPr>
          <w:b/>
          <w:sz w:val="26"/>
          <w:szCs w:val="26"/>
        </w:rPr>
        <w:t>Turns their impact – the transition magnifies every flaw of capitalism</w:t>
      </w:r>
    </w:p>
    <w:p w14:paraId="0D844532" w14:textId="77777777" w:rsidR="00B8416E" w:rsidRDefault="00B8416E" w:rsidP="00B8416E">
      <w:pPr>
        <w:widowControl w:val="0"/>
        <w:rPr>
          <w:sz w:val="27"/>
          <w:szCs w:val="27"/>
        </w:rPr>
      </w:pPr>
      <w:proofErr w:type="spellStart"/>
      <w:r>
        <w:rPr>
          <w:b/>
          <w:sz w:val="26"/>
          <w:szCs w:val="26"/>
        </w:rPr>
        <w:t>Gurbud</w:t>
      </w:r>
      <w:proofErr w:type="spellEnd"/>
      <w:r>
        <w:rPr>
          <w:b/>
          <w:sz w:val="26"/>
          <w:szCs w:val="26"/>
        </w:rPr>
        <w:t xml:space="preserve"> 97</w:t>
      </w:r>
      <w:r>
        <w:rPr>
          <w:b/>
        </w:rPr>
        <w:t>.</w:t>
      </w:r>
      <w:r>
        <w:t xml:space="preserve"> Mark </w:t>
      </w:r>
      <w:proofErr w:type="spellStart"/>
      <w:r>
        <w:t>Avrum</w:t>
      </w:r>
      <w:proofErr w:type="spellEnd"/>
      <w:r>
        <w:t>, Graduate Research Assistant – Center for Superconductivity Research at the University of Maryland, “Nanotechnology and International Security”, http://www.foresight.org/Conferences/MNT05/Papers/Gubrud/)</w:t>
      </w:r>
    </w:p>
    <w:p w14:paraId="265F4ACF" w14:textId="77777777" w:rsidR="00B8416E" w:rsidRDefault="00B8416E" w:rsidP="00B8416E">
      <w:pPr>
        <w:widowControl w:val="0"/>
        <w:rPr>
          <w:sz w:val="27"/>
          <w:szCs w:val="27"/>
        </w:rPr>
      </w:pPr>
      <w:r>
        <w:rPr>
          <w:sz w:val="16"/>
          <w:szCs w:val="16"/>
        </w:rPr>
        <w:t xml:space="preserve">With molecular manufacturing, international trade in both raw materials and finished goods can be replaced by decentralized production for local consumption, using locally available materials. The decline of international trade will undermine a powerful source of common interest. Further, artificial intelligence will displace skilled as well as unskilled labor. A world system based on wage labor, transnational capitalism and global markets will necessarily give way. We imagine that a golden age is possible, but we don’t know how to organize one. </w:t>
      </w:r>
      <w:r>
        <w:rPr>
          <w:highlight w:val="cyan"/>
          <w:u w:val="single"/>
        </w:rPr>
        <w:t>As</w:t>
      </w:r>
      <w:r>
        <w:rPr>
          <w:u w:val="single"/>
        </w:rPr>
        <w:t xml:space="preserve"> global </w:t>
      </w:r>
      <w:r>
        <w:rPr>
          <w:highlight w:val="cyan"/>
          <w:u w:val="single"/>
        </w:rPr>
        <w:t>capitalism retreats</w:t>
      </w:r>
      <w:r>
        <w:rPr>
          <w:u w:val="single"/>
        </w:rPr>
        <w:t xml:space="preserve">, </w:t>
      </w:r>
      <w:r>
        <w:rPr>
          <w:highlight w:val="cyan"/>
          <w:u w:val="single"/>
        </w:rPr>
        <w:t>it</w:t>
      </w:r>
      <w:r>
        <w:rPr>
          <w:u w:val="single"/>
        </w:rPr>
        <w:t xml:space="preserve"> will </w:t>
      </w:r>
      <w:r>
        <w:rPr>
          <w:highlight w:val="cyan"/>
          <w:u w:val="single"/>
        </w:rPr>
        <w:t>leave behind</w:t>
      </w:r>
      <w:r>
        <w:rPr>
          <w:u w:val="single"/>
        </w:rPr>
        <w:t xml:space="preserve"> a world dominated by politics, and possibly </w:t>
      </w:r>
      <w:r>
        <w:rPr>
          <w:highlight w:val="cyan"/>
          <w:u w:val="single"/>
        </w:rPr>
        <w:t>feudal concentrations of wealth and powe</w:t>
      </w:r>
      <w:r>
        <w:rPr>
          <w:u w:val="single"/>
        </w:rPr>
        <w:t xml:space="preserve">r. </w:t>
      </w:r>
      <w:r>
        <w:rPr>
          <w:highlight w:val="cyan"/>
          <w:u w:val="single"/>
        </w:rPr>
        <w:t>Economic insecurity</w:t>
      </w:r>
      <w:r>
        <w:rPr>
          <w:sz w:val="16"/>
          <w:szCs w:val="16"/>
        </w:rPr>
        <w:t xml:space="preserve">, and fears for the material and moral future of humankind </w:t>
      </w:r>
      <w:r>
        <w:rPr>
          <w:u w:val="single"/>
        </w:rPr>
        <w:t xml:space="preserve">may </w:t>
      </w:r>
      <w:r>
        <w:rPr>
          <w:highlight w:val="cyan"/>
          <w:u w:val="single"/>
        </w:rPr>
        <w:t>lead to the rise of</w:t>
      </w:r>
      <w:r>
        <w:rPr>
          <w:u w:val="single"/>
        </w:rPr>
        <w:t xml:space="preserve"> </w:t>
      </w:r>
      <w:r>
        <w:rPr>
          <w:highlight w:val="cyan"/>
          <w:u w:val="single"/>
        </w:rPr>
        <w:t>demagogic</w:t>
      </w:r>
      <w:r>
        <w:rPr>
          <w:sz w:val="16"/>
          <w:szCs w:val="16"/>
        </w:rPr>
        <w:t xml:space="preserve"> and intemperate </w:t>
      </w:r>
      <w:r>
        <w:rPr>
          <w:u w:val="single"/>
        </w:rPr>
        <w:t xml:space="preserve">national </w:t>
      </w:r>
      <w:r>
        <w:rPr>
          <w:highlight w:val="cyan"/>
          <w:u w:val="single"/>
        </w:rPr>
        <w:t>leaders</w:t>
      </w:r>
      <w:r>
        <w:rPr>
          <w:sz w:val="16"/>
          <w:szCs w:val="16"/>
        </w:rPr>
        <w:t xml:space="preserve">. With almost two hundred sovereign nations, each struggling to create a new economic and social order, perhaps </w:t>
      </w:r>
      <w:r>
        <w:rPr>
          <w:highlight w:val="cyan"/>
          <w:u w:val="single"/>
        </w:rPr>
        <w:t>the</w:t>
      </w:r>
      <w:r>
        <w:rPr>
          <w:u w:val="single"/>
        </w:rPr>
        <w:t xml:space="preserve"> most predictable </w:t>
      </w:r>
      <w:r>
        <w:rPr>
          <w:highlight w:val="cyan"/>
          <w:u w:val="single"/>
        </w:rPr>
        <w:t>outcome is chaos</w:t>
      </w:r>
      <w:r>
        <w:rPr>
          <w:u w:val="single"/>
        </w:rPr>
        <w:t xml:space="preserve">: shifting alignments, </w:t>
      </w:r>
      <w:r>
        <w:rPr>
          <w:highlight w:val="cyan"/>
          <w:u w:val="single"/>
        </w:rPr>
        <w:t>displaced populations, power struggles, ethnic conflicts</w:t>
      </w:r>
      <w:r>
        <w:rPr>
          <w:u w:val="single"/>
        </w:rPr>
        <w:t xml:space="preserve"> inflamed by demagogues, </w:t>
      </w:r>
      <w:r>
        <w:rPr>
          <w:sz w:val="16"/>
          <w:szCs w:val="16"/>
        </w:rPr>
        <w:t xml:space="preserve">class conflicts, land disputes, etc. Small and </w:t>
      </w:r>
      <w:r>
        <w:rPr>
          <w:highlight w:val="cyan"/>
          <w:u w:val="single"/>
        </w:rPr>
        <w:t>underdeveloped nations</w:t>
      </w:r>
      <w:r>
        <w:rPr>
          <w:u w:val="single"/>
        </w:rPr>
        <w:t xml:space="preserve"> will be more than ever dependent on the major powers for access to technology, and </w:t>
      </w:r>
      <w:r>
        <w:rPr>
          <w:highlight w:val="cyan"/>
          <w:u w:val="single"/>
        </w:rPr>
        <w:t>more</w:t>
      </w:r>
      <w:r>
        <w:rPr>
          <w:u w:val="single"/>
        </w:rPr>
        <w:t xml:space="preserve"> than ever </w:t>
      </w:r>
      <w:r>
        <w:rPr>
          <w:highlight w:val="cyan"/>
          <w:u w:val="single"/>
        </w:rPr>
        <w:t>vulnerable to</w:t>
      </w:r>
      <w:r>
        <w:rPr>
          <w:u w:val="single"/>
        </w:rPr>
        <w:t xml:space="preserve"> sophisticated forms of </w:t>
      </w:r>
      <w:r>
        <w:rPr>
          <w:sz w:val="16"/>
          <w:szCs w:val="16"/>
        </w:rPr>
        <w:t xml:space="preserve">control or subversion, or to </w:t>
      </w:r>
      <w:r>
        <w:rPr>
          <w:b/>
          <w:highlight w:val="cyan"/>
          <w:u w:val="single"/>
        </w:rPr>
        <w:t>outright domination</w:t>
      </w:r>
      <w:r>
        <w:rPr>
          <w:sz w:val="16"/>
          <w:szCs w:val="16"/>
        </w:rPr>
        <w:t>. Competition among the leading technological powers for the political loyalty of clients might imply reversion to some form of nationalistic imperialism. </w:t>
      </w:r>
    </w:p>
    <w:p w14:paraId="4BC87408" w14:textId="77777777" w:rsidR="00B8416E" w:rsidRPr="00B63672" w:rsidRDefault="00B8416E" w:rsidP="00B63672"/>
    <w:sectPr w:rsidR="00B8416E" w:rsidRPr="00B636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23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0F3B"/>
    <w:rsid w:val="00094DEC"/>
    <w:rsid w:val="000A2D8A"/>
    <w:rsid w:val="000C247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45D"/>
    <w:rsid w:val="002005A8"/>
    <w:rsid w:val="00203DD8"/>
    <w:rsid w:val="00204E1D"/>
    <w:rsid w:val="002059BD"/>
    <w:rsid w:val="00207FD8"/>
    <w:rsid w:val="00210FAF"/>
    <w:rsid w:val="00213B1E"/>
    <w:rsid w:val="00214510"/>
    <w:rsid w:val="00215284"/>
    <w:rsid w:val="002168F2"/>
    <w:rsid w:val="0022589F"/>
    <w:rsid w:val="00230BCF"/>
    <w:rsid w:val="002343FE"/>
    <w:rsid w:val="00235F7B"/>
    <w:rsid w:val="002502CF"/>
    <w:rsid w:val="00267EBB"/>
    <w:rsid w:val="0027023B"/>
    <w:rsid w:val="00272F3F"/>
    <w:rsid w:val="00274EDB"/>
    <w:rsid w:val="0027729E"/>
    <w:rsid w:val="002843B2"/>
    <w:rsid w:val="00284ED6"/>
    <w:rsid w:val="00290C5A"/>
    <w:rsid w:val="00290C92"/>
    <w:rsid w:val="002946F5"/>
    <w:rsid w:val="0029647A"/>
    <w:rsid w:val="00296504"/>
    <w:rsid w:val="002B5511"/>
    <w:rsid w:val="002B7ACF"/>
    <w:rsid w:val="002C6CA2"/>
    <w:rsid w:val="002E0643"/>
    <w:rsid w:val="002E392E"/>
    <w:rsid w:val="002E6BBC"/>
    <w:rsid w:val="002F1BA9"/>
    <w:rsid w:val="002F6E74"/>
    <w:rsid w:val="003029D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132"/>
    <w:rsid w:val="00407AFF"/>
    <w:rsid w:val="0041155D"/>
    <w:rsid w:val="004170BF"/>
    <w:rsid w:val="004270E3"/>
    <w:rsid w:val="004348DC"/>
    <w:rsid w:val="00434921"/>
    <w:rsid w:val="00440DE0"/>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6488"/>
    <w:rsid w:val="005676E8"/>
    <w:rsid w:val="00577C12"/>
    <w:rsid w:val="00580BFC"/>
    <w:rsid w:val="00581048"/>
    <w:rsid w:val="00581203"/>
    <w:rsid w:val="0058349C"/>
    <w:rsid w:val="00585FBE"/>
    <w:rsid w:val="005870E8"/>
    <w:rsid w:val="0058789C"/>
    <w:rsid w:val="005A4D4E"/>
    <w:rsid w:val="005A5EB0"/>
    <w:rsid w:val="005A7237"/>
    <w:rsid w:val="005B21FA"/>
    <w:rsid w:val="005B3244"/>
    <w:rsid w:val="005B6EE8"/>
    <w:rsid w:val="005B7731"/>
    <w:rsid w:val="005C1D02"/>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391"/>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324"/>
    <w:rsid w:val="007059D2"/>
    <w:rsid w:val="00717B01"/>
    <w:rsid w:val="007227D9"/>
    <w:rsid w:val="0072491F"/>
    <w:rsid w:val="00725598"/>
    <w:rsid w:val="007374A1"/>
    <w:rsid w:val="00752712"/>
    <w:rsid w:val="00753A84"/>
    <w:rsid w:val="007611F5"/>
    <w:rsid w:val="007619E4"/>
    <w:rsid w:val="00761E75"/>
    <w:rsid w:val="0076495E"/>
    <w:rsid w:val="00765FC8"/>
    <w:rsid w:val="007738BE"/>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192"/>
    <w:rsid w:val="00834842"/>
    <w:rsid w:val="00840E7B"/>
    <w:rsid w:val="00850108"/>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4C1"/>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159"/>
    <w:rsid w:val="00A431C6"/>
    <w:rsid w:val="00A54315"/>
    <w:rsid w:val="00A60FBC"/>
    <w:rsid w:val="00A616E0"/>
    <w:rsid w:val="00A65C0B"/>
    <w:rsid w:val="00A72830"/>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672"/>
    <w:rsid w:val="00B6656B"/>
    <w:rsid w:val="00B71625"/>
    <w:rsid w:val="00B75C54"/>
    <w:rsid w:val="00B8416E"/>
    <w:rsid w:val="00B8710E"/>
    <w:rsid w:val="00B92A93"/>
    <w:rsid w:val="00B9524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0E5"/>
    <w:rsid w:val="00C34D3E"/>
    <w:rsid w:val="00C35B37"/>
    <w:rsid w:val="00C3747A"/>
    <w:rsid w:val="00C37F29"/>
    <w:rsid w:val="00C56DCC"/>
    <w:rsid w:val="00C57075"/>
    <w:rsid w:val="00C72AFE"/>
    <w:rsid w:val="00C81619"/>
    <w:rsid w:val="00CA013C"/>
    <w:rsid w:val="00CA6D6D"/>
    <w:rsid w:val="00CC7A4E"/>
    <w:rsid w:val="00CD1359"/>
    <w:rsid w:val="00CD4C83"/>
    <w:rsid w:val="00CE5A7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4A2"/>
    <w:rsid w:val="00D53072"/>
    <w:rsid w:val="00D61A4E"/>
    <w:rsid w:val="00D634EA"/>
    <w:rsid w:val="00D675B4"/>
    <w:rsid w:val="00D713A1"/>
    <w:rsid w:val="00D77956"/>
    <w:rsid w:val="00D80F0C"/>
    <w:rsid w:val="00D92077"/>
    <w:rsid w:val="00D951E2"/>
    <w:rsid w:val="00D9565A"/>
    <w:rsid w:val="00DB2337"/>
    <w:rsid w:val="00DB5F87"/>
    <w:rsid w:val="00DB699B"/>
    <w:rsid w:val="00DC02B5"/>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1FD"/>
    <w:rsid w:val="00E2290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5FF8"/>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4A08FC"/>
  <w14:defaultImageDpi w14:val="300"/>
  <w15:docId w15:val="{799590F1-031D-BF46-B9B5-5AA7F8ED1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2474"/>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0C24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24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C24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9"/>
    <w:unhideWhenUsed/>
    <w:qFormat/>
    <w:rsid w:val="000C24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24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2474"/>
  </w:style>
  <w:style w:type="character" w:customStyle="1" w:styleId="Heading1Char">
    <w:name w:val="Heading 1 Char"/>
    <w:aliases w:val="Pocket Char"/>
    <w:basedOn w:val="DefaultParagraphFont"/>
    <w:link w:val="Heading1"/>
    <w:uiPriority w:val="9"/>
    <w:rsid w:val="000C247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C2474"/>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0C2474"/>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0C2474"/>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C2474"/>
    <w:rPr>
      <w:b/>
      <w:sz w:val="26"/>
      <w:u w:val="none"/>
    </w:rPr>
  </w:style>
  <w:style w:type="character" w:customStyle="1" w:styleId="StyleUnderline">
    <w:name w:val="Style Underline"/>
    <w:aliases w:val="Underline"/>
    <w:basedOn w:val="DefaultParagraphFont"/>
    <w:uiPriority w:val="1"/>
    <w:qFormat/>
    <w:rsid w:val="000C2474"/>
    <w:rPr>
      <w:b w:val="0"/>
      <w:sz w:val="24"/>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0C2474"/>
    <w:rPr>
      <w:rFonts w:ascii="Times New Roman" w:hAnsi="Times New Roman" w:cs="Times New Roman"/>
      <w:b/>
      <w:i w:val="0"/>
      <w:iCs/>
      <w:sz w:val="24"/>
      <w:u w:val="single"/>
      <w:bdr w:val="none" w:sz="0" w:space="0" w:color="auto"/>
    </w:rPr>
  </w:style>
  <w:style w:type="character" w:styleId="FollowedHyperlink">
    <w:name w:val="FollowedHyperlink"/>
    <w:basedOn w:val="DefaultParagraphFont"/>
    <w:uiPriority w:val="99"/>
    <w:semiHidden/>
    <w:unhideWhenUsed/>
    <w:rsid w:val="000C2474"/>
    <w:rPr>
      <w:color w:val="auto"/>
      <w:u w:val="none"/>
    </w:rPr>
  </w:style>
  <w:style w:type="character" w:styleId="Hyperlink">
    <w:name w:val="Hyperlink"/>
    <w:basedOn w:val="DefaultParagraphFont"/>
    <w:uiPriority w:val="99"/>
    <w:unhideWhenUsed/>
    <w:rsid w:val="000C2474"/>
    <w:rPr>
      <w:color w:val="auto"/>
      <w:u w:val="none"/>
    </w:rPr>
  </w:style>
  <w:style w:type="paragraph" w:styleId="DocumentMap">
    <w:name w:val="Document Map"/>
    <w:basedOn w:val="Normal"/>
    <w:link w:val="DocumentMapChar"/>
    <w:uiPriority w:val="99"/>
    <w:semiHidden/>
    <w:unhideWhenUsed/>
    <w:rsid w:val="000C247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C2474"/>
    <w:rPr>
      <w:rFonts w:ascii="Lucida Grande" w:hAnsi="Lucida Grande" w:cs="Lucida Grande"/>
    </w:rPr>
  </w:style>
  <w:style w:type="paragraph" w:styleId="NormalWeb">
    <w:name w:val="Normal (Web)"/>
    <w:basedOn w:val="Normal"/>
    <w:uiPriority w:val="99"/>
    <w:unhideWhenUsed/>
    <w:rsid w:val="00702324"/>
    <w:pPr>
      <w:spacing w:before="100" w:beforeAutospacing="1" w:after="100" w:afterAutospacing="1"/>
    </w:pPr>
  </w:style>
  <w:style w:type="character" w:styleId="UnresolvedMention">
    <w:name w:val="Unresolved Mention"/>
    <w:basedOn w:val="DefaultParagraphFont"/>
    <w:uiPriority w:val="99"/>
    <w:semiHidden/>
    <w:unhideWhenUsed/>
    <w:rsid w:val="00A616E0"/>
    <w:rPr>
      <w:color w:val="605E5C"/>
      <w:shd w:val="clear" w:color="auto" w:fill="E1DFDD"/>
    </w:rPr>
  </w:style>
  <w:style w:type="paragraph" w:customStyle="1" w:styleId="textbold">
    <w:name w:val="text bold"/>
    <w:basedOn w:val="Normal"/>
    <w:link w:val="Emphasis"/>
    <w:uiPriority w:val="20"/>
    <w:qFormat/>
    <w:rsid w:val="0020045D"/>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82092">
      <w:bodyDiv w:val="1"/>
      <w:marLeft w:val="0"/>
      <w:marRight w:val="0"/>
      <w:marTop w:val="0"/>
      <w:marBottom w:val="0"/>
      <w:divBdr>
        <w:top w:val="none" w:sz="0" w:space="0" w:color="auto"/>
        <w:left w:val="none" w:sz="0" w:space="0" w:color="auto"/>
        <w:bottom w:val="none" w:sz="0" w:space="0" w:color="auto"/>
        <w:right w:val="none" w:sz="0" w:space="0" w:color="auto"/>
      </w:divBdr>
    </w:div>
    <w:div w:id="176045489">
      <w:bodyDiv w:val="1"/>
      <w:marLeft w:val="0"/>
      <w:marRight w:val="0"/>
      <w:marTop w:val="0"/>
      <w:marBottom w:val="0"/>
      <w:divBdr>
        <w:top w:val="none" w:sz="0" w:space="0" w:color="auto"/>
        <w:left w:val="none" w:sz="0" w:space="0" w:color="auto"/>
        <w:bottom w:val="none" w:sz="0" w:space="0" w:color="auto"/>
        <w:right w:val="none" w:sz="0" w:space="0" w:color="auto"/>
      </w:divBdr>
    </w:div>
    <w:div w:id="719940738">
      <w:bodyDiv w:val="1"/>
      <w:marLeft w:val="0"/>
      <w:marRight w:val="0"/>
      <w:marTop w:val="0"/>
      <w:marBottom w:val="0"/>
      <w:divBdr>
        <w:top w:val="none" w:sz="0" w:space="0" w:color="auto"/>
        <w:left w:val="none" w:sz="0" w:space="0" w:color="auto"/>
        <w:bottom w:val="none" w:sz="0" w:space="0" w:color="auto"/>
        <w:right w:val="none" w:sz="0" w:space="0" w:color="auto"/>
      </w:divBdr>
    </w:div>
    <w:div w:id="755979869">
      <w:bodyDiv w:val="1"/>
      <w:marLeft w:val="0"/>
      <w:marRight w:val="0"/>
      <w:marTop w:val="0"/>
      <w:marBottom w:val="0"/>
      <w:divBdr>
        <w:top w:val="none" w:sz="0" w:space="0" w:color="auto"/>
        <w:left w:val="none" w:sz="0" w:space="0" w:color="auto"/>
        <w:bottom w:val="none" w:sz="0" w:space="0" w:color="auto"/>
        <w:right w:val="none" w:sz="0" w:space="0" w:color="auto"/>
      </w:divBdr>
    </w:div>
    <w:div w:id="1429110560">
      <w:bodyDiv w:val="1"/>
      <w:marLeft w:val="0"/>
      <w:marRight w:val="0"/>
      <w:marTop w:val="0"/>
      <w:marBottom w:val="0"/>
      <w:divBdr>
        <w:top w:val="none" w:sz="0" w:space="0" w:color="auto"/>
        <w:left w:val="none" w:sz="0" w:space="0" w:color="auto"/>
        <w:bottom w:val="none" w:sz="0" w:space="0" w:color="auto"/>
        <w:right w:val="none" w:sz="0" w:space="0" w:color="auto"/>
      </w:divBdr>
    </w:div>
    <w:div w:id="1478650773">
      <w:bodyDiv w:val="1"/>
      <w:marLeft w:val="0"/>
      <w:marRight w:val="0"/>
      <w:marTop w:val="0"/>
      <w:marBottom w:val="0"/>
      <w:divBdr>
        <w:top w:val="none" w:sz="0" w:space="0" w:color="auto"/>
        <w:left w:val="none" w:sz="0" w:space="0" w:color="auto"/>
        <w:bottom w:val="none" w:sz="0" w:space="0" w:color="auto"/>
        <w:right w:val="none" w:sz="0" w:space="0" w:color="auto"/>
      </w:divBdr>
    </w:div>
    <w:div w:id="1694576089">
      <w:bodyDiv w:val="1"/>
      <w:marLeft w:val="0"/>
      <w:marRight w:val="0"/>
      <w:marTop w:val="0"/>
      <w:marBottom w:val="0"/>
      <w:divBdr>
        <w:top w:val="none" w:sz="0" w:space="0" w:color="auto"/>
        <w:left w:val="none" w:sz="0" w:space="0" w:color="auto"/>
        <w:bottom w:val="none" w:sz="0" w:space="0" w:color="auto"/>
        <w:right w:val="none" w:sz="0" w:space="0" w:color="auto"/>
      </w:divBdr>
    </w:div>
    <w:div w:id="1892183681">
      <w:bodyDiv w:val="1"/>
      <w:marLeft w:val="0"/>
      <w:marRight w:val="0"/>
      <w:marTop w:val="0"/>
      <w:marBottom w:val="0"/>
      <w:divBdr>
        <w:top w:val="none" w:sz="0" w:space="0" w:color="auto"/>
        <w:left w:val="none" w:sz="0" w:space="0" w:color="auto"/>
        <w:bottom w:val="none" w:sz="0" w:space="0" w:color="auto"/>
        <w:right w:val="none" w:sz="0" w:space="0" w:color="auto"/>
      </w:divBdr>
    </w:div>
    <w:div w:id="1930850745">
      <w:bodyDiv w:val="1"/>
      <w:marLeft w:val="0"/>
      <w:marRight w:val="0"/>
      <w:marTop w:val="0"/>
      <w:marBottom w:val="0"/>
      <w:divBdr>
        <w:top w:val="none" w:sz="0" w:space="0" w:color="auto"/>
        <w:left w:val="none" w:sz="0" w:space="0" w:color="auto"/>
        <w:bottom w:val="none" w:sz="0" w:space="0" w:color="auto"/>
        <w:right w:val="none" w:sz="0" w:space="0" w:color="auto"/>
      </w:divBdr>
    </w:div>
    <w:div w:id="21137451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electropages.com/blog/2020/09/how-might-asteroid-mining-be-key-electronics-future" TargetMode="External"/><Relationship Id="rId4" Type="http://schemas.openxmlformats.org/officeDocument/2006/relationships/customXml" Target="../customXml/item4.xml"/><Relationship Id="rId9" Type="http://schemas.openxmlformats.org/officeDocument/2006/relationships/hyperlink" Target="http://www.milkenreview.org/articles/mining-in-space-is-co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phiepear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4466</Words>
  <Characters>25458</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29865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Sophie Pearo</dc:creator>
  <cp:keywords>5.2</cp:keywords>
  <dc:description/>
  <cp:lastModifiedBy>Sophie Pearo</cp:lastModifiedBy>
  <cp:revision>12</cp:revision>
  <dcterms:created xsi:type="dcterms:W3CDTF">2022-02-19T14:37:00Z</dcterms:created>
  <dcterms:modified xsi:type="dcterms:W3CDTF">2022-02-19T15:32:00Z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