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F65FE" w14:textId="4A38BFAD" w:rsidR="00702324" w:rsidRDefault="00702324" w:rsidP="00702324"/>
    <w:p w14:paraId="7E1E3A2B" w14:textId="3F9A5A16" w:rsidR="00702324" w:rsidRDefault="00702324" w:rsidP="00702324">
      <w:pPr>
        <w:pStyle w:val="Heading1"/>
      </w:pPr>
      <w:r>
        <w:t>Contention 1: Asteroid Mining</w:t>
      </w:r>
    </w:p>
    <w:p w14:paraId="1F7ED489" w14:textId="5FAC5DBD" w:rsidR="00702324" w:rsidRDefault="00702324" w:rsidP="00702324"/>
    <w:p w14:paraId="63CF3485" w14:textId="45079E84"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Commercial </w:t>
      </w:r>
      <w:r w:rsidRPr="00157CC5">
        <w:rPr>
          <w:rFonts w:asciiTheme="majorHAnsi" w:hAnsiTheme="majorHAnsi" w:cstheme="majorHAnsi"/>
          <w:b/>
          <w:bCs/>
          <w:color w:val="000000"/>
          <w:sz w:val="26"/>
          <w:szCs w:val="26"/>
          <w:u w:val="single"/>
        </w:rPr>
        <w:t>asteroid mining</w:t>
      </w:r>
      <w:r w:rsidRPr="00157CC5">
        <w:rPr>
          <w:rFonts w:asciiTheme="majorHAnsi" w:hAnsiTheme="majorHAnsi" w:cstheme="majorHAnsi"/>
          <w:b/>
          <w:bCs/>
          <w:color w:val="000000"/>
          <w:sz w:val="26"/>
          <w:szCs w:val="26"/>
        </w:rPr>
        <w:t xml:space="preserve"> is coming now – </w:t>
      </w:r>
      <w:r w:rsidRPr="00157CC5">
        <w:rPr>
          <w:rFonts w:asciiTheme="majorHAnsi" w:hAnsiTheme="majorHAnsi" w:cstheme="majorHAnsi"/>
          <w:b/>
          <w:bCs/>
          <w:color w:val="000000"/>
          <w:sz w:val="26"/>
          <w:szCs w:val="26"/>
          <w:u w:val="single"/>
        </w:rPr>
        <w:t>lower costs</w:t>
      </w:r>
      <w:r w:rsidRPr="00157CC5">
        <w:rPr>
          <w:rFonts w:asciiTheme="majorHAnsi" w:hAnsiTheme="majorHAnsi" w:cstheme="majorHAnsi"/>
          <w:b/>
          <w:bCs/>
          <w:color w:val="000000"/>
          <w:sz w:val="26"/>
          <w:szCs w:val="26"/>
        </w:rPr>
        <w:t xml:space="preserve"> and improving </w:t>
      </w:r>
      <w:r w:rsidRPr="00157CC5">
        <w:rPr>
          <w:rFonts w:asciiTheme="majorHAnsi" w:hAnsiTheme="majorHAnsi" w:cstheme="majorHAnsi"/>
          <w:b/>
          <w:bCs/>
          <w:color w:val="000000"/>
          <w:sz w:val="26"/>
          <w:szCs w:val="26"/>
          <w:u w:val="single"/>
        </w:rPr>
        <w:t>tech</w:t>
      </w:r>
      <w:r w:rsidRPr="00157CC5">
        <w:rPr>
          <w:rFonts w:asciiTheme="majorHAnsi" w:hAnsiTheme="majorHAnsi" w:cstheme="majorHAnsi"/>
          <w:b/>
          <w:bCs/>
          <w:color w:val="000000"/>
          <w:sz w:val="26"/>
          <w:szCs w:val="26"/>
        </w:rPr>
        <w:t xml:space="preserve"> make it economically </w:t>
      </w:r>
      <w:r w:rsidRPr="00157CC5">
        <w:rPr>
          <w:rFonts w:asciiTheme="majorHAnsi" w:hAnsiTheme="majorHAnsi" w:cstheme="majorHAnsi"/>
          <w:b/>
          <w:bCs/>
          <w:color w:val="000000"/>
          <w:sz w:val="26"/>
          <w:szCs w:val="26"/>
          <w:u w:val="single"/>
        </w:rPr>
        <w:t>viable</w:t>
      </w:r>
      <w:r w:rsidRPr="00157CC5">
        <w:rPr>
          <w:rFonts w:asciiTheme="majorHAnsi" w:hAnsiTheme="majorHAnsi" w:cstheme="majorHAnsi"/>
          <w:b/>
          <w:bCs/>
          <w:color w:val="000000"/>
          <w:sz w:val="26"/>
          <w:szCs w:val="26"/>
        </w:rPr>
        <w:t xml:space="preserve"> – and the </w:t>
      </w:r>
      <w:r w:rsidRPr="00157CC5">
        <w:rPr>
          <w:rFonts w:asciiTheme="majorHAnsi" w:hAnsiTheme="majorHAnsi" w:cstheme="majorHAnsi"/>
          <w:b/>
          <w:bCs/>
          <w:color w:val="000000"/>
          <w:sz w:val="26"/>
          <w:szCs w:val="26"/>
          <w:u w:val="single"/>
        </w:rPr>
        <w:t>legal basis</w:t>
      </w:r>
      <w:r w:rsidRPr="00157CC5">
        <w:rPr>
          <w:rFonts w:asciiTheme="majorHAnsi" w:hAnsiTheme="majorHAnsi" w:cstheme="majorHAnsi"/>
          <w:b/>
          <w:bCs/>
          <w:color w:val="000000"/>
          <w:sz w:val="26"/>
          <w:szCs w:val="26"/>
        </w:rPr>
        <w:t xml:space="preserve"> is already in place </w:t>
      </w:r>
    </w:p>
    <w:p w14:paraId="1F1EC5A2"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Gilbert 21</w:t>
      </w:r>
      <w:r w:rsidRPr="00157CC5">
        <w:rPr>
          <w:rFonts w:asciiTheme="majorHAnsi" w:hAnsiTheme="majorHAnsi" w:cstheme="majorHAnsi"/>
          <w:color w:val="000000"/>
          <w:sz w:val="22"/>
          <w:szCs w:val="22"/>
        </w:rPr>
        <w:t xml:space="preserve"> alex gilbert, is a complex systems researcher and a PhD student in space resources at the Colorado School of Mines. "Mining in Space Is Coming." Milken Institute Review, April 26, 2021, </w:t>
      </w:r>
      <w:hyperlink r:id="rId9" w:history="1">
        <w:r w:rsidRPr="00157CC5">
          <w:rPr>
            <w:rFonts w:asciiTheme="majorHAnsi" w:hAnsiTheme="majorHAnsi" w:cstheme="majorHAnsi"/>
            <w:color w:val="000000"/>
            <w:sz w:val="22"/>
            <w:szCs w:val="22"/>
            <w:u w:val="single"/>
          </w:rPr>
          <w:t>www.milkenreview.org/articles/mining-in-space-is-coming</w:t>
        </w:r>
      </w:hyperlink>
      <w:r w:rsidRPr="00157CC5">
        <w:rPr>
          <w:rFonts w:asciiTheme="majorHAnsi" w:hAnsiTheme="majorHAnsi" w:cstheme="majorHAnsi"/>
          <w:color w:val="000000"/>
          <w:sz w:val="22"/>
          <w:szCs w:val="22"/>
        </w:rPr>
        <w:t>. [Quality Control] </w:t>
      </w:r>
    </w:p>
    <w:p w14:paraId="7A90A03B"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b/>
          <w:bCs/>
          <w:color w:val="000000"/>
          <w:u w:val="single"/>
        </w:rPr>
        <w:t>Space exploration is back</w:t>
      </w:r>
      <w:r w:rsidRPr="00157CC5">
        <w:rPr>
          <w:rFonts w:asciiTheme="majorHAnsi" w:hAnsiTheme="majorHAnsi" w:cstheme="majorHAnsi"/>
          <w:color w:val="000000"/>
          <w:sz w:val="16"/>
        </w:rPr>
        <w:t xml:space="preserve">. after decades of disappointment, a combination </w:t>
      </w:r>
      <w:r w:rsidRPr="0020045D">
        <w:rPr>
          <w:rFonts w:asciiTheme="majorHAnsi" w:hAnsiTheme="majorHAnsi" w:cstheme="majorHAnsi"/>
          <w:color w:val="000000"/>
          <w:sz w:val="16"/>
        </w:rPr>
        <w:t xml:space="preserve">of </w:t>
      </w:r>
      <w:r w:rsidRPr="0020045D">
        <w:rPr>
          <w:rFonts w:asciiTheme="majorHAnsi" w:hAnsiTheme="majorHAnsi" w:cstheme="majorHAnsi"/>
          <w:color w:val="000000"/>
          <w:u w:val="single"/>
        </w:rPr>
        <w:t xml:space="preserve">better technology, falling costs and a rush of competitive energy from the private sector has put space travel </w:t>
      </w:r>
      <w:r w:rsidRPr="0020045D">
        <w:rPr>
          <w:rFonts w:asciiTheme="majorHAnsi" w:hAnsiTheme="majorHAnsi" w:cstheme="majorHAnsi"/>
          <w:b/>
          <w:bCs/>
          <w:color w:val="000000"/>
          <w:u w:val="single"/>
        </w:rPr>
        <w:t>front and center</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indeed, </w:t>
      </w:r>
      <w:r w:rsidRPr="00157CC5">
        <w:rPr>
          <w:rFonts w:asciiTheme="majorHAnsi" w:hAnsiTheme="majorHAnsi" w:cstheme="majorHAnsi"/>
          <w:color w:val="000000"/>
          <w:u w:val="single"/>
        </w:rPr>
        <w:t>many analysts</w:t>
      </w:r>
      <w:r w:rsidRPr="00157CC5">
        <w:rPr>
          <w:rFonts w:asciiTheme="majorHAnsi" w:hAnsiTheme="majorHAnsi" w:cstheme="majorHAnsi"/>
          <w:color w:val="000000"/>
          <w:sz w:val="16"/>
        </w:rPr>
        <w:t xml:space="preserve"> (even some with their feet on the ground) </w:t>
      </w:r>
      <w:r w:rsidRPr="00157CC5">
        <w:rPr>
          <w:rFonts w:asciiTheme="majorHAnsi" w:hAnsiTheme="majorHAnsi" w:cstheme="majorHAnsi"/>
          <w:color w:val="000000"/>
          <w:u w:val="single"/>
        </w:rPr>
        <w:t xml:space="preserve">believe that </w:t>
      </w:r>
      <w:r w:rsidRPr="00157CC5">
        <w:rPr>
          <w:rFonts w:asciiTheme="majorHAnsi" w:hAnsiTheme="majorHAnsi" w:cstheme="majorHAnsi"/>
          <w:color w:val="000000"/>
          <w:highlight w:val="green"/>
          <w:u w:val="single"/>
        </w:rPr>
        <w:t xml:space="preserve">commercial developments </w:t>
      </w:r>
      <w:r w:rsidRPr="0020045D">
        <w:rPr>
          <w:rFonts w:asciiTheme="majorHAnsi" w:hAnsiTheme="majorHAnsi" w:cstheme="majorHAnsi"/>
          <w:color w:val="000000"/>
          <w:u w:val="single"/>
        </w:rPr>
        <w:t>in the space industry</w:t>
      </w:r>
      <w:r w:rsidRPr="00157CC5">
        <w:rPr>
          <w:rFonts w:asciiTheme="majorHAnsi" w:hAnsiTheme="majorHAnsi" w:cstheme="majorHAnsi"/>
          <w:color w:val="000000"/>
          <w:u w:val="single"/>
        </w:rPr>
        <w:t xml:space="preserve"> may be on the cusp of </w:t>
      </w:r>
      <w:r w:rsidRPr="00157CC5">
        <w:rPr>
          <w:rFonts w:asciiTheme="majorHAnsi" w:hAnsiTheme="majorHAnsi" w:cstheme="majorHAnsi"/>
          <w:color w:val="000000"/>
          <w:highlight w:val="green"/>
          <w:u w:val="single"/>
        </w:rPr>
        <w:t>start</w:t>
      </w:r>
      <w:r w:rsidRPr="00157CC5">
        <w:rPr>
          <w:rFonts w:asciiTheme="majorHAnsi" w:hAnsiTheme="majorHAnsi" w:cstheme="majorHAnsi"/>
          <w:color w:val="000000"/>
          <w:u w:val="single"/>
        </w:rPr>
        <w:t xml:space="preserve">ing </w:t>
      </w:r>
      <w:r w:rsidRPr="00157CC5">
        <w:rPr>
          <w:rFonts w:asciiTheme="majorHAnsi" w:hAnsiTheme="majorHAnsi" w:cstheme="majorHAnsi"/>
          <w:color w:val="000000"/>
          <w:highlight w:val="green"/>
          <w:u w:val="single"/>
        </w:rPr>
        <w:t xml:space="preserve">the largest resource rush in history: </w:t>
      </w:r>
      <w:r w:rsidRPr="00157CC5">
        <w:rPr>
          <w:rFonts w:asciiTheme="majorHAnsi" w:hAnsiTheme="majorHAnsi" w:cstheme="majorHAnsi"/>
          <w:b/>
          <w:bCs/>
          <w:color w:val="000000"/>
          <w:highlight w:val="green"/>
          <w:u w:val="single"/>
        </w:rPr>
        <w:t>mining</w:t>
      </w:r>
      <w:r w:rsidRPr="00157CC5">
        <w:rPr>
          <w:rFonts w:asciiTheme="majorHAnsi" w:hAnsiTheme="majorHAnsi" w:cstheme="majorHAnsi"/>
          <w:b/>
          <w:bCs/>
          <w:color w:val="000000"/>
          <w:u w:val="single"/>
        </w:rPr>
        <w:t xml:space="preserve"> on the Moon</w:t>
      </w:r>
      <w:r w:rsidRPr="00157CC5">
        <w:rPr>
          <w:rFonts w:asciiTheme="majorHAnsi" w:hAnsiTheme="majorHAnsi" w:cstheme="majorHAnsi"/>
          <w:color w:val="000000"/>
          <w:u w:val="single"/>
        </w:rPr>
        <w:t xml:space="preserve">, Mars and </w:t>
      </w:r>
      <w:r w:rsidRPr="00157CC5">
        <w:rPr>
          <w:rFonts w:asciiTheme="majorHAnsi" w:hAnsiTheme="majorHAnsi" w:cstheme="majorHAnsi"/>
          <w:b/>
          <w:bCs/>
          <w:color w:val="000000"/>
          <w:highlight w:val="green"/>
          <w:u w:val="single"/>
        </w:rPr>
        <w:t>asteroids</w:t>
      </w:r>
      <w:r w:rsidRPr="00157CC5">
        <w:rPr>
          <w:rFonts w:asciiTheme="majorHAnsi" w:hAnsiTheme="majorHAnsi" w:cstheme="majorHAnsi"/>
          <w:color w:val="000000"/>
          <w:u w:val="single"/>
        </w:rPr>
        <w:t>.</w:t>
      </w:r>
    </w:p>
    <w:p w14:paraId="195FE31C"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While this may sound fantastical, some </w:t>
      </w:r>
      <w:r w:rsidRPr="00157CC5">
        <w:rPr>
          <w:rFonts w:asciiTheme="majorHAnsi" w:hAnsiTheme="majorHAnsi" w:cstheme="majorHAnsi"/>
          <w:color w:val="000000"/>
          <w:u w:val="single"/>
        </w:rPr>
        <w:t>baby steps toward the goal have already been taken.</w:t>
      </w:r>
      <w:r w:rsidRPr="00157CC5">
        <w:rPr>
          <w:rFonts w:asciiTheme="majorHAnsi" w:hAnsiTheme="majorHAnsi" w:cstheme="majorHAnsi"/>
          <w:color w:val="000000"/>
          <w:sz w:val="16"/>
        </w:rPr>
        <w:t xml:space="preserve"> Last year, </w:t>
      </w:r>
      <w:r w:rsidRPr="00157CC5">
        <w:rPr>
          <w:rFonts w:asciiTheme="majorHAnsi" w:hAnsiTheme="majorHAnsi" w:cstheme="majorHAnsi"/>
          <w:color w:val="000000"/>
          <w:highlight w:val="green"/>
          <w:u w:val="single"/>
        </w:rPr>
        <w:t>NASA awarded contracts to</w:t>
      </w:r>
      <w:r w:rsidRPr="00157CC5">
        <w:rPr>
          <w:rFonts w:asciiTheme="majorHAnsi" w:hAnsiTheme="majorHAnsi" w:cstheme="majorHAnsi"/>
          <w:color w:val="000000"/>
          <w:u w:val="single"/>
        </w:rPr>
        <w:t xml:space="preserve"> four </w:t>
      </w:r>
      <w:r w:rsidRPr="00157CC5">
        <w:rPr>
          <w:rFonts w:asciiTheme="majorHAnsi" w:hAnsiTheme="majorHAnsi" w:cstheme="majorHAnsi"/>
          <w:color w:val="000000"/>
          <w:highlight w:val="green"/>
          <w:u w:val="single"/>
        </w:rPr>
        <w:t>companies</w:t>
      </w:r>
      <w:r w:rsidRPr="00157CC5">
        <w:rPr>
          <w:rFonts w:asciiTheme="majorHAnsi" w:hAnsiTheme="majorHAnsi" w:cstheme="majorHAnsi"/>
          <w:color w:val="000000"/>
          <w:u w:val="single"/>
        </w:rPr>
        <w:t xml:space="preserve"> to extract small amounts of lunar regolith by 2024,</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effectively </w:t>
      </w:r>
      <w:r w:rsidRPr="0020045D">
        <w:rPr>
          <w:rFonts w:asciiTheme="majorHAnsi" w:hAnsiTheme="majorHAnsi" w:cstheme="majorHAnsi"/>
          <w:b/>
          <w:bCs/>
          <w:color w:val="000000"/>
          <w:u w:val="single"/>
        </w:rPr>
        <w:t>beginning the era of commercial space mining</w:t>
      </w:r>
      <w:r w:rsidRPr="0020045D">
        <w:rPr>
          <w:rFonts w:asciiTheme="majorHAnsi" w:hAnsiTheme="majorHAnsi" w:cstheme="majorHAnsi"/>
          <w:color w:val="000000"/>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985D6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 every fan of science fiction knows, </w:t>
      </w:r>
      <w:r w:rsidRPr="00157CC5">
        <w:rPr>
          <w:rFonts w:asciiTheme="majorHAnsi" w:hAnsiTheme="majorHAnsi" w:cstheme="majorHAnsi"/>
          <w:color w:val="000000"/>
          <w:highlight w:val="green"/>
          <w:u w:val="single"/>
        </w:rPr>
        <w:t>the resources</w:t>
      </w:r>
      <w:r w:rsidRPr="00157CC5">
        <w:rPr>
          <w:rFonts w:asciiTheme="majorHAnsi" w:hAnsiTheme="majorHAnsi" w:cstheme="majorHAnsi"/>
          <w:color w:val="000000"/>
          <w:u w:val="single"/>
        </w:rPr>
        <w:t xml:space="preserve"> of the solar system </w:t>
      </w:r>
      <w:r w:rsidRPr="00157CC5">
        <w:rPr>
          <w:rFonts w:asciiTheme="majorHAnsi" w:hAnsiTheme="majorHAnsi" w:cstheme="majorHAnsi"/>
          <w:color w:val="000000"/>
          <w:highlight w:val="green"/>
          <w:u w:val="single"/>
        </w:rPr>
        <w:t>appear</w:t>
      </w:r>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 xml:space="preserve">virtually </w:t>
      </w:r>
      <w:r w:rsidRPr="00157CC5">
        <w:rPr>
          <w:rFonts w:asciiTheme="majorHAnsi" w:hAnsiTheme="majorHAnsi" w:cstheme="majorHAnsi"/>
          <w:b/>
          <w:bCs/>
          <w:color w:val="000000"/>
          <w:highlight w:val="green"/>
          <w:u w:val="single"/>
        </w:rPr>
        <w:t>unlimite</w:t>
      </w:r>
      <w:r w:rsidRPr="00157CC5">
        <w:rPr>
          <w:rFonts w:asciiTheme="majorHAnsi" w:hAnsiTheme="majorHAnsi" w:cstheme="majorHAnsi"/>
          <w:color w:val="000000"/>
          <w:highlight w:val="green"/>
          <w:u w:val="single"/>
        </w:rPr>
        <w:t>d</w:t>
      </w:r>
      <w:r w:rsidRPr="00157CC5">
        <w:rPr>
          <w:rFonts w:asciiTheme="majorHAnsi" w:hAnsiTheme="majorHAnsi" w:cstheme="majorHAnsi"/>
          <w:color w:val="000000"/>
          <w:u w:val="single"/>
        </w:rPr>
        <w:t xml:space="preserve"> compared to those on Earth.</w:t>
      </w:r>
      <w:r w:rsidRPr="00157CC5">
        <w:rPr>
          <w:rFonts w:asciiTheme="majorHAnsi" w:hAnsiTheme="majorHAnsi" w:cstheme="majorHAnsi"/>
          <w:color w:val="000000"/>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157CC5">
        <w:rPr>
          <w:rFonts w:asciiTheme="majorHAnsi" w:hAnsiTheme="majorHAnsi" w:cstheme="majorHAnsi"/>
          <w:color w:val="000000"/>
          <w:u w:val="single"/>
        </w:rPr>
        <w:t>as entrepreneurs look to harness the riches beyond the atmosphere, access to space resources remains tangled in the realities of economics and governance.</w:t>
      </w:r>
    </w:p>
    <w:p w14:paraId="0643DCB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7475FC1D"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That said, </w:t>
      </w:r>
      <w:r w:rsidRPr="00157CC5">
        <w:rPr>
          <w:rFonts w:asciiTheme="majorHAnsi" w:hAnsiTheme="majorHAnsi" w:cstheme="majorHAnsi"/>
          <w:color w:val="000000"/>
          <w:u w:val="single"/>
        </w:rPr>
        <w:t>there’s no grass growing under potential pioneers’ feet.</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Potential economic, scientific and even security benefits underlie an emerging geopolitical competition to pursue space mining</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The U</w:t>
      </w:r>
      <w:r w:rsidRPr="00157CC5">
        <w:rPr>
          <w:rFonts w:asciiTheme="majorHAnsi" w:hAnsiTheme="majorHAnsi" w:cstheme="majorHAnsi"/>
          <w:color w:val="000000"/>
          <w:u w:val="single"/>
        </w:rPr>
        <w:t xml:space="preserve">nited </w:t>
      </w:r>
      <w:r w:rsidRPr="00157CC5">
        <w:rPr>
          <w:rFonts w:asciiTheme="majorHAnsi" w:hAnsiTheme="majorHAnsi" w:cstheme="majorHAnsi"/>
          <w:color w:val="000000"/>
          <w:highlight w:val="green"/>
          <w:u w:val="single"/>
        </w:rPr>
        <w:t>S</w:t>
      </w:r>
      <w:r w:rsidRPr="00157CC5">
        <w:rPr>
          <w:rFonts w:asciiTheme="majorHAnsi" w:hAnsiTheme="majorHAnsi" w:cstheme="majorHAnsi"/>
          <w:color w:val="000000"/>
          <w:u w:val="single"/>
        </w:rPr>
        <w:t xml:space="preserve">tates </w:t>
      </w:r>
      <w:r w:rsidRPr="00157CC5">
        <w:rPr>
          <w:rFonts w:asciiTheme="majorHAnsi" w:hAnsiTheme="majorHAnsi" w:cstheme="majorHAnsi"/>
          <w:color w:val="000000"/>
          <w:highlight w:val="green"/>
          <w:u w:val="single"/>
        </w:rPr>
        <w:t>is</w:t>
      </w:r>
      <w:r w:rsidRPr="00157CC5">
        <w:rPr>
          <w:rFonts w:asciiTheme="majorHAnsi" w:hAnsiTheme="majorHAnsi" w:cstheme="majorHAnsi"/>
          <w:color w:val="000000"/>
          <w:u w:val="single"/>
        </w:rPr>
        <w:t xml:space="preserve"> rapidly emerging as </w:t>
      </w:r>
      <w:r w:rsidRPr="00157CC5">
        <w:rPr>
          <w:rFonts w:asciiTheme="majorHAnsi" w:hAnsiTheme="majorHAnsi" w:cstheme="majorHAnsi"/>
          <w:color w:val="000000"/>
          <w:highlight w:val="green"/>
          <w:u w:val="single"/>
        </w:rPr>
        <w:t>a front-runner</w:t>
      </w:r>
      <w:r w:rsidRPr="00157CC5">
        <w:rPr>
          <w:rFonts w:asciiTheme="majorHAnsi" w:hAnsiTheme="majorHAnsi" w:cstheme="majorHAnsi"/>
          <w:color w:val="000000"/>
          <w:sz w:val="16"/>
        </w:rPr>
        <w:t xml:space="preserve">, in part due to its ambitious Artemis Program to lead a multinational consortium back to the Moon. </w:t>
      </w:r>
      <w:r w:rsidRPr="00157CC5">
        <w:rPr>
          <w:rFonts w:asciiTheme="majorHAnsi" w:hAnsiTheme="majorHAnsi" w:cstheme="majorHAnsi"/>
          <w:color w:val="000000"/>
          <w:u w:val="single"/>
        </w:rPr>
        <w:t xml:space="preserve">But it is also a leader in </w:t>
      </w:r>
      <w:r w:rsidRPr="00157CC5">
        <w:rPr>
          <w:rFonts w:asciiTheme="majorHAnsi" w:hAnsiTheme="majorHAnsi" w:cstheme="majorHAnsi"/>
          <w:b/>
          <w:bCs/>
          <w:color w:val="000000"/>
          <w:highlight w:val="green"/>
          <w:u w:val="single"/>
        </w:rPr>
        <w:t>creating a legal infrastructu</w:t>
      </w:r>
      <w:r w:rsidRPr="00157CC5">
        <w:rPr>
          <w:rFonts w:asciiTheme="majorHAnsi" w:hAnsiTheme="majorHAnsi" w:cstheme="majorHAnsi"/>
          <w:b/>
          <w:bCs/>
          <w:color w:val="000000"/>
          <w:u w:val="single"/>
        </w:rPr>
        <w:t>re for mineral exploitation</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The United States has adopted the world’s first spaceresources law, </w:t>
      </w:r>
      <w:r w:rsidRPr="00157CC5">
        <w:rPr>
          <w:rFonts w:asciiTheme="majorHAnsi" w:hAnsiTheme="majorHAnsi" w:cstheme="majorHAnsi"/>
          <w:color w:val="000000"/>
          <w:highlight w:val="green"/>
          <w:u w:val="single"/>
        </w:rPr>
        <w:t>recognizing the property rights of private companies</w:t>
      </w:r>
      <w:r w:rsidRPr="00157CC5">
        <w:rPr>
          <w:rFonts w:asciiTheme="majorHAnsi" w:hAnsiTheme="majorHAnsi" w:cstheme="majorHAnsi"/>
          <w:color w:val="000000"/>
          <w:u w:val="single"/>
        </w:rPr>
        <w:t xml:space="preserve"> and individuals to materials gathered in space.</w:t>
      </w:r>
    </w:p>
    <w:p w14:paraId="6D55DCD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the United States is hardly alone. </w:t>
      </w:r>
      <w:r w:rsidRPr="00157CC5">
        <w:rPr>
          <w:rFonts w:asciiTheme="majorHAnsi" w:hAnsiTheme="majorHAnsi" w:cstheme="majorHAnsi"/>
          <w:color w:val="000000"/>
          <w:u w:val="single"/>
        </w:rPr>
        <w:t>Luxembourg and the United Arab Emirates</w:t>
      </w:r>
      <w:r w:rsidRPr="00157CC5">
        <w:rPr>
          <w:rFonts w:asciiTheme="majorHAnsi" w:hAnsiTheme="majorHAnsi" w:cstheme="majorHAnsi"/>
          <w:color w:val="000000"/>
          <w:sz w:val="16"/>
        </w:rPr>
        <w:t xml:space="preserve"> (you read those right</w:t>
      </w:r>
      <w:r w:rsidRPr="00157CC5">
        <w:rPr>
          <w:rFonts w:asciiTheme="majorHAnsi" w:hAnsiTheme="majorHAnsi" w:cstheme="majorHAnsi"/>
          <w:color w:val="000000"/>
          <w:u w:val="single"/>
        </w:rPr>
        <w:t>) are racing to codify space-resources laws of their own</w:t>
      </w:r>
      <w:r w:rsidRPr="00157CC5">
        <w:rPr>
          <w:rFonts w:asciiTheme="majorHAnsi" w:hAnsiTheme="majorHAnsi" w:cstheme="majorHAnsi"/>
          <w:color w:val="000000"/>
          <w:sz w:val="16"/>
        </w:rPr>
        <w:t xml:space="preserve">, hoping to attract investment to their entrepot nations with business-friendly legal frameworks. </w:t>
      </w:r>
      <w:r w:rsidRPr="00157CC5">
        <w:rPr>
          <w:rFonts w:asciiTheme="majorHAnsi" w:hAnsiTheme="majorHAnsi" w:cstheme="majorHAnsi"/>
          <w:color w:val="000000"/>
          <w:u w:val="single"/>
        </w:rPr>
        <w:t>China reportedly views space-resource development as a national priority, part of a strategy to challenge U.S. economic and security primacy in space.</w:t>
      </w:r>
      <w:r w:rsidRPr="00157CC5">
        <w:rPr>
          <w:rFonts w:asciiTheme="majorHAnsi" w:hAnsiTheme="majorHAnsi" w:cstheme="majorHAnsi"/>
          <w:color w:val="000000"/>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20726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What’s Out There</w:t>
      </w:r>
    </w:p>
    <w:p w14:paraId="374BFF9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Back up for a moment. For the record, </w:t>
      </w:r>
      <w:r w:rsidRPr="00157CC5">
        <w:rPr>
          <w:rFonts w:asciiTheme="majorHAnsi" w:hAnsiTheme="majorHAnsi" w:cstheme="majorHAnsi"/>
          <w:color w:val="000000"/>
          <w:u w:val="single"/>
        </w:rPr>
        <w:t>space is already being heavily exploited, because space resources include non-material assets such as orbital locations and abundant sunlight that enable satellites to provide services to Earth</w:t>
      </w:r>
      <w:r w:rsidRPr="00157CC5">
        <w:rPr>
          <w:rFonts w:asciiTheme="majorHAnsi" w:hAnsiTheme="majorHAnsi" w:cstheme="majorHAnsi"/>
          <w:color w:val="000000"/>
          <w:sz w:val="16"/>
        </w:rPr>
        <w:t xml:space="preserve">. Indeed, satellite-based telecommunications and global positioning systems have become </w:t>
      </w:r>
      <w:r w:rsidRPr="00157CC5">
        <w:rPr>
          <w:rFonts w:asciiTheme="majorHAnsi" w:hAnsiTheme="majorHAnsi" w:cstheme="majorHAnsi"/>
          <w:color w:val="000000"/>
          <w:u w:val="single"/>
        </w:rPr>
        <w:t>indispensable infrastructure underpinning the modern economy</w:t>
      </w:r>
      <w:r w:rsidRPr="00157CC5">
        <w:rPr>
          <w:rFonts w:asciiTheme="majorHAnsi" w:hAnsiTheme="majorHAnsi" w:cstheme="majorHAnsi"/>
          <w:color w:val="000000"/>
          <w:sz w:val="16"/>
        </w:rPr>
        <w:t>. Mining space for materials, of course, is another matter.</w:t>
      </w:r>
    </w:p>
    <w:p w14:paraId="799829A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In the past several decades, </w:t>
      </w:r>
      <w:r w:rsidRPr="00157CC5">
        <w:rPr>
          <w:rFonts w:asciiTheme="majorHAnsi" w:hAnsiTheme="majorHAnsi" w:cstheme="majorHAnsi"/>
          <w:color w:val="000000"/>
          <w:u w:val="single"/>
        </w:rPr>
        <w:t xml:space="preserve">planetary science has confirmed what has long been suspected: celestial bodies are potential sources for dozens of natural materials that, in the right time and place, are </w:t>
      </w:r>
      <w:r w:rsidRPr="00157CC5">
        <w:rPr>
          <w:rFonts w:asciiTheme="majorHAnsi" w:hAnsiTheme="majorHAnsi" w:cstheme="majorHAnsi"/>
          <w:b/>
          <w:bCs/>
          <w:color w:val="000000"/>
          <w:u w:val="single"/>
        </w:rPr>
        <w:t>incredibly valuable</w:t>
      </w:r>
      <w:r w:rsidRPr="00157CC5">
        <w:rPr>
          <w:rFonts w:asciiTheme="majorHAnsi" w:hAnsiTheme="majorHAnsi" w:cstheme="majorHAnsi"/>
          <w:color w:val="000000"/>
          <w:u w:val="single"/>
        </w:rPr>
        <w:t>. Of</w:t>
      </w:r>
      <w:r w:rsidRPr="00157CC5">
        <w:rPr>
          <w:rFonts w:asciiTheme="majorHAnsi" w:hAnsiTheme="majorHAnsi" w:cstheme="majorHAnsi"/>
          <w:color w:val="000000"/>
          <w:sz w:val="16"/>
        </w:rPr>
        <w:t xml:space="preserve"> these, </w:t>
      </w:r>
      <w:r w:rsidRPr="00157CC5">
        <w:rPr>
          <w:rFonts w:asciiTheme="majorHAnsi" w:hAnsiTheme="majorHAnsi" w:cstheme="majorHAnsi"/>
          <w:color w:val="000000"/>
          <w:u w:val="single"/>
        </w:rPr>
        <w:t xml:space="preserve">water may be the most attractive in the near-term, because — with assistance from solar energy or nuclear fission — H2O can be split into hydrogen and oxygen to make </w:t>
      </w:r>
      <w:r w:rsidRPr="00157CC5">
        <w:rPr>
          <w:rFonts w:asciiTheme="majorHAnsi" w:hAnsiTheme="majorHAnsi" w:cstheme="majorHAnsi"/>
          <w:b/>
          <w:bCs/>
          <w:color w:val="000000"/>
          <w:u w:val="single"/>
        </w:rPr>
        <w:t>rocket propellant</w:t>
      </w:r>
      <w:r w:rsidRPr="00157CC5">
        <w:rPr>
          <w:rFonts w:asciiTheme="majorHAnsi" w:hAnsiTheme="majorHAnsi" w:cstheme="majorHAnsi"/>
          <w:color w:val="000000"/>
          <w:u w:val="single"/>
        </w:rPr>
        <w:t>, facilitating in-space refueling. So-called “</w:t>
      </w:r>
      <w:r w:rsidRPr="00157CC5">
        <w:rPr>
          <w:rFonts w:asciiTheme="majorHAnsi" w:hAnsiTheme="majorHAnsi" w:cstheme="majorHAnsi"/>
          <w:b/>
          <w:bCs/>
          <w:color w:val="000000"/>
          <w:u w:val="single"/>
        </w:rPr>
        <w:t>rare earth” metals</w:t>
      </w:r>
      <w:r w:rsidRPr="00157CC5">
        <w:rPr>
          <w:rFonts w:asciiTheme="majorHAnsi" w:hAnsiTheme="majorHAnsi" w:cstheme="majorHAnsi"/>
          <w:color w:val="000000"/>
          <w:u w:val="single"/>
        </w:rPr>
        <w:t xml:space="preserve"> are also </w:t>
      </w:r>
      <w:r w:rsidRPr="00157CC5">
        <w:rPr>
          <w:rFonts w:asciiTheme="majorHAnsi" w:hAnsiTheme="majorHAnsi" w:cstheme="majorHAnsi"/>
          <w:b/>
          <w:bCs/>
          <w:color w:val="000000"/>
          <w:u w:val="single"/>
        </w:rPr>
        <w:t>potential targets</w:t>
      </w:r>
      <w:r w:rsidRPr="00157CC5">
        <w:rPr>
          <w:rFonts w:asciiTheme="majorHAnsi" w:hAnsiTheme="majorHAnsi" w:cstheme="majorHAnsi"/>
          <w:color w:val="000000"/>
          <w:u w:val="single"/>
        </w:rPr>
        <w:t xml:space="preserve"> of asteroid miners intending to service Earth markets. Consisting of 17 elements, including lanthanum, neodymium, and yttrium, these critical materials (most of which are today mined in China at great environmental cost) </w:t>
      </w:r>
      <w:r w:rsidRPr="00157CC5">
        <w:rPr>
          <w:rFonts w:asciiTheme="majorHAnsi" w:hAnsiTheme="majorHAnsi" w:cstheme="majorHAnsi"/>
          <w:b/>
          <w:bCs/>
          <w:color w:val="000000"/>
          <w:u w:val="single"/>
        </w:rPr>
        <w:t>are required for electronic</w:t>
      </w:r>
      <w:r w:rsidRPr="00157CC5">
        <w:rPr>
          <w:rFonts w:asciiTheme="majorHAnsi" w:hAnsiTheme="majorHAnsi" w:cstheme="majorHAnsi"/>
          <w:color w:val="000000"/>
          <w:u w:val="single"/>
        </w:rPr>
        <w:t xml:space="preserve">s. </w:t>
      </w:r>
      <w:r w:rsidRPr="00157CC5">
        <w:rPr>
          <w:rFonts w:asciiTheme="majorHAnsi" w:hAnsiTheme="majorHAnsi" w:cstheme="majorHAnsi"/>
          <w:b/>
          <w:bCs/>
          <w:color w:val="000000"/>
          <w:u w:val="single"/>
        </w:rPr>
        <w:t>And they loom as bottlenecks in making the transition from fossil fuels to renewables backed up by battery storage.</w:t>
      </w:r>
    </w:p>
    <w:p w14:paraId="5D82CC8C" w14:textId="77777777" w:rsidR="0020045D" w:rsidRPr="00022A2D" w:rsidRDefault="0020045D" w:rsidP="0020045D">
      <w:pPr>
        <w:rPr>
          <w:rFonts w:asciiTheme="majorHAnsi" w:hAnsiTheme="majorHAnsi" w:cstheme="majorHAnsi"/>
        </w:rPr>
      </w:pPr>
    </w:p>
    <w:p w14:paraId="288B1911" w14:textId="77777777" w:rsidR="003303B9" w:rsidRPr="00A616E0" w:rsidRDefault="003303B9" w:rsidP="003303B9">
      <w:pPr>
        <w:rPr>
          <w:b/>
          <w:bCs/>
        </w:rPr>
      </w:pPr>
      <w:r w:rsidRPr="00A616E0">
        <w:rPr>
          <w:b/>
          <w:bCs/>
        </w:rPr>
        <w:t xml:space="preserve">Private companies are more efficient </w:t>
      </w:r>
      <w:r>
        <w:rPr>
          <w:b/>
          <w:bCs/>
        </w:rPr>
        <w:t xml:space="preserve">and </w:t>
      </w:r>
      <w:r w:rsidRPr="00A616E0">
        <w:rPr>
          <w:b/>
          <w:bCs/>
        </w:rPr>
        <w:t xml:space="preserve">are accomplishing more than NASA </w:t>
      </w:r>
    </w:p>
    <w:p w14:paraId="7B4D5CF7" w14:textId="77777777" w:rsidR="003303B9" w:rsidRPr="00A616E0" w:rsidRDefault="003303B9" w:rsidP="003303B9">
      <w:pPr>
        <w:rPr>
          <w:b/>
          <w:bCs/>
        </w:rPr>
      </w:pPr>
    </w:p>
    <w:p w14:paraId="61F46DFC" w14:textId="77777777" w:rsidR="003303B9" w:rsidRDefault="003303B9" w:rsidP="003303B9">
      <w:r w:rsidRPr="00A616E0">
        <w:rPr>
          <w:b/>
          <w:bCs/>
        </w:rPr>
        <w:t>Follett 21</w:t>
      </w:r>
      <w:r w:rsidRPr="00A616E0">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w:t>
      </w:r>
      <w:hyperlink r:id="rId10" w:history="1">
        <w:r w:rsidRPr="00A616E0">
          <w:rPr>
            <w:rStyle w:val="Hyperlink"/>
          </w:rPr>
          <w:t>https://www.nationalreview.com/2021/08/private-firms-are-the-key-to-space-exploration</w:t>
        </w:r>
      </w:hyperlink>
      <w:r>
        <w:t>] /Triumph Debate</w:t>
      </w:r>
    </w:p>
    <w:p w14:paraId="792C38EE" w14:textId="77777777" w:rsidR="003303B9" w:rsidRDefault="003303B9" w:rsidP="003303B9"/>
    <w:p w14:paraId="3091013E" w14:textId="77777777" w:rsidR="003303B9" w:rsidRPr="00A616E0" w:rsidRDefault="003303B9" w:rsidP="003303B9">
      <w:pPr>
        <w:rPr>
          <w:sz w:val="16"/>
        </w:rPr>
      </w:pPr>
      <w:r w:rsidRPr="00A616E0">
        <w:rPr>
          <w:sz w:val="16"/>
        </w:rPr>
        <w:t xml:space="preserve">But NASA’s troubles are, depressingly, likely to get even worse. In November the James Webb Space Telescope (JWST) will finally launch, after taxpayers have forked over $9.7 billion.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 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A616E0">
        <w:rPr>
          <w:u w:val="single"/>
        </w:rPr>
        <w:t xml:space="preserve">It is hard to imagine a better example of the </w:t>
      </w:r>
      <w:r w:rsidRPr="00A616E0">
        <w:rPr>
          <w:highlight w:val="green"/>
          <w:u w:val="single"/>
        </w:rPr>
        <w:t>private sector’s</w:t>
      </w:r>
      <w:r w:rsidRPr="00A616E0">
        <w:rPr>
          <w:u w:val="single"/>
        </w:rPr>
        <w:t xml:space="preserve"> amazing </w:t>
      </w:r>
      <w:r w:rsidRPr="00A616E0">
        <w:rPr>
          <w:highlight w:val="green"/>
          <w:u w:val="single"/>
        </w:rPr>
        <w:t>ability to outcompete government bureaucracy and mismanagement</w:t>
      </w:r>
      <w:r w:rsidRPr="00A616E0">
        <w:rPr>
          <w:u w:val="single"/>
        </w:rPr>
        <w:t xml:space="preserve"> than </w:t>
      </w:r>
      <w:r w:rsidRPr="00A616E0">
        <w:rPr>
          <w:highlight w:val="green"/>
          <w:u w:val="single"/>
        </w:rPr>
        <w:t>NASA’s</w:t>
      </w:r>
      <w:r w:rsidRPr="00A616E0">
        <w:rPr>
          <w:u w:val="single"/>
        </w:rPr>
        <w:t xml:space="preserve"> planned Shuttle replacement, the </w:t>
      </w:r>
      <w:r w:rsidRPr="00A616E0">
        <w:rPr>
          <w:highlight w:val="green"/>
          <w:u w:val="single"/>
        </w:rPr>
        <w:t>Space Launch System</w:t>
      </w:r>
      <w:r w:rsidRPr="00A616E0">
        <w:rPr>
          <w:u w:val="single"/>
        </w:rPr>
        <w:t xml:space="preserve">. It </w:t>
      </w:r>
      <w:r w:rsidRPr="00A616E0">
        <w:rPr>
          <w:highlight w:val="green"/>
          <w:u w:val="single"/>
        </w:rPr>
        <w:t>is estimated to cost</w:t>
      </w:r>
      <w:r w:rsidRPr="00A616E0">
        <w:rPr>
          <w:u w:val="single"/>
        </w:rPr>
        <w:t xml:space="preserve"> more than </w:t>
      </w:r>
      <w:r w:rsidRPr="00A616E0">
        <w:rPr>
          <w:highlight w:val="green"/>
          <w:u w:val="single"/>
        </w:rPr>
        <w:t>$2 billion per flight.</w:t>
      </w:r>
      <w:r w:rsidRPr="00A616E0">
        <w:rPr>
          <w:u w:val="single"/>
        </w:rPr>
        <w:t xml:space="preserve"> That’s </w:t>
      </w:r>
      <w:r w:rsidRPr="00A616E0">
        <w:rPr>
          <w:highlight w:val="green"/>
          <w:u w:val="single"/>
        </w:rPr>
        <w:t>on top of the $20 billion and nine years</w:t>
      </w:r>
      <w:r w:rsidRPr="00A616E0">
        <w:rPr>
          <w:u w:val="single"/>
        </w:rPr>
        <w:t xml:space="preserve"> the agency has already spent </w:t>
      </w:r>
      <w:r w:rsidRPr="00A616E0">
        <w:rPr>
          <w:highlight w:val="green"/>
          <w:u w:val="single"/>
        </w:rPr>
        <w:t>developing the vehicle. Contrast that with</w:t>
      </w:r>
      <w:r w:rsidRPr="00A616E0">
        <w:rPr>
          <w:u w:val="single"/>
        </w:rPr>
        <w:t xml:space="preserve"> the comparatively inexpensive </w:t>
      </w:r>
      <w:r w:rsidRPr="00A616E0">
        <w:rPr>
          <w:highlight w:val="green"/>
          <w:u w:val="single"/>
        </w:rPr>
        <w:t>$300 million spent by SpaceX to develop the Falcon 9 in a little over four years</w:t>
      </w:r>
      <w:r w:rsidRPr="00A616E0">
        <w:rPr>
          <w:u w:val="single"/>
        </w:rPr>
        <w:t xml:space="preserve">, and the fact that each Falcon 9 costs around $62 million. </w:t>
      </w:r>
      <w:r w:rsidRPr="00A616E0">
        <w:rPr>
          <w:highlight w:val="green"/>
          <w:u w:val="single"/>
        </w:rPr>
        <w:t>One SLS launch could pay for over 32 SpaceX launches. Private ventures</w:t>
      </w:r>
      <w:r w:rsidRPr="00A616E0">
        <w:rPr>
          <w:u w:val="single"/>
        </w:rPr>
        <w:t xml:space="preserve"> such as SpaceX </w:t>
      </w:r>
      <w:r w:rsidRPr="00A616E0">
        <w:rPr>
          <w:highlight w:val="green"/>
          <w:u w:val="single"/>
        </w:rPr>
        <w:t>are more efficient because they have</w:t>
      </w:r>
      <w:r w:rsidRPr="00A616E0">
        <w:rPr>
          <w:u w:val="single"/>
        </w:rPr>
        <w:t xml:space="preserve"> a lot </w:t>
      </w:r>
      <w:r w:rsidRPr="00A616E0">
        <w:rPr>
          <w:highlight w:val="green"/>
          <w:u w:val="single"/>
        </w:rPr>
        <w:t>more incentive to avoid excessive costs</w:t>
      </w:r>
      <w:r w:rsidRPr="00A616E0">
        <w:rPr>
          <w:u w:val="single"/>
        </w:rPr>
        <w:t xml:space="preserve"> and focus on solutions: Their own money is at stake, and </w:t>
      </w:r>
      <w:r w:rsidRPr="00A616E0">
        <w:rPr>
          <w:highlight w:val="green"/>
          <w:u w:val="single"/>
        </w:rPr>
        <w:t>people spend their own money more carefully than</w:t>
      </w:r>
      <w:r w:rsidRPr="00A616E0">
        <w:rPr>
          <w:u w:val="single"/>
        </w:rPr>
        <w:t xml:space="preserve"> they spend </w:t>
      </w:r>
      <w:r w:rsidRPr="00A616E0">
        <w:rPr>
          <w:highlight w:val="green"/>
          <w:u w:val="single"/>
        </w:rPr>
        <w:t>taxpayer dollars</w:t>
      </w:r>
      <w:r w:rsidRPr="00A616E0">
        <w:rPr>
          <w:u w:val="single"/>
        </w:rPr>
        <w:t xml:space="preserve"> collected from others</w:t>
      </w:r>
      <w:r w:rsidRPr="00A616E0">
        <w:rPr>
          <w:sz w:val="16"/>
        </w:rPr>
        <w:t>. Multiple private American space firms are currently pursuing accomplishments beyond those of NASA, and they are more advanced and ambitious than the entire government space programs of China and the European Union combined. So one possible solution to NASA’s woes would be to greatly increase its reliance on commercial launch providers.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p>
    <w:p w14:paraId="7DEE11D0" w14:textId="77777777" w:rsidR="0020045D" w:rsidRPr="00022A2D" w:rsidRDefault="0020045D" w:rsidP="0020045D">
      <w:pPr>
        <w:rPr>
          <w:rFonts w:asciiTheme="majorHAnsi" w:hAnsiTheme="majorHAnsi" w:cstheme="majorHAnsi"/>
        </w:rPr>
      </w:pPr>
    </w:p>
    <w:p w14:paraId="312E5B8A" w14:textId="77777777" w:rsidR="0020045D" w:rsidRPr="00022A2D" w:rsidRDefault="0020045D" w:rsidP="0020045D">
      <w:pPr>
        <w:rPr>
          <w:rFonts w:asciiTheme="majorHAnsi" w:hAnsiTheme="majorHAnsi" w:cstheme="majorHAnsi"/>
        </w:rPr>
      </w:pPr>
    </w:p>
    <w:p w14:paraId="5A7A8417"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offsets </w:t>
      </w:r>
      <w:r w:rsidRPr="00157CC5">
        <w:rPr>
          <w:rFonts w:asciiTheme="majorHAnsi" w:hAnsiTheme="majorHAnsi" w:cstheme="majorHAnsi"/>
          <w:b/>
          <w:bCs/>
          <w:color w:val="000000"/>
          <w:sz w:val="26"/>
          <w:szCs w:val="26"/>
          <w:u w:val="single"/>
        </w:rPr>
        <w:t>terrestrial</w:t>
      </w:r>
      <w:r w:rsidRPr="00157CC5">
        <w:rPr>
          <w:rFonts w:asciiTheme="majorHAnsi" w:hAnsiTheme="majorHAnsi" w:cstheme="majorHAnsi"/>
          <w:b/>
          <w:bCs/>
          <w:color w:val="000000"/>
          <w:sz w:val="26"/>
          <w:szCs w:val="26"/>
        </w:rPr>
        <w:t xml:space="preserve"> growth that </w:t>
      </w:r>
      <w:r w:rsidRPr="00157CC5">
        <w:rPr>
          <w:rFonts w:asciiTheme="majorHAnsi" w:hAnsiTheme="majorHAnsi" w:cstheme="majorHAnsi"/>
          <w:b/>
          <w:bCs/>
          <w:color w:val="000000"/>
          <w:sz w:val="26"/>
          <w:szCs w:val="26"/>
          <w:u w:val="single"/>
        </w:rPr>
        <w:t>ruins the environment</w:t>
      </w:r>
      <w:r w:rsidRPr="00157CC5">
        <w:rPr>
          <w:rFonts w:asciiTheme="majorHAnsi" w:hAnsiTheme="majorHAnsi" w:cstheme="majorHAnsi"/>
          <w:b/>
          <w:bCs/>
          <w:color w:val="000000"/>
          <w:sz w:val="26"/>
          <w:szCs w:val="26"/>
        </w:rPr>
        <w:t xml:space="preserve"> and enables </w:t>
      </w:r>
      <w:r w:rsidRPr="00157CC5">
        <w:rPr>
          <w:rFonts w:asciiTheme="majorHAnsi" w:hAnsiTheme="majorHAnsi" w:cstheme="majorHAnsi"/>
          <w:b/>
          <w:bCs/>
          <w:color w:val="000000"/>
          <w:sz w:val="26"/>
          <w:szCs w:val="26"/>
          <w:u w:val="single"/>
        </w:rPr>
        <w:t>solar power satellites</w:t>
      </w:r>
      <w:r w:rsidRPr="00157CC5">
        <w:rPr>
          <w:rFonts w:asciiTheme="majorHAnsi" w:hAnsiTheme="majorHAnsi" w:cstheme="majorHAnsi"/>
          <w:b/>
          <w:bCs/>
          <w:color w:val="000000"/>
          <w:sz w:val="26"/>
          <w:szCs w:val="26"/>
        </w:rPr>
        <w:t xml:space="preserve"> – both solve </w:t>
      </w:r>
      <w:r w:rsidRPr="00157CC5">
        <w:rPr>
          <w:rFonts w:asciiTheme="majorHAnsi" w:hAnsiTheme="majorHAnsi" w:cstheme="majorHAnsi"/>
          <w:b/>
          <w:bCs/>
          <w:color w:val="000000"/>
          <w:sz w:val="26"/>
          <w:szCs w:val="26"/>
          <w:u w:val="single"/>
        </w:rPr>
        <w:t>climate change </w:t>
      </w:r>
    </w:p>
    <w:p w14:paraId="292A40B9"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Taylor 19</w:t>
      </w:r>
      <w:r w:rsidRPr="00157CC5">
        <w:rPr>
          <w:rFonts w:asciiTheme="majorHAnsi" w:hAnsiTheme="majorHAnsi" w:cstheme="maj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5501AEE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mission </w:t>
      </w:r>
      <w:r w:rsidRPr="0020045D">
        <w:rPr>
          <w:rFonts w:asciiTheme="majorHAnsi" w:hAnsiTheme="majorHAnsi" w:cstheme="majorHAnsi"/>
          <w:color w:val="000000"/>
          <w:u w:val="single"/>
        </w:rPr>
        <w:t>is essential</w:t>
      </w:r>
      <w:r w:rsidRPr="0020045D">
        <w:rPr>
          <w:rFonts w:asciiTheme="majorHAnsi" w:hAnsiTheme="majorHAnsi" w:cstheme="majorHAnsi"/>
          <w:color w:val="000000"/>
          <w:sz w:val="16"/>
        </w:rPr>
        <w:t xml:space="preserve">, Joyce declares, </w:t>
      </w:r>
      <w:r w:rsidRPr="0020045D">
        <w:rPr>
          <w:rFonts w:asciiTheme="majorHAnsi" w:hAnsiTheme="majorHAnsi" w:cstheme="majorHAnsi"/>
          <w:color w:val="000000"/>
          <w:u w:val="single"/>
        </w:rPr>
        <w:t xml:space="preserve">to save Earth from its </w:t>
      </w:r>
      <w:r w:rsidRPr="0020045D">
        <w:rPr>
          <w:rFonts w:asciiTheme="majorHAnsi" w:hAnsiTheme="majorHAnsi" w:cstheme="majorHAnsi"/>
          <w:b/>
          <w:bCs/>
          <w:color w:val="000000"/>
          <w:u w:val="single"/>
        </w:rPr>
        <w:t>major problems</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First of all, the fictional billionaire wheels in a fictional Nobel economist to demonstrate the actual truth that </w:t>
      </w:r>
      <w:r w:rsidRPr="0020045D">
        <w:rPr>
          <w:rFonts w:asciiTheme="majorHAnsi" w:hAnsiTheme="majorHAnsi" w:cstheme="majorHAnsi"/>
          <w:color w:val="000000"/>
          <w:u w:val="single"/>
        </w:rPr>
        <w:t xml:space="preserve">the entire global economy is sitting on a </w:t>
      </w:r>
      <w:r w:rsidRPr="0020045D">
        <w:rPr>
          <w:rFonts w:asciiTheme="majorHAnsi" w:hAnsiTheme="majorHAnsi" w:cstheme="majorHAnsi"/>
          <w:b/>
          <w:bCs/>
          <w:color w:val="000000"/>
          <w:u w:val="single"/>
        </w:rPr>
        <w:t>mountain of debt</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It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has to keep growing or it will </w:t>
      </w:r>
      <w:r w:rsidRPr="0020045D">
        <w:rPr>
          <w:rFonts w:asciiTheme="majorHAnsi" w:hAnsiTheme="majorHAnsi" w:cstheme="majorHAnsi"/>
          <w:b/>
          <w:bCs/>
          <w:color w:val="000000"/>
          <w:u w:val="single"/>
        </w:rPr>
        <w:t>implode</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so</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we might as well take</w:t>
      </w:r>
      <w:r w:rsidRPr="00157CC5">
        <w:rPr>
          <w:rFonts w:asciiTheme="majorHAnsi" w:hAnsiTheme="majorHAnsi" w:cstheme="majorHAnsi"/>
          <w:color w:val="000000"/>
          <w:u w:val="single"/>
        </w:rPr>
        <w:t xml:space="preserve"> the majority of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industrial growth</w:t>
      </w:r>
      <w:r w:rsidRPr="00157CC5">
        <w:rPr>
          <w:rFonts w:asciiTheme="majorHAnsi" w:hAnsiTheme="majorHAnsi" w:cstheme="majorHAnsi"/>
          <w:b/>
          <w:bCs/>
          <w:color w:val="000000"/>
          <w:u w:val="single"/>
        </w:rPr>
        <w:t xml:space="preserve"> off-world </w:t>
      </w:r>
      <w:r w:rsidRPr="00157CC5">
        <w:rPr>
          <w:rFonts w:asciiTheme="majorHAnsi" w:hAnsiTheme="majorHAnsi" w:cstheme="majorHAnsi"/>
          <w:b/>
          <w:bCs/>
          <w:color w:val="000000"/>
          <w:highlight w:val="green"/>
          <w:u w:val="single"/>
        </w:rPr>
        <w:t>where it can’t do any more harm to the biosphere.</w:t>
      </w:r>
    </w:p>
    <w:p w14:paraId="3CA0C3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Secondly, there’s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climate change fix</w:t>
      </w:r>
      <w:r w:rsidRPr="00157CC5">
        <w:rPr>
          <w:rFonts w:asciiTheme="majorHAnsi" w:hAnsiTheme="majorHAnsi" w:cstheme="majorHAnsi"/>
          <w:color w:val="000000"/>
          <w:sz w:val="16"/>
          <w:highlight w:val="green"/>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Suarez</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sees </w:t>
      </w:r>
      <w:r w:rsidRPr="00157CC5">
        <w:rPr>
          <w:rFonts w:asciiTheme="majorHAnsi" w:hAnsiTheme="majorHAnsi" w:cstheme="majorHAnsi"/>
          <w:color w:val="000000"/>
          <w:highlight w:val="green"/>
          <w:u w:val="single"/>
        </w:rPr>
        <w:t>asteroid mining</w:t>
      </w:r>
      <w:r w:rsidRPr="00157CC5">
        <w:rPr>
          <w:rFonts w:asciiTheme="majorHAnsi" w:hAnsiTheme="majorHAnsi" w:cstheme="majorHAnsi"/>
          <w:color w:val="000000"/>
          <w:u w:val="single"/>
        </w:rPr>
        <w:t xml:space="preserve"> as </w:t>
      </w:r>
      <w:r w:rsidRPr="00157CC5">
        <w:rPr>
          <w:rFonts w:asciiTheme="majorHAnsi" w:hAnsiTheme="majorHAnsi" w:cstheme="majorHAnsi"/>
          <w:color w:val="000000"/>
          <w:highlight w:val="green"/>
          <w:u w:val="single"/>
        </w:rPr>
        <w:t xml:space="preserve">the only way we’re going to build </w:t>
      </w:r>
      <w:r w:rsidRPr="00157CC5">
        <w:rPr>
          <w:rFonts w:asciiTheme="majorHAnsi" w:hAnsiTheme="majorHAnsi" w:cstheme="majorHAnsi"/>
          <w:b/>
          <w:bCs/>
          <w:color w:val="000000"/>
          <w:highlight w:val="green"/>
          <w:u w:val="single"/>
        </w:rPr>
        <w:t>solar power satellites.</w:t>
      </w:r>
      <w:r w:rsidRPr="00157CC5">
        <w:rPr>
          <w:rFonts w:asciiTheme="majorHAnsi" w:hAnsiTheme="majorHAnsi" w:cstheme="majorHAnsi"/>
          <w:color w:val="000000"/>
          <w:sz w:val="16"/>
        </w:rPr>
        <w:t xml:space="preserve"> Which, as you probably know</w:t>
      </w:r>
      <w:r w:rsidRPr="00157CC5">
        <w:rPr>
          <w:rFonts w:asciiTheme="majorHAnsi" w:hAnsiTheme="majorHAnsi" w:cstheme="majorHAnsi"/>
          <w:color w:val="000000"/>
          <w:u w:val="single"/>
        </w:rPr>
        <w:t xml:space="preserve">, is a form of uninterrupted solar power collection that is </w:t>
      </w:r>
      <w:r w:rsidRPr="00EA5FF8">
        <w:rPr>
          <w:rFonts w:asciiTheme="majorHAnsi" w:hAnsiTheme="majorHAnsi" w:cstheme="majorHAnsi"/>
          <w:color w:val="000000"/>
          <w:u w:val="single"/>
        </w:rPr>
        <w:t>theoretically more effective</w:t>
      </w:r>
      <w:r w:rsidRPr="00EA5FF8">
        <w:rPr>
          <w:rFonts w:asciiTheme="majorHAnsi" w:hAnsiTheme="majorHAnsi" w:cstheme="majorHAnsi"/>
          <w:color w:val="000000"/>
          <w:sz w:val="16"/>
        </w:rPr>
        <w:t xml:space="preserve">, inch for inch, </w:t>
      </w:r>
      <w:r w:rsidRPr="00EA5FF8">
        <w:rPr>
          <w:rFonts w:asciiTheme="majorHAnsi" w:hAnsiTheme="majorHAnsi" w:cstheme="majorHAnsi"/>
          <w:color w:val="000000"/>
          <w:u w:val="single"/>
        </w:rPr>
        <w:t>than any solar panels on Earth at high noon</w:t>
      </w:r>
      <w:r w:rsidRPr="00EA5FF8">
        <w:rPr>
          <w:rFonts w:asciiTheme="majorHAnsi" w:hAnsiTheme="majorHAnsi" w:cstheme="majorHAnsi"/>
          <w:color w:val="000000"/>
          <w:sz w:val="16"/>
        </w:rPr>
        <w:t>, but operating 24/7. (</w:t>
      </w:r>
      <w:r w:rsidRPr="00EA5FF8">
        <w:rPr>
          <w:rFonts w:asciiTheme="majorHAnsi" w:hAnsiTheme="majorHAnsi" w:cstheme="majorHAnsi"/>
          <w:color w:val="000000"/>
          <w:u w:val="single"/>
        </w:rPr>
        <w:t xml:space="preserve">In space, basically, </w:t>
      </w:r>
      <w:r w:rsidRPr="00EA5FF8">
        <w:rPr>
          <w:rFonts w:asciiTheme="majorHAnsi" w:hAnsiTheme="majorHAnsi" w:cstheme="majorHAnsi"/>
          <w:b/>
          <w:bCs/>
          <w:color w:val="000000"/>
          <w:u w:val="single"/>
        </w:rPr>
        <w:t>it’s always double high noon).</w:t>
      </w:r>
      <w:r w:rsidRPr="00157CC5">
        <w:rPr>
          <w:rFonts w:asciiTheme="majorHAnsi" w:hAnsiTheme="majorHAnsi" w:cstheme="majorHAnsi"/>
          <w:b/>
          <w:bCs/>
          <w:color w:val="000000"/>
          <w:u w:val="single"/>
        </w:rPr>
        <w:t> </w:t>
      </w:r>
    </w:p>
    <w:p w14:paraId="7E73BDF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w:t>
      </w:r>
      <w:r w:rsidRPr="00157CC5">
        <w:rPr>
          <w:rFonts w:asciiTheme="majorHAnsi" w:hAnsiTheme="majorHAnsi" w:cstheme="majorHAnsi"/>
          <w:color w:val="000000"/>
          <w:u w:val="single"/>
        </w:rPr>
        <w:t>power collected is beamed back to large receptors on Earth</w:t>
      </w:r>
      <w:r w:rsidRPr="00157CC5">
        <w:rPr>
          <w:rFonts w:asciiTheme="majorHAnsi" w:hAnsiTheme="majorHAnsi" w:cstheme="majorHAnsi"/>
          <w:color w:val="000000"/>
          <w:sz w:val="16"/>
        </w:rPr>
        <w:t xml:space="preserve"> with large, low-power microwaves, which researchers think will be harmless enough to let humans and animals pass through the beam. </w:t>
      </w:r>
      <w:r w:rsidRPr="00157CC5">
        <w:rPr>
          <w:rFonts w:asciiTheme="majorHAnsi" w:hAnsiTheme="majorHAnsi" w:cstheme="majorHAnsi"/>
          <w:color w:val="000000"/>
          <w:u w:val="single"/>
        </w:rPr>
        <w:t>A</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space solar power</w:t>
      </w:r>
      <w:r w:rsidRPr="00157CC5">
        <w:rPr>
          <w:rFonts w:asciiTheme="majorHAnsi" w:hAnsiTheme="majorHAnsi" w:cstheme="majorHAnsi"/>
          <w:color w:val="000000"/>
          <w:u w:val="single"/>
        </w:rPr>
        <w:t xml:space="preserve"> array like the one China is said to be working on </w:t>
      </w:r>
      <w:r w:rsidRPr="00157CC5">
        <w:rPr>
          <w:rFonts w:asciiTheme="majorHAnsi" w:hAnsiTheme="majorHAnsi" w:cstheme="majorHAnsi"/>
          <w:color w:val="000000"/>
          <w:highlight w:val="green"/>
          <w:u w:val="single"/>
        </w:rPr>
        <w:t>could</w:t>
      </w:r>
      <w:r w:rsidRPr="00157CC5">
        <w:rPr>
          <w:rFonts w:asciiTheme="majorHAnsi" w:hAnsiTheme="majorHAnsi" w:cstheme="majorHAnsi"/>
          <w:color w:val="000000"/>
          <w:u w:val="single"/>
        </w:rPr>
        <w:t xml:space="preserve"> reliably </w:t>
      </w:r>
      <w:r w:rsidRPr="00157CC5">
        <w:rPr>
          <w:rFonts w:asciiTheme="majorHAnsi" w:hAnsiTheme="majorHAnsi" w:cstheme="majorHAnsi"/>
          <w:color w:val="000000"/>
          <w:highlight w:val="green"/>
          <w:u w:val="single"/>
        </w:rPr>
        <w:t>supply</w:t>
      </w:r>
      <w:r w:rsidRPr="00157CC5">
        <w:rPr>
          <w:rFonts w:asciiTheme="majorHAnsi" w:hAnsiTheme="majorHAnsi" w:cstheme="majorHAnsi"/>
          <w:color w:val="000000"/>
          <w:u w:val="single"/>
        </w:rPr>
        <w:t xml:space="preserve"> 2,000 gigawatts — or </w:t>
      </w:r>
      <w:r w:rsidRPr="00157CC5">
        <w:rPr>
          <w:rFonts w:asciiTheme="majorHAnsi" w:hAnsiTheme="majorHAnsi" w:cstheme="majorHAnsi"/>
          <w:b/>
          <w:bCs/>
          <w:color w:val="000000"/>
          <w:highlight w:val="green"/>
          <w:u w:val="single"/>
        </w:rPr>
        <w:t>over 1,000 times more power than the largest solar farm</w:t>
      </w:r>
      <w:r w:rsidRPr="00157CC5">
        <w:rPr>
          <w:rFonts w:asciiTheme="majorHAnsi" w:hAnsiTheme="majorHAnsi" w:cstheme="majorHAnsi"/>
          <w:b/>
          <w:bCs/>
          <w:color w:val="000000"/>
          <w:u w:val="single"/>
        </w:rPr>
        <w:t xml:space="preserve"> currently </w:t>
      </w:r>
      <w:r w:rsidRPr="00157CC5">
        <w:rPr>
          <w:rFonts w:asciiTheme="majorHAnsi" w:hAnsiTheme="majorHAnsi" w:cstheme="majorHAnsi"/>
          <w:b/>
          <w:bCs/>
          <w:color w:val="000000"/>
          <w:highlight w:val="green"/>
          <w:u w:val="single"/>
        </w:rPr>
        <w:t>in existence</w:t>
      </w:r>
      <w:r w:rsidRPr="00157CC5">
        <w:rPr>
          <w:rFonts w:asciiTheme="majorHAnsi" w:hAnsiTheme="majorHAnsi" w:cstheme="majorHAnsi"/>
          <w:b/>
          <w:bCs/>
          <w:color w:val="000000"/>
          <w:u w:val="single"/>
        </w:rPr>
        <w:t>.   </w:t>
      </w:r>
    </w:p>
    <w:p w14:paraId="394CB91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w:t>
      </w:r>
      <w:r w:rsidRPr="00157CC5">
        <w:rPr>
          <w:rFonts w:asciiTheme="majorHAnsi" w:hAnsiTheme="majorHAnsi" w:cstheme="majorHAnsi"/>
          <w:color w:val="000000"/>
          <w:u w:val="single"/>
        </w:rPr>
        <w:t xml:space="preserve">We're looking at a </w:t>
      </w:r>
      <w:r w:rsidRPr="00157CC5">
        <w:rPr>
          <w:rFonts w:asciiTheme="majorHAnsi" w:hAnsiTheme="majorHAnsi" w:cstheme="majorHAnsi"/>
          <w:color w:val="000000"/>
          <w:highlight w:val="green"/>
          <w:u w:val="single"/>
        </w:rPr>
        <w:t xml:space="preserve">20-year window to </w:t>
      </w:r>
      <w:r w:rsidRPr="00157CC5">
        <w:rPr>
          <w:rFonts w:asciiTheme="majorHAnsi" w:hAnsiTheme="majorHAnsi" w:cstheme="majorHAnsi"/>
          <w:b/>
          <w:bCs/>
          <w:color w:val="000000"/>
          <w:highlight w:val="green"/>
          <w:u w:val="single"/>
        </w:rPr>
        <w:t>completely replace human civilization's power infrastructure</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Suarez told me, citing the report of the Intergovernmental Panel on Climate Change on the coming catastrophe. </w:t>
      </w:r>
      <w:r w:rsidRPr="00157CC5">
        <w:rPr>
          <w:rFonts w:asciiTheme="majorHAnsi" w:hAnsiTheme="majorHAnsi" w:cstheme="majorHAnsi"/>
          <w:color w:val="000000"/>
          <w:u w:val="single"/>
        </w:rPr>
        <w:t xml:space="preserve">Solar satellite technology “has existed since the 1970s. What </w:t>
      </w:r>
      <w:r w:rsidRPr="00157CC5">
        <w:rPr>
          <w:rFonts w:asciiTheme="majorHAnsi" w:hAnsiTheme="majorHAnsi" w:cstheme="majorHAnsi"/>
          <w:color w:val="000000"/>
          <w:highlight w:val="green"/>
          <w:u w:val="single"/>
        </w:rPr>
        <w:t>we were missing</w:t>
      </w:r>
      <w:r w:rsidRPr="00157CC5">
        <w:rPr>
          <w:rFonts w:asciiTheme="majorHAnsi" w:hAnsiTheme="majorHAnsi" w:cstheme="majorHAnsi"/>
          <w:color w:val="000000"/>
          <w:u w:val="single"/>
        </w:rPr>
        <w:t xml:space="preserve"> is </w:t>
      </w:r>
      <w:r w:rsidRPr="00157CC5">
        <w:rPr>
          <w:rFonts w:asciiTheme="majorHAnsi" w:hAnsiTheme="majorHAnsi" w:cstheme="majorHAnsi"/>
          <w:b/>
          <w:bCs/>
          <w:color w:val="000000"/>
          <w:highlight w:val="green"/>
          <w:u w:val="single"/>
        </w:rPr>
        <w:t>millions of tons of construction materials</w:t>
      </w:r>
      <w:r w:rsidRPr="00157CC5">
        <w:rPr>
          <w:rFonts w:asciiTheme="majorHAnsi" w:hAnsiTheme="majorHAnsi" w:cstheme="majorHAnsi"/>
          <w:color w:val="000000"/>
          <w:highlight w:val="green"/>
          <w:u w:val="single"/>
        </w:rPr>
        <w:t xml:space="preserve"> in orbit. </w:t>
      </w:r>
      <w:r w:rsidRPr="00157CC5">
        <w:rPr>
          <w:rFonts w:asciiTheme="majorHAnsi" w:hAnsiTheme="majorHAnsi" w:cstheme="majorHAnsi"/>
          <w:b/>
          <w:bCs/>
          <w:color w:val="000000"/>
          <w:highlight w:val="green"/>
          <w:u w:val="single"/>
        </w:rPr>
        <w:t>Asteroid mining can place it there</w:t>
      </w:r>
      <w:r w:rsidRPr="00157CC5">
        <w:rPr>
          <w:rFonts w:asciiTheme="majorHAnsi" w:hAnsiTheme="majorHAnsi" w:cstheme="majorHAnsi"/>
          <w:b/>
          <w:bCs/>
          <w:color w:val="000000"/>
          <w:u w:val="single"/>
        </w:rPr>
        <w:t>.”</w:t>
      </w:r>
    </w:p>
    <w:p w14:paraId="4F65EFC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Earth-centric early 21st century can’t really wrap its brain around this, but </w:t>
      </w:r>
      <w:r w:rsidRPr="00157CC5">
        <w:rPr>
          <w:rFonts w:asciiTheme="majorHAnsi" w:hAnsiTheme="majorHAnsi" w:cstheme="majorHAnsi"/>
          <w:color w:val="000000"/>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14ACEDF4" w14:textId="77777777" w:rsidR="0020045D" w:rsidRPr="00022A2D" w:rsidRDefault="0020045D" w:rsidP="0020045D">
      <w:pPr>
        <w:rPr>
          <w:rFonts w:asciiTheme="majorHAnsi" w:hAnsiTheme="majorHAnsi" w:cstheme="majorHAnsi"/>
        </w:rPr>
      </w:pPr>
    </w:p>
    <w:p w14:paraId="49316DC0" w14:textId="77777777" w:rsidR="0020045D" w:rsidRPr="00022A2D" w:rsidRDefault="0020045D" w:rsidP="0020045D">
      <w:pPr>
        <w:rPr>
          <w:rFonts w:asciiTheme="majorHAnsi" w:hAnsiTheme="majorHAnsi" w:cstheme="majorHAnsi"/>
        </w:rPr>
      </w:pPr>
    </w:p>
    <w:p w14:paraId="084C3CDD"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solves </w:t>
      </w:r>
      <w:r w:rsidRPr="00157CC5">
        <w:rPr>
          <w:rFonts w:asciiTheme="majorHAnsi" w:hAnsiTheme="majorHAnsi" w:cstheme="majorHAnsi"/>
          <w:b/>
          <w:bCs/>
          <w:color w:val="000000"/>
          <w:sz w:val="26"/>
          <w:szCs w:val="26"/>
          <w:u w:val="single"/>
        </w:rPr>
        <w:t>rare earth metal</w:t>
      </w:r>
      <w:r w:rsidRPr="00157CC5">
        <w:rPr>
          <w:rFonts w:asciiTheme="majorHAnsi" w:hAnsiTheme="majorHAnsi" w:cstheme="majorHAnsi"/>
          <w:b/>
          <w:bCs/>
          <w:color w:val="000000"/>
          <w:sz w:val="26"/>
          <w:szCs w:val="26"/>
        </w:rPr>
        <w:t xml:space="preserve"> depletion – prevents </w:t>
      </w:r>
      <w:r w:rsidRPr="00157CC5">
        <w:rPr>
          <w:rFonts w:asciiTheme="majorHAnsi" w:hAnsiTheme="majorHAnsi" w:cstheme="majorHAnsi"/>
          <w:b/>
          <w:bCs/>
          <w:color w:val="000000"/>
          <w:sz w:val="26"/>
          <w:szCs w:val="26"/>
          <w:u w:val="single"/>
        </w:rPr>
        <w:t>tech stagnation</w:t>
      </w:r>
      <w:r w:rsidRPr="00157CC5">
        <w:rPr>
          <w:rFonts w:asciiTheme="majorHAnsi" w:hAnsiTheme="majorHAnsi" w:cstheme="majorHAnsi"/>
          <w:b/>
          <w:bCs/>
          <w:color w:val="000000"/>
          <w:sz w:val="26"/>
          <w:szCs w:val="26"/>
        </w:rPr>
        <w:t xml:space="preserve"> and </w:t>
      </w:r>
      <w:r w:rsidRPr="00157CC5">
        <w:rPr>
          <w:rFonts w:asciiTheme="majorHAnsi" w:hAnsiTheme="majorHAnsi" w:cstheme="majorHAnsi"/>
          <w:b/>
          <w:bCs/>
          <w:color w:val="000000"/>
          <w:sz w:val="26"/>
          <w:szCs w:val="26"/>
          <w:u w:val="single"/>
        </w:rPr>
        <w:t>unsustainable resource extraction</w:t>
      </w:r>
    </w:p>
    <w:p w14:paraId="6FC7A327"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Mitchell 20</w:t>
      </w:r>
      <w:r w:rsidRPr="00157CC5">
        <w:rPr>
          <w:rFonts w:asciiTheme="majorHAnsi" w:hAnsiTheme="majorHAnsi" w:cstheme="majorHAns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1" w:history="1">
        <w:r w:rsidRPr="00157CC5">
          <w:rPr>
            <w:rFonts w:asciiTheme="majorHAnsi" w:hAnsiTheme="majorHAnsi" w:cstheme="majorHAnsi"/>
            <w:color w:val="000000"/>
            <w:sz w:val="22"/>
            <w:szCs w:val="22"/>
            <w:u w:val="single"/>
          </w:rPr>
          <w:t>www.electropages.com/blog/2020/09/how-might-asteroid-mining-be-key-electronics-future</w:t>
        </w:r>
      </w:hyperlink>
      <w:r w:rsidRPr="00157CC5">
        <w:rPr>
          <w:rFonts w:asciiTheme="majorHAnsi" w:hAnsiTheme="majorHAnsi" w:cstheme="majorHAnsi"/>
          <w:color w:val="000000"/>
          <w:sz w:val="22"/>
          <w:szCs w:val="22"/>
        </w:rPr>
        <w:t>. [Quality Control]</w:t>
      </w:r>
    </w:p>
    <w:p w14:paraId="58CB0A3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As </w:t>
      </w:r>
      <w:r w:rsidRPr="00157CC5">
        <w:rPr>
          <w:rFonts w:asciiTheme="majorHAnsi" w:hAnsiTheme="majorHAnsi" w:cstheme="majorHAnsi"/>
          <w:color w:val="000000"/>
          <w:highlight w:val="green"/>
          <w:u w:val="single"/>
        </w:rPr>
        <w:t>electronics</w:t>
      </w:r>
      <w:r w:rsidRPr="00157CC5">
        <w:rPr>
          <w:rFonts w:asciiTheme="majorHAnsi" w:hAnsiTheme="majorHAnsi" w:cstheme="majorHAnsi"/>
          <w:color w:val="000000"/>
          <w:u w:val="single"/>
        </w:rPr>
        <w:t xml:space="preserve"> continue to </w:t>
      </w:r>
      <w:r w:rsidRPr="00157CC5">
        <w:rPr>
          <w:rFonts w:asciiTheme="majorHAnsi" w:hAnsiTheme="majorHAnsi" w:cstheme="majorHAnsi"/>
          <w:color w:val="000000"/>
          <w:highlight w:val="green"/>
          <w:u w:val="single"/>
        </w:rPr>
        <w:t>become increasingly more important</w:t>
      </w:r>
      <w:r w:rsidRPr="00157CC5">
        <w:rPr>
          <w:rFonts w:asciiTheme="majorHAnsi" w:hAnsiTheme="majorHAnsi" w:cstheme="majorHAnsi"/>
          <w:color w:val="000000"/>
          <w:u w:val="single"/>
        </w:rPr>
        <w:t xml:space="preserve"> in </w:t>
      </w:r>
      <w:r w:rsidRPr="0020045D">
        <w:rPr>
          <w:rFonts w:asciiTheme="majorHAnsi" w:hAnsiTheme="majorHAnsi" w:cstheme="majorHAnsi"/>
          <w:color w:val="000000"/>
          <w:u w:val="single"/>
        </w:rPr>
        <w:t>everyday life</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so is the ability to </w:t>
      </w:r>
      <w:r w:rsidRPr="0020045D">
        <w:rPr>
          <w:rFonts w:asciiTheme="majorHAnsi" w:hAnsiTheme="majorHAnsi" w:cstheme="majorHAnsi"/>
          <w:b/>
          <w:bCs/>
          <w:color w:val="000000"/>
          <w:u w:val="single"/>
        </w:rPr>
        <w:t>produce electronic components</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With the supply of minerals on Earth having a finite size, some are worried that </w:t>
      </w:r>
      <w:r w:rsidRPr="00157CC5">
        <w:rPr>
          <w:rFonts w:asciiTheme="majorHAnsi" w:hAnsiTheme="majorHAnsi" w:cstheme="majorHAnsi"/>
          <w:color w:val="000000"/>
          <w:highlight w:val="green"/>
          <w:u w:val="single"/>
        </w:rPr>
        <w:t xml:space="preserve">Earth will soon run out of critical resources such as </w:t>
      </w:r>
      <w:r w:rsidRPr="00157CC5">
        <w:rPr>
          <w:rFonts w:asciiTheme="majorHAnsi" w:hAnsiTheme="majorHAnsi" w:cstheme="majorHAnsi"/>
          <w:b/>
          <w:bCs/>
          <w:color w:val="000000"/>
          <w:highlight w:val="green"/>
          <w:u w:val="single"/>
        </w:rPr>
        <w:t>platinum and lithium</w:t>
      </w:r>
      <w:r w:rsidRPr="00157CC5">
        <w:rPr>
          <w:rFonts w:asciiTheme="majorHAnsi" w:hAnsiTheme="majorHAnsi" w:cstheme="majorHAnsi"/>
          <w:color w:val="000000"/>
          <w:sz w:val="16"/>
        </w:rPr>
        <w:t>. What are asteroids, what are they composed of, and could they be the key to providing humanity with a near-infinite source of minerals?</w:t>
      </w:r>
    </w:p>
    <w:p w14:paraId="00532A4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minerals are commonly needed for electronics?</w:t>
      </w:r>
    </w:p>
    <w:p w14:paraId="1188F6C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Since the introduction of the first commercial circuits, </w:t>
      </w:r>
      <w:r w:rsidRPr="00157CC5">
        <w:rPr>
          <w:rFonts w:asciiTheme="majorHAnsi" w:hAnsiTheme="majorHAnsi" w:cstheme="majorHAnsi"/>
          <w:color w:val="000000"/>
          <w:u w:val="single"/>
        </w:rPr>
        <w:t>electronics have become incredibly advanced with silicon dies having billions of active components, resistors the size of dust specks</w:t>
      </w:r>
      <w:r w:rsidRPr="00157CC5">
        <w:rPr>
          <w:rFonts w:asciiTheme="majorHAnsi" w:hAnsiTheme="majorHAnsi" w:cstheme="majorHAnsi"/>
          <w:color w:val="000000"/>
          <w:sz w:val="16"/>
        </w:rPr>
        <w:t xml:space="preserve">, and capacitors that can hold obscene amounts of charge for their </w:t>
      </w:r>
      <w:r w:rsidRPr="00157CC5">
        <w:rPr>
          <w:rFonts w:asciiTheme="majorHAnsi" w:hAnsiTheme="majorHAnsi" w:cstheme="majorHAnsi"/>
          <w:color w:val="000000"/>
          <w:u w:val="single"/>
        </w:rPr>
        <w:t>size. However, many of these components rely on minerals that most will never have heard of for them to be able to wor</w:t>
      </w:r>
      <w:r w:rsidRPr="00157CC5">
        <w:rPr>
          <w:rFonts w:asciiTheme="majorHAnsi" w:hAnsiTheme="majorHAnsi" w:cstheme="majorHAnsi"/>
          <w:color w:val="000000"/>
          <w:sz w:val="16"/>
        </w:rPr>
        <w:t xml:space="preserve">k. Basic components such as resistors and capacitors use common materials including iron, carbon, and </w:t>
      </w:r>
      <w:r w:rsidRPr="0020045D">
        <w:rPr>
          <w:rFonts w:asciiTheme="majorHAnsi" w:hAnsiTheme="majorHAnsi" w:cstheme="majorHAnsi"/>
          <w:color w:val="000000"/>
          <w:sz w:val="16"/>
        </w:rPr>
        <w:t xml:space="preserve">aluminium, but </w:t>
      </w:r>
      <w:r w:rsidRPr="0020045D">
        <w:rPr>
          <w:rFonts w:asciiTheme="majorHAnsi" w:hAnsiTheme="majorHAnsi" w:cstheme="majorHAnsi"/>
          <w:color w:val="000000"/>
          <w:u w:val="single"/>
        </w:rPr>
        <w:t xml:space="preserve">components such as LEDs, silicon dies, and thin-film displays use lanthanum, cerium, neodymium, and europium. While many of these minerals </w:t>
      </w:r>
      <w:r w:rsidRPr="0020045D">
        <w:rPr>
          <w:rFonts w:asciiTheme="majorHAnsi" w:hAnsiTheme="majorHAnsi" w:cstheme="majorHAnsi"/>
          <w:b/>
          <w:bCs/>
          <w:color w:val="000000"/>
          <w:u w:val="single"/>
        </w:rPr>
        <w:t>fall under the “rare-earth” category</w:t>
      </w:r>
      <w:r w:rsidRPr="0020045D">
        <w:rPr>
          <w:rFonts w:asciiTheme="majorHAnsi" w:hAnsiTheme="majorHAnsi" w:cstheme="majorHAnsi"/>
          <w:color w:val="000000"/>
          <w:u w:val="single"/>
        </w:rPr>
        <w:t>, that does not necessarily mean that they are rare; but many are.</w:t>
      </w:r>
    </w:p>
    <w:p w14:paraId="4E6EF63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Why are these minerals running out?</w:t>
      </w:r>
    </w:p>
    <w:p w14:paraId="11E9B692"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Minerals that are rare by nature are uncommon in the crust, and </w:t>
      </w:r>
      <w:r w:rsidRPr="00157CC5">
        <w:rPr>
          <w:rFonts w:asciiTheme="majorHAnsi" w:hAnsiTheme="majorHAnsi" w:cstheme="majorHAnsi"/>
          <w:color w:val="000000"/>
          <w:highlight w:val="green"/>
          <w:u w:val="single"/>
        </w:rPr>
        <w:t>mass industrialisation is quickly using up</w:t>
      </w:r>
      <w:r w:rsidRPr="00157CC5">
        <w:rPr>
          <w:rFonts w:asciiTheme="majorHAnsi" w:hAnsiTheme="majorHAnsi" w:cstheme="majorHAnsi"/>
          <w:color w:val="000000"/>
          <w:u w:val="single"/>
        </w:rPr>
        <w:t xml:space="preserve"> remaining reserves of </w:t>
      </w:r>
      <w:r w:rsidRPr="00157CC5">
        <w:rPr>
          <w:rFonts w:asciiTheme="majorHAnsi" w:hAnsiTheme="majorHAnsi" w:cstheme="majorHAnsi"/>
          <w:color w:val="000000"/>
          <w:highlight w:val="green"/>
          <w:u w:val="single"/>
        </w:rPr>
        <w:t>these minerals</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14:paraId="4E0DC9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w:t>
      </w:r>
      <w:r w:rsidRPr="00157CC5">
        <w:rPr>
          <w:rFonts w:asciiTheme="majorHAnsi" w:hAnsiTheme="majorHAnsi" w:cstheme="majorHAnsi"/>
          <w:color w:val="000000"/>
          <w:u w:val="single"/>
        </w:rPr>
        <w:t xml:space="preserve">there is another aspect to resources that need to be considered; </w:t>
      </w:r>
      <w:r w:rsidRPr="00157CC5">
        <w:rPr>
          <w:rFonts w:asciiTheme="majorHAnsi" w:hAnsiTheme="majorHAnsi" w:cstheme="majorHAnsi"/>
          <w:b/>
          <w:bCs/>
          <w:color w:val="000000"/>
          <w:u w:val="single"/>
        </w:rPr>
        <w:t>environmental damage</w:t>
      </w:r>
      <w:r w:rsidRPr="00157CC5">
        <w:rPr>
          <w:rFonts w:asciiTheme="majorHAnsi" w:hAnsiTheme="majorHAnsi" w:cstheme="majorHAnsi"/>
          <w:color w:val="000000"/>
          <w:u w:val="single"/>
        </w:rPr>
        <w:t xml:space="preserve">. A good example to demonstrate this is Lithium. While Lithium is rather abundant in the crust, it is spread very wide, making most crust uneconomical to mine. </w:t>
      </w:r>
      <w:r w:rsidRPr="00157CC5">
        <w:rPr>
          <w:rFonts w:asciiTheme="majorHAnsi" w:hAnsiTheme="majorHAnsi" w:cstheme="majorHAnsi"/>
          <w:color w:val="000000"/>
          <w:sz w:val="16"/>
        </w:rPr>
        <w:t xml:space="preserve">If all cars on earth went electric, the proven reserves of Lithium would run out in 3 years. Of course, new reserves would be made available, and this would extend the ability to use Lithium in industrial </w:t>
      </w:r>
      <w:r w:rsidRPr="00157CC5">
        <w:rPr>
          <w:rFonts w:asciiTheme="majorHAnsi" w:hAnsiTheme="majorHAnsi" w:cstheme="majorHAnsi"/>
          <w:color w:val="000000"/>
          <w:u w:val="single"/>
        </w:rPr>
        <w:t>practices. However, mining Lithium has a massive environmental impact and sees vast amounts of land destroyed and made toxic due to by-products in the extraction process. The same applies to many rare minerals; many tons of earth is needed to get even the smallest quantity.</w:t>
      </w:r>
    </w:p>
    <w:p w14:paraId="01F2FC2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are asteroids, and what are they made of?</w:t>
      </w:r>
    </w:p>
    <w:p w14:paraId="61C1532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157CC5">
        <w:rPr>
          <w:rFonts w:asciiTheme="majorHAnsi" w:hAnsiTheme="majorHAnsi" w:cstheme="majorHAnsi"/>
          <w:color w:val="000000"/>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50A0660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Could asteroid mining be the key to ensuring limitless supplies?</w:t>
      </w:r>
    </w:p>
    <w:p w14:paraId="3476D70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While </w:t>
      </w:r>
      <w:r w:rsidRPr="00157CC5">
        <w:rPr>
          <w:rFonts w:asciiTheme="majorHAnsi" w:hAnsiTheme="majorHAnsi" w:cstheme="majorHAnsi"/>
          <w:color w:val="000000"/>
          <w:highlight w:val="green"/>
          <w:u w:val="single"/>
        </w:rPr>
        <w:t>asteroids</w:t>
      </w:r>
      <w:r w:rsidRPr="00157CC5">
        <w:rPr>
          <w:rFonts w:asciiTheme="majorHAnsi" w:hAnsiTheme="majorHAnsi" w:cstheme="majorHAnsi"/>
          <w:color w:val="000000"/>
          <w:u w:val="single"/>
        </w:rPr>
        <w:t xml:space="preserve"> themselves may </w:t>
      </w:r>
      <w:r w:rsidRPr="00157CC5">
        <w:rPr>
          <w:rFonts w:asciiTheme="majorHAnsi" w:hAnsiTheme="majorHAnsi" w:cstheme="majorHAnsi"/>
          <w:color w:val="000000"/>
          <w:highlight w:val="green"/>
          <w:u w:val="single"/>
        </w:rPr>
        <w:t>contain</w:t>
      </w:r>
      <w:r w:rsidRPr="00157CC5">
        <w:rPr>
          <w:rFonts w:asciiTheme="majorHAnsi" w:hAnsiTheme="majorHAnsi" w:cstheme="majorHAnsi"/>
          <w:color w:val="000000"/>
          <w:u w:val="single"/>
        </w:rPr>
        <w:t xml:space="preserve"> trace amounts of </w:t>
      </w:r>
      <w:r w:rsidRPr="00157CC5">
        <w:rPr>
          <w:rFonts w:asciiTheme="majorHAnsi" w:hAnsiTheme="majorHAnsi" w:cstheme="majorHAnsi"/>
          <w:color w:val="000000"/>
          <w:highlight w:val="green"/>
          <w:u w:val="single"/>
        </w:rPr>
        <w:t>rare minerals</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their size</w:t>
      </w:r>
      <w:r w:rsidRPr="00157CC5">
        <w:rPr>
          <w:rFonts w:asciiTheme="majorHAnsi" w:hAnsiTheme="majorHAnsi" w:cstheme="majorHAnsi"/>
          <w:color w:val="000000"/>
          <w:u w:val="single"/>
        </w:rPr>
        <w:t xml:space="preserve"> and lack of an ecosystem </w:t>
      </w:r>
      <w:r w:rsidRPr="00157CC5">
        <w:rPr>
          <w:rFonts w:asciiTheme="majorHAnsi" w:hAnsiTheme="majorHAnsi" w:cstheme="majorHAnsi"/>
          <w:b/>
          <w:bCs/>
          <w:color w:val="000000"/>
          <w:highlight w:val="green"/>
          <w:u w:val="single"/>
        </w:rPr>
        <w:t>would allow for a mining operation to</w:t>
      </w:r>
      <w:r w:rsidRPr="00157CC5">
        <w:rPr>
          <w:rFonts w:asciiTheme="majorHAnsi" w:hAnsiTheme="majorHAnsi" w:cstheme="majorHAnsi"/>
          <w:b/>
          <w:bCs/>
          <w:color w:val="000000"/>
          <w:u w:val="single"/>
        </w:rPr>
        <w:t xml:space="preserve"> destroy an entire asteroid with no repercussions.</w:t>
      </w:r>
      <w:r w:rsidRPr="00157CC5">
        <w:rPr>
          <w:rFonts w:asciiTheme="majorHAnsi" w:hAnsiTheme="majorHAnsi" w:cstheme="majorHAnsi"/>
          <w:color w:val="000000"/>
          <w:u w:val="single"/>
        </w:rPr>
        <w:t xml:space="preserve"> Asteroids are also plentiful in the Solar System, and would most likely </w:t>
      </w:r>
      <w:r w:rsidRPr="00157CC5">
        <w:rPr>
          <w:rFonts w:asciiTheme="majorHAnsi" w:hAnsiTheme="majorHAnsi" w:cstheme="majorHAnsi"/>
          <w:b/>
          <w:bCs/>
          <w:color w:val="000000"/>
          <w:highlight w:val="green"/>
          <w:u w:val="single"/>
        </w:rPr>
        <w:t>provide humanities resource needs for millions of years</w:t>
      </w:r>
      <w:r w:rsidRPr="00157CC5">
        <w:rPr>
          <w:rFonts w:asciiTheme="majorHAnsi" w:hAnsiTheme="majorHAnsi" w:cstheme="majorHAnsi"/>
          <w:b/>
          <w:bCs/>
          <w:color w:val="000000"/>
          <w:u w:val="single"/>
        </w:rPr>
        <w:t>.</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sz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4E2357F8" w14:textId="77777777" w:rsidR="0020045D" w:rsidRPr="00022A2D" w:rsidRDefault="0020045D" w:rsidP="0020045D">
      <w:pPr>
        <w:spacing w:before="40"/>
        <w:outlineLvl w:val="3"/>
        <w:rPr>
          <w:rFonts w:asciiTheme="majorHAnsi" w:hAnsiTheme="majorHAnsi" w:cstheme="majorHAnsi"/>
          <w:b/>
          <w:bCs/>
          <w:color w:val="000000"/>
          <w:sz w:val="26"/>
          <w:szCs w:val="26"/>
        </w:rPr>
      </w:pPr>
    </w:p>
    <w:p w14:paraId="3CF2A2AE"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Both of those cause </w:t>
      </w:r>
      <w:r w:rsidRPr="00157CC5">
        <w:rPr>
          <w:rFonts w:asciiTheme="majorHAnsi" w:hAnsiTheme="majorHAnsi" w:cstheme="majorHAnsi"/>
          <w:b/>
          <w:bCs/>
          <w:color w:val="000000"/>
          <w:sz w:val="26"/>
          <w:szCs w:val="26"/>
          <w:u w:val="single"/>
        </w:rPr>
        <w:t>extinction</w:t>
      </w:r>
      <w:r w:rsidRPr="00157CC5">
        <w:rPr>
          <w:rFonts w:asciiTheme="majorHAnsi" w:hAnsiTheme="majorHAnsi" w:cstheme="majorHAnsi"/>
          <w:b/>
          <w:bCs/>
          <w:color w:val="000000"/>
          <w:sz w:val="26"/>
          <w:szCs w:val="26"/>
        </w:rPr>
        <w:t> </w:t>
      </w:r>
    </w:p>
    <w:p w14:paraId="4357C208"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 xml:space="preserve">Bell 19 </w:t>
      </w:r>
      <w:r w:rsidRPr="00157CC5">
        <w:rPr>
          <w:rFonts w:asciiTheme="majorHAnsi" w:hAnsiTheme="majorHAnsi" w:cstheme="majorHAnsi"/>
          <w:color w:val="000000"/>
          <w:sz w:val="22"/>
          <w:szCs w:val="22"/>
        </w:rPr>
        <w:t>Aidan Bell is the co-founder of EnviroBuild, a sustainable building materials company based in London. PhD from Manchester in Inorganic Chemistry. "The Conflict of Tech Innovation and Sustainability." TechNative, 22 Jan. 2019, technative.io/the-conflict-of-tech-innovation-and-sustainability. [Quality Control] </w:t>
      </w:r>
    </w:p>
    <w:p w14:paraId="18BB78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Technological advancement has existed throughout human history</w:t>
      </w:r>
    </w:p>
    <w:p w14:paraId="6AF9B867" w14:textId="77777777" w:rsidR="0020045D" w:rsidRPr="00157CC5" w:rsidRDefault="0020045D" w:rsidP="0020045D">
      <w:pPr>
        <w:rPr>
          <w:rFonts w:asciiTheme="majorHAnsi" w:hAnsiTheme="majorHAnsi" w:cstheme="majorHAnsi"/>
          <w:sz w:val="16"/>
        </w:rPr>
      </w:pPr>
      <w:r w:rsidRPr="0020045D">
        <w:rPr>
          <w:rFonts w:asciiTheme="majorHAnsi" w:hAnsiTheme="majorHAnsi" w:cstheme="majorHAnsi"/>
          <w:color w:val="000000"/>
          <w:u w:val="single"/>
        </w:rPr>
        <w:t xml:space="preserve">Humans have walked the Earth for 200,000 years, inventing </w:t>
      </w:r>
      <w:r w:rsidRPr="0020045D">
        <w:rPr>
          <w:rFonts w:asciiTheme="majorHAnsi" w:hAnsiTheme="majorHAnsi" w:cstheme="majorHAnsi"/>
          <w:b/>
          <w:bCs/>
          <w:color w:val="000000"/>
          <w:u w:val="single"/>
        </w:rPr>
        <w:t>countless new processes a</w:t>
      </w:r>
      <w:r w:rsidRPr="00157CC5">
        <w:rPr>
          <w:rFonts w:asciiTheme="majorHAnsi" w:hAnsiTheme="majorHAnsi" w:cstheme="majorHAnsi"/>
          <w:b/>
          <w:bCs/>
          <w:color w:val="000000"/>
          <w:u w:val="single"/>
        </w:rPr>
        <w:t>nd systems along the way.</w:t>
      </w:r>
      <w:r w:rsidRPr="00157CC5">
        <w:rPr>
          <w:rFonts w:asciiTheme="majorHAnsi" w:hAnsiTheme="majorHAnsi" w:cstheme="majorHAnsi"/>
          <w:color w:val="000000"/>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14:paraId="0924494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This nascent field of agriculture created more food and thereby lead to a rapid increase in population size. Yet human expansion also resulted in the increased degradation of the environment. Experts theorise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501BADA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exploration and proliferation of </w:t>
      </w:r>
      <w:r w:rsidRPr="00157CC5">
        <w:rPr>
          <w:rFonts w:asciiTheme="majorHAnsi" w:hAnsiTheme="majorHAnsi" w:cstheme="majorHAnsi"/>
          <w:color w:val="000000"/>
          <w:highlight w:val="green"/>
          <w:u w:val="single"/>
        </w:rPr>
        <w:t xml:space="preserve">new technologies is the </w:t>
      </w:r>
      <w:r w:rsidRPr="00157CC5">
        <w:rPr>
          <w:rFonts w:asciiTheme="majorHAnsi" w:hAnsiTheme="majorHAnsi" w:cstheme="majorHAnsi"/>
          <w:b/>
          <w:bCs/>
          <w:color w:val="000000"/>
          <w:highlight w:val="green"/>
          <w:u w:val="single"/>
        </w:rPr>
        <w:t>inevitable result of human intelligence</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and the consequences thereof have always been difficult to avoid.</w:t>
      </w:r>
      <w:r w:rsidRPr="00157CC5">
        <w:rPr>
          <w:rFonts w:asciiTheme="majorHAnsi" w:hAnsiTheme="majorHAnsi" w:cstheme="majorHAnsi"/>
          <w:color w:val="000000"/>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50E2252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w:t>
      </w:r>
      <w:r w:rsidRPr="00157CC5">
        <w:rPr>
          <w:rFonts w:asciiTheme="majorHAnsi" w:hAnsiTheme="majorHAnsi" w:cstheme="majorHAnsi"/>
          <w:color w:val="000000"/>
          <w:u w:val="single"/>
        </w:rPr>
        <w:t>he current technological dilemmas that we face today are similar to those of ancient time</w:t>
      </w:r>
      <w:r w:rsidRPr="00157CC5">
        <w:rPr>
          <w:rFonts w:asciiTheme="majorHAnsi" w:hAnsiTheme="majorHAnsi" w:cstheme="majorHAnsi"/>
          <w:b/>
          <w:bCs/>
          <w:color w:val="000000"/>
          <w:u w:val="single"/>
        </w:rPr>
        <w:t xml:space="preserve">.  </w:t>
      </w:r>
      <w:r w:rsidRPr="00157CC5">
        <w:rPr>
          <w:rFonts w:asciiTheme="majorHAnsi" w:hAnsiTheme="majorHAnsi" w:cstheme="majorHAnsi"/>
          <w:b/>
          <w:bCs/>
          <w:color w:val="000000"/>
          <w:highlight w:val="green"/>
          <w:u w:val="single"/>
        </w:rPr>
        <w:t>Overuse of a resource for immediate</w:t>
      </w:r>
      <w:r w:rsidRPr="00157CC5">
        <w:rPr>
          <w:rFonts w:asciiTheme="majorHAnsi" w:hAnsiTheme="majorHAnsi" w:cstheme="majorHAnsi"/>
          <w:b/>
          <w:bCs/>
          <w:color w:val="000000"/>
          <w:u w:val="single"/>
        </w:rPr>
        <w:t xml:space="preserve"> human </w:t>
      </w:r>
      <w:r w:rsidRPr="00157CC5">
        <w:rPr>
          <w:rFonts w:asciiTheme="majorHAnsi" w:hAnsiTheme="majorHAnsi" w:cstheme="majorHAnsi"/>
          <w:b/>
          <w:bCs/>
          <w:color w:val="000000"/>
          <w:highlight w:val="green"/>
          <w:u w:val="single"/>
        </w:rPr>
        <w:t>benefit risks longer-term negative influence</w:t>
      </w:r>
      <w:r w:rsidRPr="00157CC5">
        <w:rPr>
          <w:rFonts w:asciiTheme="majorHAnsi" w:hAnsiTheme="majorHAnsi" w:cstheme="majorHAnsi"/>
          <w:color w:val="000000"/>
          <w:sz w:val="16"/>
        </w:rPr>
        <w:t xml:space="preserve">.  A report conducted by Greenpeace found that Internet data centres have incredibly large carbon footprints, accounting for 3% of global electricity use, much of it in locations that offer cheap, but dirty, electricity. Likewise, the </w:t>
      </w:r>
      <w:r w:rsidRPr="00157CC5">
        <w:rPr>
          <w:rFonts w:asciiTheme="majorHAnsi" w:hAnsiTheme="majorHAnsi" w:cstheme="majorHAnsi"/>
          <w:color w:val="000000"/>
          <w:highlight w:val="green"/>
          <w:u w:val="single"/>
        </w:rPr>
        <w:t>minerals</w:t>
      </w:r>
      <w:r w:rsidRPr="00157CC5">
        <w:rPr>
          <w:rFonts w:asciiTheme="majorHAnsi" w:hAnsiTheme="majorHAnsi" w:cstheme="majorHAnsi"/>
          <w:color w:val="000000"/>
          <w:u w:val="single"/>
        </w:rPr>
        <w:t xml:space="preserve"> that are </w:t>
      </w:r>
      <w:r w:rsidRPr="00157CC5">
        <w:rPr>
          <w:rFonts w:asciiTheme="majorHAnsi" w:hAnsiTheme="majorHAnsi" w:cstheme="majorHAnsi"/>
          <w:color w:val="000000"/>
          <w:highlight w:val="green"/>
          <w:u w:val="single"/>
        </w:rPr>
        <w:t>found in electronic devices</w:t>
      </w:r>
      <w:r w:rsidRPr="00157CC5">
        <w:rPr>
          <w:rFonts w:asciiTheme="majorHAnsi" w:hAnsiTheme="majorHAnsi" w:cstheme="majorHAnsi"/>
          <w:color w:val="000000"/>
          <w:u w:val="single"/>
        </w:rPr>
        <w:t xml:space="preserve"> like mobile phones, such as tantalum and gold, often </w:t>
      </w:r>
      <w:r w:rsidRPr="00157CC5">
        <w:rPr>
          <w:rFonts w:asciiTheme="majorHAnsi" w:hAnsiTheme="majorHAnsi" w:cstheme="majorHAnsi"/>
          <w:color w:val="000000"/>
          <w:highlight w:val="green"/>
          <w:u w:val="single"/>
        </w:rPr>
        <w:t>originate from unregulated mining that releases harmful substances</w:t>
      </w:r>
      <w:r w:rsidRPr="00157CC5">
        <w:rPr>
          <w:rFonts w:asciiTheme="majorHAnsi" w:hAnsiTheme="majorHAnsi" w:cstheme="majorHAnsi"/>
          <w:color w:val="000000"/>
          <w:u w:val="single"/>
        </w:rPr>
        <w:t xml:space="preserve"> into the surrounding soil, air and water. Mining </w:t>
      </w:r>
      <w:r w:rsidRPr="00157CC5">
        <w:rPr>
          <w:rFonts w:asciiTheme="majorHAnsi" w:hAnsiTheme="majorHAnsi" w:cstheme="majorHAnsi"/>
          <w:color w:val="000000"/>
          <w:highlight w:val="green"/>
          <w:u w:val="single"/>
        </w:rPr>
        <w:t xml:space="preserve">also contributes hugely to </w:t>
      </w:r>
      <w:r w:rsidRPr="00157CC5">
        <w:rPr>
          <w:rFonts w:asciiTheme="majorHAnsi" w:hAnsiTheme="majorHAnsi" w:cstheme="majorHAnsi"/>
          <w:b/>
          <w:bCs/>
          <w:color w:val="000000"/>
          <w:highlight w:val="green"/>
          <w:u w:val="single"/>
        </w:rPr>
        <w:t>deforestation</w:t>
      </w:r>
      <w:r w:rsidRPr="00157CC5">
        <w:rPr>
          <w:rFonts w:asciiTheme="majorHAnsi" w:hAnsiTheme="majorHAnsi" w:cstheme="majorHAnsi"/>
          <w:color w:val="000000"/>
          <w:highlight w:val="green"/>
          <w:u w:val="single"/>
        </w:rPr>
        <w:t>,</w:t>
      </w:r>
      <w:r w:rsidRPr="00157CC5">
        <w:rPr>
          <w:rFonts w:asciiTheme="majorHAnsi" w:hAnsiTheme="majorHAnsi" w:cstheme="majorHAnsi"/>
          <w:color w:val="000000"/>
          <w:u w:val="single"/>
        </w:rPr>
        <w:t xml:space="preserve"> which is responsible for 15% of global greenhouse gas emissions.</w:t>
      </w:r>
    </w:p>
    <w:p w14:paraId="0EB9280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w:t>
      </w:r>
      <w:r w:rsidRPr="00157CC5">
        <w:rPr>
          <w:rFonts w:asciiTheme="majorHAnsi" w:hAnsiTheme="majorHAnsi" w:cstheme="majorHAnsi"/>
          <w:color w:val="000000"/>
          <w:highlight w:val="green"/>
          <w:u w:val="single"/>
        </w:rPr>
        <w:t>negative impacts of technological innovation are increasing</w:t>
      </w:r>
      <w:r w:rsidRPr="00157CC5">
        <w:rPr>
          <w:rFonts w:asciiTheme="majorHAnsi" w:hAnsiTheme="majorHAnsi" w:cstheme="majorHAnsi"/>
          <w:color w:val="000000"/>
          <w:u w:val="single"/>
        </w:rPr>
        <w:t xml:space="preserve"> and </w:t>
      </w:r>
      <w:r w:rsidRPr="00157CC5">
        <w:rPr>
          <w:rFonts w:asciiTheme="majorHAnsi" w:hAnsiTheme="majorHAnsi" w:cstheme="majorHAnsi"/>
          <w:color w:val="000000"/>
          <w:highlight w:val="green"/>
          <w:u w:val="single"/>
        </w:rPr>
        <w:t xml:space="preserve">action needs to be </w:t>
      </w:r>
      <w:r w:rsidRPr="00157CC5">
        <w:rPr>
          <w:rFonts w:asciiTheme="majorHAnsi" w:hAnsiTheme="majorHAnsi" w:cstheme="majorHAnsi"/>
          <w:b/>
          <w:bCs/>
          <w:color w:val="000000"/>
          <w:highlight w:val="green"/>
          <w:u w:val="single"/>
        </w:rPr>
        <w:t>taken</w:t>
      </w:r>
      <w:r w:rsidRPr="00157CC5">
        <w:rPr>
          <w:rFonts w:asciiTheme="majorHAnsi" w:hAnsiTheme="majorHAnsi" w:cstheme="majorHAnsi"/>
          <w:b/>
          <w:bCs/>
          <w:color w:val="000000"/>
          <w:u w:val="single"/>
        </w:rPr>
        <w:t xml:space="preserve"> soon to resolve this crisis </w:t>
      </w:r>
      <w:r w:rsidRPr="00157CC5">
        <w:rPr>
          <w:rFonts w:asciiTheme="majorHAnsi" w:hAnsiTheme="majorHAnsi" w:cstheme="majorHAnsi"/>
          <w:b/>
          <w:bCs/>
          <w:color w:val="000000"/>
          <w:highlight w:val="green"/>
          <w:u w:val="single"/>
        </w:rPr>
        <w:t>for the sake of future generations</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704292D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Faced with the consequences of our intelligence, </w:t>
      </w:r>
      <w:r w:rsidRPr="00157CC5">
        <w:rPr>
          <w:rFonts w:asciiTheme="majorHAnsi" w:hAnsiTheme="majorHAnsi" w:cstheme="majorHAnsi"/>
          <w:color w:val="000000"/>
          <w:u w:val="single"/>
        </w:rPr>
        <w:t xml:space="preserve">humanity now has to use its </w:t>
      </w:r>
      <w:r w:rsidRPr="00157CC5">
        <w:rPr>
          <w:rFonts w:asciiTheme="majorHAnsi" w:hAnsiTheme="majorHAnsi" w:cstheme="majorHAnsi"/>
          <w:b/>
          <w:bCs/>
          <w:color w:val="000000"/>
          <w:u w:val="single"/>
        </w:rPr>
        <w:t>incredible versatility</w:t>
      </w:r>
      <w:r w:rsidRPr="00157CC5">
        <w:rPr>
          <w:rFonts w:asciiTheme="majorHAnsi" w:hAnsiTheme="majorHAnsi" w:cstheme="majorHAnsi"/>
          <w:color w:val="000000"/>
          <w:u w:val="single"/>
        </w:rPr>
        <w:t xml:space="preserve"> to overcome the challenges it has created for itself. For</w:t>
      </w:r>
      <w:r w:rsidRPr="00157CC5">
        <w:rPr>
          <w:rFonts w:asciiTheme="majorHAnsi" w:hAnsiTheme="majorHAnsi" w:cstheme="majorHAnsi"/>
          <w:color w:val="000000"/>
          <w:sz w:val="16"/>
        </w:rPr>
        <w:t xml:space="preserve"> example, wind and solar power are increasingly becoming economically-viable sources of unlimited, free electricity and provide us with the opportunity to reduce our dependence on harmful fossil fuels. </w:t>
      </w:r>
      <w:r w:rsidRPr="00157CC5">
        <w:rPr>
          <w:rFonts w:asciiTheme="majorHAnsi" w:hAnsiTheme="majorHAnsi" w:cstheme="majorHAnsi"/>
          <w:color w:val="000000"/>
          <w:u w:val="single"/>
        </w:rPr>
        <w:t xml:space="preserve">Bioengineering should help us protect surface soils and the ecosystems that depend on them by maintaining healthy levels of nutrients and soil salinity. </w:t>
      </w:r>
      <w:r w:rsidRPr="00157CC5">
        <w:rPr>
          <w:rFonts w:asciiTheme="majorHAnsi" w:hAnsiTheme="majorHAnsi" w:cstheme="majorHAnsi"/>
          <w:b/>
          <w:bCs/>
          <w:color w:val="000000"/>
          <w:highlight w:val="green"/>
          <w:u w:val="single"/>
        </w:rPr>
        <w:t>Technological advancements will</w:t>
      </w:r>
      <w:r w:rsidRPr="00157CC5">
        <w:rPr>
          <w:rFonts w:asciiTheme="majorHAnsi" w:hAnsiTheme="majorHAnsi" w:cstheme="majorHAnsi"/>
          <w:b/>
          <w:bCs/>
          <w:color w:val="000000"/>
          <w:u w:val="single"/>
        </w:rPr>
        <w:t xml:space="preserve"> even </w:t>
      </w:r>
      <w:r w:rsidRPr="00157CC5">
        <w:rPr>
          <w:rFonts w:asciiTheme="majorHAnsi" w:hAnsiTheme="majorHAnsi" w:cstheme="majorHAnsi"/>
          <w:b/>
          <w:bCs/>
          <w:color w:val="000000"/>
          <w:highlight w:val="green"/>
          <w:u w:val="single"/>
        </w:rPr>
        <w:t>help us prevent species extinction events</w:t>
      </w:r>
      <w:r w:rsidRPr="00157CC5">
        <w:rPr>
          <w:rFonts w:asciiTheme="majorHAnsi" w:hAnsiTheme="majorHAnsi" w:cstheme="majorHAnsi"/>
          <w:color w:val="000000"/>
          <w:highlight w:val="green"/>
          <w:u w:val="single"/>
        </w:rPr>
        <w:t xml:space="preserve"> </w:t>
      </w:r>
      <w:r w:rsidRPr="0020045D">
        <w:rPr>
          <w:rFonts w:asciiTheme="majorHAnsi" w:hAnsiTheme="majorHAnsi" w:cstheme="majorHAnsi"/>
          <w:color w:val="000000"/>
          <w:u w:val="single"/>
        </w:rPr>
        <w:t xml:space="preserve">that would </w:t>
      </w:r>
      <w:r w:rsidRPr="0020045D">
        <w:rPr>
          <w:rFonts w:asciiTheme="majorHAnsi" w:hAnsiTheme="majorHAnsi" w:cstheme="majorHAnsi"/>
          <w:b/>
          <w:bCs/>
          <w:color w:val="000000"/>
          <w:u w:val="single"/>
        </w:rPr>
        <w:t>otherwise destroy our Earth altogethe</w:t>
      </w:r>
      <w:r w:rsidRPr="0020045D">
        <w:rPr>
          <w:rFonts w:asciiTheme="majorHAnsi" w:hAnsiTheme="majorHAnsi" w:cstheme="majorHAnsi"/>
          <w:color w:val="000000"/>
          <w:u w:val="single"/>
        </w:rPr>
        <w:t>r,</w:t>
      </w:r>
      <w:r w:rsidRPr="00157CC5">
        <w:rPr>
          <w:rFonts w:asciiTheme="majorHAnsi" w:hAnsiTheme="majorHAnsi" w:cstheme="majorHAnsi"/>
          <w:color w:val="000000"/>
          <w:u w:val="single"/>
        </w:rPr>
        <w:t xml:space="preserve"> with NASA already developing spacecraft to push approaching asteroids out of our orbit.</w:t>
      </w:r>
    </w:p>
    <w:p w14:paraId="1A72E9F1" w14:textId="0D6D1627" w:rsidR="00A616E0" w:rsidRDefault="00A616E0" w:rsidP="00A616E0"/>
    <w:p w14:paraId="15387F6E" w14:textId="77777777" w:rsidR="00FD72AE" w:rsidRDefault="00FD72AE" w:rsidP="00FD72AE">
      <w:pPr>
        <w:rPr>
          <w:color w:val="888888"/>
        </w:rPr>
      </w:pPr>
    </w:p>
    <w:p w14:paraId="34E85098" w14:textId="77777777" w:rsidR="00FD72AE" w:rsidRDefault="00FD72AE" w:rsidP="00C07178">
      <w:pPr>
        <w:shd w:val="clear" w:color="auto" w:fill="FFFFFF"/>
        <w:spacing w:line="235" w:lineRule="atLeast"/>
        <w:rPr>
          <w:rFonts w:ascii="Calibri" w:hAnsi="Calibri" w:cs="Calibri"/>
          <w:color w:val="222222"/>
          <w:sz w:val="22"/>
          <w:szCs w:val="22"/>
        </w:rPr>
      </w:pPr>
    </w:p>
    <w:p w14:paraId="77635797" w14:textId="603FD00F" w:rsidR="00B63672" w:rsidRDefault="00B63672" w:rsidP="00B63672">
      <w:pPr>
        <w:pStyle w:val="Heading1"/>
      </w:pPr>
      <w:r>
        <w:t>Case</w:t>
      </w:r>
    </w:p>
    <w:p w14:paraId="0B1DB07C" w14:textId="15790FD8" w:rsidR="00B63672" w:rsidRDefault="00B63672" w:rsidP="00B63672"/>
    <w:p w14:paraId="17221601" w14:textId="77777777" w:rsidR="00FD3236" w:rsidRDefault="00FD3236" w:rsidP="00FD3236">
      <w:pPr>
        <w:pStyle w:val="Heading3"/>
      </w:pPr>
      <w:r>
        <w:t>A2: Emissions</w:t>
      </w:r>
    </w:p>
    <w:p w14:paraId="11B2E362" w14:textId="77777777" w:rsidR="00FD3236" w:rsidRDefault="00FD3236" w:rsidP="00FD3236">
      <w:pPr>
        <w:pStyle w:val="Heading4"/>
        <w:rPr>
          <w:rFonts w:ascii="Calibri" w:hAnsi="Calibri" w:cs="Calibri"/>
          <w:color w:val="000000"/>
        </w:rPr>
      </w:pPr>
    </w:p>
    <w:p w14:paraId="16C9D0DD" w14:textId="77777777" w:rsidR="00FD3236" w:rsidRDefault="00FD3236" w:rsidP="00FD3236">
      <w:pPr>
        <w:pStyle w:val="Heading4"/>
      </w:pPr>
      <w:r>
        <w:rPr>
          <w:rFonts w:ascii="Calibri" w:hAnsi="Calibri" w:cs="Calibri"/>
          <w:color w:val="000000"/>
        </w:rPr>
        <w:t xml:space="preserve">1] Emissions from launches are </w:t>
      </w:r>
      <w:r>
        <w:rPr>
          <w:rFonts w:ascii="Calibri" w:hAnsi="Calibri" w:cs="Calibri"/>
          <w:color w:val="000000"/>
          <w:u w:val="single"/>
        </w:rPr>
        <w:t>dwarfed</w:t>
      </w:r>
      <w:r>
        <w:rPr>
          <w:rFonts w:ascii="Calibri" w:hAnsi="Calibri" w:cs="Calibri"/>
          <w:color w:val="000000"/>
        </w:rPr>
        <w:t xml:space="preserve"> by </w:t>
      </w:r>
      <w:r>
        <w:rPr>
          <w:rFonts w:ascii="Calibri" w:hAnsi="Calibri" w:cs="Calibri"/>
          <w:color w:val="000000"/>
          <w:u w:val="single"/>
        </w:rPr>
        <w:t>terrestrial mining’s</w:t>
      </w:r>
      <w:r>
        <w:rPr>
          <w:rFonts w:ascii="Calibri" w:hAnsi="Calibri" w:cs="Calibri"/>
          <w:color w:val="000000"/>
        </w:rPr>
        <w:t xml:space="preserve"> impact – it’s </w:t>
      </w:r>
      <w:r>
        <w:rPr>
          <w:rFonts w:ascii="Calibri" w:hAnsi="Calibri" w:cs="Calibri"/>
          <w:color w:val="000000"/>
          <w:u w:val="single"/>
        </w:rPr>
        <w:t>3 orders of magnitude</w:t>
      </w:r>
      <w:r>
        <w:rPr>
          <w:rFonts w:ascii="Calibri" w:hAnsi="Calibri" w:cs="Calibri"/>
          <w:color w:val="000000"/>
        </w:rPr>
        <w:t xml:space="preserve"> lower </w:t>
      </w:r>
    </w:p>
    <w:p w14:paraId="575E72D8" w14:textId="77777777" w:rsidR="00FD3236" w:rsidRDefault="00FD3236" w:rsidP="00FD3236">
      <w:pPr>
        <w:pStyle w:val="NormalWeb"/>
        <w:spacing w:before="0" w:beforeAutospacing="0" w:after="160" w:afterAutospacing="0"/>
      </w:pPr>
      <w:r>
        <w:rPr>
          <w:rFonts w:ascii="Calibri" w:hAnsi="Calibri" w:cs="Calibri"/>
          <w:b/>
          <w:bCs/>
          <w:color w:val="000000"/>
          <w:sz w:val="26"/>
          <w:szCs w:val="26"/>
        </w:rPr>
        <w:t>ArXiv 18</w:t>
      </w:r>
      <w:r>
        <w:rPr>
          <w:rFonts w:ascii="Calibri" w:hAnsi="Calibri" w:cs="Calibri"/>
          <w:color w:val="000000"/>
          <w:sz w:val="22"/>
          <w:szCs w:val="22"/>
        </w:rPr>
        <w:t xml:space="preserve"> Emerging Technology from the ArXiv. Emerging Technology from the arXiv covers the latest ideas and technologies that appear on the Physics arXiv preprint server. Team list found here: </w:t>
      </w:r>
      <w:hyperlink r:id="rId12" w:history="1">
        <w:r>
          <w:rPr>
            <w:rStyle w:val="Hyperlink"/>
            <w:rFonts w:eastAsiaTheme="majorEastAsia"/>
            <w:color w:val="000000"/>
            <w:sz w:val="22"/>
            <w:szCs w:val="22"/>
          </w:rPr>
          <w:t>https://www.technologyreview.com/author/emerging-technology-from-the-arxiv/</w:t>
        </w:r>
      </w:hyperlink>
      <w:r>
        <w:rPr>
          <w:rFonts w:ascii="Calibri" w:hAnsi="Calibri" w:cs="Calibri"/>
          <w:color w:val="000000"/>
          <w:sz w:val="22"/>
          <w:szCs w:val="22"/>
        </w:rPr>
        <w:t xml:space="preserve">. "Asteroid mining might actually be better for the environment." MIT Technology Review, 2 Apr. 2020, </w:t>
      </w:r>
      <w:hyperlink r:id="rId13" w:history="1">
        <w:r>
          <w:rPr>
            <w:rStyle w:val="Hyperlink"/>
            <w:rFonts w:eastAsiaTheme="majorEastAsia"/>
            <w:color w:val="000000"/>
            <w:sz w:val="22"/>
            <w:szCs w:val="22"/>
          </w:rPr>
          <w:t>www.technologyreview.com/2018/10/19/139664/asteroid-mining-might-actually-be-better-for-the-environment</w:t>
        </w:r>
      </w:hyperlink>
      <w:r>
        <w:rPr>
          <w:rFonts w:ascii="Calibri" w:hAnsi="Calibri" w:cs="Calibri"/>
          <w:color w:val="000000"/>
          <w:sz w:val="22"/>
          <w:szCs w:val="22"/>
        </w:rPr>
        <w:t>. [Quality Control]</w:t>
      </w:r>
    </w:p>
    <w:p w14:paraId="5D68AA06" w14:textId="77777777" w:rsidR="00FD3236" w:rsidRDefault="00FD3236" w:rsidP="00FD3236">
      <w:pPr>
        <w:pStyle w:val="NormalWeb"/>
        <w:spacing w:before="0" w:beforeAutospacing="0" w:after="160" w:afterAutospacing="0"/>
      </w:pPr>
      <w:r>
        <w:rPr>
          <w:rFonts w:ascii="Calibri" w:hAnsi="Calibri" w:cs="Calibri"/>
          <w:color w:val="000000"/>
          <w:sz w:val="16"/>
          <w:szCs w:val="16"/>
        </w:rPr>
        <w:t xml:space="preserve">For a certain kind of investor, </w:t>
      </w:r>
      <w:r>
        <w:rPr>
          <w:rFonts w:ascii="Calibri" w:hAnsi="Calibri" w:cs="Calibri"/>
          <w:color w:val="000000"/>
          <w:sz w:val="22"/>
          <w:szCs w:val="22"/>
          <w:u w:val="single"/>
          <w:shd w:val="clear" w:color="auto" w:fill="00FFFF"/>
        </w:rPr>
        <w:t>asteroid mining</w:t>
      </w:r>
      <w:r>
        <w:rPr>
          <w:rFonts w:ascii="Calibri" w:hAnsi="Calibri" w:cs="Calibri"/>
          <w:color w:val="000000"/>
          <w:sz w:val="22"/>
          <w:szCs w:val="22"/>
          <w:u w:val="single"/>
        </w:rPr>
        <w:t xml:space="preserve"> is a path to untold riches</w:t>
      </w:r>
      <w:r>
        <w:rPr>
          <w:rFonts w:ascii="Calibri" w:hAnsi="Calibri" w:cs="Calibri"/>
          <w:color w:val="000000"/>
          <w:sz w:val="16"/>
          <w:szCs w:val="16"/>
        </w:rPr>
        <w:t xml:space="preserve">. Astronomers have long known that asteroids are rich in otherwise scarce resources such as platinum and water. So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Pr>
          <w:rFonts w:ascii="Calibri" w:hAnsi="Calibri" w:cs="Calibri"/>
          <w:color w:val="000000"/>
          <w:sz w:val="22"/>
          <w:szCs w:val="22"/>
          <w:u w:val="single"/>
        </w:rPr>
        <w:t xml:space="preserve">A potentially more significant aspect of these missions is </w:t>
      </w:r>
      <w:r>
        <w:rPr>
          <w:rFonts w:ascii="Calibri" w:hAnsi="Calibri" w:cs="Calibri"/>
          <w:color w:val="000000"/>
          <w:sz w:val="22"/>
          <w:szCs w:val="22"/>
          <w:u w:val="single"/>
          <w:shd w:val="clear" w:color="auto" w:fill="00FFFF"/>
        </w:rPr>
        <w:t>the impact they will have on Earth’s environment</w:t>
      </w:r>
      <w:r>
        <w:rPr>
          <w:rFonts w:ascii="Calibri" w:hAnsi="Calibri" w:cs="Calibri"/>
          <w:color w:val="000000"/>
          <w:sz w:val="22"/>
          <w:szCs w:val="22"/>
          <w:u w:val="single"/>
        </w:rPr>
        <w:t xml:space="preserve">. But nobody has assessed this environmental impact in detail. </w:t>
      </w:r>
      <w:r>
        <w:rPr>
          <w:rFonts w:ascii="Calibri" w:hAnsi="Calibri" w:cs="Calibri"/>
          <w:color w:val="000000"/>
          <w:sz w:val="16"/>
          <w:szCs w:val="16"/>
        </w:rPr>
        <w:t xml:space="preserve">Today, that changes thanks to the </w:t>
      </w:r>
      <w:r>
        <w:rPr>
          <w:rFonts w:ascii="Calibri" w:hAnsi="Calibri" w:cs="Calibri"/>
          <w:color w:val="000000"/>
          <w:sz w:val="22"/>
          <w:szCs w:val="22"/>
          <w:u w:val="single"/>
        </w:rPr>
        <w:t xml:space="preserve">work of Andreas Hein and colleagues at </w:t>
      </w:r>
      <w:r>
        <w:rPr>
          <w:rFonts w:ascii="Calibri" w:hAnsi="Calibri" w:cs="Calibri"/>
          <w:color w:val="000000"/>
          <w:sz w:val="22"/>
          <w:szCs w:val="22"/>
          <w:u w:val="single"/>
          <w:shd w:val="clear" w:color="auto" w:fill="00FFFF"/>
        </w:rPr>
        <w:t>the University of Paris-Saclay</w:t>
      </w:r>
      <w:r>
        <w:rPr>
          <w:rFonts w:ascii="Calibri" w:hAnsi="Calibri" w:cs="Calibri"/>
          <w:color w:val="000000"/>
          <w:sz w:val="22"/>
          <w:szCs w:val="22"/>
          <w:u w:val="single"/>
        </w:rPr>
        <w:t xml:space="preserve"> in France. These guys have </w:t>
      </w:r>
      <w:r>
        <w:rPr>
          <w:rFonts w:ascii="Calibri" w:hAnsi="Calibri" w:cs="Calibri"/>
          <w:color w:val="000000"/>
          <w:sz w:val="22"/>
          <w:szCs w:val="22"/>
          <w:u w:val="single"/>
          <w:shd w:val="clear" w:color="auto" w:fill="00FFFF"/>
        </w:rPr>
        <w:t>calculated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greenhouse-gas </w:t>
      </w:r>
      <w:r>
        <w:rPr>
          <w:rFonts w:ascii="Calibri" w:hAnsi="Calibri" w:cs="Calibri"/>
          <w:color w:val="000000"/>
          <w:sz w:val="22"/>
          <w:szCs w:val="22"/>
          <w:u w:val="single"/>
          <w:shd w:val="clear" w:color="auto" w:fill="00FFFF"/>
        </w:rPr>
        <w:t>emissions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 asteroid-mining operations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 compared them with the emissions from similar Earth-based activities</w:t>
      </w:r>
      <w:r>
        <w:rPr>
          <w:rFonts w:ascii="Calibri" w:hAnsi="Calibri" w:cs="Calibri"/>
          <w:color w:val="000000"/>
          <w:sz w:val="22"/>
          <w:szCs w:val="22"/>
          <w:u w:val="single"/>
        </w:rPr>
        <w:t xml:space="preserve">. Their results provide some eyebrow-raising insights into the benefits that asteroid mining might provide. </w:t>
      </w:r>
      <w:r>
        <w:rPr>
          <w:rFonts w:ascii="Calibri" w:hAnsi="Calibri" w:cs="Calibri"/>
          <w:color w:val="000000"/>
          <w:sz w:val="16"/>
          <w:szCs w:val="16"/>
        </w:rPr>
        <w:t xml:space="preserve">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w:t>
      </w:r>
      <w:r>
        <w:rPr>
          <w:rFonts w:ascii="Calibri" w:hAnsi="Calibri" w:cs="Calibri"/>
          <w:color w:val="000000"/>
          <w:sz w:val="22"/>
          <w:szCs w:val="22"/>
          <w:u w:val="single"/>
        </w:rPr>
        <w:t xml:space="preserve">Hein and co use these numbers to calculate that </w:t>
      </w:r>
      <w:r>
        <w:rPr>
          <w:rFonts w:ascii="Calibri" w:hAnsi="Calibri" w:cs="Calibri"/>
          <w:color w:val="000000"/>
          <w:sz w:val="22"/>
          <w:szCs w:val="22"/>
          <w:u w:val="single"/>
          <w:shd w:val="clear" w:color="auto" w:fill="00FFFF"/>
        </w:rPr>
        <w:t>a kilogram of platinum mined from an asteroid would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release</w:t>
      </w:r>
      <w:r>
        <w:rPr>
          <w:rFonts w:ascii="Calibri" w:hAnsi="Calibri" w:cs="Calibri"/>
          <w:color w:val="000000"/>
          <w:sz w:val="22"/>
          <w:szCs w:val="22"/>
          <w:u w:val="single"/>
        </w:rPr>
        <w:t xml:space="preserve"> some </w:t>
      </w:r>
      <w:r>
        <w:rPr>
          <w:rFonts w:ascii="Calibri" w:hAnsi="Calibri" w:cs="Calibri"/>
          <w:color w:val="000000"/>
          <w:sz w:val="22"/>
          <w:szCs w:val="22"/>
          <w:u w:val="single"/>
          <w:shd w:val="clear" w:color="auto" w:fill="00FFFF"/>
        </w:rPr>
        <w:t>150 kilograms of CO2</w:t>
      </w:r>
      <w:r>
        <w:rPr>
          <w:rFonts w:ascii="Calibri" w:hAnsi="Calibri" w:cs="Calibri"/>
          <w:color w:val="000000"/>
          <w:sz w:val="22"/>
          <w:szCs w:val="22"/>
          <w:u w:val="single"/>
        </w:rPr>
        <w:t xml:space="preserve"> into Earth’s atmosphere. However, </w:t>
      </w:r>
      <w:r>
        <w:rPr>
          <w:rFonts w:ascii="Calibri" w:hAnsi="Calibri" w:cs="Calibri"/>
          <w:color w:val="000000"/>
          <w:sz w:val="22"/>
          <w:szCs w:val="22"/>
          <w:u w:val="single"/>
          <w:shd w:val="clear" w:color="auto" w:fill="00FFFF"/>
        </w:rPr>
        <w:t>economies of scal</w:t>
      </w:r>
      <w:r>
        <w:rPr>
          <w:rFonts w:ascii="Calibri" w:hAnsi="Calibri" w:cs="Calibri"/>
          <w:color w:val="000000"/>
          <w:sz w:val="22"/>
          <w:szCs w:val="22"/>
          <w:u w:val="single"/>
        </w:rPr>
        <w:t xml:space="preserve">e from large asteroid-mining operations </w:t>
      </w:r>
      <w:r>
        <w:rPr>
          <w:rFonts w:ascii="Calibri" w:hAnsi="Calibri" w:cs="Calibri"/>
          <w:color w:val="000000"/>
          <w:sz w:val="22"/>
          <w:szCs w:val="22"/>
          <w:u w:val="single"/>
          <w:shd w:val="clear" w:color="auto" w:fill="00FFFF"/>
        </w:rPr>
        <w:t xml:space="preserve">could lower this to about </w:t>
      </w:r>
      <w:r>
        <w:rPr>
          <w:rFonts w:ascii="Calibri" w:hAnsi="Calibri" w:cs="Calibri"/>
          <w:b/>
          <w:bCs/>
          <w:color w:val="000000"/>
          <w:sz w:val="22"/>
          <w:szCs w:val="22"/>
          <w:u w:val="single"/>
          <w:shd w:val="clear" w:color="auto" w:fill="00FFFF"/>
        </w:rPr>
        <w:t>60 kilograms</w:t>
      </w:r>
      <w:r>
        <w:rPr>
          <w:rFonts w:ascii="Calibri" w:hAnsi="Calibri" w:cs="Calibri"/>
          <w:color w:val="000000"/>
          <w:sz w:val="22"/>
          <w:szCs w:val="22"/>
          <w:u w:val="single"/>
        </w:rPr>
        <w:t xml:space="preserve"> of CO2 per kilogram of platinum. That needs to be </w:t>
      </w:r>
      <w:r>
        <w:rPr>
          <w:rFonts w:ascii="Calibri" w:hAnsi="Calibri" w:cs="Calibri"/>
          <w:color w:val="000000"/>
          <w:sz w:val="22"/>
          <w:szCs w:val="22"/>
          <w:u w:val="single"/>
          <w:shd w:val="clear" w:color="auto" w:fill="00FFFF"/>
        </w:rPr>
        <w:t>compared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with</w:t>
      </w:r>
      <w:r>
        <w:rPr>
          <w:rFonts w:ascii="Calibri" w:hAnsi="Calibri" w:cs="Calibri"/>
          <w:color w:val="000000"/>
          <w:sz w:val="22"/>
          <w:szCs w:val="22"/>
          <w:u w:val="single"/>
        </w:rPr>
        <w:t xml:space="preserve"> the emission from </w:t>
      </w:r>
      <w:r>
        <w:rPr>
          <w:rFonts w:ascii="Calibri" w:hAnsi="Calibri" w:cs="Calibri"/>
          <w:color w:val="000000"/>
          <w:sz w:val="22"/>
          <w:szCs w:val="22"/>
          <w:u w:val="single"/>
          <w:shd w:val="clear" w:color="auto" w:fill="00FFFF"/>
        </w:rPr>
        <w:t>Earth-based mining</w:t>
      </w:r>
      <w:r>
        <w:rPr>
          <w:rFonts w:ascii="Calibri" w:hAnsi="Calibri" w:cs="Calibri"/>
          <w:color w:val="000000"/>
          <w:sz w:val="22"/>
          <w:szCs w:val="22"/>
          <w:u w:val="single"/>
        </w:rPr>
        <w:t xml:space="preserve">. Here, platinum mining generates significant greenhouse gases, mostly from the energy it takes to remove this stuff from the ground. Indeed, the numbers are huge. The mining industry estimates that producing one kilogram of platinum on Earth releases </w:t>
      </w:r>
      <w:r>
        <w:rPr>
          <w:rFonts w:ascii="Calibri" w:hAnsi="Calibri" w:cs="Calibri"/>
          <w:b/>
          <w:bCs/>
          <w:color w:val="000000"/>
          <w:sz w:val="22"/>
          <w:szCs w:val="22"/>
          <w:u w:val="single"/>
          <w:shd w:val="clear" w:color="auto" w:fill="00FFFF"/>
        </w:rPr>
        <w:t>around 40,000 kilograms of carbon dioxide</w:t>
      </w:r>
      <w:r>
        <w:rPr>
          <w:rFonts w:ascii="Calibri" w:hAnsi="Calibri" w:cs="Calibri"/>
          <w:color w:val="000000"/>
          <w:sz w:val="22"/>
          <w:szCs w:val="22"/>
          <w:u w:val="single"/>
        </w:rPr>
        <w:t>.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global </w:t>
      </w:r>
      <w:r>
        <w:rPr>
          <w:rFonts w:ascii="Calibri" w:hAnsi="Calibri" w:cs="Calibri"/>
          <w:color w:val="000000"/>
          <w:sz w:val="22"/>
          <w:szCs w:val="22"/>
          <w:u w:val="single"/>
          <w:shd w:val="clear" w:color="auto" w:fill="00FFFF"/>
        </w:rPr>
        <w:t>warming effect of Earth-based mining is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several orders of magnitude larger,”</w:t>
      </w:r>
      <w:r>
        <w:rPr>
          <w:rFonts w:ascii="Calibri" w:hAnsi="Calibri" w:cs="Calibri"/>
          <w:color w:val="000000"/>
          <w:sz w:val="22"/>
          <w:szCs w:val="22"/>
          <w:u w:val="single"/>
        </w:rPr>
        <w:t xml:space="preserve"> say Hein and co. </w:t>
      </w:r>
      <w:r>
        <w:rPr>
          <w:rFonts w:ascii="Calibri" w:hAnsi="Calibri" w:cs="Calibri"/>
          <w:color w:val="000000"/>
          <w:sz w:val="22"/>
          <w:szCs w:val="22"/>
          <w:u w:val="single"/>
          <w:shd w:val="clear" w:color="auto" w:fill="00FFFF"/>
        </w:rPr>
        <w:t>The figures for water are also encouraging</w:t>
      </w:r>
      <w:r>
        <w:rPr>
          <w:rFonts w:ascii="Calibri" w:hAnsi="Calibri" w:cs="Calibri"/>
          <w:color w:val="000000"/>
          <w:sz w:val="22"/>
          <w:szCs w:val="22"/>
          <w:u w:val="single"/>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Pr>
          <w:rFonts w:ascii="Calibri" w:hAnsi="Calibri" w:cs="Calibri"/>
          <w:color w:val="000000"/>
          <w:sz w:val="16"/>
          <w:szCs w:val="16"/>
        </w:rPr>
        <w:t xml:space="preserve">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 </w:t>
      </w:r>
      <w:r>
        <w:rPr>
          <w:rFonts w:ascii="Calibri" w:hAnsi="Calibri" w:cs="Calibri"/>
          <w:color w:val="000000"/>
          <w:sz w:val="22"/>
          <w:szCs w:val="22"/>
          <w:u w:val="single"/>
        </w:rPr>
        <w:t>This interesting work should help to focus minds on the environmental impacts of mining, which are rapidly increasing in profile. But it is only a first step. There is significant uncertainty in the numbers here, so these will need to be better understood.</w:t>
      </w:r>
    </w:p>
    <w:p w14:paraId="134F950E" w14:textId="77777777" w:rsidR="00FD3236" w:rsidRDefault="00FD3236" w:rsidP="00FD3236"/>
    <w:p w14:paraId="6F15EAA3" w14:textId="77777777" w:rsidR="00FD3236" w:rsidRPr="009A24C1" w:rsidRDefault="00FD3236" w:rsidP="00FD3236">
      <w:pPr>
        <w:shd w:val="clear" w:color="auto" w:fill="FFFFFF"/>
        <w:spacing w:before="40" w:line="278" w:lineRule="atLeast"/>
        <w:ind w:left="720"/>
        <w:outlineLvl w:val="3"/>
        <w:rPr>
          <w:rFonts w:ascii="Calibri" w:hAnsi="Calibri" w:cs="Calibri"/>
          <w:b/>
          <w:bCs/>
          <w:color w:val="222222"/>
          <w:sz w:val="26"/>
          <w:szCs w:val="26"/>
        </w:rPr>
      </w:pPr>
      <w:r w:rsidRPr="009A24C1">
        <w:rPr>
          <w:rFonts w:ascii="Calibri" w:hAnsi="Calibri" w:cs="Calibri"/>
          <w:b/>
          <w:bCs/>
          <w:color w:val="222222"/>
          <w:sz w:val="26"/>
          <w:szCs w:val="26"/>
        </w:rPr>
        <w:t>1.</w:t>
      </w:r>
      <w:r w:rsidRPr="009A24C1">
        <w:rPr>
          <w:color w:val="222222"/>
          <w:sz w:val="14"/>
          <w:szCs w:val="14"/>
        </w:rPr>
        <w:t>      </w:t>
      </w:r>
      <w:r w:rsidRPr="009A24C1">
        <w:rPr>
          <w:rFonts w:ascii="Calibri" w:hAnsi="Calibri" w:cs="Calibri"/>
          <w:b/>
          <w:bCs/>
          <w:color w:val="222222"/>
          <w:sz w:val="26"/>
          <w:szCs w:val="26"/>
        </w:rPr>
        <w:t>Companies are already looking into ways to make space launches sustainable.</w:t>
      </w:r>
    </w:p>
    <w:p w14:paraId="36D76407"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b/>
          <w:bCs/>
          <w:color w:val="222222"/>
          <w:sz w:val="26"/>
          <w:szCs w:val="26"/>
        </w:rPr>
        <w:t>Verbeek and Fouquet 20 </w:t>
      </w:r>
      <w:r w:rsidRPr="009A24C1">
        <w:rPr>
          <w:rFonts w:ascii="Calibri" w:hAnsi="Calibri" w:cs="Calibri"/>
          <w:color w:val="222222"/>
          <w:sz w:val="26"/>
          <w:szCs w:val="26"/>
        </w:rPr>
        <w:t>Verbeek, David, and Helene Fouquet. “Can We Get to Space without Damaging the Earth through Huge Carbon Emissions?” </w:t>
      </w:r>
      <w:r w:rsidRPr="009A24C1">
        <w:rPr>
          <w:rFonts w:ascii="Calibri" w:hAnsi="Calibri" w:cs="Calibri"/>
          <w:i/>
          <w:iCs/>
          <w:color w:val="222222"/>
          <w:sz w:val="26"/>
          <w:szCs w:val="26"/>
        </w:rPr>
        <w:t>Los Angeles Times</w:t>
      </w:r>
      <w:r w:rsidRPr="009A24C1">
        <w:rPr>
          <w:rFonts w:ascii="Calibri" w:hAnsi="Calibri" w:cs="Calibri"/>
          <w:color w:val="222222"/>
          <w:sz w:val="26"/>
          <w:szCs w:val="26"/>
        </w:rPr>
        <w:t>, Los Angeles Times, 30 Jan. 2020, </w:t>
      </w:r>
      <w:hyperlink r:id="rId14" w:tgtFrame="_blank" w:history="1">
        <w:r w:rsidRPr="009A24C1">
          <w:rPr>
            <w:rFonts w:ascii="Calibri" w:hAnsi="Calibri" w:cs="Calibri"/>
            <w:color w:val="1155CC"/>
            <w:sz w:val="26"/>
            <w:szCs w:val="26"/>
            <w:u w:val="single"/>
          </w:rPr>
          <w:t>www.latimes.com/business/story/2020-01-30/space-launch-carbon-emissions</w:t>
        </w:r>
      </w:hyperlink>
      <w:r w:rsidRPr="009A24C1">
        <w:rPr>
          <w:rFonts w:ascii="Calibri" w:hAnsi="Calibri" w:cs="Calibri"/>
          <w:color w:val="222222"/>
          <w:sz w:val="26"/>
          <w:szCs w:val="26"/>
        </w:rPr>
        <w:t>.</w:t>
      </w:r>
    </w:p>
    <w:p w14:paraId="00254148"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color w:val="222222"/>
          <w:sz w:val="22"/>
          <w:szCs w:val="22"/>
        </w:rPr>
        <w:t>Although there are no regulations on rocket emissions, </w:t>
      </w:r>
      <w:r w:rsidRPr="009A24C1">
        <w:rPr>
          <w:rFonts w:ascii="Calibri" w:hAnsi="Calibri" w:cs="Calibri"/>
          <w:b/>
          <w:bCs/>
          <w:color w:val="222222"/>
          <w:sz w:val="22"/>
          <w:szCs w:val="22"/>
          <w:bdr w:val="none" w:sz="0" w:space="0" w:color="auto" w:frame="1"/>
        </w:rPr>
        <w:t>new </w:t>
      </w:r>
      <w:r w:rsidRPr="009A24C1">
        <w:rPr>
          <w:rFonts w:ascii="Calibri" w:hAnsi="Calibri" w:cs="Calibri"/>
          <w:b/>
          <w:bCs/>
          <w:color w:val="222222"/>
          <w:sz w:val="22"/>
          <w:szCs w:val="22"/>
          <w:bdr w:val="none" w:sz="0" w:space="0" w:color="auto" w:frame="1"/>
          <w:shd w:val="clear" w:color="auto" w:fill="00FFFF"/>
        </w:rPr>
        <w:t>space pioneers</w:t>
      </w:r>
      <w:r w:rsidRPr="009A24C1">
        <w:rPr>
          <w:rFonts w:ascii="Calibri" w:hAnsi="Calibri" w:cs="Calibri"/>
          <w:b/>
          <w:bCs/>
          <w:color w:val="222222"/>
          <w:sz w:val="22"/>
          <w:szCs w:val="22"/>
          <w:bdr w:val="none" w:sz="0" w:space="0" w:color="auto" w:frame="1"/>
        </w:rPr>
        <w:t> are taking it upon themselves to </w:t>
      </w:r>
      <w:r w:rsidRPr="009A24C1">
        <w:rPr>
          <w:rFonts w:ascii="Calibri" w:hAnsi="Calibri" w:cs="Calibri"/>
          <w:b/>
          <w:bCs/>
          <w:color w:val="222222"/>
          <w:sz w:val="22"/>
          <w:szCs w:val="22"/>
          <w:bdr w:val="none" w:sz="0" w:space="0" w:color="auto" w:frame="1"/>
          <w:shd w:val="clear" w:color="auto" w:fill="00FFFF"/>
        </w:rPr>
        <w:t>develop launchers that make leaving the atmosphere less damaging to the planet</w:t>
      </w:r>
      <w:r w:rsidRPr="009A24C1">
        <w:rPr>
          <w:rFonts w:ascii="Calibri" w:hAnsi="Calibri" w:cs="Calibri"/>
          <w:b/>
          <w:bCs/>
          <w:color w:val="222222"/>
          <w:sz w:val="22"/>
          <w:szCs w:val="22"/>
          <w:bdr w:val="none" w:sz="0" w:space="0" w:color="auto" w:frame="1"/>
        </w:rPr>
        <w:t>.</w:t>
      </w:r>
      <w:r w:rsidRPr="009A24C1">
        <w:rPr>
          <w:rFonts w:ascii="Calibri" w:hAnsi="Calibri" w:cs="Calibri"/>
          <w:color w:val="222222"/>
          <w:sz w:val="22"/>
          <w:szCs w:val="22"/>
        </w:rPr>
        <w:t> It’s less space cowboy and more space boy scout.</w:t>
      </w:r>
    </w:p>
    <w:p w14:paraId="30460760"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b/>
          <w:bCs/>
          <w:color w:val="222222"/>
          <w:sz w:val="22"/>
          <w:szCs w:val="22"/>
          <w:bdr w:val="none" w:sz="0" w:space="0" w:color="auto" w:frame="1"/>
        </w:rPr>
        <w:t>“Climate change is real, and we don’t want to make it worse,” said Chris Larmour, chief executive of </w:t>
      </w:r>
      <w:r w:rsidRPr="009A24C1">
        <w:rPr>
          <w:rFonts w:ascii="Calibri" w:hAnsi="Calibri" w:cs="Calibri"/>
          <w:b/>
          <w:bCs/>
          <w:color w:val="222222"/>
          <w:sz w:val="22"/>
          <w:szCs w:val="22"/>
          <w:bdr w:val="none" w:sz="0" w:space="0" w:color="auto" w:frame="1"/>
          <w:shd w:val="clear" w:color="auto" w:fill="00FFFF"/>
        </w:rPr>
        <w:t>British rocket maker Orbex</w:t>
      </w:r>
      <w:r w:rsidRPr="009A24C1">
        <w:rPr>
          <w:rFonts w:ascii="Calibri" w:hAnsi="Calibri" w:cs="Calibri"/>
          <w:b/>
          <w:bCs/>
          <w:color w:val="222222"/>
          <w:sz w:val="22"/>
          <w:szCs w:val="22"/>
          <w:bdr w:val="none" w:sz="0" w:space="0" w:color="auto" w:frame="1"/>
        </w:rPr>
        <w:t>. The start-up, founded in 2015 and which </w:t>
      </w:r>
      <w:r w:rsidRPr="009A24C1">
        <w:rPr>
          <w:rFonts w:ascii="Calibri" w:hAnsi="Calibri" w:cs="Calibri"/>
          <w:b/>
          <w:bCs/>
          <w:color w:val="222222"/>
          <w:sz w:val="22"/>
          <w:szCs w:val="22"/>
          <w:bdr w:val="none" w:sz="0" w:space="0" w:color="auto" w:frame="1"/>
          <w:shd w:val="clear" w:color="auto" w:fill="00FFFF"/>
        </w:rPr>
        <w:t>has a contract with U.S. launch integrator TriSept Corp., uses bio-propane that it says can cut CO2 emissions by 90%</w:t>
      </w:r>
      <w:r w:rsidRPr="009A24C1">
        <w:rPr>
          <w:rFonts w:ascii="Calibri" w:hAnsi="Calibri" w:cs="Calibri"/>
          <w:b/>
          <w:bCs/>
          <w:color w:val="222222"/>
          <w:sz w:val="22"/>
          <w:szCs w:val="22"/>
          <w:bdr w:val="none" w:sz="0" w:space="0" w:color="auto" w:frame="1"/>
        </w:rPr>
        <w:t> compared with traditional launch fuel.</w:t>
      </w:r>
    </w:p>
    <w:p w14:paraId="0995CBC4"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color w:val="222222"/>
          <w:sz w:val="16"/>
          <w:szCs w:val="16"/>
        </w:rPr>
        <w:t>Besides greenhouse gas pollution, kerosene-fueled rockets transport large amounts of black carbon, also known as soot, into the upper layers of the atmosphere. There, it remains for a long time, creating an umbrella that may add to global warming. The fuel is widely used because it’s easier to handle than fuels such as hydrogen.</w:t>
      </w:r>
    </w:p>
    <w:p w14:paraId="52B6D08E"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color w:val="222222"/>
          <w:sz w:val="16"/>
          <w:szCs w:val="16"/>
        </w:rPr>
        <w:t>“So far the only criteria for everyone to build rockets was performance and cost,” said Jean-Marc Astorg, director for launch vehicles at French space agency CNES. “Environment was not a priority at all. That’s changing.”</w:t>
      </w:r>
    </w:p>
    <w:p w14:paraId="4A6BB3D3"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color w:val="222222"/>
          <w:sz w:val="16"/>
          <w:szCs w:val="16"/>
        </w:rPr>
        <w:t>The urgency to clean up rocket emissions is intensifying. Last year, the space industry launched 443 satellites, more than three times as many as a decade earlier, according to the United Nations Office for Outer Space Affairs. Planned missions to the moon and Mars will increase the strain on the environment.</w:t>
      </w:r>
    </w:p>
    <w:p w14:paraId="20DE7022"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color w:val="222222"/>
          <w:sz w:val="16"/>
          <w:szCs w:val="16"/>
        </w:rPr>
        <w:t>SpaceX alone is planning to launch 12,000 satellites in the next seven years for its Starlink internet constellation. The company is developing the methane-powered Raptor engine, burning the greenhouse gas with a view to refueling on Mars. Blue Origin’s strategy is potentially more environmentally friendly, with plans for liquid hydrogen to propel its reusable rockets.</w:t>
      </w:r>
    </w:p>
    <w:p w14:paraId="108090F6" w14:textId="77777777" w:rsidR="00FD3236" w:rsidRPr="009A24C1"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b/>
          <w:bCs/>
          <w:color w:val="222222"/>
          <w:sz w:val="22"/>
          <w:szCs w:val="22"/>
          <w:bdr w:val="none" w:sz="0" w:space="0" w:color="auto" w:frame="1"/>
          <w:shd w:val="clear" w:color="auto" w:fill="00FFFF"/>
        </w:rPr>
        <w:t>Virgin Galactic</w:t>
      </w:r>
      <w:r w:rsidRPr="009A24C1">
        <w:rPr>
          <w:rFonts w:ascii="Calibri" w:hAnsi="Calibri" w:cs="Calibri"/>
          <w:b/>
          <w:bCs/>
          <w:color w:val="222222"/>
          <w:sz w:val="22"/>
          <w:szCs w:val="22"/>
          <w:bdr w:val="none" w:sz="0" w:space="0" w:color="auto" w:frame="1"/>
        </w:rPr>
        <w:t> says its plans represent a “new age of clean and sustainable access to space.” The company </w:t>
      </w:r>
      <w:r w:rsidRPr="009A24C1">
        <w:rPr>
          <w:rFonts w:ascii="Calibri" w:hAnsi="Calibri" w:cs="Calibri"/>
          <w:b/>
          <w:bCs/>
          <w:color w:val="222222"/>
          <w:sz w:val="22"/>
          <w:szCs w:val="22"/>
          <w:bdr w:val="none" w:sz="0" w:space="0" w:color="auto" w:frame="1"/>
          <w:shd w:val="clear" w:color="auto" w:fill="00FFFF"/>
        </w:rPr>
        <w:t>relies on lightweight spaceships that can fly hundreds of times to mitigate its environmental effect and says its rockets burn for only 60 seconds.</w:t>
      </w:r>
      <w:r w:rsidRPr="009A24C1">
        <w:rPr>
          <w:rFonts w:ascii="Calibri" w:hAnsi="Calibri" w:cs="Calibri"/>
          <w:b/>
          <w:bCs/>
          <w:color w:val="222222"/>
          <w:sz w:val="22"/>
          <w:szCs w:val="22"/>
          <w:bdr w:val="none" w:sz="0" w:space="0" w:color="auto" w:frame="1"/>
        </w:rPr>
        <w:t> The carbon footprint for passengers will be in line with a transatlantic business-class seat, it says.</w:t>
      </w:r>
    </w:p>
    <w:p w14:paraId="2F45E138" w14:textId="77777777" w:rsidR="00FD3236" w:rsidRDefault="00FD3236" w:rsidP="00FD3236">
      <w:pPr>
        <w:shd w:val="clear" w:color="auto" w:fill="FFFFFF"/>
        <w:spacing w:line="235" w:lineRule="atLeast"/>
        <w:rPr>
          <w:rFonts w:ascii="Calibri" w:hAnsi="Calibri" w:cs="Calibri"/>
          <w:color w:val="222222"/>
          <w:sz w:val="22"/>
          <w:szCs w:val="22"/>
        </w:rPr>
      </w:pPr>
      <w:r w:rsidRPr="009A24C1">
        <w:rPr>
          <w:rFonts w:ascii="Calibri" w:hAnsi="Calibri" w:cs="Calibri"/>
          <w:b/>
          <w:bCs/>
          <w:color w:val="222222"/>
          <w:sz w:val="22"/>
          <w:szCs w:val="22"/>
          <w:bdr w:val="none" w:sz="0" w:space="0" w:color="auto" w:frame="1"/>
          <w:shd w:val="clear" w:color="auto" w:fill="00FFFF"/>
        </w:rPr>
        <w:t>ArianeGroup</w:t>
      </w:r>
      <w:r w:rsidRPr="009A24C1">
        <w:rPr>
          <w:rFonts w:ascii="Calibri" w:hAnsi="Calibri" w:cs="Calibri"/>
          <w:b/>
          <w:bCs/>
          <w:color w:val="222222"/>
          <w:sz w:val="22"/>
          <w:szCs w:val="22"/>
          <w:bdr w:val="none" w:sz="0" w:space="0" w:color="auto" w:frame="1"/>
        </w:rPr>
        <w:t> is going a step further. Europe’s biggest launch company </w:t>
      </w:r>
      <w:r w:rsidRPr="009A24C1">
        <w:rPr>
          <w:rFonts w:ascii="Calibri" w:hAnsi="Calibri" w:cs="Calibri"/>
          <w:b/>
          <w:bCs/>
          <w:color w:val="222222"/>
          <w:sz w:val="22"/>
          <w:szCs w:val="22"/>
          <w:bdr w:val="none" w:sz="0" w:space="0" w:color="auto" w:frame="1"/>
          <w:shd w:val="clear" w:color="auto" w:fill="00FFFF"/>
        </w:rPr>
        <w:t>is working on a rocket that aims to be carbon-neutral by running on methane produced from biomass.</w:t>
      </w:r>
      <w:r w:rsidRPr="009A24C1">
        <w:rPr>
          <w:rFonts w:ascii="Calibri" w:hAnsi="Calibri" w:cs="Calibri"/>
          <w:color w:val="222222"/>
          <w:sz w:val="22"/>
          <w:szCs w:val="22"/>
        </w:rPr>
        <w:t> Dubbed Ariane Next, the heavy-launcher project targets liftoff in 2030.</w:t>
      </w:r>
    </w:p>
    <w:p w14:paraId="26DDEF7F" w14:textId="77777777" w:rsidR="00FD3236" w:rsidRDefault="00FD3236" w:rsidP="00FD3236">
      <w:pPr>
        <w:pStyle w:val="Heading3"/>
      </w:pPr>
    </w:p>
    <w:p w14:paraId="2B399FEC" w14:textId="77777777" w:rsidR="00FD3236" w:rsidRDefault="00FD3236" w:rsidP="00FD3236">
      <w:pPr>
        <w:spacing w:line="256" w:lineRule="auto"/>
        <w:rPr>
          <w:b/>
          <w:bCs/>
          <w:sz w:val="26"/>
          <w:szCs w:val="26"/>
        </w:rPr>
      </w:pPr>
      <w:hyperlink r:id="rId15" w:history="1">
        <w:r w:rsidRPr="004C1376">
          <w:rPr>
            <w:rStyle w:val="Hyperlink"/>
            <w:b/>
            <w:bCs/>
            <w:sz w:val="26"/>
            <w:szCs w:val="26"/>
          </w:rPr>
          <w:t>https://www.epa.gov/climate-indicators/climate-change-indicators-us-greenhouse-gas-emissions</w:t>
        </w:r>
      </w:hyperlink>
    </w:p>
    <w:p w14:paraId="5CB8F0D5" w14:textId="77777777" w:rsidR="00FD3236" w:rsidRDefault="00FD3236" w:rsidP="00FD3236">
      <w:pPr>
        <w:spacing w:line="256" w:lineRule="auto"/>
        <w:rPr>
          <w:b/>
          <w:bCs/>
          <w:sz w:val="26"/>
          <w:szCs w:val="26"/>
          <w:highlight w:val="white"/>
        </w:rPr>
      </w:pPr>
    </w:p>
    <w:p w14:paraId="3DFBFBE3" w14:textId="77777777" w:rsidR="00FD3236" w:rsidRPr="00E0727A" w:rsidRDefault="00FD3236" w:rsidP="00FD3236">
      <w:pPr>
        <w:numPr>
          <w:ilvl w:val="0"/>
          <w:numId w:val="12"/>
        </w:numPr>
        <w:shd w:val="clear" w:color="auto" w:fill="FFFFFF"/>
        <w:spacing w:before="100" w:beforeAutospacing="1" w:after="60" w:line="240" w:lineRule="auto"/>
        <w:rPr>
          <w:rFonts w:ascii="Helvetica" w:eastAsia="Times New Roman" w:hAnsi="Helvetica" w:cs="Helvetica"/>
          <w:color w:val="1B1B1B"/>
          <w:sz w:val="25"/>
          <w:szCs w:val="25"/>
          <w:lang w:eastAsia="zh-CN"/>
        </w:rPr>
      </w:pPr>
      <w:r w:rsidRPr="00E0727A">
        <w:rPr>
          <w:rFonts w:ascii="Helvetica" w:eastAsia="Times New Roman" w:hAnsi="Helvetica" w:cs="Helvetica"/>
          <w:color w:val="1B1B1B"/>
          <w:sz w:val="25"/>
          <w:szCs w:val="25"/>
          <w:lang w:eastAsia="zh-CN"/>
        </w:rPr>
        <w:t>In 2019, U.S. greenhouse gas emissions totaled 6,558 million metric tons (14.5 trillion pounds) of carbon dioxide equivalents. This total represents a 2 percent increase since 1990 but a 12 percent decrease since 2005 (see Figure 1).</w:t>
      </w:r>
    </w:p>
    <w:p w14:paraId="73B3BE83" w14:textId="77777777" w:rsidR="005C6B9B" w:rsidRDefault="005C6B9B" w:rsidP="005C6B9B">
      <w:pPr>
        <w:pStyle w:val="Heading3"/>
      </w:pPr>
      <w:r>
        <w:t>A2: Debris</w:t>
      </w:r>
    </w:p>
    <w:p w14:paraId="51A08CAB" w14:textId="77777777" w:rsidR="005C6B9B" w:rsidRDefault="005C6B9B" w:rsidP="005C6B9B"/>
    <w:p w14:paraId="17415750" w14:textId="77777777" w:rsidR="005C6B9B" w:rsidRDefault="005C6B9B" w:rsidP="005C6B9B">
      <w:pPr>
        <w:pStyle w:val="Heading4"/>
      </w:pPr>
      <w:r>
        <w:rPr>
          <w:rFonts w:ascii="Calibri" w:hAnsi="Calibri" w:cs="Calibri"/>
          <w:color w:val="000000"/>
        </w:rPr>
        <w:t>2] Companies key to solving debris.</w:t>
      </w:r>
    </w:p>
    <w:p w14:paraId="40BF4DB6" w14:textId="77777777" w:rsidR="005C6B9B" w:rsidRDefault="005C6B9B" w:rsidP="005C6B9B">
      <w:pPr>
        <w:pStyle w:val="NormalWeb"/>
        <w:spacing w:before="0" w:beforeAutospacing="0" w:after="160" w:afterAutospacing="0"/>
      </w:pPr>
      <w:r>
        <w:rPr>
          <w:rFonts w:ascii="Calibri" w:hAnsi="Calibri" w:cs="Calibri"/>
          <w:b/>
          <w:bCs/>
          <w:color w:val="000000"/>
          <w:sz w:val="26"/>
          <w:szCs w:val="26"/>
        </w:rPr>
        <w:t>Gao 21</w:t>
      </w:r>
      <w:r>
        <w:rPr>
          <w:rFonts w:ascii="Calibri" w:hAnsi="Calibri" w:cs="Calibri"/>
          <w:color w:val="000000"/>
          <w:sz w:val="22"/>
          <w:szCs w:val="22"/>
        </w:rPr>
        <w:t xml:space="preserve"> – [Reporter at Reuters Liangping, and Ryan Woo, "China launches robot prototype capable of catching space debris with net," Reuters, 4-27-21, https://www.reuters.com/lifestyle/science/china-launches-robot-prototype-capable-catching-space-debris-with-net-2021-04-27/, accessed 6-25-21]</w:t>
      </w:r>
    </w:p>
    <w:p w14:paraId="06151B0F" w14:textId="77777777" w:rsidR="005C6B9B" w:rsidRDefault="005C6B9B" w:rsidP="005C6B9B">
      <w:r>
        <w:rPr>
          <w:rFonts w:ascii="Calibri" w:hAnsi="Calibri" w:cs="Calibri"/>
          <w:color w:val="000000"/>
          <w:sz w:val="16"/>
          <w:szCs w:val="16"/>
        </w:rPr>
        <w:t xml:space="preserve">BEIJING, April 27 (Reuters) - A Chinese space mining start-up launched into low Earth orbit on Tuesday a </w:t>
      </w:r>
      <w:r>
        <w:rPr>
          <w:rFonts w:ascii="Calibri" w:hAnsi="Calibri" w:cs="Calibri"/>
          <w:color w:val="000000"/>
          <w:sz w:val="22"/>
          <w:szCs w:val="22"/>
          <w:u w:val="single"/>
          <w:shd w:val="clear" w:color="auto" w:fill="00FFFF"/>
        </w:rPr>
        <w:t>robot</w:t>
      </w:r>
      <w:r>
        <w:rPr>
          <w:rFonts w:ascii="Calibri" w:hAnsi="Calibri" w:cs="Calibri"/>
          <w:color w:val="000000"/>
          <w:sz w:val="22"/>
          <w:szCs w:val="22"/>
          <w:u w:val="single"/>
        </w:rPr>
        <w:t xml:space="preserve"> prototype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can scoop up debris</w:t>
      </w:r>
      <w:r>
        <w:rPr>
          <w:rFonts w:ascii="Calibri" w:hAnsi="Calibri" w:cs="Calibri"/>
          <w:color w:val="000000"/>
          <w:sz w:val="22"/>
          <w:szCs w:val="22"/>
          <w:u w:val="single"/>
        </w:rPr>
        <w:t xml:space="preserve"> left behind by other spacecraft with a big net</w:t>
      </w:r>
      <w:r>
        <w:rPr>
          <w:rFonts w:ascii="Calibri" w:hAnsi="Calibri" w:cs="Calibri"/>
          <w:color w:val="000000"/>
          <w:sz w:val="16"/>
          <w:szCs w:val="16"/>
        </w:rPr>
        <w:t xml:space="preserve">. The </w:t>
      </w:r>
      <w:r>
        <w:rPr>
          <w:rFonts w:ascii="Calibri" w:hAnsi="Calibri" w:cs="Calibri"/>
          <w:color w:val="000000"/>
          <w:sz w:val="22"/>
          <w:szCs w:val="22"/>
          <w:u w:val="single"/>
        </w:rPr>
        <w:t>NEO-01,</w:t>
      </w:r>
      <w:r>
        <w:rPr>
          <w:rFonts w:ascii="Calibri" w:hAnsi="Calibri" w:cs="Calibri"/>
          <w:color w:val="000000"/>
          <w:sz w:val="16"/>
          <w:szCs w:val="16"/>
        </w:rPr>
        <w:t xml:space="preserve"> which will also peer into deep space to observe small celestial bodies, </w:t>
      </w:r>
      <w:r>
        <w:rPr>
          <w:rFonts w:ascii="Calibri" w:hAnsi="Calibri" w:cs="Calibri"/>
          <w:color w:val="000000"/>
          <w:sz w:val="22"/>
          <w:szCs w:val="22"/>
          <w:u w:val="single"/>
        </w:rPr>
        <w:t>was launched on the government's</w:t>
      </w:r>
      <w:r>
        <w:rPr>
          <w:rFonts w:ascii="Calibri" w:hAnsi="Calibri" w:cs="Calibri"/>
          <w:color w:val="000000"/>
          <w:sz w:val="16"/>
          <w:szCs w:val="16"/>
        </w:rPr>
        <w:t xml:space="preserve"> Long March 6 rocket along with a handful of satellites, state-run Xinhua news agency reported. </w:t>
      </w:r>
      <w:r>
        <w:rPr>
          <w:rFonts w:ascii="Calibri" w:hAnsi="Calibri" w:cs="Calibri"/>
          <w:color w:val="000000"/>
          <w:sz w:val="22"/>
          <w:szCs w:val="22"/>
          <w:u w:val="single"/>
        </w:rPr>
        <w:t>The 30kg robot</w:t>
      </w:r>
      <w:r>
        <w:rPr>
          <w:rFonts w:ascii="Calibri" w:hAnsi="Calibri" w:cs="Calibri"/>
          <w:color w:val="000000"/>
          <w:sz w:val="16"/>
          <w:szCs w:val="16"/>
        </w:rPr>
        <w:t xml:space="preserve"> developed by Shenzhen-based Origin Space </w:t>
      </w:r>
      <w:r>
        <w:rPr>
          <w:rFonts w:ascii="Calibri" w:hAnsi="Calibri" w:cs="Calibri"/>
          <w:color w:val="000000"/>
          <w:sz w:val="22"/>
          <w:szCs w:val="22"/>
          <w:u w:val="single"/>
        </w:rPr>
        <w:t>will pave the way for future technologies capable of mining on asteroids</w:t>
      </w:r>
      <w:r>
        <w:rPr>
          <w:rFonts w:ascii="Calibri" w:hAnsi="Calibri" w:cs="Calibri"/>
          <w:color w:val="000000"/>
          <w:sz w:val="16"/>
          <w:szCs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Astroscale. Unlike </w:t>
      </w:r>
      <w:r>
        <w:rPr>
          <w:rFonts w:ascii="Calibri" w:hAnsi="Calibri" w:cs="Calibri"/>
          <w:color w:val="000000"/>
          <w:sz w:val="22"/>
          <w:szCs w:val="22"/>
          <w:u w:val="single"/>
          <w:shd w:val="clear" w:color="auto" w:fill="00FFFF"/>
        </w:rPr>
        <w:t>Astroscale's tech</w:t>
      </w:r>
      <w:r>
        <w:rPr>
          <w:rFonts w:ascii="Calibri" w:hAnsi="Calibri" w:cs="Calibri"/>
          <w:color w:val="000000"/>
          <w:sz w:val="22"/>
          <w:szCs w:val="22"/>
          <w:u w:val="single"/>
        </w:rPr>
        <w:t xml:space="preserve">nology, which </w:t>
      </w:r>
      <w:r>
        <w:rPr>
          <w:rFonts w:ascii="Calibri" w:hAnsi="Calibri" w:cs="Calibri"/>
          <w:color w:val="000000"/>
          <w:sz w:val="22"/>
          <w:szCs w:val="22"/>
          <w:u w:val="single"/>
          <w:shd w:val="clear" w:color="auto" w:fill="00FFFF"/>
        </w:rPr>
        <w:t>uses magnets to gather up space junk</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NEO-01 will use a net to capture debris and</w:t>
      </w:r>
      <w:r>
        <w:rPr>
          <w:rFonts w:ascii="Calibri" w:hAnsi="Calibri" w:cs="Calibri"/>
          <w:color w:val="000000"/>
          <w:sz w:val="22"/>
          <w:szCs w:val="22"/>
          <w:u w:val="single"/>
        </w:rPr>
        <w:t xml:space="preserve"> then </w:t>
      </w:r>
      <w:r>
        <w:rPr>
          <w:rFonts w:ascii="Calibri" w:hAnsi="Calibri" w:cs="Calibri"/>
          <w:color w:val="000000"/>
          <w:sz w:val="22"/>
          <w:szCs w:val="22"/>
          <w:u w:val="single"/>
          <w:shd w:val="clear" w:color="auto" w:fill="00FFFF"/>
        </w:rPr>
        <w:t>burn it</w:t>
      </w:r>
      <w:r>
        <w:rPr>
          <w:rFonts w:ascii="Calibri" w:hAnsi="Calibri" w:cs="Calibri"/>
          <w:color w:val="000000"/>
          <w:sz w:val="22"/>
          <w:szCs w:val="22"/>
          <w:u w:val="single"/>
        </w:rPr>
        <w:t xml:space="preserve"> with its electric propulsion system</w:t>
      </w:r>
      <w:r>
        <w:rPr>
          <w:rFonts w:ascii="Calibri" w:hAnsi="Calibri" w:cs="Calibri"/>
          <w:color w:val="000000"/>
          <w:sz w:val="16"/>
          <w:szCs w:val="16"/>
        </w:rPr>
        <w:t xml:space="preserve">, according to a report on the company's website. Thousands of </w:t>
      </w:r>
      <w:r>
        <w:rPr>
          <w:rFonts w:ascii="Calibri" w:hAnsi="Calibri" w:cs="Calibri"/>
          <w:color w:val="000000"/>
          <w:sz w:val="22"/>
          <w:szCs w:val="22"/>
          <w:u w:val="single"/>
        </w:rPr>
        <w:t>satellites</w:t>
      </w:r>
      <w:r>
        <w:rPr>
          <w:rFonts w:ascii="Calibri" w:hAnsi="Calibri" w:cs="Calibri"/>
          <w:color w:val="000000"/>
          <w:sz w:val="16"/>
          <w:szCs w:val="16"/>
        </w:rPr>
        <w:t xml:space="preserve"> have been launched globally. As they outlive their use, many </w:t>
      </w:r>
      <w:r>
        <w:rPr>
          <w:rFonts w:ascii="Calibri" w:hAnsi="Calibri" w:cs="Calibri"/>
          <w:color w:val="000000"/>
          <w:sz w:val="22"/>
          <w:szCs w:val="22"/>
          <w:u w:val="single"/>
        </w:rPr>
        <w:t xml:space="preserve">end up as junk, posing danger </w:t>
      </w:r>
      <w:r>
        <w:rPr>
          <w:rFonts w:ascii="Calibri" w:hAnsi="Calibri" w:cs="Calibri"/>
          <w:color w:val="000000"/>
          <w:sz w:val="16"/>
          <w:szCs w:val="16"/>
        </w:rPr>
        <w:t xml:space="preserve">to other operating satellites. </w:t>
      </w:r>
      <w:r>
        <w:rPr>
          <w:rFonts w:ascii="Calibri" w:hAnsi="Calibri" w:cs="Calibri"/>
          <w:color w:val="000000"/>
          <w:sz w:val="22"/>
          <w:szCs w:val="22"/>
          <w:u w:val="single"/>
        </w:rPr>
        <w:t>Origin Space plans to launch dozens of space telescopes and more spacecraft to achieve the first commercial mining of asteroids by 2045</w:t>
      </w:r>
      <w:r>
        <w:rPr>
          <w:rFonts w:ascii="Calibri" w:hAnsi="Calibri" w:cs="Calibri"/>
          <w:color w:val="000000"/>
          <w:sz w:val="16"/>
          <w:szCs w:val="16"/>
        </w:rPr>
        <w:t xml:space="preserve">, said the company's founder Su Meng in an interview with domestic media on April 6. Xinhua reported on Saturday that China was stepping up efforts to land a probe on a near-Earth asteroid to collect samples, and also </w:t>
      </w:r>
      <w:r>
        <w:rPr>
          <w:rFonts w:ascii="Calibri" w:hAnsi="Calibri" w:cs="Calibri"/>
          <w:color w:val="000000"/>
          <w:sz w:val="22"/>
          <w:szCs w:val="22"/>
          <w:u w:val="single"/>
        </w:rPr>
        <w:t>expediting a plan to build a defence system against near-Earth asteroids. </w:t>
      </w:r>
    </w:p>
    <w:p w14:paraId="72BBBD0D" w14:textId="77777777" w:rsidR="005C6B9B" w:rsidRDefault="005C6B9B" w:rsidP="005C6B9B">
      <w:pPr>
        <w:shd w:val="clear" w:color="auto" w:fill="FFFFFF"/>
        <w:spacing w:line="235" w:lineRule="atLeast"/>
        <w:rPr>
          <w:rFonts w:ascii="Calibri" w:hAnsi="Calibri" w:cs="Calibri"/>
          <w:color w:val="222222"/>
          <w:sz w:val="22"/>
          <w:szCs w:val="22"/>
        </w:rPr>
      </w:pPr>
    </w:p>
    <w:p w14:paraId="27509B2D" w14:textId="77777777" w:rsidR="005C6B9B" w:rsidRDefault="005C6B9B" w:rsidP="005C6B9B">
      <w:pPr>
        <w:pStyle w:val="Heading4"/>
      </w:pPr>
      <w:r>
        <w:rPr>
          <w:rFonts w:ascii="Calibri" w:hAnsi="Calibri" w:cs="Calibri"/>
          <w:color w:val="000000"/>
        </w:rPr>
        <w:t>No debris collision</w:t>
      </w:r>
    </w:p>
    <w:p w14:paraId="5A5DE623" w14:textId="77777777" w:rsidR="005C6B9B" w:rsidRDefault="005C6B9B" w:rsidP="005C6B9B">
      <w:pPr>
        <w:pStyle w:val="NormalWeb"/>
        <w:spacing w:before="0" w:beforeAutospacing="0" w:after="160" w:afterAutospacing="0"/>
      </w:pPr>
      <w:r>
        <w:rPr>
          <w:rFonts w:ascii="Calibri" w:hAnsi="Calibri" w:cs="Calibri"/>
          <w:b/>
          <w:bCs/>
          <w:color w:val="000000"/>
          <w:sz w:val="26"/>
          <w:szCs w:val="26"/>
          <w:u w:val="single"/>
        </w:rPr>
        <w:t>Albrecht 16</w:t>
      </w:r>
      <w:r>
        <w:rPr>
          <w:rFonts w:ascii="Calibri" w:hAnsi="Calibri" w:cs="Calibri"/>
          <w:color w:val="000000"/>
          <w:sz w:val="26"/>
          <w:szCs w:val="26"/>
        </w:rPr>
        <w:t xml:space="preserve"> [</w:t>
      </w:r>
      <w:r>
        <w:rPr>
          <w:rFonts w:ascii="Calibri" w:hAnsi="Calibri" w:cs="Calibri"/>
          <w:color w:val="000000"/>
          <w:sz w:val="26"/>
          <w:szCs w:val="26"/>
          <w:u w:val="single"/>
        </w:rPr>
        <w:t>Mark Albrecht</w:t>
      </w:r>
      <w:r>
        <w:rPr>
          <w:rFonts w:ascii="Calibri" w:hAnsi="Calibri" w:cs="Calibri"/>
          <w:color w:val="000000"/>
          <w:sz w:val="26"/>
          <w:szCs w:val="26"/>
        </w:rPr>
        <w:t xml:space="preserve"> is chairman of the board of USSpace LLC. He was head of the White House National Space Council from 1989 to 1992. </w:t>
      </w:r>
      <w:r>
        <w:rPr>
          <w:rFonts w:ascii="Calibri" w:hAnsi="Calibri" w:cs="Calibri"/>
          <w:color w:val="000000"/>
          <w:sz w:val="26"/>
          <w:szCs w:val="26"/>
          <w:u w:val="single"/>
        </w:rPr>
        <w:t>Paul Graziani</w:t>
      </w:r>
      <w:r>
        <w:rPr>
          <w:rFonts w:ascii="Calibri" w:hAnsi="Calibri" w:cs="Calibri"/>
          <w:color w:val="000000"/>
          <w:sz w:val="26"/>
          <w:szCs w:val="26"/>
        </w:rPr>
        <w:t xml:space="preserve"> is CEO and founder of Analytical Graphics, an Exton, Pennsylvania, company that develops software and provides mission assurance through the Commercial Space Operations Center (ComSpOC), “Op-ed | Congested space is a serious problem solved by hard work, not hysteria”, SpaceNews, May 9th 2016, </w:t>
      </w:r>
      <w:hyperlink r:id="rId16" w:history="1">
        <w:r>
          <w:rPr>
            <w:rStyle w:val="Hyperlink"/>
            <w:rFonts w:ascii="Calibri" w:hAnsi="Calibri" w:cs="Calibri"/>
            <w:color w:val="000000"/>
          </w:rPr>
          <w:t>https://spacenews.com/op-ed-congested-space-is-a-serious-problem-solved-by-hard-work-not-hysteria/</w:t>
        </w:r>
      </w:hyperlink>
      <w:r>
        <w:rPr>
          <w:rFonts w:ascii="Calibri" w:hAnsi="Calibri" w:cs="Calibri"/>
          <w:color w:val="000000"/>
          <w:sz w:val="26"/>
          <w:szCs w:val="26"/>
        </w:rPr>
        <w:t>] [modified for readability]</w:t>
      </w:r>
    </w:p>
    <w:p w14:paraId="5F52AFEB" w14:textId="77777777" w:rsidR="005C6B9B" w:rsidRDefault="005C6B9B" w:rsidP="005C6B9B">
      <w:pPr>
        <w:pStyle w:val="NormalWeb"/>
        <w:spacing w:before="0" w:beforeAutospacing="0" w:after="160" w:afterAutospacing="0"/>
      </w:pPr>
      <w:r>
        <w:rPr>
          <w:rFonts w:ascii="Calibri" w:hAnsi="Calibri" w:cs="Calibri"/>
          <w:b/>
          <w:bCs/>
          <w:color w:val="000000"/>
          <w:sz w:val="26"/>
          <w:szCs w:val="26"/>
          <w:u w:val="single"/>
        </w:rPr>
        <w:t>Popular culture has embraced the risks of collisions</w:t>
      </w:r>
      <w:r>
        <w:rPr>
          <w:rFonts w:ascii="Calibri" w:hAnsi="Calibri" w:cs="Calibri"/>
          <w:color w:val="000000"/>
          <w:sz w:val="16"/>
          <w:szCs w:val="16"/>
        </w:rPr>
        <w:t xml:space="preserve"> in space in films like </w:t>
      </w:r>
      <w:r>
        <w:rPr>
          <w:rFonts w:ascii="Calibri" w:hAnsi="Calibri" w:cs="Calibri"/>
          <w:b/>
          <w:bCs/>
          <w:color w:val="000000"/>
          <w:sz w:val="26"/>
          <w:szCs w:val="26"/>
          <w:u w:val="single"/>
          <w:shd w:val="clear" w:color="auto" w:fill="00FFFF"/>
        </w:rPr>
        <w:t>Gravity</w:t>
      </w:r>
      <w:r>
        <w:rPr>
          <w:rFonts w:ascii="Calibri" w:hAnsi="Calibri" w:cs="Calibri"/>
          <w:color w:val="000000"/>
          <w:sz w:val="16"/>
          <w:szCs w:val="16"/>
        </w:rPr>
        <w:t xml:space="preserve">. Some participants </w:t>
      </w:r>
      <w:r>
        <w:rPr>
          <w:rFonts w:ascii="Calibri" w:hAnsi="Calibri" w:cs="Calibri"/>
          <w:b/>
          <w:bCs/>
          <w:color w:val="000000"/>
          <w:sz w:val="26"/>
          <w:szCs w:val="26"/>
          <w:u w:val="single"/>
        </w:rPr>
        <w:t xml:space="preserve">have </w:t>
      </w:r>
      <w:r>
        <w:rPr>
          <w:rFonts w:ascii="Calibri" w:hAnsi="Calibri" w:cs="Calibri"/>
          <w:b/>
          <w:bCs/>
          <w:color w:val="000000"/>
          <w:sz w:val="26"/>
          <w:szCs w:val="26"/>
          <w:u w:val="single"/>
          <w:shd w:val="clear" w:color="auto" w:fill="00FFFF"/>
        </w:rPr>
        <w:t>dramatized</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the issue</w:t>
      </w:r>
      <w:r>
        <w:rPr>
          <w:rFonts w:ascii="Calibri" w:hAnsi="Calibri" w:cs="Calibri"/>
          <w:color w:val="000000"/>
          <w:sz w:val="16"/>
          <w:szCs w:val="16"/>
        </w:rPr>
        <w:t xml:space="preserve"> by producing </w:t>
      </w:r>
      <w:r>
        <w:rPr>
          <w:rFonts w:ascii="Calibri" w:hAnsi="Calibri" w:cs="Calibri"/>
          <w:b/>
          <w:bCs/>
          <w:color w:val="000000"/>
          <w:sz w:val="26"/>
          <w:szCs w:val="26"/>
          <w:u w:val="single"/>
        </w:rPr>
        <w:t>graphics of Earth and its satellites, which make our planet look like a fuzzy marble, almost obscured by a dense cloud of white pellets</w:t>
      </w:r>
      <w:r>
        <w:rPr>
          <w:rFonts w:ascii="Calibri" w:hAnsi="Calibri" w:cs="Calibri"/>
          <w:color w:val="000000"/>
          <w:sz w:val="16"/>
          <w:szCs w:val="16"/>
        </w:rPr>
        <w:t xml:space="preserve"> meant to conceptualize space congestion. Unfortunately, </w:t>
      </w:r>
      <w:r>
        <w:rPr>
          <w:rFonts w:ascii="Calibri" w:hAnsi="Calibri" w:cs="Calibri"/>
          <w:b/>
          <w:bCs/>
          <w:color w:val="000000"/>
          <w:sz w:val="26"/>
          <w:szCs w:val="26"/>
          <w:u w:val="single"/>
        </w:rPr>
        <w:t>for the sake of a good visual, satellites are depicted as if they were hundreds of miles wide</w:t>
      </w:r>
      <w:r>
        <w:rPr>
          <w:rFonts w:ascii="Calibri" w:hAnsi="Calibri" w:cs="Calibri"/>
          <w:color w:val="000000"/>
          <w:sz w:val="16"/>
          <w:szCs w:val="16"/>
        </w:rPr>
        <w:t xml:space="preserve">, like the state of Pennsylvania (for the record, there are no space objects the size of Pennsylvania in orbit). </w:t>
      </w:r>
      <w:r>
        <w:rPr>
          <w:rFonts w:ascii="Calibri" w:hAnsi="Calibri" w:cs="Calibri"/>
          <w:b/>
          <w:bCs/>
          <w:color w:val="000000"/>
          <w:sz w:val="26"/>
          <w:szCs w:val="26"/>
          <w:u w:val="single"/>
        </w:rPr>
        <w:t xml:space="preserve">Unfortunately, this is the rule, not the exception, and almost </w:t>
      </w:r>
      <w:r>
        <w:rPr>
          <w:rFonts w:ascii="Calibri" w:hAnsi="Calibri" w:cs="Calibri"/>
          <w:b/>
          <w:bCs/>
          <w:color w:val="000000"/>
          <w:sz w:val="26"/>
          <w:szCs w:val="26"/>
          <w:u w:val="single"/>
          <w:shd w:val="clear" w:color="auto" w:fill="00FFFF"/>
        </w:rPr>
        <w:t>all</w:t>
      </w:r>
      <w:r>
        <w:rPr>
          <w:rFonts w:ascii="Calibri" w:hAnsi="Calibri" w:cs="Calibri"/>
          <w:b/>
          <w:bCs/>
          <w:color w:val="000000"/>
          <w:sz w:val="26"/>
          <w:szCs w:val="26"/>
          <w:u w:val="single"/>
        </w:rPr>
        <w:t xml:space="preserve"> of these </w:t>
      </w:r>
      <w:r>
        <w:rPr>
          <w:rFonts w:ascii="Calibri" w:hAnsi="Calibri" w:cs="Calibri"/>
          <w:b/>
          <w:bCs/>
          <w:color w:val="000000"/>
          <w:sz w:val="26"/>
          <w:szCs w:val="26"/>
          <w:u w:val="single"/>
          <w:shd w:val="clear" w:color="auto" w:fill="00FFFF"/>
        </w:rPr>
        <w:t>articles</w:t>
      </w:r>
      <w:r>
        <w:rPr>
          <w:rFonts w:ascii="Calibri" w:hAnsi="Calibri" w:cs="Calibri"/>
          <w:b/>
          <w:bCs/>
          <w:color w:val="000000"/>
          <w:sz w:val="26"/>
          <w:szCs w:val="26"/>
          <w:u w:val="single"/>
        </w:rPr>
        <w:t xml:space="preserve">, movies, graphics, and simulations </w:t>
      </w:r>
      <w:r>
        <w:rPr>
          <w:rFonts w:ascii="Calibri" w:hAnsi="Calibri" w:cs="Calibri"/>
          <w:b/>
          <w:bCs/>
          <w:color w:val="000000"/>
          <w:sz w:val="26"/>
          <w:szCs w:val="26"/>
          <w:u w:val="single"/>
          <w:shd w:val="clear" w:color="auto" w:fill="00FFFF"/>
        </w:rPr>
        <w:t>are exaggerated and misleading</w:t>
      </w:r>
      <w:r>
        <w:rPr>
          <w:rFonts w:ascii="Calibri" w:hAnsi="Calibri" w:cs="Calibri"/>
          <w:color w:val="000000"/>
          <w:sz w:val="16"/>
          <w:szCs w:val="16"/>
        </w:rPr>
        <w:t xml:space="preserve">. </w:t>
      </w:r>
      <w:r>
        <w:rPr>
          <w:rFonts w:ascii="Calibri" w:hAnsi="Calibri" w:cs="Calibri"/>
          <w:b/>
          <w:bCs/>
          <w:color w:val="000000"/>
          <w:sz w:val="26"/>
          <w:szCs w:val="26"/>
          <w:u w:val="single"/>
        </w:rPr>
        <w:t xml:space="preserve">Space </w:t>
      </w:r>
      <w:r>
        <w:rPr>
          <w:rFonts w:ascii="Calibri" w:hAnsi="Calibri" w:cs="Calibri"/>
          <w:b/>
          <w:bCs/>
          <w:color w:val="000000"/>
          <w:sz w:val="26"/>
          <w:szCs w:val="26"/>
          <w:u w:val="single"/>
          <w:shd w:val="clear" w:color="auto" w:fill="00FFFF"/>
        </w:rPr>
        <w:t>debris and collision</w:t>
      </w:r>
      <w:r>
        <w:rPr>
          <w:rFonts w:ascii="Calibri" w:hAnsi="Calibri" w:cs="Calibri"/>
          <w:color w:val="000000"/>
          <w:sz w:val="16"/>
          <w:szCs w:val="16"/>
        </w:rPr>
        <w:t xml:space="preserve"> risk is real, but it </w:t>
      </w:r>
      <w:r>
        <w:rPr>
          <w:rFonts w:ascii="Calibri" w:hAnsi="Calibri" w:cs="Calibri"/>
          <w:b/>
          <w:bCs/>
          <w:color w:val="000000"/>
          <w:sz w:val="26"/>
          <w:szCs w:val="26"/>
          <w:u w:val="single"/>
        </w:rPr>
        <w:t xml:space="preserve">certainly </w:t>
      </w:r>
      <w:r>
        <w:rPr>
          <w:rFonts w:ascii="Calibri" w:hAnsi="Calibri" w:cs="Calibri"/>
          <w:b/>
          <w:bCs/>
          <w:color w:val="000000"/>
          <w:sz w:val="26"/>
          <w:szCs w:val="26"/>
          <w:u w:val="single"/>
          <w:shd w:val="clear" w:color="auto" w:fill="00FFFF"/>
        </w:rPr>
        <w:t>is not a crisis</w:t>
      </w:r>
      <w:r>
        <w:rPr>
          <w:rFonts w:ascii="Calibri" w:hAnsi="Calibri" w:cs="Calibri"/>
          <w:b/>
          <w:bCs/>
          <w:color w:val="000000"/>
          <w:sz w:val="26"/>
          <w:szCs w:val="26"/>
          <w:u w:val="single"/>
        </w:rPr>
        <w:t xml:space="preserve">. </w:t>
      </w:r>
      <w:r>
        <w:rPr>
          <w:rFonts w:ascii="Calibri" w:hAnsi="Calibri" w:cs="Calibri"/>
          <w:color w:val="000000"/>
          <w:sz w:val="16"/>
          <w:szCs w:val="16"/>
        </w:rPr>
        <w:t xml:space="preserve">So what are the facts? On the positive side, </w:t>
      </w:r>
      <w:r>
        <w:rPr>
          <w:rFonts w:ascii="Calibri" w:hAnsi="Calibri" w:cs="Calibri"/>
          <w:b/>
          <w:bCs/>
          <w:color w:val="000000"/>
          <w:sz w:val="26"/>
          <w:szCs w:val="26"/>
          <w:u w:val="single"/>
        </w:rPr>
        <w:t>space is empty and</w:t>
      </w:r>
      <w:r>
        <w:rPr>
          <w:rFonts w:ascii="Calibri" w:hAnsi="Calibri" w:cs="Calibri"/>
          <w:color w:val="000000"/>
          <w:sz w:val="16"/>
          <w:szCs w:val="16"/>
        </w:rPr>
        <w:t xml:space="preserve"> it is </w:t>
      </w:r>
      <w:r>
        <w:rPr>
          <w:rFonts w:ascii="Calibri" w:hAnsi="Calibri" w:cs="Calibri"/>
          <w:b/>
          <w:bCs/>
          <w:color w:val="000000"/>
          <w:sz w:val="26"/>
          <w:szCs w:val="26"/>
          <w:u w:val="single"/>
        </w:rPr>
        <w:t>vast</w:t>
      </w:r>
      <w:r>
        <w:rPr>
          <w:rFonts w:ascii="Calibri" w:hAnsi="Calibri" w:cs="Calibri"/>
          <w:color w:val="000000"/>
          <w:sz w:val="16"/>
          <w:szCs w:val="16"/>
        </w:rPr>
        <w:t xml:space="preserve">. At the altitude of the International Space Station, one half a degree of Earth longitude is almost 40 miles long. That same one half a degree at geostationary orbit, some 22,000 miles up is over 230 miles long. Generally, </w:t>
      </w:r>
      <w:r>
        <w:rPr>
          <w:rFonts w:ascii="Calibri" w:hAnsi="Calibri" w:cs="Calibri"/>
          <w:b/>
          <w:bCs/>
          <w:color w:val="000000"/>
          <w:sz w:val="26"/>
          <w:szCs w:val="26"/>
          <w:u w:val="single"/>
          <w:shd w:val="clear" w:color="auto" w:fill="00FFFF"/>
        </w:rPr>
        <w:t>we don’t</w:t>
      </w:r>
      <w:r>
        <w:rPr>
          <w:rFonts w:ascii="Calibri" w:hAnsi="Calibri" w:cs="Calibri"/>
          <w:color w:val="000000"/>
          <w:sz w:val="16"/>
          <w:szCs w:val="16"/>
        </w:rPr>
        <w:t xml:space="preserve"> intentionally </w:t>
      </w:r>
      <w:r>
        <w:rPr>
          <w:rFonts w:ascii="Calibri" w:hAnsi="Calibri" w:cs="Calibri"/>
          <w:b/>
          <w:bCs/>
          <w:color w:val="000000"/>
          <w:sz w:val="26"/>
          <w:szCs w:val="26"/>
          <w:u w:val="single"/>
          <w:shd w:val="clear" w:color="auto" w:fill="00FFFF"/>
        </w:rPr>
        <w:t>put sat</w:t>
      </w:r>
      <w:r>
        <w:rPr>
          <w:rFonts w:ascii="Calibri" w:hAnsi="Calibri" w:cs="Calibri"/>
          <w:b/>
          <w:bCs/>
          <w:color w:val="000000"/>
          <w:sz w:val="26"/>
          <w:szCs w:val="26"/>
          <w:u w:val="single"/>
        </w:rPr>
        <w:t>ellite</w:t>
      </w:r>
      <w:r>
        <w:rPr>
          <w:rFonts w:ascii="Calibri" w:hAnsi="Calibri" w:cs="Calibri"/>
          <w:b/>
          <w:bCs/>
          <w:color w:val="000000"/>
          <w:sz w:val="26"/>
          <w:szCs w:val="26"/>
          <w:u w:val="single"/>
          <w:shd w:val="clear" w:color="auto" w:fill="00FFFF"/>
        </w:rPr>
        <w:t>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close</w:t>
      </w:r>
      <w:r>
        <w:rPr>
          <w:rFonts w:ascii="Calibri" w:hAnsi="Calibri" w:cs="Calibri"/>
          <w:b/>
          <w:bCs/>
          <w:color w:val="000000"/>
          <w:sz w:val="26"/>
          <w:szCs w:val="26"/>
          <w:u w:val="single"/>
        </w:rPr>
        <w:t>r together than one-half degree. That means</w:t>
      </w:r>
      <w:r>
        <w:rPr>
          <w:rFonts w:ascii="Calibri" w:hAnsi="Calibri" w:cs="Calibri"/>
          <w:color w:val="000000"/>
          <w:sz w:val="16"/>
          <w:szCs w:val="16"/>
        </w:rPr>
        <w:t xml:space="preserve"> at geostationary orbit, </w:t>
      </w:r>
      <w:r>
        <w:rPr>
          <w:rFonts w:ascii="Calibri" w:hAnsi="Calibri" w:cs="Calibri"/>
          <w:b/>
          <w:bCs/>
          <w:color w:val="000000"/>
          <w:sz w:val="26"/>
          <w:szCs w:val="26"/>
          <w:u w:val="single"/>
        </w:rPr>
        <w:t>they are no closer than 11 times as far as the eye can see</w:t>
      </w:r>
      <w:r>
        <w:rPr>
          <w:rFonts w:ascii="Calibri" w:hAnsi="Calibri" w:cs="Calibri"/>
          <w:color w:val="000000"/>
          <w:sz w:val="16"/>
          <w:szCs w:val="16"/>
        </w:rPr>
        <w:t xml:space="preserve"> on flat ground or on the sea: </w:t>
      </w:r>
      <w:r>
        <w:rPr>
          <w:rFonts w:ascii="Calibri" w:hAnsi="Calibri" w:cs="Calibri"/>
          <w:b/>
          <w:bCs/>
          <w:color w:val="000000"/>
          <w:sz w:val="26"/>
          <w:szCs w:val="26"/>
          <w:u w:val="single"/>
        </w:rPr>
        <w:t>That’s the horizon over the horizon 10 times over.</w:t>
      </w:r>
      <w:r>
        <w:rPr>
          <w:rFonts w:ascii="Calibri" w:hAnsi="Calibri" w:cs="Calibri"/>
          <w:color w:val="000000"/>
          <w:sz w:val="16"/>
          <w:szCs w:val="16"/>
        </w:rPr>
        <w:t xml:space="preserve"> In addition, other than minute forces like solar winds and sparse bits of atmosphere that still exist 500 miles up, </w:t>
      </w:r>
      <w:r>
        <w:rPr>
          <w:rFonts w:ascii="Calibri" w:hAnsi="Calibri" w:cs="Calibri"/>
          <w:b/>
          <w:bCs/>
          <w:color w:val="000000"/>
          <w:sz w:val="26"/>
          <w:szCs w:val="26"/>
          <w:u w:val="single"/>
        </w:rPr>
        <w:t>nothing gets in the way of orbiting objects</w:t>
      </w:r>
      <w:r>
        <w:rPr>
          <w:rFonts w:ascii="Calibri" w:hAnsi="Calibri" w:cs="Calibri"/>
          <w:color w:val="000000"/>
          <w:sz w:val="16"/>
          <w:szCs w:val="16"/>
        </w:rPr>
        <w:t xml:space="preserve"> </w:t>
      </w:r>
      <w:r>
        <w:rPr>
          <w:rFonts w:ascii="Calibri" w:hAnsi="Calibri" w:cs="Calibri"/>
          <w:b/>
          <w:bCs/>
          <w:color w:val="000000"/>
          <w:sz w:val="26"/>
          <w:szCs w:val="26"/>
          <w:u w:val="single"/>
        </w:rPr>
        <w:t>and they behave quite predictably.</w:t>
      </w:r>
      <w:r>
        <w:rPr>
          <w:rFonts w:ascii="Calibri" w:hAnsi="Calibri" w:cs="Calibri"/>
          <w:color w:val="000000"/>
          <w:sz w:val="16"/>
          <w:szCs w:val="16"/>
        </w:rPr>
        <w:t xml:space="preserve"> The location of the smallest spacecraft can be predicated within a 1,000 feet, 24 hours in advance. </w:t>
      </w:r>
      <w:r>
        <w:rPr>
          <w:rFonts w:ascii="Calibri" w:hAnsi="Calibri" w:cs="Calibri"/>
          <w:b/>
          <w:bCs/>
          <w:color w:val="000000"/>
          <w:sz w:val="26"/>
          <w:szCs w:val="26"/>
          <w:u w:val="single"/>
        </w:rPr>
        <w:t xml:space="preserve">Since we first started placing objects into space </w:t>
      </w:r>
      <w:r>
        <w:rPr>
          <w:rFonts w:ascii="Calibri" w:hAnsi="Calibri" w:cs="Calibri"/>
          <w:b/>
          <w:bCs/>
          <w:color w:val="000000"/>
          <w:sz w:val="26"/>
          <w:szCs w:val="26"/>
          <w:u w:val="single"/>
          <w:shd w:val="clear" w:color="auto" w:fill="00FFFF"/>
        </w:rPr>
        <w:t xml:space="preserve">there have been </w:t>
      </w:r>
      <w:r>
        <w:rPr>
          <w:rFonts w:ascii="Calibri" w:hAnsi="Calibri" w:cs="Calibri"/>
          <w:b/>
          <w:bCs/>
          <w:color w:val="000000"/>
          <w:sz w:val="26"/>
          <w:szCs w:val="26"/>
          <w:u w:val="single"/>
        </w:rPr>
        <w:t>[</w:t>
      </w:r>
      <w:r>
        <w:rPr>
          <w:rFonts w:ascii="Calibri" w:hAnsi="Calibri" w:cs="Calibri"/>
          <w:b/>
          <w:bCs/>
          <w:color w:val="000000"/>
          <w:sz w:val="26"/>
          <w:szCs w:val="26"/>
          <w:u w:val="single"/>
          <w:shd w:val="clear" w:color="auto" w:fill="00FFFF"/>
        </w:rPr>
        <w:t>eleven</w:t>
      </w:r>
      <w:r>
        <w:rPr>
          <w:rFonts w:ascii="Calibri" w:hAnsi="Calibri" w:cs="Calibri"/>
          <w:b/>
          <w:bCs/>
          <w:color w:val="000000"/>
          <w:sz w:val="26"/>
          <w:szCs w:val="26"/>
          <w:u w:val="single"/>
        </w:rPr>
        <w:t xml:space="preserve">] </w:t>
      </w:r>
      <w:r>
        <w:rPr>
          <w:rFonts w:ascii="Calibri" w:hAnsi="Calibri" w:cs="Calibri"/>
          <w:color w:val="000000"/>
          <w:sz w:val="16"/>
          <w:szCs w:val="16"/>
        </w:rPr>
        <w:t xml:space="preserve">known low Earth orbit </w:t>
      </w:r>
      <w:r>
        <w:rPr>
          <w:rFonts w:ascii="Calibri" w:hAnsi="Calibri" w:cs="Calibri"/>
          <w:b/>
          <w:bCs/>
          <w:color w:val="000000"/>
          <w:sz w:val="26"/>
          <w:szCs w:val="26"/>
          <w:u w:val="single"/>
          <w:shd w:val="clear" w:color="auto" w:fill="00FFFF"/>
        </w:rPr>
        <w:t>collisions</w:t>
      </w:r>
      <w:r>
        <w:rPr>
          <w:rFonts w:ascii="Calibri" w:hAnsi="Calibri" w:cs="Calibri"/>
          <w:color w:val="000000"/>
          <w:sz w:val="16"/>
          <w:szCs w:val="16"/>
        </w:rPr>
        <w:t xml:space="preserve">, and three known collisions at geostationary orbit. </w:t>
      </w:r>
      <w:r>
        <w:rPr>
          <w:rFonts w:ascii="Calibri" w:hAnsi="Calibri" w:cs="Calibri"/>
          <w:b/>
          <w:bCs/>
          <w:color w:val="000000"/>
          <w:sz w:val="26"/>
          <w:szCs w:val="26"/>
          <w:u w:val="single"/>
        </w:rPr>
        <w:t>Think of it:</w:t>
      </w:r>
      <w:r>
        <w:rPr>
          <w:rFonts w:ascii="Calibri" w:hAnsi="Calibri" w:cs="Calibri"/>
          <w:color w:val="000000"/>
          <w:sz w:val="16"/>
          <w:szCs w:val="16"/>
        </w:rPr>
        <w:t xml:space="preserve"> 135 space shuttle flights, all of the Apollo, Gemini and Mercury flights, hundreds of telecommunications satellites, </w:t>
      </w:r>
      <w:r>
        <w:rPr>
          <w:rFonts w:ascii="Calibri" w:hAnsi="Calibri" w:cs="Calibri"/>
          <w:b/>
          <w:bCs/>
          <w:color w:val="000000"/>
          <w:sz w:val="26"/>
          <w:szCs w:val="26"/>
          <w:u w:val="single"/>
          <w:shd w:val="clear" w:color="auto" w:fill="00FFFF"/>
        </w:rPr>
        <w:t>[thirteen hundred] functioning sat</w:t>
      </w:r>
      <w:r>
        <w:rPr>
          <w:rFonts w:ascii="Calibri" w:hAnsi="Calibri" w:cs="Calibri"/>
          <w:b/>
          <w:bCs/>
          <w:color w:val="000000"/>
          <w:sz w:val="26"/>
          <w:szCs w:val="26"/>
          <w:u w:val="single"/>
        </w:rPr>
        <w:t>ellite</w:t>
      </w:r>
      <w:r>
        <w:rPr>
          <w:rFonts w:ascii="Calibri" w:hAnsi="Calibri" w:cs="Calibri"/>
          <w:b/>
          <w:bCs/>
          <w:color w:val="000000"/>
          <w:sz w:val="26"/>
          <w:szCs w:val="26"/>
          <w:u w:val="single"/>
          <w:shd w:val="clear" w:color="auto" w:fill="00FFFF"/>
        </w:rPr>
        <w:t>s</w:t>
      </w:r>
      <w:r>
        <w:rPr>
          <w:rFonts w:ascii="Calibri" w:hAnsi="Calibri" w:cs="Calibri"/>
          <w:b/>
          <w:bCs/>
          <w:color w:val="000000"/>
          <w:sz w:val="26"/>
          <w:szCs w:val="26"/>
          <w:u w:val="single"/>
        </w:rPr>
        <w:t xml:space="preserve"> on orbit today, </w:t>
      </w:r>
      <w:r>
        <w:rPr>
          <w:rFonts w:ascii="Calibri" w:hAnsi="Calibri" w:cs="Calibri"/>
          <w:b/>
          <w:bCs/>
          <w:color w:val="000000"/>
          <w:sz w:val="26"/>
          <w:szCs w:val="26"/>
          <w:u w:val="single"/>
          <w:shd w:val="clear" w:color="auto" w:fill="00FFFF"/>
        </w:rPr>
        <w:t xml:space="preserve">half </w:t>
      </w:r>
      <w:r>
        <w:rPr>
          <w:rFonts w:ascii="Calibri" w:hAnsi="Calibri" w:cs="Calibri"/>
          <w:b/>
          <w:bCs/>
          <w:color w:val="000000"/>
          <w:sz w:val="26"/>
          <w:szCs w:val="26"/>
          <w:u w:val="single"/>
        </w:rPr>
        <w:t xml:space="preserve">a </w:t>
      </w:r>
      <w:r>
        <w:rPr>
          <w:rFonts w:ascii="Calibri" w:hAnsi="Calibri" w:cs="Calibri"/>
          <w:b/>
          <w:bCs/>
          <w:color w:val="000000"/>
          <w:sz w:val="26"/>
          <w:szCs w:val="26"/>
          <w:u w:val="single"/>
          <w:shd w:val="clear" w:color="auto" w:fill="00FFFF"/>
        </w:rPr>
        <w:t>million total objects</w:t>
      </w:r>
      <w:r>
        <w:rPr>
          <w:rFonts w:ascii="Calibri" w:hAnsi="Calibri" w:cs="Calibri"/>
          <w:color w:val="000000"/>
          <w:sz w:val="16"/>
          <w:szCs w:val="16"/>
        </w:rPr>
        <w:t xml:space="preserve"> in space larger than a marble, </w:t>
      </w:r>
      <w:r>
        <w:rPr>
          <w:rFonts w:ascii="Calibri" w:hAnsi="Calibri" w:cs="Calibri"/>
          <w:b/>
          <w:bCs/>
          <w:color w:val="000000"/>
          <w:sz w:val="26"/>
          <w:szCs w:val="26"/>
          <w:u w:val="single"/>
          <w:shd w:val="clear" w:color="auto" w:fill="00FFFF"/>
        </w:rPr>
        <w:t>and few</w:t>
      </w:r>
      <w:r>
        <w:rPr>
          <w:rFonts w:ascii="Calibri" w:hAnsi="Calibri" w:cs="Calibri"/>
          <w:b/>
          <w:bCs/>
          <w:color w:val="000000"/>
          <w:sz w:val="26"/>
          <w:szCs w:val="26"/>
          <w:u w:val="single"/>
        </w:rPr>
        <w:t>er than 15</w:t>
      </w:r>
      <w:r>
        <w:rPr>
          <w:rFonts w:ascii="Calibri" w:hAnsi="Calibri" w:cs="Calibri"/>
          <w:color w:val="000000"/>
          <w:sz w:val="16"/>
          <w:szCs w:val="16"/>
        </w:rPr>
        <w:t xml:space="preserve"> known </w:t>
      </w:r>
      <w:r>
        <w:rPr>
          <w:rFonts w:ascii="Calibri" w:hAnsi="Calibri" w:cs="Calibri"/>
          <w:b/>
          <w:bCs/>
          <w:color w:val="000000"/>
          <w:sz w:val="26"/>
          <w:szCs w:val="26"/>
          <w:u w:val="single"/>
          <w:shd w:val="clear" w:color="auto" w:fill="00FFFF"/>
        </w:rPr>
        <w:t xml:space="preserve">collisions. Why </w:t>
      </w:r>
      <w:r>
        <w:rPr>
          <w:rFonts w:ascii="Calibri" w:hAnsi="Calibri" w:cs="Calibri"/>
          <w:b/>
          <w:bCs/>
          <w:color w:val="000000"/>
          <w:sz w:val="26"/>
          <w:szCs w:val="26"/>
          <w:u w:val="single"/>
        </w:rPr>
        <w:t xml:space="preserve">do people </w:t>
      </w:r>
      <w:r>
        <w:rPr>
          <w:rFonts w:ascii="Calibri" w:hAnsi="Calibri" w:cs="Calibri"/>
          <w:b/>
          <w:bCs/>
          <w:color w:val="000000"/>
          <w:sz w:val="26"/>
          <w:szCs w:val="26"/>
          <w:u w:val="single"/>
          <w:shd w:val="clear" w:color="auto" w:fill="00FFFF"/>
        </w:rPr>
        <w:t>worry?</w:t>
      </w:r>
    </w:p>
    <w:p w14:paraId="0233B719" w14:textId="77777777" w:rsidR="005C6B9B" w:rsidRDefault="005C6B9B" w:rsidP="005C6B9B">
      <w:pPr>
        <w:spacing w:after="240"/>
      </w:pPr>
    </w:p>
    <w:p w14:paraId="1503DCB4" w14:textId="77777777" w:rsidR="005C6B9B" w:rsidRDefault="005C6B9B" w:rsidP="005C6B9B">
      <w:pPr>
        <w:pStyle w:val="Heading4"/>
      </w:pPr>
      <w:r>
        <w:rPr>
          <w:rFonts w:ascii="Calibri" w:hAnsi="Calibri" w:cs="Calibri"/>
          <w:color w:val="000000"/>
        </w:rPr>
        <w:t>Debris growth down</w:t>
      </w:r>
    </w:p>
    <w:p w14:paraId="503695B9" w14:textId="77777777" w:rsidR="005C6B9B" w:rsidRDefault="005C6B9B" w:rsidP="005C6B9B">
      <w:pPr>
        <w:pStyle w:val="NormalWeb"/>
        <w:spacing w:before="0" w:beforeAutospacing="0" w:after="160" w:afterAutospacing="0"/>
      </w:pPr>
      <w:r>
        <w:rPr>
          <w:rFonts w:ascii="Calibri" w:hAnsi="Calibri" w:cs="Calibri"/>
          <w:b/>
          <w:bCs/>
          <w:color w:val="000000"/>
          <w:sz w:val="26"/>
          <w:szCs w:val="26"/>
          <w:u w:val="single"/>
        </w:rPr>
        <w:t>Wall 19</w:t>
      </w:r>
      <w:r>
        <w:rPr>
          <w:rFonts w:ascii="Calibri" w:hAnsi="Calibri" w:cs="Calibri"/>
          <w:color w:val="000000"/>
          <w:sz w:val="26"/>
          <w:szCs w:val="26"/>
        </w:rPr>
        <w:t xml:space="preserve"> [Mike Wall, Ph.D, Space.com Senior Space Writer, “Space Junk Menace: New Guidelines Urged to Help Fight Orbital Debris Threat”, Space.com, Oct 15th 2019, https://www.space.com/space-junk-threat-satellites-guidelines-reduce-orbital-debris.html]</w:t>
      </w:r>
    </w:p>
    <w:p w14:paraId="591AAAC1" w14:textId="77777777" w:rsidR="005C6B9B" w:rsidRDefault="005C6B9B" w:rsidP="005C6B9B">
      <w:pPr>
        <w:pStyle w:val="NormalWeb"/>
        <w:spacing w:before="0" w:beforeAutospacing="0" w:after="160" w:afterAutospacing="0"/>
      </w:pPr>
      <w:r>
        <w:rPr>
          <w:rFonts w:ascii="Calibri" w:hAnsi="Calibri" w:cs="Calibri"/>
          <w:color w:val="000000"/>
          <w:sz w:val="16"/>
          <w:szCs w:val="16"/>
        </w:rPr>
        <w:t xml:space="preserve">But </w:t>
      </w:r>
      <w:r>
        <w:rPr>
          <w:rFonts w:ascii="Calibri" w:hAnsi="Calibri" w:cs="Calibri"/>
          <w:b/>
          <w:bCs/>
          <w:color w:val="000000"/>
          <w:sz w:val="26"/>
          <w:szCs w:val="26"/>
          <w:u w:val="single"/>
          <w:shd w:val="clear" w:color="auto" w:fill="00FFFF"/>
        </w:rPr>
        <w:t>we can stave off</w:t>
      </w:r>
      <w:r>
        <w:rPr>
          <w:rFonts w:ascii="Calibri" w:hAnsi="Calibri" w:cs="Calibri"/>
          <w:b/>
          <w:bCs/>
          <w:color w:val="000000"/>
          <w:sz w:val="26"/>
          <w:szCs w:val="26"/>
          <w:u w:val="single"/>
        </w:rPr>
        <w:t xml:space="preserve"> the </w:t>
      </w:r>
      <w:r>
        <w:rPr>
          <w:rFonts w:ascii="Calibri" w:hAnsi="Calibri" w:cs="Calibri"/>
          <w:b/>
          <w:bCs/>
          <w:color w:val="000000"/>
          <w:sz w:val="26"/>
          <w:szCs w:val="26"/>
          <w:u w:val="single"/>
          <w:shd w:val="clear" w:color="auto" w:fill="00FFFF"/>
        </w:rPr>
        <w:t>Kessler</w:t>
      </w:r>
      <w:r>
        <w:rPr>
          <w:rFonts w:ascii="Calibri" w:hAnsi="Calibri" w:cs="Calibri"/>
          <w:b/>
          <w:bCs/>
          <w:color w:val="000000"/>
          <w:sz w:val="26"/>
          <w:szCs w:val="26"/>
          <w:u w:val="single"/>
        </w:rPr>
        <w:t xml:space="preserve"> syndrome</w:t>
      </w:r>
      <w:r>
        <w:rPr>
          <w:rFonts w:ascii="Calibri" w:hAnsi="Calibri" w:cs="Calibri"/>
          <w:color w:val="000000"/>
          <w:sz w:val="16"/>
          <w:szCs w:val="16"/>
        </w:rPr>
        <w:t xml:space="preserve"> — or at least minimize the odds that it happens anytime soon — </w:t>
      </w:r>
      <w:r>
        <w:rPr>
          <w:rFonts w:ascii="Calibri" w:hAnsi="Calibri" w:cs="Calibri"/>
          <w:b/>
          <w:bCs/>
          <w:color w:val="000000"/>
          <w:sz w:val="26"/>
          <w:szCs w:val="26"/>
          <w:u w:val="single"/>
          <w:shd w:val="clear" w:color="auto" w:fill="00FFFF"/>
        </w:rPr>
        <w:t>if</w:t>
      </w:r>
      <w:r>
        <w:rPr>
          <w:rFonts w:ascii="Calibri" w:hAnsi="Calibri" w:cs="Calibri"/>
          <w:b/>
          <w:bCs/>
          <w:color w:val="000000"/>
          <w:sz w:val="26"/>
          <w:szCs w:val="26"/>
          <w:u w:val="single"/>
        </w:rPr>
        <w:t xml:space="preserve"> spacecraft </w:t>
      </w:r>
      <w:r>
        <w:rPr>
          <w:rFonts w:ascii="Calibri" w:hAnsi="Calibri" w:cs="Calibri"/>
          <w:b/>
          <w:bCs/>
          <w:color w:val="000000"/>
          <w:sz w:val="26"/>
          <w:szCs w:val="26"/>
          <w:u w:val="single"/>
          <w:shd w:val="clear" w:color="auto" w:fill="00FFFF"/>
        </w:rPr>
        <w:t>builders</w:t>
      </w:r>
      <w:r>
        <w:rPr>
          <w:rFonts w:ascii="Calibri" w:hAnsi="Calibri" w:cs="Calibri"/>
          <w:color w:val="000000"/>
          <w:sz w:val="16"/>
          <w:szCs w:val="16"/>
        </w:rPr>
        <w:t xml:space="preserve"> and operators </w:t>
      </w:r>
      <w:r>
        <w:rPr>
          <w:rFonts w:ascii="Calibri" w:hAnsi="Calibri" w:cs="Calibri"/>
          <w:b/>
          <w:bCs/>
          <w:color w:val="000000"/>
          <w:sz w:val="26"/>
          <w:szCs w:val="26"/>
          <w:u w:val="single"/>
          <w:shd w:val="clear" w:color="auto" w:fill="00FFFF"/>
        </w:rPr>
        <w:t>follow</w:t>
      </w:r>
      <w:r>
        <w:rPr>
          <w:rFonts w:ascii="Calibri" w:hAnsi="Calibri" w:cs="Calibri"/>
          <w:b/>
          <w:bCs/>
          <w:color w:val="000000"/>
          <w:sz w:val="26"/>
          <w:szCs w:val="26"/>
          <w:u w:val="single"/>
        </w:rPr>
        <w:t xml:space="preserve"> a few simple rules</w:t>
      </w:r>
      <w:r>
        <w:rPr>
          <w:rFonts w:ascii="Calibri" w:hAnsi="Calibri" w:cs="Calibri"/>
          <w:color w:val="000000"/>
          <w:sz w:val="16"/>
          <w:szCs w:val="16"/>
        </w:rPr>
        <w:t xml:space="preserve">, </w:t>
      </w:r>
      <w:r>
        <w:rPr>
          <w:rFonts w:ascii="Calibri" w:hAnsi="Calibri" w:cs="Calibri"/>
          <w:b/>
          <w:bCs/>
          <w:color w:val="000000"/>
          <w:sz w:val="26"/>
          <w:szCs w:val="26"/>
          <w:u w:val="single"/>
        </w:rPr>
        <w:t>according to the Space Safety Coalition (</w:t>
      </w:r>
      <w:r>
        <w:rPr>
          <w:rFonts w:ascii="Calibri" w:hAnsi="Calibri" w:cs="Calibri"/>
          <w:b/>
          <w:bCs/>
          <w:color w:val="000000"/>
          <w:sz w:val="26"/>
          <w:szCs w:val="26"/>
          <w:u w:val="single"/>
          <w:shd w:val="clear" w:color="auto" w:fill="00FFFF"/>
        </w:rPr>
        <w:t>SSC</w:t>
      </w:r>
      <w:r>
        <w:rPr>
          <w:rFonts w:ascii="Calibri" w:hAnsi="Calibri" w:cs="Calibri"/>
          <w:b/>
          <w:bCs/>
          <w:color w:val="000000"/>
          <w:sz w:val="26"/>
          <w:szCs w:val="26"/>
          <w:u w:val="single"/>
        </w:rPr>
        <w:t>). The SSC</w:t>
      </w:r>
      <w:r>
        <w:rPr>
          <w:rFonts w:ascii="Calibri" w:hAnsi="Calibri" w:cs="Calibri"/>
          <w:color w:val="000000"/>
          <w:sz w:val="16"/>
          <w:szCs w:val="16"/>
        </w:rPr>
        <w:t xml:space="preserve">, a newly established group of space-industry stakeholders, </w:t>
      </w:r>
      <w:r>
        <w:rPr>
          <w:rFonts w:ascii="Calibri" w:hAnsi="Calibri" w:cs="Calibri"/>
          <w:b/>
          <w:bCs/>
          <w:color w:val="000000"/>
          <w:sz w:val="26"/>
          <w:szCs w:val="26"/>
          <w:u w:val="single"/>
        </w:rPr>
        <w:t xml:space="preserve">laid out those proposed voluntary </w:t>
      </w:r>
      <w:r>
        <w:rPr>
          <w:rFonts w:ascii="Calibri" w:hAnsi="Calibri" w:cs="Calibri"/>
          <w:b/>
          <w:bCs/>
          <w:color w:val="000000"/>
          <w:sz w:val="26"/>
          <w:szCs w:val="26"/>
          <w:u w:val="single"/>
          <w:shd w:val="clear" w:color="auto" w:fill="00FFFF"/>
        </w:rPr>
        <w:t>guidelines</w:t>
      </w:r>
      <w:r>
        <w:rPr>
          <w:rFonts w:ascii="Calibri" w:hAnsi="Calibri" w:cs="Calibri"/>
          <w:color w:val="000000"/>
          <w:sz w:val="16"/>
          <w:szCs w:val="16"/>
        </w:rPr>
        <w:t xml:space="preserve"> last month in a document called "Best Practices for the Sustainability of Space Operations." There are </w:t>
      </w:r>
      <w:r>
        <w:rPr>
          <w:rFonts w:ascii="Calibri" w:hAnsi="Calibri" w:cs="Calibri"/>
          <w:b/>
          <w:bCs/>
          <w:color w:val="000000"/>
          <w:sz w:val="26"/>
          <w:szCs w:val="26"/>
          <w:u w:val="single"/>
        </w:rPr>
        <w:t>space-junk mitigation guidelines on the books</w:t>
      </w:r>
      <w:r>
        <w:rPr>
          <w:rFonts w:ascii="Calibri" w:hAnsi="Calibri" w:cs="Calibri"/>
          <w:color w:val="000000"/>
          <w:sz w:val="16"/>
          <w:szCs w:val="16"/>
        </w:rPr>
        <w:t xml:space="preserve"> already, which were drawn up by the Inter-Agency Space Debris Coordination Committee and the United Nations Committee on the Peaceful Uses of Outer Space. But those guidelines </w:t>
      </w:r>
      <w:r>
        <w:rPr>
          <w:rFonts w:ascii="Calibri" w:hAnsi="Calibri" w:cs="Calibri"/>
          <w:b/>
          <w:bCs/>
          <w:color w:val="000000"/>
          <w:sz w:val="26"/>
          <w:szCs w:val="26"/>
          <w:u w:val="single"/>
        </w:rPr>
        <w:t xml:space="preserve">were last </w:t>
      </w:r>
      <w:r>
        <w:rPr>
          <w:rFonts w:ascii="Calibri" w:hAnsi="Calibri" w:cs="Calibri"/>
          <w:b/>
          <w:bCs/>
          <w:color w:val="000000"/>
          <w:sz w:val="26"/>
          <w:szCs w:val="26"/>
          <w:u w:val="single"/>
          <w:shd w:val="clear" w:color="auto" w:fill="00FFFF"/>
        </w:rPr>
        <w:t>revised</w:t>
      </w:r>
      <w:r>
        <w:rPr>
          <w:rFonts w:ascii="Calibri" w:hAnsi="Calibri" w:cs="Calibri"/>
          <w:b/>
          <w:bCs/>
          <w:color w:val="000000"/>
          <w:sz w:val="26"/>
          <w:szCs w:val="26"/>
          <w:u w:val="single"/>
        </w:rPr>
        <w:t xml:space="preserve"> in 2007</w:t>
      </w:r>
      <w:r>
        <w:rPr>
          <w:rFonts w:ascii="Calibri" w:hAnsi="Calibri" w:cs="Calibri"/>
          <w:color w:val="000000"/>
          <w:sz w:val="16"/>
          <w:szCs w:val="16"/>
        </w:rPr>
        <w:t>, the SSC noted. "</w:t>
      </w:r>
      <w:r>
        <w:rPr>
          <w:rFonts w:ascii="Calibri" w:hAnsi="Calibri" w:cs="Calibri"/>
          <w:b/>
          <w:bCs/>
          <w:color w:val="000000"/>
          <w:sz w:val="26"/>
          <w:szCs w:val="26"/>
          <w:u w:val="single"/>
          <w:shd w:val="clear" w:color="auto" w:fill="00FFFF"/>
        </w:rPr>
        <w:t>Plans</w:t>
      </w:r>
      <w:r>
        <w:rPr>
          <w:rFonts w:ascii="Calibri" w:hAnsi="Calibri" w:cs="Calibri"/>
          <w:b/>
          <w:bCs/>
          <w:color w:val="000000"/>
          <w:sz w:val="26"/>
          <w:szCs w:val="26"/>
          <w:u w:val="single"/>
        </w:rPr>
        <w:t xml:space="preserve"> to increase our space population with more cubesats and other small satellites, as well as new, large constellations of satellites, were not envisioned when the above-mentioned guidelines</w:t>
      </w:r>
      <w:r>
        <w:rPr>
          <w:rFonts w:ascii="Calibri" w:hAnsi="Calibri" w:cs="Calibri"/>
          <w:color w:val="000000"/>
          <w:sz w:val="16"/>
          <w:szCs w:val="16"/>
        </w:rPr>
        <w:t xml:space="preserve"> and standards </w:t>
      </w:r>
      <w:r>
        <w:rPr>
          <w:rFonts w:ascii="Calibri" w:hAnsi="Calibri" w:cs="Calibri"/>
          <w:b/>
          <w:bCs/>
          <w:color w:val="000000"/>
          <w:sz w:val="26"/>
          <w:szCs w:val="26"/>
          <w:u w:val="single"/>
        </w:rPr>
        <w:t>were established</w:t>
      </w:r>
      <w:r>
        <w:rPr>
          <w:rFonts w:ascii="Calibri" w:hAnsi="Calibri" w:cs="Calibri"/>
          <w:color w:val="000000"/>
          <w:sz w:val="16"/>
          <w:szCs w:val="16"/>
        </w:rPr>
        <w:t xml:space="preserve">," </w:t>
      </w:r>
      <w:r>
        <w:rPr>
          <w:rFonts w:ascii="Calibri" w:hAnsi="Calibri" w:cs="Calibri"/>
          <w:b/>
          <w:bCs/>
          <w:color w:val="000000"/>
          <w:sz w:val="26"/>
          <w:szCs w:val="26"/>
          <w:u w:val="single"/>
        </w:rPr>
        <w:t>the new "best practices" document states. "These new planned spacecraft and constellations</w:t>
      </w:r>
      <w:r>
        <w:rPr>
          <w:rFonts w:ascii="Calibri" w:hAnsi="Calibri" w:cs="Calibri"/>
          <w:color w:val="000000"/>
          <w:sz w:val="16"/>
          <w:szCs w:val="16"/>
        </w:rPr>
        <w:t xml:space="preserve">, coupled with improvements in space situational awareness, space operations and spacecraft design, </w:t>
      </w:r>
      <w:r>
        <w:rPr>
          <w:rFonts w:ascii="Calibri" w:hAnsi="Calibri" w:cs="Calibri"/>
          <w:b/>
          <w:bCs/>
          <w:color w:val="000000"/>
          <w:sz w:val="26"/>
          <w:szCs w:val="26"/>
          <w:u w:val="single"/>
        </w:rPr>
        <w:t xml:space="preserve">all </w:t>
      </w:r>
      <w:r>
        <w:rPr>
          <w:rFonts w:ascii="Calibri" w:hAnsi="Calibri" w:cs="Calibri"/>
          <w:b/>
          <w:bCs/>
          <w:color w:val="000000"/>
          <w:sz w:val="26"/>
          <w:szCs w:val="26"/>
          <w:u w:val="single"/>
          <w:shd w:val="clear" w:color="auto" w:fill="00FFFF"/>
        </w:rPr>
        <w:t>provide</w:t>
      </w:r>
      <w:r>
        <w:rPr>
          <w:rFonts w:ascii="Calibri" w:hAnsi="Calibri" w:cs="Calibri"/>
          <w:b/>
          <w:bCs/>
          <w:color w:val="000000"/>
          <w:sz w:val="26"/>
          <w:szCs w:val="26"/>
          <w:u w:val="single"/>
        </w:rPr>
        <w:t xml:space="preserve"> an </w:t>
      </w:r>
      <w:r>
        <w:rPr>
          <w:rFonts w:ascii="Calibri" w:hAnsi="Calibri" w:cs="Calibri"/>
          <w:b/>
          <w:bCs/>
          <w:color w:val="000000"/>
          <w:sz w:val="26"/>
          <w:szCs w:val="26"/>
          <w:u w:val="single"/>
          <w:shd w:val="clear" w:color="auto" w:fill="00FFFF"/>
        </w:rPr>
        <w:t>opportunity to expand</w:t>
      </w:r>
      <w:r>
        <w:rPr>
          <w:rFonts w:ascii="Calibri" w:hAnsi="Calibri" w:cs="Calibri"/>
          <w:b/>
          <w:bCs/>
          <w:color w:val="000000"/>
          <w:sz w:val="26"/>
          <w:szCs w:val="26"/>
          <w:u w:val="single"/>
        </w:rPr>
        <w:t xml:space="preserve"> upon established space operations and orbital </w:t>
      </w:r>
      <w:r>
        <w:rPr>
          <w:rFonts w:ascii="Calibri" w:hAnsi="Calibri" w:cs="Calibri"/>
          <w:b/>
          <w:bCs/>
          <w:color w:val="000000"/>
          <w:sz w:val="26"/>
          <w:szCs w:val="26"/>
          <w:u w:val="single"/>
          <w:shd w:val="clear" w:color="auto" w:fill="00FFFF"/>
        </w:rPr>
        <w:t>debris mitigation</w:t>
      </w:r>
      <w:r>
        <w:rPr>
          <w:rFonts w:ascii="Calibri" w:hAnsi="Calibri" w:cs="Calibri"/>
          <w:b/>
          <w:bCs/>
          <w:color w:val="000000"/>
          <w:sz w:val="26"/>
          <w:szCs w:val="26"/>
          <w:u w:val="single"/>
        </w:rPr>
        <w:t xml:space="preserve"> guidelines and best practices</w:t>
      </w:r>
      <w:r>
        <w:rPr>
          <w:rFonts w:ascii="Calibri" w:hAnsi="Calibri" w:cs="Calibri"/>
          <w:color w:val="000000"/>
          <w:sz w:val="16"/>
          <w:szCs w:val="16"/>
        </w:rPr>
        <w:t xml:space="preserve">." One of </w:t>
      </w:r>
      <w:r>
        <w:rPr>
          <w:rFonts w:ascii="Calibri" w:hAnsi="Calibri" w:cs="Calibri"/>
          <w:b/>
          <w:bCs/>
          <w:color w:val="000000"/>
          <w:sz w:val="26"/>
          <w:szCs w:val="26"/>
          <w:u w:val="single"/>
        </w:rPr>
        <w:t>the key new recommendations is that all spacecraft that operate at an altitude above</w:t>
      </w:r>
      <w:r>
        <w:rPr>
          <w:rFonts w:ascii="Calibri" w:hAnsi="Calibri" w:cs="Calibri"/>
          <w:color w:val="000000"/>
          <w:sz w:val="16"/>
          <w:szCs w:val="16"/>
        </w:rPr>
        <w:t xml:space="preserve"> 250 miles (</w:t>
      </w:r>
      <w:r>
        <w:rPr>
          <w:rFonts w:ascii="Calibri" w:hAnsi="Calibri" w:cs="Calibri"/>
          <w:b/>
          <w:bCs/>
          <w:color w:val="000000"/>
          <w:sz w:val="26"/>
          <w:szCs w:val="26"/>
          <w:u w:val="single"/>
        </w:rPr>
        <w:t>400 kilometers) should feature a propulsion system that allows them to maneuver their way out of potential collisions. That's a natural dividing line</w:t>
      </w:r>
      <w:r>
        <w:rPr>
          <w:rFonts w:ascii="Calibri" w:hAnsi="Calibri" w:cs="Calibri"/>
          <w:color w:val="000000"/>
          <w:sz w:val="16"/>
          <w:szCs w:val="16"/>
        </w:rPr>
        <w:t xml:space="preserve">, Scott said; the </w:t>
      </w:r>
      <w:r>
        <w:rPr>
          <w:rFonts w:ascii="Calibri" w:hAnsi="Calibri" w:cs="Calibri"/>
          <w:b/>
          <w:bCs/>
          <w:color w:val="000000"/>
          <w:sz w:val="26"/>
          <w:szCs w:val="26"/>
          <w:u w:val="single"/>
        </w:rPr>
        <w:t>I</w:t>
      </w:r>
      <w:r>
        <w:rPr>
          <w:rFonts w:ascii="Calibri" w:hAnsi="Calibri" w:cs="Calibri"/>
          <w:color w:val="000000"/>
          <w:sz w:val="16"/>
          <w:szCs w:val="16"/>
        </w:rPr>
        <w:t xml:space="preserve">nternational </w:t>
      </w:r>
      <w:r>
        <w:rPr>
          <w:rFonts w:ascii="Calibri" w:hAnsi="Calibri" w:cs="Calibri"/>
          <w:b/>
          <w:bCs/>
          <w:color w:val="000000"/>
          <w:sz w:val="26"/>
          <w:szCs w:val="26"/>
          <w:u w:val="single"/>
        </w:rPr>
        <w:t>S</w:t>
      </w:r>
      <w:r>
        <w:rPr>
          <w:rFonts w:ascii="Calibri" w:hAnsi="Calibri" w:cs="Calibri"/>
          <w:color w:val="000000"/>
          <w:sz w:val="16"/>
          <w:szCs w:val="16"/>
        </w:rPr>
        <w:t xml:space="preserve">pace </w:t>
      </w:r>
      <w:r>
        <w:rPr>
          <w:rFonts w:ascii="Calibri" w:hAnsi="Calibri" w:cs="Calibri"/>
          <w:b/>
          <w:bCs/>
          <w:color w:val="000000"/>
          <w:sz w:val="26"/>
          <w:szCs w:val="26"/>
          <w:u w:val="single"/>
        </w:rPr>
        <w:t>S</w:t>
      </w:r>
      <w:r>
        <w:rPr>
          <w:rFonts w:ascii="Calibri" w:hAnsi="Calibri" w:cs="Calibri"/>
          <w:color w:val="000000"/>
          <w:sz w:val="16"/>
          <w:szCs w:val="16"/>
        </w:rPr>
        <w:t xml:space="preserve">tation </w:t>
      </w:r>
      <w:r>
        <w:rPr>
          <w:rFonts w:ascii="Calibri" w:hAnsi="Calibri" w:cs="Calibri"/>
          <w:b/>
          <w:bCs/>
          <w:color w:val="000000"/>
          <w:sz w:val="26"/>
          <w:szCs w:val="26"/>
          <w:u w:val="single"/>
        </w:rPr>
        <w:t>circles at about that altitude</w:t>
      </w:r>
      <w:r>
        <w:rPr>
          <w:rFonts w:ascii="Calibri" w:hAnsi="Calibri" w:cs="Calibri"/>
          <w:color w:val="000000"/>
          <w:sz w:val="16"/>
          <w:szCs w:val="16"/>
        </w:rPr>
        <w:t xml:space="preserve">, </w:t>
      </w:r>
      <w:r>
        <w:rPr>
          <w:rFonts w:ascii="Calibri" w:hAnsi="Calibri" w:cs="Calibri"/>
          <w:b/>
          <w:bCs/>
          <w:color w:val="000000"/>
          <w:sz w:val="26"/>
          <w:szCs w:val="26"/>
          <w:u w:val="single"/>
        </w:rPr>
        <w:t>and nobody wants out-of-control satellites falling back to Earth</w:t>
      </w:r>
      <w:r>
        <w:rPr>
          <w:rFonts w:ascii="Calibri" w:hAnsi="Calibri" w:cs="Calibri"/>
          <w:color w:val="000000"/>
          <w:sz w:val="16"/>
          <w:szCs w:val="16"/>
        </w:rPr>
        <w:t xml:space="preserve"> through the orbiting lab's path. Also, </w:t>
      </w:r>
      <w:r>
        <w:rPr>
          <w:rFonts w:ascii="Calibri" w:hAnsi="Calibri" w:cs="Calibri"/>
          <w:b/>
          <w:bCs/>
          <w:color w:val="000000"/>
          <w:sz w:val="26"/>
          <w:szCs w:val="26"/>
          <w:u w:val="single"/>
        </w:rPr>
        <w:t>below 250 miles, there's enough atmosphere to create significant drag on spacecraft</w:t>
      </w:r>
      <w:r>
        <w:rPr>
          <w:rFonts w:ascii="Calibri" w:hAnsi="Calibri" w:cs="Calibri"/>
          <w:color w:val="000000"/>
          <w:sz w:val="16"/>
          <w:szCs w:val="16"/>
        </w:rPr>
        <w:t xml:space="preserve">, </w:t>
      </w:r>
      <w:r>
        <w:rPr>
          <w:rFonts w:ascii="Calibri" w:hAnsi="Calibri" w:cs="Calibri"/>
          <w:b/>
          <w:bCs/>
          <w:color w:val="000000"/>
          <w:sz w:val="26"/>
          <w:szCs w:val="26"/>
          <w:u w:val="single"/>
        </w:rPr>
        <w:t xml:space="preserve">causing them to deorbit </w:t>
      </w:r>
      <w:r>
        <w:rPr>
          <w:rFonts w:ascii="Calibri" w:hAnsi="Calibri" w:cs="Calibri"/>
          <w:color w:val="000000"/>
          <w:sz w:val="16"/>
          <w:szCs w:val="16"/>
        </w:rPr>
        <w:t xml:space="preserve">relatively </w:t>
      </w:r>
      <w:r>
        <w:rPr>
          <w:rFonts w:ascii="Calibri" w:hAnsi="Calibri" w:cs="Calibri"/>
          <w:b/>
          <w:bCs/>
          <w:color w:val="000000"/>
          <w:sz w:val="26"/>
          <w:szCs w:val="26"/>
          <w:u w:val="single"/>
        </w:rPr>
        <w:t>quickly</w:t>
      </w:r>
      <w:r>
        <w:rPr>
          <w:rFonts w:ascii="Calibri" w:hAnsi="Calibri" w:cs="Calibri"/>
          <w:color w:val="000000"/>
          <w:sz w:val="16"/>
          <w:szCs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cubesats," he wrote.) The SSC also recommends that satellite designers consider building encryption into their command and control systems, so that spacecraft cannot be hijacked by hackers intent on causing havoc in orbit. </w:t>
      </w:r>
      <w:r>
        <w:rPr>
          <w:rFonts w:ascii="Calibri" w:hAnsi="Calibri" w:cs="Calibri"/>
          <w:b/>
          <w:bCs/>
          <w:color w:val="000000"/>
          <w:sz w:val="26"/>
          <w:szCs w:val="26"/>
          <w:u w:val="single"/>
        </w:rPr>
        <w:t>And the best practices include anti-littering guidelines</w:t>
      </w:r>
      <w:r>
        <w:rPr>
          <w:rFonts w:ascii="Calibri" w:hAnsi="Calibri" w:cs="Calibri"/>
          <w:color w:val="000000"/>
          <w:sz w:val="16"/>
          <w:szCs w:val="16"/>
        </w:rPr>
        <w:t xml:space="preserve">. For example, </w:t>
      </w:r>
      <w:r>
        <w:rPr>
          <w:rFonts w:ascii="Calibri" w:hAnsi="Calibri" w:cs="Calibri"/>
          <w:b/>
          <w:bCs/>
          <w:color w:val="000000"/>
          <w:sz w:val="26"/>
          <w:szCs w:val="26"/>
          <w:u w:val="single"/>
        </w:rPr>
        <w:t>the handlers of satellites that operate in low-Earth orbit should include in their launch contracts a requirement that rocket upper stages be disposed of promptly, via a controlled reentry into Earth's atmosphere</w:t>
      </w:r>
      <w:r>
        <w:rPr>
          <w:rFonts w:ascii="Calibri" w:hAnsi="Calibri" w:cs="Calibri"/>
          <w:color w:val="000000"/>
          <w:sz w:val="16"/>
          <w:szCs w:val="16"/>
        </w:rPr>
        <w:t xml:space="preserve">. As of today (Oct. 15), 31 </w:t>
      </w:r>
      <w:r>
        <w:rPr>
          <w:rFonts w:ascii="Calibri" w:hAnsi="Calibri" w:cs="Calibri"/>
          <w:b/>
          <w:bCs/>
          <w:color w:val="000000"/>
          <w:sz w:val="26"/>
          <w:szCs w:val="26"/>
          <w:u w:val="single"/>
        </w:rPr>
        <w:t xml:space="preserve">space-industry </w:t>
      </w:r>
      <w:r>
        <w:rPr>
          <w:rFonts w:ascii="Calibri" w:hAnsi="Calibri" w:cs="Calibri"/>
          <w:b/>
          <w:bCs/>
          <w:color w:val="000000"/>
          <w:sz w:val="26"/>
          <w:szCs w:val="26"/>
          <w:u w:val="single"/>
          <w:shd w:val="clear" w:color="auto" w:fill="00FFFF"/>
        </w:rPr>
        <w:t>stakeholders</w:t>
      </w:r>
      <w:r>
        <w:rPr>
          <w:rFonts w:ascii="Calibri" w:hAnsi="Calibri" w:cs="Calibri"/>
          <w:color w:val="000000"/>
          <w:sz w:val="16"/>
          <w:szCs w:val="16"/>
          <w:shd w:val="clear" w:color="auto" w:fill="00FFFF"/>
        </w:rPr>
        <w:t xml:space="preserve"> </w:t>
      </w:r>
      <w:r>
        <w:rPr>
          <w:rFonts w:ascii="Calibri" w:hAnsi="Calibri" w:cs="Calibri"/>
          <w:b/>
          <w:bCs/>
          <w:color w:val="000000"/>
          <w:sz w:val="26"/>
          <w:szCs w:val="26"/>
          <w:u w:val="single"/>
        </w:rPr>
        <w:t xml:space="preserve">have </w:t>
      </w:r>
      <w:r>
        <w:rPr>
          <w:rFonts w:ascii="Calibri" w:hAnsi="Calibri" w:cs="Calibri"/>
          <w:b/>
          <w:bCs/>
          <w:color w:val="000000"/>
          <w:sz w:val="26"/>
          <w:szCs w:val="26"/>
          <w:u w:val="single"/>
          <w:shd w:val="clear" w:color="auto" w:fill="00FFFF"/>
        </w:rPr>
        <w:t xml:space="preserve">endorsed </w:t>
      </w:r>
      <w:r>
        <w:rPr>
          <w:rFonts w:ascii="Calibri" w:hAnsi="Calibri" w:cs="Calibri"/>
          <w:b/>
          <w:bCs/>
          <w:color w:val="000000"/>
          <w:sz w:val="26"/>
          <w:szCs w:val="26"/>
          <w:u w:val="single"/>
        </w:rPr>
        <w:t xml:space="preserve">the </w:t>
      </w:r>
      <w:r>
        <w:rPr>
          <w:rFonts w:ascii="Calibri" w:hAnsi="Calibri" w:cs="Calibri"/>
          <w:b/>
          <w:bCs/>
          <w:color w:val="000000"/>
          <w:sz w:val="26"/>
          <w:szCs w:val="26"/>
          <w:u w:val="single"/>
          <w:shd w:val="clear" w:color="auto" w:fill="00FFFF"/>
        </w:rPr>
        <w:t>new guidelines</w:t>
      </w:r>
      <w:r>
        <w:rPr>
          <w:rFonts w:ascii="Calibri" w:hAnsi="Calibri" w:cs="Calibri"/>
          <w:color w:val="000000"/>
          <w:sz w:val="16"/>
          <w:szCs w:val="16"/>
        </w:rPr>
        <w:t xml:space="preserve">. </w:t>
      </w:r>
      <w:r>
        <w:rPr>
          <w:rFonts w:ascii="Calibri" w:hAnsi="Calibri" w:cs="Calibri"/>
          <w:b/>
          <w:bCs/>
          <w:color w:val="000000"/>
          <w:sz w:val="26"/>
          <w:szCs w:val="26"/>
          <w:u w:val="single"/>
        </w:rPr>
        <w:t xml:space="preserve">And </w:t>
      </w:r>
      <w:r>
        <w:rPr>
          <w:rFonts w:ascii="Calibri" w:hAnsi="Calibri" w:cs="Calibri"/>
          <w:b/>
          <w:bCs/>
          <w:color w:val="000000"/>
          <w:sz w:val="26"/>
          <w:szCs w:val="26"/>
          <w:u w:val="single"/>
          <w:shd w:val="clear" w:color="auto" w:fill="00FFFF"/>
        </w:rPr>
        <w:t>there are</w:t>
      </w:r>
      <w:r>
        <w:rPr>
          <w:rFonts w:ascii="Calibri" w:hAnsi="Calibri" w:cs="Calibri"/>
          <w:b/>
          <w:bCs/>
          <w:color w:val="000000"/>
          <w:sz w:val="26"/>
          <w:szCs w:val="26"/>
          <w:u w:val="single"/>
        </w:rPr>
        <w:t xml:space="preserve"> some </w:t>
      </w:r>
      <w:r>
        <w:rPr>
          <w:rFonts w:ascii="Calibri" w:hAnsi="Calibri" w:cs="Calibri"/>
          <w:b/>
          <w:bCs/>
          <w:color w:val="000000"/>
          <w:sz w:val="26"/>
          <w:szCs w:val="26"/>
          <w:u w:val="single"/>
          <w:shd w:val="clear" w:color="auto" w:fill="00FFFF"/>
        </w:rPr>
        <w:t>big names in that group</w:t>
      </w:r>
      <w:r>
        <w:rPr>
          <w:rFonts w:ascii="Calibri" w:hAnsi="Calibri" w:cs="Calibri"/>
          <w:color w:val="000000"/>
          <w:sz w:val="16"/>
          <w:szCs w:val="16"/>
        </w:rPr>
        <w:t>, including Maxar (the parent company of satellite operator DigitalGlobe and the spacecraft manufacturer SSL, among other subsidiaries), OneWeb, Rocket Lab, Iridium, SES and Intelsat. "</w:t>
      </w:r>
      <w:r>
        <w:rPr>
          <w:rFonts w:ascii="Calibri" w:hAnsi="Calibri" w:cs="Calibri"/>
          <w:b/>
          <w:bCs/>
          <w:color w:val="000000"/>
          <w:sz w:val="26"/>
          <w:szCs w:val="26"/>
          <w:u w:val="single"/>
        </w:rPr>
        <w:t>You don't want to wait for a disaster before you take action</w:t>
      </w:r>
      <w:r>
        <w:rPr>
          <w:rFonts w:ascii="Calibri" w:hAnsi="Calibri" w:cs="Calibri"/>
          <w:color w:val="000000"/>
          <w:sz w:val="16"/>
          <w:szCs w:val="16"/>
        </w:rPr>
        <w:t>," Scott said. "</w:t>
      </w:r>
      <w:r>
        <w:rPr>
          <w:rFonts w:ascii="Calibri" w:hAnsi="Calibri" w:cs="Calibri"/>
          <w:b/>
          <w:bCs/>
          <w:color w:val="000000"/>
          <w:sz w:val="26"/>
          <w:szCs w:val="26"/>
          <w:u w:val="single"/>
        </w:rPr>
        <w:t xml:space="preserve">It really is time, and </w:t>
      </w:r>
      <w:r>
        <w:rPr>
          <w:rFonts w:ascii="Calibri" w:hAnsi="Calibri" w:cs="Calibri"/>
          <w:b/>
          <w:bCs/>
          <w:color w:val="000000"/>
          <w:sz w:val="26"/>
          <w:szCs w:val="26"/>
          <w:u w:val="single"/>
          <w:shd w:val="clear" w:color="auto" w:fill="00FFFF"/>
        </w:rPr>
        <w:t>you're seeing operators</w:t>
      </w:r>
      <w:r>
        <w:rPr>
          <w:rFonts w:ascii="Calibri" w:hAnsi="Calibri" w:cs="Calibri"/>
          <w:color w:val="000000"/>
          <w:sz w:val="16"/>
          <w:szCs w:val="16"/>
        </w:rPr>
        <w:t xml:space="preserve"> like Maxar and OneWeb </w:t>
      </w:r>
      <w:r>
        <w:rPr>
          <w:rFonts w:ascii="Calibri" w:hAnsi="Calibri" w:cs="Calibri"/>
          <w:b/>
          <w:bCs/>
          <w:color w:val="000000"/>
          <w:sz w:val="26"/>
          <w:szCs w:val="26"/>
          <w:u w:val="single"/>
          <w:shd w:val="clear" w:color="auto" w:fill="00FFFF"/>
        </w:rPr>
        <w:t>being proactive</w:t>
      </w:r>
      <w:r>
        <w:rPr>
          <w:rFonts w:ascii="Calibri" w:hAnsi="Calibri" w:cs="Calibri"/>
          <w:color w:val="000000"/>
          <w:sz w:val="16"/>
          <w:szCs w:val="16"/>
        </w:rPr>
        <w:t>."</w:t>
      </w:r>
    </w:p>
    <w:p w14:paraId="6F159211" w14:textId="77777777" w:rsidR="005C6B9B" w:rsidRDefault="005C6B9B" w:rsidP="005C6B9B"/>
    <w:p w14:paraId="29917BDB" w14:textId="77777777" w:rsidR="005C6B9B" w:rsidRDefault="005C6B9B" w:rsidP="005C6B9B">
      <w:pPr>
        <w:pStyle w:val="NormalWeb"/>
        <w:shd w:val="clear" w:color="auto" w:fill="FFFFFF"/>
        <w:spacing w:before="0" w:beforeAutospacing="0" w:after="160" w:afterAutospacing="0" w:line="257" w:lineRule="atLeast"/>
        <w:rPr>
          <w:color w:val="222222"/>
        </w:rPr>
      </w:pPr>
      <w:r>
        <w:rPr>
          <w:rFonts w:ascii="Calibri" w:hAnsi="Calibri" w:cs="Calibri"/>
          <w:b/>
          <w:bCs/>
          <w:color w:val="000000"/>
          <w:sz w:val="26"/>
          <w:szCs w:val="26"/>
        </w:rPr>
        <w:t>Burns Interviewing Kessler ’13</w:t>
      </w:r>
      <w:r>
        <w:rPr>
          <w:rFonts w:ascii="Calibri" w:hAnsi="Calibri" w:cs="Calibri"/>
          <w:color w:val="000000"/>
          <w:sz w:val="22"/>
          <w:szCs w:val="22"/>
        </w:rPr>
        <w:t> Corrinne Burns, interviewing Donald Kessler, who made up the concept. [Space junk apocalypse: just like Gravity? 11-15-2013, </w:t>
      </w:r>
      <w:hyperlink r:id="rId17" w:tgtFrame="_blank" w:history="1">
        <w:r>
          <w:rPr>
            <w:rStyle w:val="Hyperlink"/>
            <w:rFonts w:ascii="Calibri" w:hAnsi="Calibri" w:cs="Calibri"/>
            <w:color w:val="1155CC"/>
            <w:sz w:val="22"/>
            <w:szCs w:val="22"/>
          </w:rPr>
          <w:t>https://www.theguardian.com/science/blog/2013/nov/15/space-junk-apocalypse-gravity]//BPS</w:t>
        </w:r>
      </w:hyperlink>
    </w:p>
    <w:p w14:paraId="4D4946C4" w14:textId="77777777" w:rsidR="005C6B9B" w:rsidRDefault="005C6B9B" w:rsidP="005C6B9B">
      <w:pPr>
        <w:pStyle w:val="NormalWeb"/>
        <w:shd w:val="clear" w:color="auto" w:fill="FFFFFF"/>
        <w:spacing w:before="0" w:beforeAutospacing="0" w:after="160" w:afterAutospacing="0" w:line="257" w:lineRule="atLeast"/>
        <w:rPr>
          <w:color w:val="222222"/>
        </w:rPr>
      </w:pPr>
      <w:r>
        <w:rPr>
          <w:rFonts w:ascii="Calibri" w:hAnsi="Calibri" w:cs="Calibri"/>
          <w:color w:val="000000"/>
          <w:sz w:val="22"/>
          <w:szCs w:val="22"/>
          <w:u w:val="single"/>
        </w:rPr>
        <w:t>Now? Are we in trouble? </w:t>
      </w:r>
      <w:r>
        <w:rPr>
          <w:rFonts w:ascii="Calibri" w:hAnsi="Calibri" w:cs="Calibri"/>
          <w:color w:val="000000"/>
          <w:sz w:val="16"/>
          <w:szCs w:val="16"/>
        </w:rPr>
        <w:t>Not yet. </w:t>
      </w:r>
      <w:r>
        <w:rPr>
          <w:rFonts w:ascii="Calibri" w:hAnsi="Calibri" w:cs="Calibri"/>
          <w:color w:val="000000"/>
          <w:sz w:val="22"/>
          <w:szCs w:val="22"/>
          <w:u w:val="single"/>
          <w:shd w:val="clear" w:color="auto" w:fill="00FF00"/>
        </w:rPr>
        <w:t>Kessler syndrome isn't</w:t>
      </w:r>
      <w:r>
        <w:rPr>
          <w:rFonts w:ascii="Calibri" w:hAnsi="Calibri" w:cs="Calibri"/>
          <w:color w:val="000000"/>
          <w:sz w:val="22"/>
          <w:szCs w:val="22"/>
          <w:u w:val="single"/>
        </w:rPr>
        <w:t> </w:t>
      </w:r>
      <w:r>
        <w:rPr>
          <w:rFonts w:ascii="Calibri" w:hAnsi="Calibri" w:cs="Calibri"/>
          <w:b/>
          <w:bCs/>
          <w:color w:val="000000"/>
          <w:sz w:val="22"/>
          <w:szCs w:val="22"/>
          <w:u w:val="single"/>
        </w:rPr>
        <w:t>an </w:t>
      </w:r>
      <w:r>
        <w:rPr>
          <w:rFonts w:ascii="Calibri" w:hAnsi="Calibri" w:cs="Calibri"/>
          <w:b/>
          <w:bCs/>
          <w:color w:val="000000"/>
          <w:sz w:val="22"/>
          <w:szCs w:val="22"/>
          <w:u w:val="single"/>
          <w:shd w:val="clear" w:color="auto" w:fill="00FF00"/>
        </w:rPr>
        <w:t>acute</w:t>
      </w:r>
      <w:r>
        <w:rPr>
          <w:rFonts w:ascii="Calibri" w:hAnsi="Calibri" w:cs="Calibri"/>
          <w:b/>
          <w:bCs/>
          <w:color w:val="000000"/>
          <w:sz w:val="22"/>
          <w:szCs w:val="22"/>
          <w:u w:val="single"/>
        </w:rPr>
        <w:t> phenomenon</w:t>
      </w:r>
      <w:r>
        <w:rPr>
          <w:rFonts w:ascii="Calibri" w:hAnsi="Calibri" w:cs="Calibri"/>
          <w:color w:val="000000"/>
          <w:sz w:val="16"/>
          <w:szCs w:val="16"/>
        </w:rPr>
        <w:t>, as depicted in the movie – </w:t>
      </w:r>
      <w:r>
        <w:rPr>
          <w:rFonts w:ascii="Calibri" w:hAnsi="Calibri" w:cs="Calibri"/>
          <w:color w:val="000000"/>
          <w:sz w:val="22"/>
          <w:szCs w:val="22"/>
          <w:u w:val="single"/>
          <w:shd w:val="clear" w:color="auto" w:fill="00FF00"/>
        </w:rPr>
        <w:t>it's</w:t>
      </w:r>
      <w:r>
        <w:rPr>
          <w:rFonts w:ascii="Calibri" w:hAnsi="Calibri" w:cs="Calibri"/>
          <w:color w:val="000000"/>
          <w:sz w:val="22"/>
          <w:szCs w:val="22"/>
          <w:u w:val="single"/>
        </w:rPr>
        <w:t> </w:t>
      </w:r>
      <w:r>
        <w:rPr>
          <w:rFonts w:ascii="Calibri" w:hAnsi="Calibri" w:cs="Calibri"/>
          <w:b/>
          <w:bCs/>
          <w:color w:val="000000"/>
          <w:sz w:val="22"/>
          <w:szCs w:val="22"/>
          <w:u w:val="single"/>
        </w:rPr>
        <w:t>a </w:t>
      </w:r>
      <w:r>
        <w:rPr>
          <w:rFonts w:ascii="Calibri" w:hAnsi="Calibri" w:cs="Calibri"/>
          <w:b/>
          <w:bCs/>
          <w:color w:val="000000"/>
          <w:sz w:val="22"/>
          <w:szCs w:val="22"/>
          <w:u w:val="single"/>
          <w:shd w:val="clear" w:color="auto" w:fill="00FF00"/>
        </w:rPr>
        <w:t>slow, decades-long process</w:t>
      </w:r>
      <w:r>
        <w:rPr>
          <w:rFonts w:ascii="Calibri" w:hAnsi="Calibri" w:cs="Calibri"/>
          <w:color w:val="000000"/>
          <w:sz w:val="22"/>
          <w:szCs w:val="22"/>
          <w:u w:val="single"/>
          <w:shd w:val="clear" w:color="auto" w:fill="00FF00"/>
        </w:rPr>
        <w:t>. "It'll happen through</w:t>
      </w:r>
      <w:r>
        <w:rPr>
          <w:rFonts w:ascii="Calibri" w:hAnsi="Calibri" w:cs="Calibri"/>
          <w:color w:val="000000"/>
          <w:sz w:val="22"/>
          <w:szCs w:val="22"/>
          <w:u w:val="single"/>
        </w:rPr>
        <w:t>out </w:t>
      </w:r>
      <w:r>
        <w:rPr>
          <w:rFonts w:ascii="Calibri" w:hAnsi="Calibri" w:cs="Calibri"/>
          <w:b/>
          <w:bCs/>
          <w:color w:val="000000"/>
          <w:sz w:val="22"/>
          <w:szCs w:val="22"/>
          <w:u w:val="single"/>
        </w:rPr>
        <w:t>the next </w:t>
      </w:r>
      <w:r>
        <w:rPr>
          <w:rFonts w:ascii="Calibri" w:hAnsi="Calibri" w:cs="Calibri"/>
          <w:b/>
          <w:bCs/>
          <w:color w:val="000000"/>
          <w:sz w:val="22"/>
          <w:szCs w:val="22"/>
          <w:u w:val="single"/>
          <w:shd w:val="clear" w:color="auto" w:fill="00FF00"/>
        </w:rPr>
        <w:t>100 years</w:t>
      </w:r>
      <w:r>
        <w:rPr>
          <w:rFonts w:ascii="Calibri" w:hAnsi="Calibri" w:cs="Calibri"/>
          <w:color w:val="000000"/>
          <w:sz w:val="22"/>
          <w:szCs w:val="22"/>
          <w:u w:val="single"/>
          <w:shd w:val="clear" w:color="auto" w:fill="00FF00"/>
        </w:rPr>
        <w:t> – we have time to deal with it,"</w:t>
      </w:r>
      <w:r>
        <w:rPr>
          <w:rFonts w:ascii="Calibri" w:hAnsi="Calibri" w:cs="Calibri"/>
          <w:color w:val="000000"/>
          <w:sz w:val="22"/>
          <w:szCs w:val="22"/>
          <w:u w:val="single"/>
        </w:rPr>
        <w:t> Kessler says. "The </w:t>
      </w:r>
      <w:r>
        <w:rPr>
          <w:rFonts w:ascii="Calibri" w:hAnsi="Calibri" w:cs="Calibri"/>
          <w:color w:val="000000"/>
          <w:sz w:val="22"/>
          <w:szCs w:val="22"/>
          <w:u w:val="single"/>
          <w:shd w:val="clear" w:color="auto" w:fill="00FF00"/>
        </w:rPr>
        <w:t>time between collisions</w:t>
      </w:r>
      <w:r>
        <w:rPr>
          <w:rFonts w:ascii="Calibri" w:hAnsi="Calibri" w:cs="Calibri"/>
          <w:color w:val="000000"/>
          <w:sz w:val="16"/>
          <w:szCs w:val="16"/>
        </w:rPr>
        <w:t> will become shorter – </w:t>
      </w:r>
      <w:r>
        <w:rPr>
          <w:rFonts w:ascii="Calibri" w:hAnsi="Calibri" w:cs="Calibri"/>
          <w:color w:val="000000"/>
          <w:sz w:val="22"/>
          <w:szCs w:val="22"/>
          <w:u w:val="single"/>
        </w:rPr>
        <w:t>it</w:t>
      </w:r>
      <w:r>
        <w:rPr>
          <w:rFonts w:ascii="Calibri" w:hAnsi="Calibri" w:cs="Calibri"/>
          <w:color w:val="000000"/>
          <w:sz w:val="22"/>
          <w:szCs w:val="22"/>
          <w:u w:val="single"/>
          <w:shd w:val="clear" w:color="auto" w:fill="00FF00"/>
        </w:rPr>
        <w:t>'s around 10 years</w:t>
      </w:r>
      <w:r>
        <w:rPr>
          <w:rFonts w:ascii="Calibri" w:hAnsi="Calibri" w:cs="Calibri"/>
          <w:color w:val="000000"/>
          <w:sz w:val="22"/>
          <w:szCs w:val="22"/>
          <w:u w:val="single"/>
        </w:rPr>
        <w:t> at the moment</w:t>
      </w:r>
      <w:r>
        <w:rPr>
          <w:rFonts w:ascii="Calibri" w:hAnsi="Calibri" w:cs="Calibri"/>
          <w:color w:val="000000"/>
          <w:sz w:val="16"/>
          <w:szCs w:val="16"/>
        </w:rPr>
        <w:t>.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Pr>
          <w:rFonts w:ascii="Calibri" w:hAnsi="Calibri" w:cs="Calibri"/>
          <w:color w:val="000000"/>
          <w:sz w:val="22"/>
          <w:szCs w:val="22"/>
          <w:u w:val="single"/>
          <w:shd w:val="clear" w:color="auto" w:fill="00FF00"/>
        </w:rPr>
        <w:t>We're in no</w:t>
      </w:r>
      <w:r>
        <w:rPr>
          <w:rFonts w:ascii="Calibri" w:hAnsi="Calibri" w:cs="Calibri"/>
          <w:color w:val="000000"/>
          <w:sz w:val="22"/>
          <w:szCs w:val="22"/>
          <w:u w:val="single"/>
        </w:rPr>
        <w:t> </w:t>
      </w:r>
      <w:r>
        <w:rPr>
          <w:rFonts w:ascii="Calibri" w:hAnsi="Calibri" w:cs="Calibri"/>
          <w:b/>
          <w:bCs/>
          <w:color w:val="000000"/>
          <w:sz w:val="22"/>
          <w:szCs w:val="22"/>
          <w:u w:val="single"/>
        </w:rPr>
        <w:t>immediate </w:t>
      </w:r>
      <w:r>
        <w:rPr>
          <w:rFonts w:ascii="Calibri" w:hAnsi="Calibri" w:cs="Calibri"/>
          <w:b/>
          <w:bCs/>
          <w:color w:val="000000"/>
          <w:sz w:val="22"/>
          <w:szCs w:val="22"/>
          <w:u w:val="single"/>
          <w:shd w:val="clear" w:color="auto" w:fill="00FF00"/>
        </w:rPr>
        <w:t>danger</w:t>
      </w:r>
      <w:r>
        <w:rPr>
          <w:rFonts w:ascii="Calibri" w:hAnsi="Calibri" w:cs="Calibri"/>
          <w:color w:val="000000"/>
          <w:sz w:val="16"/>
          <w:szCs w:val="16"/>
        </w:rPr>
        <w:t> from Kessler syndrome – but it's not a problem that's going away. </w:t>
      </w:r>
      <w:r>
        <w:rPr>
          <w:rFonts w:ascii="Calibri" w:hAnsi="Calibri" w:cs="Calibri"/>
          <w:color w:val="000000"/>
          <w:sz w:val="22"/>
          <w:szCs w:val="22"/>
          <w:u w:val="single"/>
        </w:rPr>
        <w:t>Despite Gravity's artistic license, Donald Kessler is pleased to see</w:t>
      </w:r>
      <w:r>
        <w:rPr>
          <w:rFonts w:ascii="Calibri" w:hAnsi="Calibri" w:cs="Calibri"/>
          <w:color w:val="000000"/>
          <w:sz w:val="16"/>
          <w:szCs w:val="16"/>
        </w:rPr>
        <w:t> the phenomenon represented on </w:t>
      </w:r>
      <w:r>
        <w:rPr>
          <w:rFonts w:ascii="Calibri" w:hAnsi="Calibri" w:cs="Calibri"/>
          <w:color w:val="000000"/>
          <w:sz w:val="22"/>
          <w:szCs w:val="22"/>
          <w:u w:val="single"/>
        </w:rPr>
        <w:t>the big screen. "</w:t>
      </w:r>
      <w:r>
        <w:rPr>
          <w:rFonts w:ascii="Calibri" w:hAnsi="Calibri" w:cs="Calibri"/>
          <w:color w:val="000000"/>
          <w:sz w:val="22"/>
          <w:szCs w:val="22"/>
          <w:u w:val="single"/>
          <w:shd w:val="clear" w:color="auto" w:fill="00FF00"/>
        </w:rPr>
        <w:t>It is</w:t>
      </w:r>
      <w:r>
        <w:rPr>
          <w:rFonts w:ascii="Calibri" w:hAnsi="Calibri" w:cs="Calibri"/>
          <w:color w:val="000000"/>
          <w:sz w:val="22"/>
          <w:szCs w:val="22"/>
          <w:u w:val="single"/>
        </w:rPr>
        <w:t> </w:t>
      </w:r>
      <w:r>
        <w:rPr>
          <w:rFonts w:ascii="Calibri" w:hAnsi="Calibri" w:cs="Calibri"/>
          <w:b/>
          <w:bCs/>
          <w:color w:val="000000"/>
          <w:sz w:val="22"/>
          <w:szCs w:val="22"/>
          <w:u w:val="single"/>
        </w:rPr>
        <w:t>very </w:t>
      </w:r>
      <w:r>
        <w:rPr>
          <w:rFonts w:ascii="Calibri" w:hAnsi="Calibri" w:cs="Calibri"/>
          <w:b/>
          <w:bCs/>
          <w:color w:val="000000"/>
          <w:sz w:val="22"/>
          <w:szCs w:val="22"/>
          <w:u w:val="single"/>
          <w:shd w:val="clear" w:color="auto" w:fill="00FF00"/>
        </w:rPr>
        <w:t>improbable</w:t>
      </w:r>
      <w:r>
        <w:rPr>
          <w:rFonts w:ascii="Calibri" w:hAnsi="Calibri" w:cs="Calibri"/>
          <w:color w:val="000000"/>
          <w:sz w:val="22"/>
          <w:szCs w:val="22"/>
          <w:u w:val="single"/>
        </w:rPr>
        <w:t> that </w:t>
      </w:r>
      <w:r>
        <w:rPr>
          <w:rFonts w:ascii="Calibri" w:hAnsi="Calibri" w:cs="Calibri"/>
          <w:color w:val="000000"/>
          <w:sz w:val="22"/>
          <w:szCs w:val="22"/>
          <w:u w:val="single"/>
          <w:shd w:val="clear" w:color="auto" w:fill="00FF00"/>
        </w:rPr>
        <w:t>events would play out</w:t>
      </w:r>
      <w:r>
        <w:rPr>
          <w:rFonts w:ascii="Calibri" w:hAnsi="Calibri" w:cs="Calibri"/>
          <w:color w:val="000000"/>
          <w:sz w:val="22"/>
          <w:szCs w:val="22"/>
          <w:u w:val="single"/>
        </w:rPr>
        <w:t> as they did in the film,"</w:t>
      </w:r>
      <w:r>
        <w:rPr>
          <w:rFonts w:ascii="Calibri" w:hAnsi="Calibri" w:cs="Calibri"/>
          <w:color w:val="000000"/>
          <w:sz w:val="16"/>
          <w:szCs w:val="16"/>
        </w:rPr>
        <w:t> he says. "But if it raises awareness, then that's great."</w:t>
      </w:r>
    </w:p>
    <w:p w14:paraId="60617DC0" w14:textId="77777777" w:rsidR="00FD3236" w:rsidRDefault="00FD3236" w:rsidP="00B63672"/>
    <w:p w14:paraId="214065CC" w14:textId="71603315" w:rsidR="006C5796" w:rsidRDefault="006C5796" w:rsidP="006C5796">
      <w:pPr>
        <w:pStyle w:val="Heading3"/>
      </w:pPr>
      <w:r>
        <w:t>A2: Space war</w:t>
      </w:r>
    </w:p>
    <w:p w14:paraId="08FDD5B6" w14:textId="77777777" w:rsidR="006C5796" w:rsidRDefault="006C5796" w:rsidP="006C5796">
      <w:pPr>
        <w:spacing w:line="240" w:lineRule="auto"/>
        <w:rPr>
          <w:rFonts w:ascii="Calibri" w:eastAsia="Times New Roman" w:hAnsi="Calibri" w:cs="Calibri"/>
          <w:b/>
          <w:bCs/>
          <w:color w:val="000000"/>
          <w:sz w:val="26"/>
          <w:szCs w:val="26"/>
          <w:u w:val="single"/>
        </w:rPr>
      </w:pPr>
    </w:p>
    <w:p w14:paraId="7C0903FB" w14:textId="0CFC5547" w:rsidR="006C5796" w:rsidRDefault="006C5796" w:rsidP="006C5796">
      <w:pPr>
        <w:spacing w:line="240" w:lineRule="auto"/>
        <w:rPr>
          <w:rFonts w:ascii="Calibri" w:eastAsia="Times New Roman" w:hAnsi="Calibri" w:cs="Calibri"/>
          <w:b/>
          <w:bCs/>
          <w:color w:val="000000"/>
          <w:sz w:val="26"/>
          <w:szCs w:val="26"/>
          <w:u w:val="single"/>
        </w:rPr>
      </w:pPr>
      <w:r w:rsidRPr="006C5796">
        <w:rPr>
          <w:rFonts w:ascii="Calibri" w:eastAsia="Times New Roman" w:hAnsi="Calibri" w:cs="Calibri"/>
          <w:b/>
          <w:bCs/>
          <w:color w:val="000000"/>
          <w:sz w:val="26"/>
          <w:szCs w:val="26"/>
          <w:u w:val="single"/>
        </w:rPr>
        <w:t>Limited Accessibility</w:t>
      </w:r>
    </w:p>
    <w:p w14:paraId="2A444260" w14:textId="77777777" w:rsidR="006C5796" w:rsidRPr="006C5796" w:rsidRDefault="006C5796" w:rsidP="006C5796">
      <w:pPr>
        <w:spacing w:line="240" w:lineRule="auto"/>
        <w:rPr>
          <w:rFonts w:eastAsia="Times New Roman"/>
        </w:rPr>
      </w:pPr>
      <w:r w:rsidRPr="006C5796">
        <w:rPr>
          <w:rFonts w:ascii="Calibri" w:eastAsia="Times New Roman" w:hAnsi="Calibri" w:cs="Calibri"/>
          <w:b/>
          <w:bCs/>
          <w:color w:val="000000"/>
          <w:sz w:val="26"/>
          <w:szCs w:val="26"/>
          <w:u w:val="single"/>
        </w:rPr>
        <w:t>Pavur 19</w:t>
      </w:r>
      <w:r w:rsidRPr="006C5796">
        <w:rPr>
          <w:rFonts w:ascii="Calibri" w:eastAsia="Times New Roman" w:hAnsi="Calibri" w:cs="Calibri"/>
          <w:color w:val="000000"/>
          <w:sz w:val="26"/>
          <w:szCs w:val="26"/>
        </w:rPr>
        <w:t xml:space="preserve"> [</w:t>
      </w:r>
      <w:r w:rsidRPr="006C5796">
        <w:rPr>
          <w:rFonts w:ascii="Calibri" w:eastAsia="Times New Roman" w:hAnsi="Calibri" w:cs="Calibri"/>
          <w:color w:val="000000"/>
          <w:sz w:val="26"/>
          <w:szCs w:val="26"/>
          <w:u w:val="single"/>
        </w:rPr>
        <w:t>James</w:t>
      </w:r>
      <w:r w:rsidRPr="006C5796">
        <w:rPr>
          <w:rFonts w:ascii="Calibri" w:eastAsia="Times New Roman" w:hAnsi="Calibri" w:cs="Calibri"/>
          <w:color w:val="000000"/>
          <w:sz w:val="26"/>
          <w:szCs w:val="26"/>
        </w:rPr>
        <w:t xml:space="preserve">, DPhil Researcher Cybersecurity Centre for Doctoral Training Oxford University, </w:t>
      </w:r>
      <w:r w:rsidRPr="006C5796">
        <w:rPr>
          <w:rFonts w:ascii="Calibri" w:eastAsia="Times New Roman" w:hAnsi="Calibri" w:cs="Calibri"/>
          <w:color w:val="000000"/>
          <w:sz w:val="26"/>
          <w:szCs w:val="26"/>
          <w:u w:val="single"/>
        </w:rPr>
        <w:t>Ivan Martinovic</w:t>
      </w:r>
      <w:r w:rsidRPr="006C5796">
        <w:rPr>
          <w:rFonts w:ascii="Calibri" w:eastAsia="Times New Roman" w:hAnsi="Calibri" w:cs="Calibri"/>
          <w:color w:val="000000"/>
          <w:sz w:val="26"/>
          <w:szCs w:val="26"/>
        </w:rPr>
        <w:t>, Professor of Computer Science Department of Computer Science “The Cyber-ASAT: On the Impact of Cyber Weapons in Outer Space” https://ccdcoe.org/uploads/2019/06/Art_12_The-Cyber-ASAT.pdf]</w:t>
      </w:r>
    </w:p>
    <w:p w14:paraId="47603413" w14:textId="77777777" w:rsidR="006C5796" w:rsidRPr="006C5796" w:rsidRDefault="006C5796" w:rsidP="006C5796">
      <w:pPr>
        <w:spacing w:line="240" w:lineRule="auto"/>
        <w:rPr>
          <w:rFonts w:eastAsia="Times New Roman"/>
        </w:rPr>
      </w:pPr>
    </w:p>
    <w:p w14:paraId="00EAAACD" w14:textId="77777777" w:rsidR="006C5796" w:rsidRPr="006C5796" w:rsidRDefault="006C5796" w:rsidP="006C5796">
      <w:pPr>
        <w:spacing w:line="240" w:lineRule="auto"/>
        <w:rPr>
          <w:rFonts w:eastAsia="Times New Roman"/>
        </w:rPr>
      </w:pPr>
      <w:r w:rsidRPr="006C5796">
        <w:rPr>
          <w:rFonts w:ascii="Calibri" w:eastAsia="Times New Roman" w:hAnsi="Calibri" w:cs="Calibri"/>
          <w:b/>
          <w:bCs/>
          <w:color w:val="000000"/>
          <w:sz w:val="26"/>
          <w:szCs w:val="26"/>
          <w:u w:val="single"/>
        </w:rPr>
        <w:t>Space is difficult</w:t>
      </w:r>
      <w:r w:rsidRPr="006C5796">
        <w:rPr>
          <w:rFonts w:ascii="Calibri" w:eastAsia="Times New Roman" w:hAnsi="Calibri" w:cs="Calibri"/>
          <w:color w:val="000000"/>
          <w:sz w:val="26"/>
          <w:szCs w:val="26"/>
        </w:rPr>
        <w:t xml:space="preserve">. Over 60 years have passed since the first Sputnik launch and </w:t>
      </w:r>
      <w:r w:rsidRPr="006C5796">
        <w:rPr>
          <w:rFonts w:ascii="Calibri" w:eastAsia="Times New Roman" w:hAnsi="Calibri" w:cs="Calibri"/>
          <w:b/>
          <w:bCs/>
          <w:color w:val="000000"/>
          <w:sz w:val="26"/>
          <w:szCs w:val="26"/>
          <w:u w:val="single"/>
          <w:shd w:val="clear" w:color="auto" w:fill="00FFFF"/>
        </w:rPr>
        <w:t>only nine countries</w:t>
      </w:r>
      <w:r w:rsidRPr="006C5796">
        <w:rPr>
          <w:rFonts w:ascii="Calibri" w:eastAsia="Times New Roman" w:hAnsi="Calibri" w:cs="Calibri"/>
          <w:color w:val="000000"/>
          <w:sz w:val="26"/>
          <w:szCs w:val="26"/>
        </w:rPr>
        <w:t xml:space="preserve"> (ten including the EU) </w:t>
      </w:r>
      <w:r w:rsidRPr="006C5796">
        <w:rPr>
          <w:rFonts w:ascii="Calibri" w:eastAsia="Times New Roman" w:hAnsi="Calibri" w:cs="Calibri"/>
          <w:b/>
          <w:bCs/>
          <w:color w:val="000000"/>
          <w:sz w:val="26"/>
          <w:szCs w:val="26"/>
          <w:u w:val="single"/>
        </w:rPr>
        <w:t xml:space="preserve">have orbital </w:t>
      </w:r>
      <w:r w:rsidRPr="006C5796">
        <w:rPr>
          <w:rFonts w:ascii="Calibri" w:eastAsia="Times New Roman" w:hAnsi="Calibri" w:cs="Calibri"/>
          <w:b/>
          <w:bCs/>
          <w:color w:val="000000"/>
          <w:sz w:val="26"/>
          <w:szCs w:val="26"/>
          <w:u w:val="single"/>
          <w:shd w:val="clear" w:color="auto" w:fill="00FFFF"/>
        </w:rPr>
        <w:t>launch</w:t>
      </w:r>
      <w:r w:rsidRPr="006C5796">
        <w:rPr>
          <w:rFonts w:ascii="Calibri" w:eastAsia="Times New Roman" w:hAnsi="Calibri" w:cs="Calibri"/>
          <w:b/>
          <w:bCs/>
          <w:color w:val="000000"/>
          <w:sz w:val="26"/>
          <w:szCs w:val="26"/>
          <w:u w:val="single"/>
        </w:rPr>
        <w:t xml:space="preserve"> capabilities</w:t>
      </w:r>
      <w:r w:rsidRPr="006C5796">
        <w:rPr>
          <w:rFonts w:ascii="Calibri" w:eastAsia="Times New Roman" w:hAnsi="Calibri" w:cs="Calibri"/>
          <w:color w:val="000000"/>
          <w:sz w:val="26"/>
          <w:szCs w:val="26"/>
        </w:rPr>
        <w:t xml:space="preserve">. Moreover, </w:t>
      </w:r>
      <w:r w:rsidRPr="006C5796">
        <w:rPr>
          <w:rFonts w:ascii="Calibri" w:eastAsia="Times New Roman" w:hAnsi="Calibri" w:cs="Calibri"/>
          <w:b/>
          <w:bCs/>
          <w:color w:val="000000"/>
          <w:sz w:val="26"/>
          <w:szCs w:val="26"/>
          <w:u w:val="single"/>
        </w:rPr>
        <w:t>a launch programme</w:t>
      </w:r>
      <w:r w:rsidRPr="006C5796">
        <w:rPr>
          <w:rFonts w:ascii="Calibri" w:eastAsia="Times New Roman" w:hAnsi="Calibri" w:cs="Calibri"/>
          <w:color w:val="000000"/>
          <w:sz w:val="26"/>
          <w:szCs w:val="26"/>
        </w:rPr>
        <w:t xml:space="preserve"> alone </w:t>
      </w:r>
      <w:r w:rsidRPr="006C5796">
        <w:rPr>
          <w:rFonts w:ascii="Calibri" w:eastAsia="Times New Roman" w:hAnsi="Calibri" w:cs="Calibri"/>
          <w:b/>
          <w:bCs/>
          <w:color w:val="000000"/>
          <w:sz w:val="26"/>
          <w:szCs w:val="26"/>
          <w:u w:val="single"/>
        </w:rPr>
        <w:t>does not guarantee</w:t>
      </w:r>
      <w:r w:rsidRPr="006C5796">
        <w:rPr>
          <w:rFonts w:ascii="Calibri" w:eastAsia="Times New Roman" w:hAnsi="Calibri" w:cs="Calibri"/>
          <w:color w:val="000000"/>
          <w:sz w:val="26"/>
          <w:szCs w:val="26"/>
        </w:rPr>
        <w:t xml:space="preserve"> the resources and precision required to operate a meaningful </w:t>
      </w:r>
      <w:r w:rsidRPr="006C5796">
        <w:rPr>
          <w:rFonts w:ascii="Calibri" w:eastAsia="Times New Roman" w:hAnsi="Calibri" w:cs="Calibri"/>
          <w:b/>
          <w:bCs/>
          <w:color w:val="000000"/>
          <w:sz w:val="26"/>
          <w:szCs w:val="26"/>
          <w:u w:val="single"/>
        </w:rPr>
        <w:t>ASAT capability</w:t>
      </w:r>
      <w:r w:rsidRPr="006C5796">
        <w:rPr>
          <w:rFonts w:ascii="Calibri" w:eastAsia="Times New Roman" w:hAnsi="Calibri" w:cs="Calibri"/>
          <w:color w:val="000000"/>
          <w:sz w:val="26"/>
          <w:szCs w:val="26"/>
        </w:rPr>
        <w:t xml:space="preserve">. Given this, one possible reason why </w:t>
      </w:r>
      <w:r w:rsidRPr="006C5796">
        <w:rPr>
          <w:rFonts w:ascii="Calibri" w:eastAsia="Times New Roman" w:hAnsi="Calibri" w:cs="Calibri"/>
          <w:b/>
          <w:bCs/>
          <w:color w:val="000000"/>
          <w:sz w:val="26"/>
          <w:szCs w:val="26"/>
          <w:u w:val="single"/>
          <w:shd w:val="clear" w:color="auto" w:fill="00FFFF"/>
        </w:rPr>
        <w:t>space wars have not broken out</w:t>
      </w:r>
      <w:r w:rsidRPr="006C5796">
        <w:rPr>
          <w:rFonts w:ascii="Calibri" w:eastAsia="Times New Roman" w:hAnsi="Calibri" w:cs="Calibri"/>
          <w:color w:val="000000"/>
          <w:sz w:val="26"/>
          <w:szCs w:val="26"/>
        </w:rPr>
        <w:t xml:space="preserve"> is simply </w:t>
      </w:r>
      <w:r w:rsidRPr="006C5796">
        <w:rPr>
          <w:rFonts w:ascii="Calibri" w:eastAsia="Times New Roman" w:hAnsi="Calibri" w:cs="Calibri"/>
          <w:b/>
          <w:bCs/>
          <w:color w:val="000000"/>
          <w:sz w:val="26"/>
          <w:szCs w:val="26"/>
          <w:u w:val="single"/>
          <w:shd w:val="clear" w:color="auto" w:fill="00FFFF"/>
        </w:rPr>
        <w:t>because</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only</w:t>
      </w:r>
      <w:r w:rsidRPr="006C5796">
        <w:rPr>
          <w:rFonts w:ascii="Calibri" w:eastAsia="Times New Roman" w:hAnsi="Calibri" w:cs="Calibri"/>
          <w:color w:val="000000"/>
          <w:sz w:val="26"/>
          <w:szCs w:val="26"/>
          <w:shd w:val="clear" w:color="auto" w:fill="00FFFF"/>
        </w:rPr>
        <w:t xml:space="preserve"> </w:t>
      </w:r>
      <w:r w:rsidRPr="006C5796">
        <w:rPr>
          <w:rFonts w:ascii="Calibri" w:eastAsia="Times New Roman" w:hAnsi="Calibri" w:cs="Calibri"/>
          <w:b/>
          <w:bCs/>
          <w:color w:val="000000"/>
          <w:sz w:val="26"/>
          <w:szCs w:val="26"/>
          <w:u w:val="single"/>
          <w:shd w:val="clear" w:color="auto" w:fill="00FFFF"/>
        </w:rPr>
        <w:t>the US has</w:t>
      </w:r>
      <w:r w:rsidRPr="006C5796">
        <w:rPr>
          <w:rFonts w:ascii="Calibri" w:eastAsia="Times New Roman" w:hAnsi="Calibri" w:cs="Calibri"/>
          <w:b/>
          <w:bCs/>
          <w:color w:val="000000"/>
          <w:sz w:val="26"/>
          <w:szCs w:val="26"/>
          <w:u w:val="single"/>
        </w:rPr>
        <w:t xml:space="preserve"> ever had the </w:t>
      </w:r>
      <w:r w:rsidRPr="006C5796">
        <w:rPr>
          <w:rFonts w:ascii="Calibri" w:eastAsia="Times New Roman" w:hAnsi="Calibri" w:cs="Calibri"/>
          <w:b/>
          <w:bCs/>
          <w:color w:val="000000"/>
          <w:sz w:val="26"/>
          <w:szCs w:val="26"/>
          <w:u w:val="single"/>
          <w:shd w:val="clear" w:color="auto" w:fill="00FFFF"/>
        </w:rPr>
        <w:t>ability to fight one</w:t>
      </w:r>
      <w:r w:rsidRPr="006C5796">
        <w:rPr>
          <w:rFonts w:ascii="Calibri" w:eastAsia="Times New Roman" w:hAnsi="Calibri" w:cs="Calibri"/>
          <w:color w:val="000000"/>
          <w:sz w:val="26"/>
          <w:szCs w:val="26"/>
        </w:rPr>
        <w:t xml:space="preserve"> [21, p. 402], [22, pp. 419–420].</w:t>
      </w:r>
    </w:p>
    <w:p w14:paraId="45A71C44" w14:textId="77777777" w:rsidR="006C5796" w:rsidRPr="006C5796" w:rsidRDefault="006C5796" w:rsidP="006C5796">
      <w:pPr>
        <w:spacing w:line="240" w:lineRule="auto"/>
        <w:rPr>
          <w:rFonts w:eastAsia="Times New Roman"/>
        </w:rPr>
      </w:pPr>
      <w:r w:rsidRPr="006C5796">
        <w:rPr>
          <w:rFonts w:ascii="Calibri" w:eastAsia="Times New Roman" w:hAnsi="Calibri" w:cs="Calibri"/>
          <w:b/>
          <w:bCs/>
          <w:color w:val="000000"/>
          <w:sz w:val="26"/>
          <w:szCs w:val="26"/>
          <w:u w:val="single"/>
        </w:rPr>
        <w:t>Although launch technology may become cheaper and easier</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rPr>
        <w:t>it is unclear</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rPr>
        <w:t>to what extent</w:t>
      </w:r>
      <w:r w:rsidRPr="006C5796">
        <w:rPr>
          <w:rFonts w:ascii="Calibri" w:eastAsia="Times New Roman" w:hAnsi="Calibri" w:cs="Calibri"/>
          <w:color w:val="000000"/>
          <w:sz w:val="26"/>
          <w:szCs w:val="26"/>
        </w:rPr>
        <w:t xml:space="preserve"> these </w:t>
      </w:r>
      <w:r w:rsidRPr="006C5796">
        <w:rPr>
          <w:rFonts w:ascii="Calibri" w:eastAsia="Times New Roman" w:hAnsi="Calibri" w:cs="Calibri"/>
          <w:b/>
          <w:bCs/>
          <w:color w:val="000000"/>
          <w:sz w:val="26"/>
          <w:szCs w:val="26"/>
          <w:u w:val="single"/>
        </w:rPr>
        <w:t>advances will be distributed</w:t>
      </w:r>
      <w:r w:rsidRPr="006C5796">
        <w:rPr>
          <w:rFonts w:ascii="Calibri" w:eastAsia="Times New Roman" w:hAnsi="Calibri" w:cs="Calibri"/>
          <w:color w:val="000000"/>
          <w:sz w:val="26"/>
          <w:szCs w:val="26"/>
        </w:rPr>
        <w:t xml:space="preserve"> among presently non-spacefaring nations. </w:t>
      </w:r>
      <w:r w:rsidRPr="006C5796">
        <w:rPr>
          <w:rFonts w:ascii="Calibri" w:eastAsia="Times New Roman" w:hAnsi="Calibri" w:cs="Calibri"/>
          <w:b/>
          <w:bCs/>
          <w:color w:val="000000"/>
          <w:sz w:val="26"/>
          <w:szCs w:val="26"/>
          <w:u w:val="single"/>
          <w:shd w:val="clear" w:color="auto" w:fill="00FFFF"/>
        </w:rPr>
        <w:t>Limited access</w:t>
      </w:r>
      <w:r w:rsidRPr="006C5796">
        <w:rPr>
          <w:rFonts w:ascii="Calibri" w:eastAsia="Times New Roman" w:hAnsi="Calibri" w:cs="Calibri"/>
          <w:color w:val="000000"/>
          <w:sz w:val="26"/>
          <w:szCs w:val="26"/>
        </w:rPr>
        <w:t xml:space="preserve"> to orbit </w:t>
      </w:r>
      <w:r w:rsidRPr="006C5796">
        <w:rPr>
          <w:rFonts w:ascii="Calibri" w:eastAsia="Times New Roman" w:hAnsi="Calibri" w:cs="Calibri"/>
          <w:b/>
          <w:bCs/>
          <w:color w:val="000000"/>
          <w:sz w:val="26"/>
          <w:szCs w:val="26"/>
          <w:u w:val="single"/>
          <w:shd w:val="clear" w:color="auto" w:fill="00FFFF"/>
        </w:rPr>
        <w:t>necessarily</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reduces</w:t>
      </w:r>
      <w:r w:rsidRPr="006C5796">
        <w:rPr>
          <w:rFonts w:ascii="Calibri" w:eastAsia="Times New Roman" w:hAnsi="Calibri" w:cs="Calibri"/>
          <w:color w:val="000000"/>
          <w:sz w:val="26"/>
          <w:szCs w:val="26"/>
        </w:rPr>
        <w:t xml:space="preserve"> the </w:t>
      </w:r>
      <w:r w:rsidRPr="006C5796">
        <w:rPr>
          <w:rFonts w:ascii="Calibri" w:eastAsia="Times New Roman" w:hAnsi="Calibri" w:cs="Calibri"/>
          <w:b/>
          <w:bCs/>
          <w:color w:val="000000"/>
          <w:sz w:val="26"/>
          <w:szCs w:val="26"/>
          <w:u w:val="single"/>
          <w:shd w:val="clear" w:color="auto" w:fill="00FFFF"/>
        </w:rPr>
        <w:t>scenarios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which</w:t>
      </w:r>
      <w:r w:rsidRPr="006C5796">
        <w:rPr>
          <w:rFonts w:ascii="Calibri" w:eastAsia="Times New Roman" w:hAnsi="Calibri" w:cs="Calibri"/>
          <w:color w:val="000000"/>
          <w:sz w:val="26"/>
          <w:szCs w:val="26"/>
        </w:rPr>
        <w:t xml:space="preserve"> could plausibly </w:t>
      </w:r>
      <w:r w:rsidRPr="006C5796">
        <w:rPr>
          <w:rFonts w:ascii="Calibri" w:eastAsia="Times New Roman" w:hAnsi="Calibri" w:cs="Calibri"/>
          <w:b/>
          <w:bCs/>
          <w:color w:val="000000"/>
          <w:sz w:val="26"/>
          <w:szCs w:val="26"/>
          <w:u w:val="single"/>
          <w:shd w:val="clear" w:color="auto" w:fill="00FFFF"/>
        </w:rPr>
        <w:t>escalate</w:t>
      </w:r>
      <w:r w:rsidRPr="006C5796">
        <w:rPr>
          <w:rFonts w:ascii="Calibri" w:eastAsia="Times New Roman" w:hAnsi="Calibri" w:cs="Calibri"/>
          <w:color w:val="000000"/>
          <w:sz w:val="26"/>
          <w:szCs w:val="26"/>
        </w:rPr>
        <w:t xml:space="preserve"> to ASAT usage. Only major conflicts between the handful of states with ‘space club’ membership could be considered possible flashpoints. Even then, the </w:t>
      </w:r>
      <w:r w:rsidRPr="006C5796">
        <w:rPr>
          <w:rFonts w:ascii="Calibri" w:eastAsia="Times New Roman" w:hAnsi="Calibri" w:cs="Calibri"/>
          <w:b/>
          <w:bCs/>
          <w:color w:val="000000"/>
          <w:sz w:val="26"/>
          <w:szCs w:val="26"/>
          <w:u w:val="single"/>
          <w:shd w:val="clear" w:color="auto" w:fill="00FFFF"/>
        </w:rPr>
        <w:t>fragility of an attacker’s</w:t>
      </w:r>
      <w:r w:rsidRPr="006C5796">
        <w:rPr>
          <w:rFonts w:ascii="Calibri" w:eastAsia="Times New Roman" w:hAnsi="Calibri" w:cs="Calibri"/>
          <w:b/>
          <w:bCs/>
          <w:color w:val="000000"/>
          <w:sz w:val="26"/>
          <w:szCs w:val="26"/>
          <w:u w:val="single"/>
        </w:rPr>
        <w:t xml:space="preserve"> own space </w:t>
      </w:r>
      <w:r w:rsidRPr="006C5796">
        <w:rPr>
          <w:rFonts w:ascii="Calibri" w:eastAsia="Times New Roman" w:hAnsi="Calibri" w:cs="Calibri"/>
          <w:b/>
          <w:bCs/>
          <w:color w:val="000000"/>
          <w:sz w:val="26"/>
          <w:szCs w:val="26"/>
          <w:u w:val="single"/>
          <w:shd w:val="clear" w:color="auto" w:fill="00FFFF"/>
        </w:rPr>
        <w:t>assets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creates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de-escalatory</w:t>
      </w:r>
      <w:r w:rsidRPr="006C5796">
        <w:rPr>
          <w:rFonts w:ascii="Calibri" w:eastAsia="Times New Roman" w:hAnsi="Calibri" w:cs="Calibri"/>
          <w:color w:val="000000"/>
          <w:sz w:val="26"/>
          <w:szCs w:val="26"/>
          <w:shd w:val="clear" w:color="auto" w:fill="00FFFF"/>
        </w:rPr>
        <w:t xml:space="preserve"> </w:t>
      </w:r>
      <w:r w:rsidRPr="006C5796">
        <w:rPr>
          <w:rFonts w:ascii="Calibri" w:eastAsia="Times New Roman" w:hAnsi="Calibri" w:cs="Calibri"/>
          <w:b/>
          <w:bCs/>
          <w:color w:val="000000"/>
          <w:sz w:val="26"/>
          <w:szCs w:val="26"/>
          <w:u w:val="single"/>
          <w:shd w:val="clear" w:color="auto" w:fill="00FFFF"/>
        </w:rPr>
        <w:t>pressures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rPr>
        <w:t>due to the deterrent effect</w:t>
      </w:r>
      <w:r w:rsidRPr="006C5796">
        <w:rPr>
          <w:rFonts w:ascii="Calibri" w:eastAsia="Times New Roman" w:hAnsi="Calibri" w:cs="Calibri"/>
          <w:color w:val="000000"/>
          <w:sz w:val="26"/>
          <w:szCs w:val="26"/>
        </w:rPr>
        <w:t xml:space="preserve"> of retaliation. Since the earliest days of the space race, dominant powers have recognized this dynamic and demonstrated an inclination towards de-escalatory space strategies [23].</w:t>
      </w:r>
    </w:p>
    <w:p w14:paraId="36F43379" w14:textId="77777777" w:rsidR="006C5796" w:rsidRPr="006C5796" w:rsidRDefault="006C5796" w:rsidP="006C5796">
      <w:pPr>
        <w:spacing w:after="0" w:line="240" w:lineRule="auto"/>
        <w:rPr>
          <w:rFonts w:eastAsia="Times New Roman"/>
        </w:rPr>
      </w:pPr>
    </w:p>
    <w:p w14:paraId="5C739A6F" w14:textId="77777777" w:rsidR="006C5796" w:rsidRDefault="006C5796" w:rsidP="006C5796"/>
    <w:p w14:paraId="333CCF5C" w14:textId="203DD6A0" w:rsidR="00163BFC" w:rsidRDefault="00163BFC" w:rsidP="009A24C1">
      <w:pPr>
        <w:shd w:val="clear" w:color="auto" w:fill="FFFFFF"/>
        <w:spacing w:line="235" w:lineRule="atLeast"/>
        <w:rPr>
          <w:rFonts w:ascii="Calibri" w:hAnsi="Calibri" w:cs="Calibri"/>
          <w:color w:val="222222"/>
          <w:sz w:val="22"/>
          <w:szCs w:val="22"/>
        </w:rPr>
      </w:pPr>
    </w:p>
    <w:p w14:paraId="73D5A34A" w14:textId="77777777" w:rsidR="00A3268D" w:rsidRPr="00A3268D" w:rsidRDefault="00A3268D" w:rsidP="00A3268D"/>
    <w:sectPr w:rsidR="00A3268D" w:rsidRPr="00A326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461140"/>
    <w:multiLevelType w:val="multilevel"/>
    <w:tmpl w:val="F742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3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B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5D"/>
    <w:rsid w:val="002005A8"/>
    <w:rsid w:val="00203DD8"/>
    <w:rsid w:val="00204E1D"/>
    <w:rsid w:val="002059BD"/>
    <w:rsid w:val="00207FD8"/>
    <w:rsid w:val="00210FAF"/>
    <w:rsid w:val="00213B1E"/>
    <w:rsid w:val="0021451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6AD"/>
    <w:rsid w:val="0031385D"/>
    <w:rsid w:val="003171AB"/>
    <w:rsid w:val="003223B2"/>
    <w:rsid w:val="00322A67"/>
    <w:rsid w:val="003303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7A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E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185"/>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B9B"/>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95E"/>
    <w:rsid w:val="00696A16"/>
    <w:rsid w:val="006A4840"/>
    <w:rsid w:val="006A52A0"/>
    <w:rsid w:val="006A7E1D"/>
    <w:rsid w:val="006C3A56"/>
    <w:rsid w:val="006C5796"/>
    <w:rsid w:val="006D13F4"/>
    <w:rsid w:val="006D6AED"/>
    <w:rsid w:val="006E6D0B"/>
    <w:rsid w:val="006F126E"/>
    <w:rsid w:val="006F32C9"/>
    <w:rsid w:val="006F3834"/>
    <w:rsid w:val="006F5693"/>
    <w:rsid w:val="006F5D4C"/>
    <w:rsid w:val="0070232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7B7"/>
    <w:rsid w:val="007D2DF5"/>
    <w:rsid w:val="007D451A"/>
    <w:rsid w:val="007D5E3E"/>
    <w:rsid w:val="007D749B"/>
    <w:rsid w:val="007D7596"/>
    <w:rsid w:val="007E242C"/>
    <w:rsid w:val="007E6631"/>
    <w:rsid w:val="00803A12"/>
    <w:rsid w:val="00805417"/>
    <w:rsid w:val="008266F9"/>
    <w:rsid w:val="008267E2"/>
    <w:rsid w:val="00826A9B"/>
    <w:rsid w:val="0083119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B19"/>
    <w:rsid w:val="008A4633"/>
    <w:rsid w:val="008B032E"/>
    <w:rsid w:val="008B0C4A"/>
    <w:rsid w:val="008C0FA2"/>
    <w:rsid w:val="008C2342"/>
    <w:rsid w:val="008C77B6"/>
    <w:rsid w:val="008D1B91"/>
    <w:rsid w:val="008D724A"/>
    <w:rsid w:val="008E7A3E"/>
    <w:rsid w:val="008F41FD"/>
    <w:rsid w:val="008F4479"/>
    <w:rsid w:val="008F4BA0"/>
    <w:rsid w:val="008F52B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C1"/>
    <w:rsid w:val="009A6464"/>
    <w:rsid w:val="009B69F5"/>
    <w:rsid w:val="009C5FF7"/>
    <w:rsid w:val="009C6292"/>
    <w:rsid w:val="009D15DB"/>
    <w:rsid w:val="009D3133"/>
    <w:rsid w:val="009E160D"/>
    <w:rsid w:val="009E4B13"/>
    <w:rsid w:val="009F1CBB"/>
    <w:rsid w:val="009F3305"/>
    <w:rsid w:val="009F6FB2"/>
    <w:rsid w:val="00A071C0"/>
    <w:rsid w:val="00A22670"/>
    <w:rsid w:val="00A24B35"/>
    <w:rsid w:val="00A271BA"/>
    <w:rsid w:val="00A27F86"/>
    <w:rsid w:val="00A3268D"/>
    <w:rsid w:val="00A431C6"/>
    <w:rsid w:val="00A54315"/>
    <w:rsid w:val="00A60FBC"/>
    <w:rsid w:val="00A616E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650"/>
    <w:rsid w:val="00AF4760"/>
    <w:rsid w:val="00AF55D4"/>
    <w:rsid w:val="00B0505F"/>
    <w:rsid w:val="00B05C2D"/>
    <w:rsid w:val="00B12933"/>
    <w:rsid w:val="00B12B88"/>
    <w:rsid w:val="00B137E0"/>
    <w:rsid w:val="00B13BC8"/>
    <w:rsid w:val="00B24662"/>
    <w:rsid w:val="00B3569C"/>
    <w:rsid w:val="00B43676"/>
    <w:rsid w:val="00B5602D"/>
    <w:rsid w:val="00B60125"/>
    <w:rsid w:val="00B6367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178"/>
    <w:rsid w:val="00C07769"/>
    <w:rsid w:val="00C07D05"/>
    <w:rsid w:val="00C10856"/>
    <w:rsid w:val="00C203FA"/>
    <w:rsid w:val="00C244F5"/>
    <w:rsid w:val="00C3164F"/>
    <w:rsid w:val="00C31B5E"/>
    <w:rsid w:val="00C34D3E"/>
    <w:rsid w:val="00C35B37"/>
    <w:rsid w:val="00C3747A"/>
    <w:rsid w:val="00C37F29"/>
    <w:rsid w:val="00C56DCC"/>
    <w:rsid w:val="00C57075"/>
    <w:rsid w:val="00C7189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C5E"/>
    <w:rsid w:val="00E01DAD"/>
    <w:rsid w:val="00E021DC"/>
    <w:rsid w:val="00E03F91"/>
    <w:rsid w:val="00E064EF"/>
    <w:rsid w:val="00E064F2"/>
    <w:rsid w:val="00E0717B"/>
    <w:rsid w:val="00E15598"/>
    <w:rsid w:val="00E20D65"/>
    <w:rsid w:val="00E211FD"/>
    <w:rsid w:val="00E2290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236"/>
    <w:rsid w:val="00FD451D"/>
    <w:rsid w:val="00FD5B22"/>
    <w:rsid w:val="00FD72AE"/>
    <w:rsid w:val="00FE1B01"/>
    <w:rsid w:val="00FF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A08FC"/>
  <w14:defaultImageDpi w14:val="300"/>
  <w15:docId w15:val="{799590F1-031D-BF46-B9B5-5AA7F8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095E"/>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909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09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09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6909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09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95E"/>
  </w:style>
  <w:style w:type="character" w:customStyle="1" w:styleId="Heading1Char">
    <w:name w:val="Heading 1 Char"/>
    <w:aliases w:val="Pocket Char"/>
    <w:basedOn w:val="DefaultParagraphFont"/>
    <w:link w:val="Heading1"/>
    <w:uiPriority w:val="9"/>
    <w:rsid w:val="0069095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9095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9095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9095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095E"/>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69095E"/>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69095E"/>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69095E"/>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69095E"/>
    <w:rPr>
      <w:color w:val="auto"/>
      <w:u w:val="none"/>
    </w:rPr>
  </w:style>
  <w:style w:type="paragraph" w:styleId="DocumentMap">
    <w:name w:val="Document Map"/>
    <w:basedOn w:val="Normal"/>
    <w:link w:val="DocumentMapChar"/>
    <w:uiPriority w:val="99"/>
    <w:semiHidden/>
    <w:unhideWhenUsed/>
    <w:rsid w:val="0069095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9095E"/>
    <w:rPr>
      <w:rFonts w:ascii="Lucida Grande" w:hAnsi="Lucida Grande" w:cs="Lucida Grande"/>
    </w:rPr>
  </w:style>
  <w:style w:type="paragraph" w:styleId="NormalWeb">
    <w:name w:val="Normal (Web)"/>
    <w:basedOn w:val="Normal"/>
    <w:uiPriority w:val="99"/>
    <w:semiHidden/>
    <w:unhideWhenUsed/>
    <w:rsid w:val="00702324"/>
    <w:pPr>
      <w:spacing w:before="100" w:beforeAutospacing="1" w:after="100" w:afterAutospacing="1"/>
    </w:pPr>
  </w:style>
  <w:style w:type="character" w:styleId="UnresolvedMention">
    <w:name w:val="Unresolved Mention"/>
    <w:basedOn w:val="DefaultParagraphFont"/>
    <w:uiPriority w:val="99"/>
    <w:semiHidden/>
    <w:unhideWhenUsed/>
    <w:rsid w:val="00A616E0"/>
    <w:rPr>
      <w:color w:val="605E5C"/>
      <w:shd w:val="clear" w:color="auto" w:fill="E1DFDD"/>
    </w:rPr>
  </w:style>
  <w:style w:type="paragraph" w:customStyle="1" w:styleId="textbold">
    <w:name w:val="text bold"/>
    <w:basedOn w:val="Normal"/>
    <w:link w:val="Emphasis"/>
    <w:uiPriority w:val="20"/>
    <w:qFormat/>
    <w:rsid w:val="0020045D"/>
    <w:pPr>
      <w:ind w:left="720"/>
      <w:jc w:val="both"/>
    </w:pPr>
    <w:rPr>
      <w:b/>
      <w:iCs/>
      <w:u w:val="single"/>
    </w:rPr>
  </w:style>
  <w:style w:type="paragraph" w:customStyle="1" w:styleId="storyparagraph">
    <w:name w:val="storyparagraph"/>
    <w:basedOn w:val="Normal"/>
    <w:rsid w:val="00A3268D"/>
    <w:pPr>
      <w:spacing w:before="100" w:beforeAutospacing="1" w:after="100" w:afterAutospacing="1" w:line="240" w:lineRule="auto"/>
    </w:pPr>
    <w:rPr>
      <w:rFonts w:eastAsia="Times New Roman"/>
    </w:rPr>
  </w:style>
  <w:style w:type="paragraph" w:customStyle="1" w:styleId="UnderlinePara">
    <w:name w:val="Underline Para"/>
    <w:basedOn w:val="Normal"/>
    <w:link w:val="StyleUnderline"/>
    <w:uiPriority w:val="1"/>
    <w:qFormat/>
    <w:rsid w:val="00537185"/>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092">
      <w:bodyDiv w:val="1"/>
      <w:marLeft w:val="0"/>
      <w:marRight w:val="0"/>
      <w:marTop w:val="0"/>
      <w:marBottom w:val="0"/>
      <w:divBdr>
        <w:top w:val="none" w:sz="0" w:space="0" w:color="auto"/>
        <w:left w:val="none" w:sz="0" w:space="0" w:color="auto"/>
        <w:bottom w:val="none" w:sz="0" w:space="0" w:color="auto"/>
        <w:right w:val="none" w:sz="0" w:space="0" w:color="auto"/>
      </w:divBdr>
    </w:div>
    <w:div w:id="176045489">
      <w:bodyDiv w:val="1"/>
      <w:marLeft w:val="0"/>
      <w:marRight w:val="0"/>
      <w:marTop w:val="0"/>
      <w:marBottom w:val="0"/>
      <w:divBdr>
        <w:top w:val="none" w:sz="0" w:space="0" w:color="auto"/>
        <w:left w:val="none" w:sz="0" w:space="0" w:color="auto"/>
        <w:bottom w:val="none" w:sz="0" w:space="0" w:color="auto"/>
        <w:right w:val="none" w:sz="0" w:space="0" w:color="auto"/>
      </w:divBdr>
    </w:div>
    <w:div w:id="401295983">
      <w:bodyDiv w:val="1"/>
      <w:marLeft w:val="0"/>
      <w:marRight w:val="0"/>
      <w:marTop w:val="0"/>
      <w:marBottom w:val="0"/>
      <w:divBdr>
        <w:top w:val="none" w:sz="0" w:space="0" w:color="auto"/>
        <w:left w:val="none" w:sz="0" w:space="0" w:color="auto"/>
        <w:bottom w:val="none" w:sz="0" w:space="0" w:color="auto"/>
        <w:right w:val="none" w:sz="0" w:space="0" w:color="auto"/>
      </w:divBdr>
    </w:div>
    <w:div w:id="670988288">
      <w:bodyDiv w:val="1"/>
      <w:marLeft w:val="0"/>
      <w:marRight w:val="0"/>
      <w:marTop w:val="0"/>
      <w:marBottom w:val="0"/>
      <w:divBdr>
        <w:top w:val="none" w:sz="0" w:space="0" w:color="auto"/>
        <w:left w:val="none" w:sz="0" w:space="0" w:color="auto"/>
        <w:bottom w:val="none" w:sz="0" w:space="0" w:color="auto"/>
        <w:right w:val="none" w:sz="0" w:space="0" w:color="auto"/>
      </w:divBdr>
    </w:div>
    <w:div w:id="872961964">
      <w:bodyDiv w:val="1"/>
      <w:marLeft w:val="0"/>
      <w:marRight w:val="0"/>
      <w:marTop w:val="0"/>
      <w:marBottom w:val="0"/>
      <w:divBdr>
        <w:top w:val="none" w:sz="0" w:space="0" w:color="auto"/>
        <w:left w:val="none" w:sz="0" w:space="0" w:color="auto"/>
        <w:bottom w:val="none" w:sz="0" w:space="0" w:color="auto"/>
        <w:right w:val="none" w:sz="0" w:space="0" w:color="auto"/>
      </w:divBdr>
    </w:div>
    <w:div w:id="986395969">
      <w:bodyDiv w:val="1"/>
      <w:marLeft w:val="0"/>
      <w:marRight w:val="0"/>
      <w:marTop w:val="0"/>
      <w:marBottom w:val="0"/>
      <w:divBdr>
        <w:top w:val="none" w:sz="0" w:space="0" w:color="auto"/>
        <w:left w:val="none" w:sz="0" w:space="0" w:color="auto"/>
        <w:bottom w:val="none" w:sz="0" w:space="0" w:color="auto"/>
        <w:right w:val="none" w:sz="0" w:space="0" w:color="auto"/>
      </w:divBdr>
    </w:div>
    <w:div w:id="1261522039">
      <w:bodyDiv w:val="1"/>
      <w:marLeft w:val="0"/>
      <w:marRight w:val="0"/>
      <w:marTop w:val="0"/>
      <w:marBottom w:val="0"/>
      <w:divBdr>
        <w:top w:val="none" w:sz="0" w:space="0" w:color="auto"/>
        <w:left w:val="none" w:sz="0" w:space="0" w:color="auto"/>
        <w:bottom w:val="none" w:sz="0" w:space="0" w:color="auto"/>
        <w:right w:val="none" w:sz="0" w:space="0" w:color="auto"/>
      </w:divBdr>
    </w:div>
    <w:div w:id="1441877692">
      <w:bodyDiv w:val="1"/>
      <w:marLeft w:val="0"/>
      <w:marRight w:val="0"/>
      <w:marTop w:val="0"/>
      <w:marBottom w:val="0"/>
      <w:divBdr>
        <w:top w:val="none" w:sz="0" w:space="0" w:color="auto"/>
        <w:left w:val="none" w:sz="0" w:space="0" w:color="auto"/>
        <w:bottom w:val="none" w:sz="0" w:space="0" w:color="auto"/>
        <w:right w:val="none" w:sz="0" w:space="0" w:color="auto"/>
      </w:divBdr>
    </w:div>
    <w:div w:id="1478650773">
      <w:bodyDiv w:val="1"/>
      <w:marLeft w:val="0"/>
      <w:marRight w:val="0"/>
      <w:marTop w:val="0"/>
      <w:marBottom w:val="0"/>
      <w:divBdr>
        <w:top w:val="none" w:sz="0" w:space="0" w:color="auto"/>
        <w:left w:val="none" w:sz="0" w:space="0" w:color="auto"/>
        <w:bottom w:val="none" w:sz="0" w:space="0" w:color="auto"/>
        <w:right w:val="none" w:sz="0" w:space="0" w:color="auto"/>
      </w:divBdr>
    </w:div>
    <w:div w:id="1526554738">
      <w:bodyDiv w:val="1"/>
      <w:marLeft w:val="0"/>
      <w:marRight w:val="0"/>
      <w:marTop w:val="0"/>
      <w:marBottom w:val="0"/>
      <w:divBdr>
        <w:top w:val="none" w:sz="0" w:space="0" w:color="auto"/>
        <w:left w:val="none" w:sz="0" w:space="0" w:color="auto"/>
        <w:bottom w:val="none" w:sz="0" w:space="0" w:color="auto"/>
        <w:right w:val="none" w:sz="0" w:space="0" w:color="auto"/>
      </w:divBdr>
      <w:divsChild>
        <w:div w:id="434440612">
          <w:marLeft w:val="0"/>
          <w:marRight w:val="0"/>
          <w:marTop w:val="0"/>
          <w:marBottom w:val="0"/>
          <w:divBdr>
            <w:top w:val="none" w:sz="0" w:space="0" w:color="auto"/>
            <w:left w:val="none" w:sz="0" w:space="0" w:color="auto"/>
            <w:bottom w:val="none" w:sz="0" w:space="0" w:color="auto"/>
            <w:right w:val="none" w:sz="0" w:space="0" w:color="auto"/>
          </w:divBdr>
        </w:div>
      </w:divsChild>
    </w:div>
    <w:div w:id="1653288326">
      <w:bodyDiv w:val="1"/>
      <w:marLeft w:val="0"/>
      <w:marRight w:val="0"/>
      <w:marTop w:val="0"/>
      <w:marBottom w:val="0"/>
      <w:divBdr>
        <w:top w:val="none" w:sz="0" w:space="0" w:color="auto"/>
        <w:left w:val="none" w:sz="0" w:space="0" w:color="auto"/>
        <w:bottom w:val="none" w:sz="0" w:space="0" w:color="auto"/>
        <w:right w:val="none" w:sz="0" w:space="0" w:color="auto"/>
      </w:divBdr>
    </w:div>
    <w:div w:id="1694576089">
      <w:bodyDiv w:val="1"/>
      <w:marLeft w:val="0"/>
      <w:marRight w:val="0"/>
      <w:marTop w:val="0"/>
      <w:marBottom w:val="0"/>
      <w:divBdr>
        <w:top w:val="none" w:sz="0" w:space="0" w:color="auto"/>
        <w:left w:val="none" w:sz="0" w:space="0" w:color="auto"/>
        <w:bottom w:val="none" w:sz="0" w:space="0" w:color="auto"/>
        <w:right w:val="none" w:sz="0" w:space="0" w:color="auto"/>
      </w:divBdr>
    </w:div>
    <w:div w:id="1892183681">
      <w:bodyDiv w:val="1"/>
      <w:marLeft w:val="0"/>
      <w:marRight w:val="0"/>
      <w:marTop w:val="0"/>
      <w:marBottom w:val="0"/>
      <w:divBdr>
        <w:top w:val="none" w:sz="0" w:space="0" w:color="auto"/>
        <w:left w:val="none" w:sz="0" w:space="0" w:color="auto"/>
        <w:bottom w:val="none" w:sz="0" w:space="0" w:color="auto"/>
        <w:right w:val="none" w:sz="0" w:space="0" w:color="auto"/>
      </w:divBdr>
    </w:div>
    <w:div w:id="1930850745">
      <w:bodyDiv w:val="1"/>
      <w:marLeft w:val="0"/>
      <w:marRight w:val="0"/>
      <w:marTop w:val="0"/>
      <w:marBottom w:val="0"/>
      <w:divBdr>
        <w:top w:val="none" w:sz="0" w:space="0" w:color="auto"/>
        <w:left w:val="none" w:sz="0" w:space="0" w:color="auto"/>
        <w:bottom w:val="none" w:sz="0" w:space="0" w:color="auto"/>
        <w:right w:val="none" w:sz="0" w:space="0" w:color="auto"/>
      </w:divBdr>
    </w:div>
    <w:div w:id="2113745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chnologyreview.com/2018/10/19/139664/asteroid-mining-might-actually-be-better-for-the-environ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nologyreview.com/author/emerging-technology-from-the-arxiv/" TargetMode="External"/><Relationship Id="rId17" Type="http://schemas.openxmlformats.org/officeDocument/2006/relationships/hyperlink" Target="https://www.theguardian.com/science/blog/2013/nov/15/space-junk-apocalypse-gravity%5D/BPS" TargetMode="External"/><Relationship Id="rId2" Type="http://schemas.openxmlformats.org/officeDocument/2006/relationships/customXml" Target="../customXml/item2.xml"/><Relationship Id="rId16" Type="http://schemas.openxmlformats.org/officeDocument/2006/relationships/hyperlink" Target="https://spacenews.com/op-ed-congested-space-is-a-serious-problem-solved-by-hard-work-not-hyster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ectropages.com/blog/2020/09/how-might-asteroid-mining-be-key-electronics-future" TargetMode="External"/><Relationship Id="rId5" Type="http://schemas.openxmlformats.org/officeDocument/2006/relationships/numbering" Target="numbering.xml"/><Relationship Id="rId15" Type="http://schemas.openxmlformats.org/officeDocument/2006/relationships/hyperlink" Target="https://www.epa.gov/climate-indicators/climate-change-indicators-us-greenhouse-gas-emissions" TargetMode="External"/><Relationship Id="rId10" Type="http://schemas.openxmlformats.org/officeDocument/2006/relationships/hyperlink" Target="https://www.nationalreview.com/2021/08/private-firms-are-the-key-to-space-exploratio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www.latimes.com/business/story/2020-01-30/space-launch-carbon-emi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6187</Words>
  <Characters>35268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8</cp:revision>
  <dcterms:created xsi:type="dcterms:W3CDTF">2022-02-18T23:58:00Z</dcterms:created>
  <dcterms:modified xsi:type="dcterms:W3CDTF">2022-02-19T13:49:00Z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