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0474" w14:textId="22E38045" w:rsidR="00932259" w:rsidRDefault="00932259" w:rsidP="00932259">
      <w:pPr>
        <w:pStyle w:val="Heading1"/>
      </w:pPr>
      <w:r>
        <w:t>Framework</w:t>
      </w:r>
    </w:p>
    <w:p w14:paraId="0CBCAEA9" w14:textId="3D8549D5" w:rsidR="00932259" w:rsidRDefault="00932259" w:rsidP="00932259"/>
    <w:p w14:paraId="4A0C2598" w14:textId="77777777" w:rsidR="006F6946" w:rsidRDefault="006F6946" w:rsidP="006F6946">
      <w:pPr>
        <w:pStyle w:val="NormalWeb"/>
        <w:spacing w:before="0" w:beforeAutospacing="0" w:after="0" w:afterAutospacing="0"/>
      </w:pPr>
      <w:r>
        <w:rPr>
          <w:b/>
          <w:bCs/>
          <w:color w:val="000000"/>
        </w:rPr>
        <w:t>The standard is maximizing expected well-being.</w:t>
      </w:r>
    </w:p>
    <w:p w14:paraId="4F0B1C53" w14:textId="77777777" w:rsidR="006F6946" w:rsidRDefault="006F6946" w:rsidP="006F6946">
      <w:pPr>
        <w:pStyle w:val="Heading4"/>
      </w:pPr>
      <w:r>
        <w:rPr>
          <w:color w:val="000000"/>
        </w:rPr>
        <w:t>1. Pleasure is an intrinsic good, that means utilitarianism. </w:t>
      </w:r>
    </w:p>
    <w:p w14:paraId="784A6966" w14:textId="77777777" w:rsidR="006F6946" w:rsidRDefault="006F6946" w:rsidP="006F6946">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59BA78AC" w14:textId="77777777" w:rsidR="006F6946" w:rsidRDefault="006F6946" w:rsidP="006F6946">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61B439D2" w14:textId="77777777" w:rsidR="006F6946" w:rsidRDefault="006F6946" w:rsidP="006F6946">
      <w:pPr>
        <w:pStyle w:val="Heading4"/>
        <w:rPr>
          <w:color w:val="000000"/>
        </w:rPr>
      </w:pPr>
    </w:p>
    <w:p w14:paraId="5A1B173D" w14:textId="77777777" w:rsidR="006F6946" w:rsidRDefault="006F6946" w:rsidP="006F6946">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5C5752DB" w14:textId="77777777" w:rsidR="006F6946" w:rsidRDefault="006F6946" w:rsidP="006F6946">
      <w:pPr>
        <w:pStyle w:val="Heading4"/>
        <w:rPr>
          <w:color w:val="000000"/>
        </w:rPr>
      </w:pPr>
    </w:p>
    <w:p w14:paraId="1D127147" w14:textId="77777777" w:rsidR="006F6946" w:rsidRDefault="006F6946" w:rsidP="006F6946">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679082D6" w14:textId="77777777" w:rsidR="006F6946" w:rsidRDefault="006F6946" w:rsidP="006F6946">
      <w:pPr>
        <w:pStyle w:val="NormalWeb"/>
        <w:spacing w:before="0" w:beforeAutospacing="0" w:after="0" w:afterAutospacing="0"/>
        <w:rPr>
          <w:b/>
          <w:bCs/>
          <w:color w:val="000000"/>
          <w:sz w:val="26"/>
          <w:szCs w:val="26"/>
        </w:rPr>
      </w:pPr>
    </w:p>
    <w:p w14:paraId="2DF847FA" w14:textId="77777777" w:rsidR="006F6946" w:rsidRDefault="006F6946" w:rsidP="006F6946">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28EDFB71" w14:textId="77777777" w:rsidR="006F6946" w:rsidRDefault="006F6946" w:rsidP="006F6946"/>
    <w:p w14:paraId="4CD3EBAD" w14:textId="77777777" w:rsidR="006F6946" w:rsidRPr="00DF70DC" w:rsidRDefault="006F6946" w:rsidP="006F6946">
      <w:pPr>
        <w:pStyle w:val="NormalWeb"/>
        <w:spacing w:before="0" w:beforeAutospacing="0" w:after="0" w:afterAutospacing="0"/>
        <w:rPr>
          <w:sz w:val="28"/>
          <w:szCs w:val="28"/>
        </w:rPr>
      </w:pPr>
      <w:r w:rsidRPr="00DF70DC">
        <w:rPr>
          <w:b/>
          <w:bCs/>
          <w:color w:val="000000"/>
          <w:sz w:val="28"/>
          <w:szCs w:val="28"/>
        </w:rPr>
        <w:t>Thus, I affirm resolved: The appropriation of outer space by private entities is unjust.</w:t>
      </w:r>
      <w:r w:rsidRPr="00D1559F">
        <w:rPr>
          <w:rFonts w:ascii="Calibri" w:eastAsia="Calibri" w:hAnsi="Calibri" w:cs="Calibri"/>
          <w:b/>
          <w:color w:val="000000"/>
        </w:rPr>
        <w:t xml:space="preserve"> </w:t>
      </w:r>
      <w:r>
        <w:rPr>
          <w:rFonts w:eastAsia="Calibri"/>
          <w:b/>
          <w:color w:val="000000"/>
          <w:sz w:val="28"/>
          <w:szCs w:val="28"/>
        </w:rPr>
        <w:t>I will spec anything in CX.</w:t>
      </w:r>
    </w:p>
    <w:p w14:paraId="3D6E5250" w14:textId="77777777" w:rsidR="00932259" w:rsidRPr="00932259" w:rsidRDefault="00932259" w:rsidP="00932259"/>
    <w:p w14:paraId="21BB4F9F" w14:textId="77777777" w:rsidR="00932259" w:rsidRDefault="00932259" w:rsidP="00932259"/>
    <w:p w14:paraId="777F605B" w14:textId="3602BA8C" w:rsidR="00E42E4C" w:rsidRDefault="00932259" w:rsidP="00932259">
      <w:pPr>
        <w:pStyle w:val="Heading1"/>
      </w:pPr>
      <w:r>
        <w:t>Contention 1: Space Debris</w:t>
      </w:r>
    </w:p>
    <w:p w14:paraId="2F570758" w14:textId="38C17F01" w:rsidR="00932259" w:rsidRDefault="00932259" w:rsidP="00932259"/>
    <w:p w14:paraId="72322081" w14:textId="0815D839" w:rsidR="00932259" w:rsidRDefault="00932259" w:rsidP="00932259"/>
    <w:p w14:paraId="35636459" w14:textId="77777777" w:rsidR="00932259" w:rsidRDefault="00932259" w:rsidP="00932259">
      <w:pPr>
        <w:pStyle w:val="NormalWeb"/>
        <w:spacing w:before="0" w:beforeAutospacing="0" w:after="0" w:afterAutospacing="0"/>
      </w:pPr>
      <w:r>
        <w:rPr>
          <w:b/>
          <w:bCs/>
          <w:color w:val="000000"/>
        </w:rPr>
        <w:t>More private actors will be going to space – a new space race has begun.</w:t>
      </w:r>
    </w:p>
    <w:p w14:paraId="410D6C58" w14:textId="77777777" w:rsidR="00932259" w:rsidRDefault="00932259" w:rsidP="00932259">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9"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3B0246C8" w14:textId="77777777" w:rsidR="00932259" w:rsidRDefault="00932259" w:rsidP="00932259">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0"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61624630" w14:textId="77777777" w:rsidR="00932259" w:rsidRDefault="00932259" w:rsidP="00932259">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122B8FFC" w14:textId="77777777" w:rsidR="00932259" w:rsidRDefault="00932259" w:rsidP="00932259">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2C3F6348" w14:textId="77777777" w:rsidR="00932259" w:rsidRDefault="00932259" w:rsidP="00932259">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1"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2"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16D0857E"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589DFF6D" w14:textId="77777777" w:rsidR="00932259" w:rsidRDefault="00932259" w:rsidP="00932259">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3" w:history="1">
        <w:r>
          <w:rPr>
            <w:rStyle w:val="FollowedHyperlink"/>
            <w:rFonts w:eastAsiaTheme="majorEastAsia"/>
            <w:color w:val="383838"/>
          </w:rPr>
          <w:t>SpaceX</w:t>
        </w:r>
      </w:hyperlink>
      <w:r>
        <w:rPr>
          <w:color w:val="383838"/>
          <w:u w:val="single"/>
        </w:rPr>
        <w:t>, </w:t>
      </w:r>
      <w:hyperlink r:id="rId14" w:history="1">
        <w:r>
          <w:rPr>
            <w:rStyle w:val="FollowedHyperlink"/>
            <w:rFonts w:eastAsiaTheme="majorEastAsia"/>
            <w:color w:val="383838"/>
          </w:rPr>
          <w:t>Blue Origin</w:t>
        </w:r>
      </w:hyperlink>
      <w:r>
        <w:rPr>
          <w:color w:val="383838"/>
          <w:u w:val="single"/>
        </w:rPr>
        <w:t> and </w:t>
      </w:r>
      <w:hyperlink r:id="rId15" w:history="1">
        <w:r>
          <w:rPr>
            <w:rStyle w:val="FollowedHyperlink"/>
            <w:rFonts w:eastAsiaTheme="majorEastAsia"/>
            <w:color w:val="383838"/>
          </w:rPr>
          <w:t>Virgin 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405CCB7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6"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42F69063" w14:textId="77777777" w:rsidR="00932259" w:rsidRDefault="00932259" w:rsidP="00932259">
      <w:pPr>
        <w:pStyle w:val="NormalWeb"/>
        <w:shd w:val="clear" w:color="auto" w:fill="FFFFFF"/>
        <w:spacing w:before="0" w:beforeAutospacing="0" w:after="0" w:afterAutospacing="0"/>
      </w:pPr>
      <w:r>
        <w:rPr>
          <w:color w:val="383838"/>
          <w:sz w:val="16"/>
          <w:szCs w:val="16"/>
        </w:rPr>
        <w:t>Its success has been spectacular. Having developed the </w:t>
      </w:r>
      <w:hyperlink r:id="rId17" w:history="1">
        <w:r>
          <w:rPr>
            <w:rStyle w:val="FollowedHyperlink"/>
            <w:rFonts w:eastAsiaTheme="majorEastAsia"/>
            <w:color w:val="383838"/>
            <w:sz w:val="16"/>
            <w:szCs w:val="16"/>
          </w:rPr>
          <w:t>Falcon 9</w:t>
        </w:r>
      </w:hyperlink>
      <w:r>
        <w:rPr>
          <w:color w:val="383838"/>
          <w:sz w:val="16"/>
          <w:szCs w:val="16"/>
        </w:rPr>
        <w:t> launch vehicle and </w:t>
      </w:r>
      <w:hyperlink r:id="rId18"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19" w:history="1">
        <w:r>
          <w:rPr>
            <w:rStyle w:val="FollowedHyperlink"/>
            <w:rFonts w:eastAsiaTheme="majorEastAsia"/>
            <w:color w:val="383838"/>
            <w:sz w:val="16"/>
            <w:szCs w:val="16"/>
          </w:rPr>
          <w:t>as early as 2023</w:t>
        </w:r>
      </w:hyperlink>
      <w:r>
        <w:rPr>
          <w:color w:val="383838"/>
          <w:sz w:val="16"/>
          <w:szCs w:val="16"/>
        </w:rPr>
        <w:t>.</w:t>
      </w:r>
    </w:p>
    <w:p w14:paraId="080DFEFC" w14:textId="77777777" w:rsidR="00932259" w:rsidRDefault="00932259" w:rsidP="00932259">
      <w:pPr>
        <w:pStyle w:val="NormalWeb"/>
        <w:shd w:val="clear" w:color="auto" w:fill="FFFFFF"/>
        <w:spacing w:before="0" w:beforeAutospacing="0" w:after="0" w:afterAutospacing="0"/>
      </w:pPr>
      <w:r>
        <w:rPr>
          <w:color w:val="383838"/>
          <w:sz w:val="16"/>
          <w:szCs w:val="16"/>
        </w:rPr>
        <w:t>On September 29, Musk refined his plans, announcing the </w:t>
      </w:r>
      <w:hyperlink r:id="rId20"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BFBB4EF" w14:textId="77777777" w:rsidR="00932259" w:rsidRDefault="00932259" w:rsidP="00932259">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1"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2"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2258EED2"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3"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48CEB865" w14:textId="77777777" w:rsidR="00932259" w:rsidRDefault="00932259" w:rsidP="00932259">
      <w:pPr>
        <w:pStyle w:val="NormalWeb"/>
        <w:shd w:val="clear" w:color="auto" w:fill="FFFFFF"/>
        <w:spacing w:before="0" w:beforeAutospacing="0" w:after="0" w:afterAutospacing="0"/>
      </w:pPr>
      <w:r>
        <w:rPr>
          <w:color w:val="383838"/>
          <w:sz w:val="16"/>
          <w:szCs w:val="16"/>
        </w:rPr>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4"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3D84C6D2" w14:textId="77777777" w:rsidR="00932259" w:rsidRDefault="00932259" w:rsidP="00932259">
      <w:pPr>
        <w:pStyle w:val="NormalWeb"/>
        <w:shd w:val="clear" w:color="auto" w:fill="FFFFFF"/>
        <w:spacing w:before="0" w:beforeAutospacing="0" w:after="0" w:afterAutospacing="0"/>
      </w:pPr>
      <w:r>
        <w:rPr>
          <w:color w:val="383838"/>
          <w:sz w:val="16"/>
          <w:szCs w:val="16"/>
        </w:rPr>
        <w:t>There’s also the </w:t>
      </w:r>
      <w:hyperlink r:id="rId25"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29CC2EBF"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192A21AB" w14:textId="77777777" w:rsidR="00932259" w:rsidRDefault="00932259" w:rsidP="00932259">
      <w:pPr>
        <w:pStyle w:val="NormalWeb"/>
        <w:shd w:val="clear" w:color="auto" w:fill="FFFFFF"/>
        <w:spacing w:before="0" w:beforeAutospacing="0" w:after="0" w:afterAutospacing="0"/>
      </w:pPr>
      <w:r>
        <w:rPr>
          <w:color w:val="383838"/>
          <w:sz w:val="16"/>
          <w:szCs w:val="16"/>
        </w:rPr>
        <w:t>The Voyager probes gave us </w:t>
      </w:r>
      <w:hyperlink r:id="rId26"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7" w:history="1">
        <w:r>
          <w:rPr>
            <w:rStyle w:val="FollowedHyperlink"/>
            <w:rFonts w:eastAsiaTheme="majorEastAsia"/>
            <w:color w:val="383838"/>
            <w:sz w:val="16"/>
            <w:szCs w:val="16"/>
          </w:rPr>
          <w:t>Mariner</w:t>
        </w:r>
      </w:hyperlink>
      <w:r>
        <w:rPr>
          <w:color w:val="383838"/>
          <w:sz w:val="16"/>
          <w:szCs w:val="16"/>
        </w:rPr>
        <w:t> and </w:t>
      </w:r>
      <w:hyperlink r:id="rId28"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29"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005A4D28" w14:textId="77777777" w:rsidR="00932259" w:rsidRDefault="00932259" w:rsidP="00932259">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0"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1"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2"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234E9534"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8BEC309"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3"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694CFBA5"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4"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495EDECE" w14:textId="77777777" w:rsidR="00932259" w:rsidRDefault="00932259" w:rsidP="00932259">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579653F6" w14:textId="77777777" w:rsidR="00932259" w:rsidRDefault="00932259" w:rsidP="00932259">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5"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3D1FD703" w14:textId="77777777" w:rsidR="00932259" w:rsidRDefault="00932259" w:rsidP="00932259">
      <w:pPr>
        <w:pStyle w:val="NormalWeb"/>
        <w:shd w:val="clear" w:color="auto" w:fill="FFFFFF"/>
        <w:spacing w:before="0" w:beforeAutospacing="0" w:after="0" w:afterAutospacing="0"/>
      </w:pPr>
      <w:r>
        <w:rPr>
          <w:color w:val="383838"/>
          <w:sz w:val="16"/>
          <w:szCs w:val="16"/>
        </w:rPr>
        <w:t>One of the last engagements of Barack Obama’s presidency was to chair the Whitehouse Frontiers Conference, where space exploration was discussed as much </w:t>
      </w:r>
      <w:hyperlink r:id="rId36"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0988755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7"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8"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39" w:history="1">
        <w:r>
          <w:rPr>
            <w:rStyle w:val="FollowedHyperlink"/>
            <w:rFonts w:eastAsiaTheme="majorEastAsia"/>
            <w:color w:val="383838"/>
            <w:sz w:val="16"/>
            <w:szCs w:val="16"/>
          </w:rPr>
          <w:t>never actually been violated</w:t>
        </w:r>
      </w:hyperlink>
      <w:r>
        <w:rPr>
          <w:color w:val="383838"/>
          <w:sz w:val="16"/>
          <w:szCs w:val="16"/>
        </w:rPr>
        <w:t>.</w:t>
      </w:r>
    </w:p>
    <w:p w14:paraId="530A6FFC" w14:textId="77777777" w:rsidR="00932259" w:rsidRDefault="00932259" w:rsidP="00932259">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5276E72B" w14:textId="77777777" w:rsidR="00932259" w:rsidRDefault="00932259" w:rsidP="00932259">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but </w:t>
      </w:r>
      <w:r>
        <w:rPr>
          <w:color w:val="383838"/>
          <w:u w:val="single"/>
          <w:shd w:val="clear" w:color="auto" w:fill="00FF00"/>
        </w:rPr>
        <w:t>as the field develops and additional private companies move into space exploration – there will be a higher probability of accident or emergency.</w:t>
      </w:r>
    </w:p>
    <w:p w14:paraId="368F478B" w14:textId="77777777" w:rsidR="00932259" w:rsidRDefault="00932259" w:rsidP="00932259">
      <w:pPr>
        <w:pStyle w:val="NormalWeb"/>
        <w:shd w:val="clear" w:color="auto" w:fill="FFFFFF"/>
        <w:spacing w:before="0" w:beforeAutospacing="0" w:after="0" w:afterAutospacing="0"/>
      </w:pPr>
      <w:r>
        <w:rPr>
          <w:color w:val="383838"/>
          <w:sz w:val="16"/>
          <w:szCs w:val="16"/>
        </w:rPr>
        <w:t>The treaty says that a state launching a probe or satellite is liable to pay compensation for damage when accidents occur. However, the costs of space exploration are astronomical and crippling to poorer countries, making them increasingly depend on commercial launchers. But if a private company launches an object that subsequently causes damage in space, the struggling economy will have to pick up the bill. The treaty </w:t>
      </w:r>
      <w:hyperlink r:id="rId40" w:history="1">
        <w:r>
          <w:rPr>
            <w:rStyle w:val="FollowedHyperlink"/>
            <w:rFonts w:eastAsiaTheme="majorEastAsia"/>
            <w:color w:val="383838"/>
            <w:sz w:val="16"/>
            <w:szCs w:val="16"/>
          </w:rPr>
          <w:t>may therefore need to be updated</w:t>
        </w:r>
      </w:hyperlink>
      <w:r>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31B8810E"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Looking to the future, there</w:t>
      </w:r>
      <w:proofErr w:type="gramEnd"/>
      <w:r>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Pr>
          <w:color w:val="383838"/>
          <w:sz w:val="16"/>
          <w:szCs w:val="16"/>
        </w:rPr>
        <w:t>level, because</w:t>
      </w:r>
      <w:proofErr w:type="gramEnd"/>
      <w:r>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Pr>
          <w:color w:val="383838"/>
          <w:sz w:val="16"/>
          <w:szCs w:val="16"/>
        </w:rPr>
        <w:t>opens up</w:t>
      </w:r>
      <w:proofErr w:type="gramEnd"/>
      <w:r>
        <w:rPr>
          <w:color w:val="383838"/>
          <w:sz w:val="16"/>
          <w:szCs w:val="16"/>
        </w:rPr>
        <w:t xml:space="preserve"> the era of space travel for citizens beyond those with deep pockets.</w:t>
      </w:r>
    </w:p>
    <w:p w14:paraId="0E3BBC99" w14:textId="77777777" w:rsidR="00932259" w:rsidRDefault="00932259" w:rsidP="00932259">
      <w:pPr>
        <w:pStyle w:val="NormalWeb"/>
        <w:shd w:val="clear" w:color="auto" w:fill="FFFFFF"/>
        <w:spacing w:before="0" w:beforeAutospacing="0" w:after="0" w:afterAutospacing="0"/>
      </w:pPr>
      <w:r>
        <w:rPr>
          <w:color w:val="383838"/>
          <w:sz w:val="16"/>
          <w:szCs w:val="16"/>
        </w:rPr>
        <w:t>The original space race resulted from the ideas and skills of visionary theoretician engineers including: </w:t>
      </w:r>
      <w:hyperlink r:id="rId41" w:history="1">
        <w:r>
          <w:rPr>
            <w:rStyle w:val="FollowedHyperlink"/>
            <w:rFonts w:eastAsiaTheme="majorEastAsia"/>
            <w:color w:val="383838"/>
            <w:sz w:val="16"/>
            <w:szCs w:val="16"/>
          </w:rPr>
          <w:t>Robert H Goddard</w:t>
        </w:r>
      </w:hyperlink>
      <w:r>
        <w:rPr>
          <w:color w:val="383838"/>
          <w:sz w:val="16"/>
          <w:szCs w:val="16"/>
        </w:rPr>
        <w:t>,</w:t>
      </w:r>
      <w:hyperlink r:id="rId42" w:history="1">
        <w:r>
          <w:rPr>
            <w:rStyle w:val="FollowedHyperlink"/>
            <w:rFonts w:eastAsiaTheme="majorEastAsia"/>
            <w:color w:val="383838"/>
            <w:sz w:val="16"/>
            <w:szCs w:val="16"/>
          </w:rPr>
          <w:t xml:space="preserve"> </w:t>
        </w:r>
        <w:proofErr w:type="spellStart"/>
        <w:r>
          <w:rPr>
            <w:rStyle w:val="FollowedHyperlink"/>
            <w:rFonts w:eastAsiaTheme="majorEastAsia"/>
            <w:color w:val="383838"/>
            <w:sz w:val="16"/>
            <w:szCs w:val="16"/>
          </w:rPr>
          <w:t>Wernher</w:t>
        </w:r>
        <w:proofErr w:type="spellEnd"/>
        <w:r>
          <w:rPr>
            <w:rStyle w:val="FollowedHyperlink"/>
            <w:rFonts w:eastAsiaTheme="majorEastAsia"/>
            <w:color w:val="383838"/>
            <w:sz w:val="16"/>
            <w:szCs w:val="16"/>
          </w:rPr>
          <w:t xml:space="preserve"> von Braun</w:t>
        </w:r>
      </w:hyperlink>
      <w:r>
        <w:rPr>
          <w:color w:val="383838"/>
          <w:sz w:val="16"/>
          <w:szCs w:val="16"/>
        </w:rPr>
        <w:t>,</w:t>
      </w:r>
      <w:hyperlink r:id="rId43" w:history="1">
        <w:r>
          <w:rPr>
            <w:rStyle w:val="FollowedHyperlink"/>
            <w:rFonts w:eastAsiaTheme="majorEastAsia"/>
            <w:color w:val="383838"/>
            <w:sz w:val="16"/>
            <w:szCs w:val="16"/>
          </w:rPr>
          <w:t xml:space="preserve"> Konstantin E. Tsiolkovsky</w:t>
        </w:r>
      </w:hyperlink>
      <w:r>
        <w:rPr>
          <w:color w:val="383838"/>
          <w:sz w:val="16"/>
          <w:szCs w:val="16"/>
        </w:rPr>
        <w:t xml:space="preserve">… Is it too far a stretch to think that the second space race is propelled by a new generation of entrepreneurs, including Bezos, </w:t>
      </w:r>
      <w:proofErr w:type="gramStart"/>
      <w:r>
        <w:rPr>
          <w:color w:val="383838"/>
          <w:sz w:val="16"/>
          <w:szCs w:val="16"/>
        </w:rPr>
        <w:t>Branson</w:t>
      </w:r>
      <w:proofErr w:type="gramEnd"/>
      <w:r>
        <w:rPr>
          <w:color w:val="383838"/>
          <w:sz w:val="16"/>
          <w:szCs w:val="16"/>
        </w:rPr>
        <w:t xml:space="preserve"> and Musk? If this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24BEEA23" w14:textId="77777777" w:rsidR="00932259" w:rsidRDefault="00932259" w:rsidP="00932259"/>
    <w:p w14:paraId="4B290F2A" w14:textId="77777777" w:rsidR="00932259" w:rsidRDefault="00932259" w:rsidP="00932259">
      <w:pPr>
        <w:pStyle w:val="NormalWeb"/>
        <w:spacing w:before="0" w:beforeAutospacing="0" w:after="0" w:afterAutospacing="0"/>
      </w:pPr>
      <w:r>
        <w:rPr>
          <w:b/>
          <w:bCs/>
          <w:color w:val="000000"/>
        </w:rPr>
        <w:t>Satellites, rockets, and all launches cause space debris.</w:t>
      </w:r>
    </w:p>
    <w:p w14:paraId="01379EEB" w14:textId="77777777" w:rsidR="00932259" w:rsidRDefault="00932259" w:rsidP="00932259">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4"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4DD85CFC" w14:textId="77777777" w:rsidR="00932259" w:rsidRDefault="00932259" w:rsidP="00932259">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0074118F" w14:textId="77777777" w:rsidR="00932259" w:rsidRDefault="00932259" w:rsidP="00932259">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FD24A00"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16DE4E7"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FF33D86" w14:textId="77777777" w:rsidR="00932259" w:rsidRDefault="00932259" w:rsidP="00932259">
      <w:pPr>
        <w:pStyle w:val="NormalWeb"/>
        <w:shd w:val="clear" w:color="auto" w:fill="FFFFFF"/>
        <w:spacing w:before="0" w:beforeAutospacing="0" w:after="0" w:afterAutospacing="0"/>
      </w:pPr>
      <w:r>
        <w:rPr>
          <w:color w:val="333333"/>
          <w:sz w:val="16"/>
          <w:szCs w:val="16"/>
        </w:rPr>
        <w:t>Some human-made junk has been left on the Moon, too.</w:t>
      </w:r>
    </w:p>
    <w:p w14:paraId="218BFBB9"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1244AAF9" w14:textId="77777777" w:rsidR="00932259" w:rsidRDefault="00932259" w:rsidP="00932259">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F5FBFD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where communications and weather satellites are often placed in geostationary orbits - can continue to circle Earth for hundreds or even thousands of years.</w:t>
      </w:r>
    </w:p>
    <w:p w14:paraId="47505DF9"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7131E774" w14:textId="77777777" w:rsidR="00932259" w:rsidRDefault="00932259" w:rsidP="00932259">
      <w:pPr>
        <w:spacing w:after="240"/>
      </w:pPr>
    </w:p>
    <w:p w14:paraId="228950B8" w14:textId="77777777" w:rsidR="00932259" w:rsidRDefault="00932259" w:rsidP="00932259">
      <w:pPr>
        <w:pStyle w:val="NormalWeb"/>
        <w:spacing w:before="0" w:beforeAutospacing="0" w:after="0" w:afterAutospacing="0"/>
      </w:pPr>
      <w:r>
        <w:rPr>
          <w:b/>
          <w:bCs/>
          <w:color w:val="000000"/>
        </w:rPr>
        <w:t>The amount of space debris is increasing because of private companies like SpaceX – can endanger other spacecrafts and damage the ozone.</w:t>
      </w:r>
    </w:p>
    <w:p w14:paraId="08EA54D3" w14:textId="77777777" w:rsidR="00932259" w:rsidRDefault="00932259" w:rsidP="00932259">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5"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0C4DC0D" w14:textId="77777777" w:rsidR="00932259" w:rsidRDefault="00932259" w:rsidP="00932259">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3B3A9772" w14:textId="77777777" w:rsidR="00932259" w:rsidRDefault="00932259" w:rsidP="00932259">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51D0B725" w14:textId="77777777" w:rsidR="00932259" w:rsidRDefault="00932259" w:rsidP="00932259">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4F0EF243" w14:textId="77777777" w:rsidR="00932259" w:rsidRDefault="00932259" w:rsidP="00932259">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9,000 tons of material 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0B70DCCB" w14:textId="77777777" w:rsidR="00932259" w:rsidRDefault="00932259" w:rsidP="00932259">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3D3132B" w14:textId="77777777" w:rsidR="00932259" w:rsidRDefault="00932259" w:rsidP="00932259">
      <w:pPr>
        <w:pStyle w:val="NormalWeb"/>
        <w:spacing w:before="0" w:beforeAutospacing="0" w:after="0" w:afterAutospacing="0"/>
      </w:pPr>
      <w:r>
        <w:rPr>
          <w:color w:val="000000"/>
          <w:u w:val="single"/>
        </w:rPr>
        <w:t xml:space="preserve">Studies of fuel exhaust from rocket launches have shown that </w:t>
      </w:r>
      <w:r>
        <w:rPr>
          <w:color w:val="000000"/>
          <w:u w:val="single"/>
          <w:shd w:val="clear" w:color="auto" w:fill="00FF00"/>
        </w:rPr>
        <w:t>particles of soot and alumina remain trapped in the stratosphere and can deplete the ozone layer.</w:t>
      </w:r>
      <w:r>
        <w:rPr>
          <w:color w:val="000000"/>
          <w:u w:val="single"/>
        </w:rPr>
        <w:t xml:space="preserve"> The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53930DAB" w14:textId="77777777" w:rsidR="00932259" w:rsidRDefault="00932259" w:rsidP="00932259">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4B804A0A" w14:textId="77777777" w:rsidR="00932259" w:rsidRDefault="00932259" w:rsidP="00932259">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3A53136" w14:textId="20CAACA1" w:rsidR="00932259" w:rsidRDefault="00932259" w:rsidP="00932259"/>
    <w:p w14:paraId="22D94A37" w14:textId="77777777" w:rsidR="006F6946" w:rsidRDefault="006F6946" w:rsidP="006F6946">
      <w:pPr>
        <w:pStyle w:val="Heading4"/>
      </w:pPr>
      <w:r>
        <w:t>Private actors are uniquely key to avoid debris cascades – they have lower safety standards and won’t cooperate with others</w:t>
      </w:r>
    </w:p>
    <w:p w14:paraId="0500E658" w14:textId="77777777" w:rsidR="006F6946" w:rsidRPr="00B41972" w:rsidRDefault="006F6946" w:rsidP="006F6946">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0E916097" w14:textId="77777777" w:rsidR="006F6946" w:rsidRPr="00B41972" w:rsidRDefault="006F6946" w:rsidP="006F6946">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A33312E" w14:textId="77777777" w:rsidR="006F6946" w:rsidRDefault="006F6946" w:rsidP="006F6946">
      <w:pPr>
        <w:spacing w:after="0" w:line="240" w:lineRule="auto"/>
        <w:rPr>
          <w:u w:val="single"/>
        </w:rPr>
      </w:pPr>
    </w:p>
    <w:p w14:paraId="18F2B7FC" w14:textId="77777777" w:rsidR="006F6946" w:rsidRDefault="006F6946" w:rsidP="006F6946">
      <w:pPr>
        <w:pStyle w:val="Heading4"/>
      </w:pPr>
      <w:proofErr w:type="gramStart"/>
      <w:r>
        <w:t>By definition, mega-</w:t>
      </w:r>
      <w:proofErr w:type="gramEnd"/>
      <w:r>
        <w:t>constellations make debris cascades inevitable</w:t>
      </w:r>
    </w:p>
    <w:p w14:paraId="32890535" w14:textId="77777777" w:rsidR="006F6946" w:rsidRPr="00095B51" w:rsidRDefault="006F6946" w:rsidP="006F6946">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4D9980BE" w14:textId="77777777" w:rsidR="006F6946" w:rsidRPr="00702FE0" w:rsidRDefault="006F6946" w:rsidP="006F6946">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8,000 and 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6"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7"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5B7F8B">
        <w:rPr>
          <w:rStyle w:val="Emphasis"/>
          <w:highlight w:val="green"/>
        </w:rPr>
        <w:t>Kessler syndrome</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 </w:t>
      </w:r>
      <w:r w:rsidRPr="005B7F8B">
        <w:rPr>
          <w:rStyle w:val="StyleUnderline"/>
          <w:highlight w:val="green"/>
        </w:rPr>
        <w:t>a</w:t>
      </w:r>
      <w:r w:rsidRPr="00095B51">
        <w:rPr>
          <w:rStyle w:val="StyleUnderline"/>
        </w:rPr>
        <w:t xml:space="preserve"> </w:t>
      </w:r>
      <w:r w:rsidRPr="005B7F8B">
        <w:rPr>
          <w:rStyle w:val="Emphasis"/>
          <w:highlight w:val="green"/>
        </w:rPr>
        <w:t>single collision</w:t>
      </w:r>
      <w:r w:rsidRPr="00095B51">
        <w:rPr>
          <w:rStyle w:val="StyleUnderline"/>
        </w:rPr>
        <w:t xml:space="preserve"> </w:t>
      </w:r>
      <w:r w:rsidRPr="005B7F8B">
        <w:rPr>
          <w:rStyle w:val="StyleUnderline"/>
          <w:highlight w:val="green"/>
        </w:rPr>
        <w:t>could trigger a</w:t>
      </w:r>
      <w:r w:rsidRPr="00095B51">
        <w:rPr>
          <w:rStyle w:val="StyleUnderline"/>
        </w:rPr>
        <w:t xml:space="preserve"> </w:t>
      </w:r>
      <w:r w:rsidRPr="005B7F8B">
        <w:rPr>
          <w:rStyle w:val="Emphasis"/>
          <w:highlight w:val="green"/>
        </w:rPr>
        <w:t>chain reaction</w:t>
      </w:r>
      <w:r w:rsidRPr="00095B51">
        <w:rPr>
          <w:sz w:val="16"/>
        </w:rPr>
        <w:t xml:space="preserve">. </w:t>
      </w:r>
      <w:r w:rsidRPr="00095B51">
        <w:rPr>
          <w:rStyle w:val="StyleUnderline"/>
        </w:rPr>
        <w:t>With the realities of solar flares and the technological needs of mega-constellations</w:t>
      </w:r>
      <w:r w:rsidRPr="00095B51">
        <w:rPr>
          <w:sz w:val="16"/>
        </w:rPr>
        <w:t xml:space="preserve">, </w:t>
      </w:r>
      <w:r w:rsidRPr="00095B51">
        <w:rPr>
          <w:rStyle w:val="StyleUnderline"/>
        </w:rPr>
        <w:t>this</w:t>
      </w:r>
      <w:r w:rsidRPr="00095B51">
        <w:rPr>
          <w:sz w:val="16"/>
        </w:rPr>
        <w:t xml:space="preserve"> new type of </w:t>
      </w:r>
      <w:r w:rsidRPr="00095B51">
        <w:rPr>
          <w:rStyle w:val="StyleUnderline"/>
        </w:rPr>
        <w:t xml:space="preserve">natural disaster may be </w:t>
      </w:r>
      <w:r w:rsidRPr="00095B51">
        <w:rPr>
          <w:rStyle w:val="Emphasis"/>
        </w:rPr>
        <w:t>unavoidable</w:t>
      </w:r>
      <w:r w:rsidRPr="00095B51">
        <w:rPr>
          <w:sz w:val="16"/>
        </w:rPr>
        <w:t xml:space="preserve">. The idea of </w:t>
      </w:r>
      <w:hyperlink r:id="rId48" w:tgtFrame="_blank" w:history="1">
        <w:r w:rsidRPr="00095B51">
          <w:rPr>
            <w:rStyle w:val="Hyperlink"/>
            <w:sz w:val="16"/>
          </w:rPr>
          <w:t>Kessler syndrome</w:t>
        </w:r>
      </w:hyperlink>
      <w:r w:rsidRPr="00095B51">
        <w:rPr>
          <w:sz w:val="16"/>
        </w:rPr>
        <w:t xml:space="preserve"> is a simple one: </w:t>
      </w:r>
      <w:r w:rsidRPr="005B7F8B">
        <w:rPr>
          <w:rStyle w:val="StyleUnderline"/>
          <w:highlight w:val="green"/>
        </w:rPr>
        <w:t>if</w:t>
      </w:r>
      <w:r w:rsidRPr="00095B51">
        <w:rPr>
          <w:rStyle w:val="StyleUnderline"/>
        </w:rPr>
        <w:t xml:space="preserve"> </w:t>
      </w:r>
      <w:r w:rsidRPr="005B7F8B">
        <w:rPr>
          <w:rStyle w:val="StyleUnderline"/>
          <w:highlight w:val="green"/>
        </w:rPr>
        <w:t>there are too</w:t>
      </w:r>
      <w:r w:rsidRPr="00095B51">
        <w:rPr>
          <w:rStyle w:val="StyleUnderline"/>
        </w:rPr>
        <w:t xml:space="preserve"> </w:t>
      </w:r>
      <w:r w:rsidRPr="005B7F8B">
        <w:rPr>
          <w:rStyle w:val="StyleUnderline"/>
          <w:highlight w:val="green"/>
        </w:rPr>
        <w:t>many</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around Earth,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49"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xml:space="preserve">. But this plan comes along with a catastrophic scenario: </w:t>
      </w:r>
      <w:r w:rsidRPr="005B7F8B">
        <w:rPr>
          <w:rStyle w:val="StyleUnderline"/>
          <w:highlight w:val="green"/>
        </w:rPr>
        <w:t>what if</w:t>
      </w:r>
      <w:r w:rsidRPr="00095B51">
        <w:rPr>
          <w:rStyle w:val="StyleUnderline"/>
        </w:rPr>
        <w:t xml:space="preserve"> the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w:t>
      </w:r>
      <w:r w:rsidRPr="005B7F8B">
        <w:rPr>
          <w:rStyle w:val="StyleUnderline"/>
          <w:highlight w:val="green"/>
        </w:rPr>
        <w:t>are</w:t>
      </w:r>
      <w:r w:rsidRPr="00095B51">
        <w:rPr>
          <w:rStyle w:val="StyleUnderline"/>
        </w:rPr>
        <w:t xml:space="preserve"> rendered </w:t>
      </w:r>
      <w:r w:rsidRPr="005B7F8B">
        <w:rPr>
          <w:rStyle w:val="Emphasis"/>
          <w:highlight w:val="green"/>
        </w:rPr>
        <w:t>non-responsive</w:t>
      </w:r>
      <w:r w:rsidRPr="00095B51">
        <w:rPr>
          <w:sz w:val="16"/>
        </w:rPr>
        <w:t xml:space="preserve"> by some event? </w:t>
      </w:r>
      <w:r w:rsidRPr="00095B51">
        <w:rPr>
          <w:rStyle w:val="StyleUnderline"/>
        </w:rPr>
        <w:t xml:space="preserve">If constant orbital corrections are needed </w:t>
      </w:r>
      <w:proofErr w:type="gramStart"/>
      <w:r w:rsidRPr="00095B51">
        <w:rPr>
          <w:rStyle w:val="StyleUnderline"/>
        </w:rPr>
        <w:t>in order to</w:t>
      </w:r>
      <w:proofErr w:type="gramEnd"/>
      <w:r w:rsidRPr="00095B51">
        <w:rPr>
          <w:rStyle w:val="StyleUnderline"/>
        </w:rPr>
        <w:t xml:space="preserve"> avoid collisions with other satellites</w:t>
      </w:r>
      <w:r w:rsidRPr="00095B51">
        <w:rPr>
          <w:sz w:val="16"/>
        </w:rPr>
        <w:t xml:space="preserve">, the worst thing that could happen would be a scenario that </w:t>
      </w:r>
      <w:r w:rsidRPr="00095B51">
        <w:rPr>
          <w:strike/>
          <w:sz w:val="16"/>
        </w:rPr>
        <w:t>paralyzed</w:t>
      </w:r>
      <w:r w:rsidRPr="00095B51">
        <w:rPr>
          <w:sz w:val="16"/>
        </w:rPr>
        <w:t xml:space="preserve"> [stopped] the satellites and made them unable to respond to not only the artificial intelligence, but to a manual command. </w:t>
      </w:r>
      <w:r w:rsidRPr="00095B51">
        <w:rPr>
          <w:rStyle w:val="StyleUnderline"/>
        </w:rPr>
        <w:t>This is not</w:t>
      </w:r>
      <w:r w:rsidRPr="00095B51">
        <w:rPr>
          <w:sz w:val="16"/>
        </w:rPr>
        <w:t xml:space="preserve"> some </w:t>
      </w:r>
      <w:r w:rsidRPr="00095B51">
        <w:rPr>
          <w:rStyle w:val="StyleUnderline"/>
        </w:rPr>
        <w:t>science-fiction</w:t>
      </w:r>
      <w:r w:rsidRPr="00095B51">
        <w:rPr>
          <w:sz w:val="16"/>
        </w:rPr>
        <w:t xml:space="preserve"> horror scenario, </w:t>
      </w:r>
      <w:r w:rsidRPr="00095B51">
        <w:rPr>
          <w:rStyle w:val="StyleUnderline"/>
        </w:rPr>
        <w:t>but something as inevitable as the Sun</w:t>
      </w:r>
      <w:r w:rsidRPr="00095B51">
        <w:rPr>
          <w:sz w:val="16"/>
        </w:rPr>
        <w:t xml:space="preserve"> itself: </w:t>
      </w:r>
      <w:r w:rsidRPr="00095B51">
        <w:rPr>
          <w:rStyle w:val="StyleUnderline"/>
        </w:rPr>
        <w:t>space weather.</w:t>
      </w:r>
      <w:r w:rsidRPr="00095B51">
        <w:rPr>
          <w:sz w:val="16"/>
        </w:rPr>
        <w:t xml:space="preserve"> </w:t>
      </w:r>
      <w:r w:rsidRPr="00095B51">
        <w:rPr>
          <w:rStyle w:val="StyleUnderline"/>
        </w:rPr>
        <w:t xml:space="preserve">Events like solar flares, coronal mass ejections, and </w:t>
      </w:r>
      <w:r w:rsidRPr="00095B51">
        <w:rPr>
          <w:sz w:val="16"/>
        </w:rPr>
        <w:t xml:space="preserve">even the plain old </w:t>
      </w:r>
      <w:r w:rsidRPr="00095B51">
        <w:rPr>
          <w:rStyle w:val="StyleUnderline"/>
        </w:rPr>
        <w:t>solar wind</w:t>
      </w:r>
      <w:r w:rsidRPr="00095B51">
        <w:rPr>
          <w:sz w:val="16"/>
        </w:rPr>
        <w:t xml:space="preserve"> all </w:t>
      </w:r>
      <w:r w:rsidRPr="00095B51">
        <w:rPr>
          <w:rStyle w:val="StyleUnderline"/>
        </w:rPr>
        <w:t>send charged particles away from the Sun</w:t>
      </w:r>
      <w:r w:rsidRPr="00095B51">
        <w:rPr>
          <w:sz w:val="16"/>
        </w:rPr>
        <w:t xml:space="preserve">. When they happen to get sent on their way towards planet Earth, </w:t>
      </w:r>
      <w:r w:rsidRPr="00095B51">
        <w:rPr>
          <w:rStyle w:val="StyleUnderline"/>
        </w:rPr>
        <w:t>our surface is protected by our world's magnetic field and our atmosphere</w:t>
      </w:r>
      <w:r w:rsidRPr="00095B51">
        <w:rPr>
          <w:sz w:val="16"/>
        </w:rPr>
        <w:t xml:space="preserve">. The danger to humans or any biological organism is essentially zero, with the largest effect that commonly occurs being a spectacular looking auroral display. But </w:t>
      </w:r>
      <w:r w:rsidRPr="00095B51">
        <w:rPr>
          <w:rStyle w:val="StyleUnderline"/>
        </w:rPr>
        <w:t>in space</w:t>
      </w:r>
      <w:r w:rsidRPr="00095B51">
        <w:rPr>
          <w:sz w:val="16"/>
        </w:rPr>
        <w:t xml:space="preserve">, even </w:t>
      </w:r>
      <w:r w:rsidRPr="00095B51">
        <w:rPr>
          <w:rStyle w:val="StyleUnderline"/>
        </w:rPr>
        <w:t>in low-Earth orbit, the atmosphere offers no protection, and the magnetic field offers no guarantee of redirecting these particles away from satellites</w:t>
      </w:r>
      <w:r w:rsidRPr="00095B51">
        <w:rPr>
          <w:sz w:val="16"/>
        </w:rPr>
        <w:t xml:space="preserve">. </w:t>
      </w:r>
      <w:hyperlink r:id="rId50" w:tgtFrame="_blank" w:history="1">
        <w:r w:rsidRPr="00095B51">
          <w:rPr>
            <w:rStyle w:val="Hyperlink"/>
            <w:sz w:val="16"/>
          </w:rPr>
          <w:t>According to NOAA</w:t>
        </w:r>
      </w:hyperlink>
      <w:r w:rsidRPr="00095B51">
        <w:rPr>
          <w:sz w:val="16"/>
        </w:rPr>
        <w:t xml:space="preserve">: </w:t>
      </w:r>
      <w:r w:rsidRPr="00095B51">
        <w:rPr>
          <w:rStyle w:val="StyleUnderline"/>
        </w:rPr>
        <w:t>Solar</w:t>
      </w:r>
      <w:r w:rsidRPr="00095B51">
        <w:rPr>
          <w:sz w:val="16"/>
        </w:rPr>
        <w:t xml:space="preserve"> </w:t>
      </w:r>
      <w:r w:rsidRPr="00095B51">
        <w:rPr>
          <w:rStyle w:val="StyleUnderline"/>
        </w:rPr>
        <w:t>Energetic Particles</w:t>
      </w:r>
      <w:r w:rsidRPr="00095B51">
        <w:rPr>
          <w:sz w:val="16"/>
        </w:rPr>
        <w:t xml:space="preserve"> (energetic protons) </w:t>
      </w:r>
      <w:r w:rsidRPr="00095B51">
        <w:rPr>
          <w:rStyle w:val="StyleUnderline"/>
        </w:rPr>
        <w:t>can penetrate satellite electronics and cause electrical failure</w:t>
      </w:r>
      <w:r w:rsidRPr="00095B51">
        <w:rPr>
          <w:sz w:val="16"/>
        </w:rPr>
        <w:t xml:space="preserve">. </w:t>
      </w:r>
      <w:r w:rsidRPr="00095B51">
        <w:rPr>
          <w:rStyle w:val="StyleUnderline"/>
        </w:rPr>
        <w:t>These energetic particles</w:t>
      </w:r>
      <w:r w:rsidRPr="00095B51">
        <w:rPr>
          <w:sz w:val="16"/>
        </w:rPr>
        <w:t xml:space="preserve"> also </w:t>
      </w:r>
      <w:r w:rsidRPr="00095B51">
        <w:rPr>
          <w:rStyle w:val="StyleUnderline"/>
        </w:rPr>
        <w:t>block radio communications at high latitudes</w:t>
      </w:r>
      <w:r w:rsidRPr="00095B51">
        <w:rPr>
          <w:sz w:val="16"/>
        </w:rPr>
        <w:t xml:space="preserve"> in during Solar Radiation Storms. </w:t>
      </w:r>
      <w:r w:rsidRPr="00095B51">
        <w:rPr>
          <w:rStyle w:val="StyleUnderline"/>
        </w:rPr>
        <w:t xml:space="preserve">Right now, the Sun is </w:t>
      </w:r>
      <w:r w:rsidRPr="00095B51">
        <w:rPr>
          <w:sz w:val="16"/>
        </w:rPr>
        <w:t xml:space="preserve">in the </w:t>
      </w:r>
      <w:r w:rsidRPr="00095B51">
        <w:rPr>
          <w:rStyle w:val="StyleUnderline"/>
        </w:rPr>
        <w:t>quiet</w:t>
      </w:r>
      <w:r w:rsidRPr="00095B51">
        <w:rPr>
          <w:sz w:val="16"/>
        </w:rPr>
        <w:t xml:space="preserve">est part of its periodic solar cycle. </w:t>
      </w:r>
      <w:r w:rsidRPr="00095B51">
        <w:rPr>
          <w:rStyle w:val="StyleUnderline"/>
        </w:rPr>
        <w:t>On timescales of 11 years</w:t>
      </w:r>
      <w:r w:rsidRPr="00095B51">
        <w:rPr>
          <w:sz w:val="16"/>
        </w:rPr>
        <w:t xml:space="preserve">, </w:t>
      </w:r>
      <w:r w:rsidRPr="00095B51">
        <w:rPr>
          <w:rStyle w:val="StyleUnderline"/>
        </w:rPr>
        <w:t>the number of sunspots</w:t>
      </w:r>
      <w:r w:rsidRPr="00095B51">
        <w:rPr>
          <w:sz w:val="16"/>
        </w:rPr>
        <w:t xml:space="preserve"> — </w:t>
      </w:r>
      <w:r w:rsidRPr="00095B51">
        <w:rPr>
          <w:rStyle w:val="StyleUnderline"/>
        </w:rPr>
        <w:t>which correlates directly with the odds of flaring activity and coronal mass ejections</w:t>
      </w:r>
      <w:r w:rsidRPr="00095B51">
        <w:rPr>
          <w:sz w:val="16"/>
        </w:rPr>
        <w:t xml:space="preserve"> — </w:t>
      </w:r>
      <w:r w:rsidRPr="00095B51">
        <w:rPr>
          <w:rStyle w:val="StyleUnderline"/>
        </w:rPr>
        <w:t>goes from</w:t>
      </w:r>
      <w:r w:rsidRPr="00095B51">
        <w:rPr>
          <w:sz w:val="16"/>
        </w:rPr>
        <w:t xml:space="preserve"> essentially </w:t>
      </w:r>
      <w:r w:rsidRPr="00095B51">
        <w:rPr>
          <w:rStyle w:val="StyleUnderline"/>
        </w:rPr>
        <w:t>zero</w:t>
      </w:r>
      <w:r w:rsidRPr="00095B51">
        <w:rPr>
          <w:sz w:val="16"/>
        </w:rPr>
        <w:t xml:space="preserve"> (a quiet Sun) </w:t>
      </w:r>
      <w:r w:rsidRPr="00095B51">
        <w:rPr>
          <w:rStyle w:val="StyleUnderline"/>
        </w:rPr>
        <w:t>to solar maximum and back to zero again</w:t>
      </w:r>
      <w:r w:rsidRPr="00095B51">
        <w:rPr>
          <w:sz w:val="16"/>
        </w:rPr>
        <w:t xml:space="preserve">. Right now, </w:t>
      </w:r>
      <w:r w:rsidRPr="00095B51">
        <w:rPr>
          <w:rStyle w:val="StyleUnderline"/>
        </w:rPr>
        <w:t>in 2020, we're just leaving the last solar minimum, with the next maximum anticipated to occur in 2024 or 2025 and every 11 years after that</w:t>
      </w:r>
      <w:r w:rsidRPr="00095B51">
        <w:rPr>
          <w:sz w:val="16"/>
        </w:rPr>
        <w:t xml:space="preserve">. </w:t>
      </w:r>
      <w:r w:rsidRPr="00095B51">
        <w:rPr>
          <w:rStyle w:val="StyleUnderline"/>
        </w:rPr>
        <w:t>There's a tremendous danger to satellites whenever this type of space weather impacts them</w:t>
      </w:r>
      <w:r w:rsidRPr="00095B51">
        <w:rPr>
          <w:sz w:val="16"/>
        </w:rPr>
        <w:t xml:space="preserve">. </w:t>
      </w:r>
      <w:r w:rsidRPr="00095B51">
        <w:rPr>
          <w:rStyle w:val="StyleUnderline"/>
        </w:rPr>
        <w:t>If these energetic protons cause any type of electrical failure in these satellites, they will be unable to adjust their course</w:t>
      </w:r>
      <w:r w:rsidRPr="00095B51">
        <w:rPr>
          <w:sz w:val="16"/>
        </w:rPr>
        <w:t xml:space="preserve"> via artificial intelligence or any other means. </w:t>
      </w:r>
      <w:r w:rsidRPr="005B7F8B">
        <w:rPr>
          <w:rStyle w:val="StyleUnderline"/>
          <w:highlight w:val="green"/>
        </w:rPr>
        <w:t>If they cannot adjust their course</w:t>
      </w:r>
      <w:r w:rsidRPr="00095B51">
        <w:rPr>
          <w:rStyle w:val="StyleUnderline"/>
        </w:rPr>
        <w:t xml:space="preserve">, </w:t>
      </w:r>
      <w:r w:rsidRPr="00DB6FFF">
        <w:rPr>
          <w:rStyle w:val="StyleUnderline"/>
        </w:rPr>
        <w:t xml:space="preserve">the question of any two of these satellites colliding becomes a game of </w:t>
      </w:r>
      <w:r w:rsidRPr="00DB6FFF">
        <w:rPr>
          <w:rStyle w:val="Emphasis"/>
        </w:rPr>
        <w:t>Russian roulette</w:t>
      </w:r>
      <w:r w:rsidRPr="00DB6FFF">
        <w:rPr>
          <w:rStyle w:val="StyleUnderline"/>
        </w:rPr>
        <w:t>, where there are likely to</w:t>
      </w:r>
      <w:r w:rsidRPr="00095B51">
        <w:rPr>
          <w:rStyle w:val="StyleUnderline"/>
        </w:rPr>
        <w:t xml:space="preserve"> be a series of near-misses before the inevitable</w:t>
      </w:r>
      <w:r w:rsidRPr="00095B51">
        <w:rPr>
          <w:sz w:val="16"/>
        </w:rPr>
        <w:t xml:space="preserve"> — </w:t>
      </w:r>
      <w:r w:rsidRPr="00095B51">
        <w:rPr>
          <w:rStyle w:val="StyleUnderline"/>
        </w:rPr>
        <w:t>an in-space collision between two of them</w:t>
      </w:r>
      <w:r w:rsidRPr="00095B51">
        <w:rPr>
          <w:sz w:val="16"/>
        </w:rPr>
        <w:t xml:space="preserve"> — </w:t>
      </w:r>
      <w:r w:rsidRPr="00095B51">
        <w:rPr>
          <w:rStyle w:val="StyleUnderline"/>
        </w:rPr>
        <w:t>occurs</w:t>
      </w:r>
      <w:r w:rsidRPr="00095B51">
        <w:rPr>
          <w:sz w:val="16"/>
        </w:rPr>
        <w:t xml:space="preserve">. The worst-case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1"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14ECE599" w14:textId="77777777" w:rsidR="006F6946" w:rsidRDefault="006F6946" w:rsidP="006F6946">
      <w:pPr>
        <w:spacing w:after="0" w:line="240" w:lineRule="auto"/>
        <w:rPr>
          <w:u w:val="single"/>
        </w:rPr>
      </w:pPr>
    </w:p>
    <w:p w14:paraId="69412B11" w14:textId="77777777" w:rsidR="00932259" w:rsidRDefault="00932259" w:rsidP="00932259">
      <w:pPr>
        <w:spacing w:after="240"/>
      </w:pPr>
    </w:p>
    <w:p w14:paraId="041E2098" w14:textId="77777777" w:rsidR="00932259" w:rsidRDefault="00932259" w:rsidP="00932259">
      <w:pPr>
        <w:pStyle w:val="NormalWeb"/>
        <w:spacing w:before="0" w:beforeAutospacing="0" w:after="0" w:afterAutospacing="0"/>
      </w:pPr>
      <w:r>
        <w:rPr>
          <w:b/>
          <w:bCs/>
          <w:color w:val="000000"/>
        </w:rPr>
        <w:t>Accidental collision escalates conflict and becomes war.</w:t>
      </w:r>
    </w:p>
    <w:p w14:paraId="12D50C89" w14:textId="77777777" w:rsidR="00932259" w:rsidRDefault="00932259" w:rsidP="00932259">
      <w:pPr>
        <w:pStyle w:val="NormalWeb"/>
        <w:spacing w:before="0" w:beforeAutospacing="0" w:after="0" w:afterAutospacing="0"/>
      </w:pPr>
      <w:r>
        <w:rPr>
          <w:b/>
          <w:bCs/>
          <w:color w:val="000000"/>
        </w:rPr>
        <w:t>Beauchamp 14</w:t>
      </w:r>
      <w:r>
        <w:rPr>
          <w:color w:val="000000"/>
        </w:rPr>
        <w:t xml:space="preserve"> [Zack Beauchamp. Senior correspondent at Vox who covers foreign policy. “How space trash could start a nuclear war”. 4-21-2014. Vox. </w:t>
      </w:r>
      <w:hyperlink r:id="rId52" w:history="1">
        <w:r>
          <w:rPr>
            <w:rStyle w:val="FollowedHyperlink"/>
            <w:rFonts w:eastAsiaTheme="majorEastAsia"/>
            <w:color w:val="000000"/>
          </w:rPr>
          <w:t>https://www.vox.com/2014/4/21/5625246/space-war-china-north-korea-iran</w:t>
        </w:r>
      </w:hyperlink>
      <w:r>
        <w:rPr>
          <w:color w:val="000000"/>
        </w:rPr>
        <w:t xml:space="preserve">] //ab </w:t>
      </w:r>
      <w:proofErr w:type="spellStart"/>
      <w:r>
        <w:rPr>
          <w:color w:val="000000"/>
        </w:rPr>
        <w:t>sp</w:t>
      </w:r>
      <w:proofErr w:type="spellEnd"/>
    </w:p>
    <w:p w14:paraId="124EA8C8" w14:textId="77777777" w:rsidR="00932259" w:rsidRDefault="00932259" w:rsidP="00932259">
      <w:pPr>
        <w:pStyle w:val="NormalWeb"/>
        <w:shd w:val="clear" w:color="auto" w:fill="FFFFFF"/>
        <w:spacing w:before="0" w:beforeAutospacing="0" w:after="0" w:afterAutospacing="0"/>
      </w:pPr>
      <w:r>
        <w:rPr>
          <w:color w:val="4C4E4D"/>
          <w:sz w:val="16"/>
          <w:szCs w:val="16"/>
        </w:rPr>
        <w:t>Panic in the skies! "The threats to U.S. space assets are significant and growing," according to a new report from the Council on Foreign Relations, which warns that there's a real chance of breaching conflict's final frontier.</w:t>
      </w:r>
    </w:p>
    <w:p w14:paraId="6EADBF4B"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This isn't idle fearmongering. The report makes a not-crazy case that efforts by China and other powers to limit America's total military dominance of space could accidentally destroy an American satellite, inadvertently convincing the US that war was coming and prompting retaliation on Earth. Its author, Micah </w:t>
      </w:r>
      <w:proofErr w:type="spellStart"/>
      <w:r>
        <w:rPr>
          <w:color w:val="4C4E4D"/>
          <w:sz w:val="16"/>
          <w:szCs w:val="16"/>
        </w:rPr>
        <w:t>Zenko</w:t>
      </w:r>
      <w:proofErr w:type="spellEnd"/>
      <w:r>
        <w:rPr>
          <w:color w:val="4C4E4D"/>
          <w:sz w:val="16"/>
          <w:szCs w:val="16"/>
        </w:rPr>
        <w:t>, has </w:t>
      </w:r>
      <w:hyperlink r:id="rId53" w:history="1">
        <w:r>
          <w:rPr>
            <w:rStyle w:val="FollowedHyperlink"/>
            <w:rFonts w:eastAsiaTheme="majorEastAsia"/>
            <w:b/>
            <w:bCs/>
            <w:color w:val="4F7177"/>
            <w:sz w:val="16"/>
            <w:szCs w:val="16"/>
            <w:shd w:val="clear" w:color="auto" w:fill="FFFFFF"/>
          </w:rPr>
          <w:t>made a name</w:t>
        </w:r>
      </w:hyperlink>
      <w:r>
        <w:rPr>
          <w:color w:val="4C4E4D"/>
          <w:sz w:val="16"/>
          <w:szCs w:val="16"/>
        </w:rPr>
        <w:t> for himself in report-after-report downplaying the threat to the United States from China, terrorists, and, really, </w:t>
      </w:r>
      <w:hyperlink r:id="rId54" w:history="1">
        <w:r>
          <w:rPr>
            <w:rStyle w:val="FollowedHyperlink"/>
            <w:rFonts w:eastAsiaTheme="majorEastAsia"/>
            <w:b/>
            <w:bCs/>
            <w:color w:val="4F7177"/>
            <w:sz w:val="16"/>
            <w:szCs w:val="16"/>
            <w:shd w:val="clear" w:color="auto" w:fill="FFFFFF"/>
          </w:rPr>
          <w:t>most things</w:t>
        </w:r>
      </w:hyperlink>
      <w:r>
        <w:rPr>
          <w:color w:val="4C4E4D"/>
          <w:sz w:val="16"/>
          <w:szCs w:val="16"/>
        </w:rPr>
        <w:t xml:space="preserve">. So that fact that </w:t>
      </w:r>
      <w:proofErr w:type="spellStart"/>
      <w:r>
        <w:rPr>
          <w:color w:val="4C4E4D"/>
          <w:sz w:val="16"/>
          <w:szCs w:val="16"/>
        </w:rPr>
        <w:t>Zenko</w:t>
      </w:r>
      <w:proofErr w:type="spellEnd"/>
      <w:r>
        <w:rPr>
          <w:color w:val="4C4E4D"/>
          <w:sz w:val="16"/>
          <w:szCs w:val="16"/>
        </w:rPr>
        <w:t xml:space="preserve"> is this </w:t>
      </w:r>
      <w:hyperlink r:id="rId55" w:history="1">
        <w:r>
          <w:rPr>
            <w:rStyle w:val="FollowedHyperlink"/>
            <w:rFonts w:eastAsiaTheme="majorEastAsia"/>
            <w:b/>
            <w:bCs/>
            <w:color w:val="4F7177"/>
            <w:sz w:val="16"/>
            <w:szCs w:val="16"/>
            <w:shd w:val="clear" w:color="auto" w:fill="FFFFFF"/>
          </w:rPr>
          <w:t>concerned about space</w:t>
        </w:r>
      </w:hyperlink>
      <w:r>
        <w:rPr>
          <w:color w:val="4C4E4D"/>
          <w:sz w:val="16"/>
          <w:szCs w:val="16"/>
        </w:rPr>
        <w:t> should tell you something.</w:t>
      </w:r>
    </w:p>
    <w:p w14:paraId="1A909AC2" w14:textId="77777777" w:rsidR="00932259" w:rsidRDefault="00932259" w:rsidP="00932259">
      <w:pPr>
        <w:pStyle w:val="NormalWeb"/>
        <w:shd w:val="clear" w:color="auto" w:fill="FFFFFF"/>
        <w:spacing w:before="0" w:beforeAutospacing="0" w:after="0" w:afterAutospacing="0"/>
      </w:pPr>
      <w:r>
        <w:rPr>
          <w:color w:val="4C4E4D"/>
          <w:sz w:val="16"/>
          <w:szCs w:val="16"/>
        </w:rPr>
        <w:t>The basic dynamic is simple: the US controls space and its opponents don't. Of all the money spent on space by all countries combined, America </w:t>
      </w:r>
      <w:hyperlink r:id="rId56" w:history="1">
        <w:r>
          <w:rPr>
            <w:rStyle w:val="FollowedHyperlink"/>
            <w:rFonts w:eastAsiaTheme="majorEastAsia"/>
            <w:b/>
            <w:bCs/>
            <w:color w:val="4F7177"/>
            <w:sz w:val="16"/>
            <w:szCs w:val="16"/>
          </w:rPr>
          <w:t>spends</w:t>
        </w:r>
      </w:hyperlink>
      <w:r>
        <w:rPr>
          <w:color w:val="4C4E4D"/>
          <w:sz w:val="16"/>
          <w:szCs w:val="16"/>
        </w:rPr>
        <w:t> 75 percent. It also owns 43 percent of all satellites. It uses that huge satellite network for, among other things, all sorts of military spying and coordination purposes. At one point, the Bush Administration </w:t>
      </w:r>
      <w:hyperlink r:id="rId57" w:history="1">
        <w:r>
          <w:rPr>
            <w:rStyle w:val="FollowedHyperlink"/>
            <w:rFonts w:eastAsiaTheme="majorEastAsia"/>
            <w:b/>
            <w:bCs/>
            <w:color w:val="4F7177"/>
            <w:sz w:val="16"/>
            <w:szCs w:val="16"/>
          </w:rPr>
          <w:t>mused openly</w:t>
        </w:r>
      </w:hyperlink>
      <w:r>
        <w:rPr>
          <w:color w:val="4C4E4D"/>
          <w:sz w:val="16"/>
          <w:szCs w:val="16"/>
        </w:rPr>
        <w:t> about putting actual weapons pointed at Earth in space.</w:t>
      </w:r>
    </w:p>
    <w:p w14:paraId="388DB75B" w14:textId="77777777" w:rsidR="00932259" w:rsidRDefault="00932259" w:rsidP="00932259">
      <w:pPr>
        <w:pStyle w:val="NormalWeb"/>
        <w:shd w:val="clear" w:color="auto" w:fill="FFFFFF"/>
        <w:spacing w:before="0" w:beforeAutospacing="0" w:after="0" w:afterAutospacing="0"/>
      </w:pPr>
      <w:r>
        <w:rPr>
          <w:color w:val="4C4E4D"/>
          <w:sz w:val="16"/>
          <w:szCs w:val="16"/>
        </w:rPr>
        <w:t>Countries who might hypothetically fight a war with the United States hate that space dominance, which gives the US a real strategic edge. Some have </w:t>
      </w:r>
      <w:hyperlink r:id="rId58" w:history="1">
        <w:r>
          <w:rPr>
            <w:rStyle w:val="FollowedHyperlink"/>
            <w:rFonts w:eastAsiaTheme="majorEastAsia"/>
            <w:b/>
            <w:bCs/>
            <w:color w:val="4F7177"/>
            <w:sz w:val="16"/>
            <w:szCs w:val="16"/>
          </w:rPr>
          <w:t>developed</w:t>
        </w:r>
      </w:hyperlink>
      <w:r>
        <w:rPr>
          <w:color w:val="4C4E4D"/>
          <w:sz w:val="16"/>
          <w:szCs w:val="16"/>
        </w:rPr>
        <w:t xml:space="preserve"> anti-satellite (ASAT) weapons, usually missiles that shoot into space. </w:t>
      </w:r>
      <w:proofErr w:type="spellStart"/>
      <w:r>
        <w:rPr>
          <w:color w:val="4C4E4D"/>
          <w:sz w:val="16"/>
          <w:szCs w:val="16"/>
        </w:rPr>
        <w:t>Zenko</w:t>
      </w:r>
      <w:proofErr w:type="spellEnd"/>
      <w:r>
        <w:rPr>
          <w:color w:val="4C4E4D"/>
          <w:sz w:val="16"/>
          <w:szCs w:val="16"/>
        </w:rPr>
        <w:t xml:space="preserve"> thinks ASAT weapons are </w:t>
      </w:r>
      <w:proofErr w:type="gramStart"/>
      <w:r>
        <w:rPr>
          <w:color w:val="4C4E4D"/>
          <w:sz w:val="16"/>
          <w:szCs w:val="16"/>
        </w:rPr>
        <w:t>really dangerous</w:t>
      </w:r>
      <w:proofErr w:type="gramEnd"/>
      <w:r>
        <w:rPr>
          <w:color w:val="4C4E4D"/>
          <w:sz w:val="16"/>
          <w:szCs w:val="16"/>
        </w:rPr>
        <w:t>, particularly those owned by China, North Korea, and Iran. The threat comes from both deliberate use and the risk of a misunderstanding that could spiral out of control.</w:t>
      </w:r>
    </w:p>
    <w:p w14:paraId="2FBFDE59"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The "greatest threat to</w:t>
      </w:r>
      <w:r>
        <w:rPr>
          <w:color w:val="4C4E4D"/>
          <w:u w:val="single"/>
        </w:rPr>
        <w:t xml:space="preserve"> international </w:t>
      </w:r>
      <w:r>
        <w:rPr>
          <w:color w:val="4C4E4D"/>
          <w:u w:val="single"/>
          <w:shd w:val="clear" w:color="auto" w:fill="00FF00"/>
        </w:rPr>
        <w:t>space security,</w:t>
      </w:r>
      <w:r>
        <w:rPr>
          <w:color w:val="4C4E4D"/>
          <w:u w:val="single"/>
        </w:rPr>
        <w:t xml:space="preserve">" in </w:t>
      </w:r>
      <w:proofErr w:type="spellStart"/>
      <w:r>
        <w:rPr>
          <w:color w:val="4C4E4D"/>
          <w:u w:val="single"/>
        </w:rPr>
        <w:t>Zenko's</w:t>
      </w:r>
      <w:proofErr w:type="spellEnd"/>
      <w:r>
        <w:rPr>
          <w:color w:val="4C4E4D"/>
          <w:u w:val="single"/>
        </w:rPr>
        <w:t xml:space="preserve"> view, </w:t>
      </w:r>
      <w:r>
        <w:rPr>
          <w:color w:val="4C4E4D"/>
          <w:u w:val="single"/>
          <w:shd w:val="clear" w:color="auto" w:fill="00FF00"/>
        </w:rPr>
        <w:t>is</w:t>
      </w:r>
      <w:r>
        <w:rPr>
          <w:color w:val="4C4E4D"/>
          <w:u w:val="single"/>
        </w:rPr>
        <w:t xml:space="preserve"> a Chinese </w:t>
      </w:r>
      <w:r>
        <w:rPr>
          <w:color w:val="4C4E4D"/>
          <w:u w:val="single"/>
          <w:shd w:val="clear" w:color="auto" w:fill="00FF00"/>
        </w:rPr>
        <w:t>accident</w:t>
      </w:r>
      <w:r>
        <w:rPr>
          <w:color w:val="4C4E4D"/>
          <w:u w:val="single"/>
        </w:rPr>
        <w:t>. China is </w:t>
      </w:r>
      <w:hyperlink r:id="rId59" w:history="1">
        <w:r>
          <w:rPr>
            <w:rStyle w:val="FollowedHyperlink"/>
            <w:rFonts w:eastAsiaTheme="majorEastAsia"/>
            <w:b/>
            <w:bCs/>
            <w:color w:val="4F7177"/>
          </w:rPr>
          <w:t>seriously investing</w:t>
        </w:r>
      </w:hyperlink>
      <w:r>
        <w:rPr>
          <w:color w:val="4C4E4D"/>
          <w:u w:val="single"/>
        </w:rPr>
        <w:t xml:space="preserve"> in ASAT weaponry, which it has tested by blowing up old satellites in low earth orbit, one of the places place where satellites live. These explosions create </w:t>
      </w:r>
      <w:r>
        <w:rPr>
          <w:color w:val="4C4E4D"/>
          <w:u w:val="single"/>
          <w:shd w:val="clear" w:color="auto" w:fill="00FF00"/>
        </w:rPr>
        <w:t>debris</w:t>
      </w:r>
      <w:r>
        <w:rPr>
          <w:color w:val="4C4E4D"/>
          <w:u w:val="single"/>
        </w:rPr>
        <w:t xml:space="preserve">, which can travel tens of thousands of miles per hour and </w:t>
      </w:r>
      <w:r>
        <w:rPr>
          <w:color w:val="4C4E4D"/>
          <w:u w:val="single"/>
          <w:shd w:val="clear" w:color="auto" w:fill="00FF00"/>
        </w:rPr>
        <w:t>shred up other satellites and spacecraft</w:t>
      </w:r>
      <w:r>
        <w:rPr>
          <w:color w:val="4C4E4D"/>
          <w:u w:val="single"/>
        </w:rPr>
        <w:t>.</w:t>
      </w:r>
    </w:p>
    <w:p w14:paraId="6EC1D053"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If debris</w:t>
      </w:r>
      <w:r>
        <w:rPr>
          <w:color w:val="4C4E4D"/>
          <w:u w:val="single"/>
        </w:rPr>
        <w:t xml:space="preserve"> from a Chinese test </w:t>
      </w:r>
      <w:r>
        <w:rPr>
          <w:color w:val="4C4E4D"/>
          <w:u w:val="single"/>
          <w:shd w:val="clear" w:color="auto" w:fill="00FF00"/>
        </w:rPr>
        <w:t>destroys a US military satellite, the US could mistake it as a preemptive strike</w:t>
      </w:r>
      <w:r>
        <w:rPr>
          <w:color w:val="4C4E4D"/>
          <w:u w:val="single"/>
        </w:rPr>
        <w:t xml:space="preserve"> against its space capabilities — some of which are </w:t>
      </w:r>
      <w:hyperlink r:id="rId60" w:history="1">
        <w:r>
          <w:rPr>
            <w:rStyle w:val="FollowedHyperlink"/>
            <w:rFonts w:eastAsiaTheme="majorEastAsia"/>
            <w:b/>
            <w:bCs/>
            <w:color w:val="4F7177"/>
          </w:rPr>
          <w:t>designed</w:t>
        </w:r>
      </w:hyperlink>
      <w:r>
        <w:rPr>
          <w:color w:val="4C4E4D"/>
          <w:u w:val="single"/>
        </w:rPr>
        <w:t xml:space="preserve"> to detect nuclear missile launches. If the US thinks China is trying to take out its ability to detect a nuclear launch, </w:t>
      </w:r>
      <w:r>
        <w:rPr>
          <w:color w:val="4C4E4D"/>
          <w:u w:val="single"/>
          <w:shd w:val="clear" w:color="auto" w:fill="00FF00"/>
        </w:rPr>
        <w:t>things could get very bad, very quickly.</w:t>
      </w:r>
    </w:p>
    <w:p w14:paraId="1C61F1BF"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Accidents aren't the only concern. </w:t>
      </w:r>
      <w:proofErr w:type="spellStart"/>
      <w:r>
        <w:rPr>
          <w:color w:val="4C4E4D"/>
          <w:sz w:val="16"/>
          <w:szCs w:val="16"/>
        </w:rPr>
        <w:t>Zenko</w:t>
      </w:r>
      <w:proofErr w:type="spellEnd"/>
      <w:r>
        <w:rPr>
          <w:color w:val="4C4E4D"/>
          <w:sz w:val="16"/>
          <w:szCs w:val="16"/>
        </w:rPr>
        <w:t xml:space="preserve"> also worries about intentional space attacks, either during peacetime or a crisis. Here, Iran and North Korea are probably bigger threats, though their ASAT capabilities are far from proven.</w:t>
      </w:r>
    </w:p>
    <w:p w14:paraId="7483EDF2"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North Korea has a pattern of crazy military moves designed to extort concessions from South Korea and the West; it could extend that behavior to space. Iran, according to </w:t>
      </w:r>
      <w:proofErr w:type="spellStart"/>
      <w:r>
        <w:rPr>
          <w:color w:val="4C4E4D"/>
          <w:sz w:val="16"/>
          <w:szCs w:val="16"/>
        </w:rPr>
        <w:t>Zenko</w:t>
      </w:r>
      <w:proofErr w:type="spellEnd"/>
      <w:r>
        <w:rPr>
          <w:color w:val="4C4E4D"/>
          <w:sz w:val="16"/>
          <w:szCs w:val="16"/>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044C5AA6" w14:textId="77777777" w:rsidR="00932259" w:rsidRDefault="00932259" w:rsidP="00932259">
      <w:pPr>
        <w:pStyle w:val="NormalWeb"/>
        <w:shd w:val="clear" w:color="auto" w:fill="FFFFFF"/>
        <w:spacing w:before="0" w:beforeAutospacing="0" w:after="0" w:afterAutospacing="0"/>
      </w:pPr>
      <w:r>
        <w:rPr>
          <w:color w:val="4C4E4D"/>
          <w:u w:val="single"/>
        </w:rPr>
        <w:t xml:space="preserve">But even if none of these scenarios for war are likely, </w:t>
      </w:r>
      <w:r>
        <w:rPr>
          <w:color w:val="4C4E4D"/>
          <w:u w:val="single"/>
          <w:shd w:val="clear" w:color="auto" w:fill="00FF00"/>
        </w:rPr>
        <w:t xml:space="preserve">preparing </w:t>
      </w:r>
      <w:r>
        <w:rPr>
          <w:color w:val="4C4E4D"/>
          <w:u w:val="single"/>
        </w:rPr>
        <w:t xml:space="preserve">and testing </w:t>
      </w:r>
      <w:r>
        <w:rPr>
          <w:color w:val="4C4E4D"/>
          <w:u w:val="single"/>
          <w:shd w:val="clear" w:color="auto" w:fill="00FF00"/>
        </w:rPr>
        <w:t>for space war is intrinsically dangerous</w:t>
      </w:r>
      <w:r>
        <w:rPr>
          <w:color w:val="4C4E4D"/>
          <w:u w:val="single"/>
        </w:rPr>
        <w:t>. Space debris don't discriminate between military and non-military satellites; the more ASAT testing there is, the more hazardous space travel becomes for everyone. As satellites become increasingly important to the economy and scientific research, even preparation for space war becomes deadly.</w:t>
      </w:r>
    </w:p>
    <w:p w14:paraId="003E3DFE" w14:textId="77777777" w:rsidR="00932259" w:rsidRDefault="00932259" w:rsidP="00932259">
      <w:pPr>
        <w:pStyle w:val="NormalWeb"/>
        <w:shd w:val="clear" w:color="auto" w:fill="FFFFFF"/>
        <w:spacing w:before="0" w:beforeAutospacing="0" w:after="0" w:afterAutospacing="0"/>
      </w:pPr>
      <w:proofErr w:type="gramStart"/>
      <w:r>
        <w:rPr>
          <w:color w:val="4C4E4D"/>
          <w:sz w:val="16"/>
          <w:szCs w:val="16"/>
        </w:rPr>
        <w:t>So</w:t>
      </w:r>
      <w:proofErr w:type="gramEnd"/>
      <w:r>
        <w:rPr>
          <w:color w:val="4C4E4D"/>
          <w:sz w:val="16"/>
          <w:szCs w:val="16"/>
        </w:rPr>
        <w:t xml:space="preserve"> what is to be done? </w:t>
      </w:r>
      <w:proofErr w:type="spellStart"/>
      <w:r>
        <w:rPr>
          <w:color w:val="4C4E4D"/>
          <w:sz w:val="16"/>
          <w:szCs w:val="16"/>
        </w:rPr>
        <w:t>Zenko</w:t>
      </w:r>
      <w:proofErr w:type="spellEnd"/>
      <w:r>
        <w:rPr>
          <w:color w:val="4C4E4D"/>
          <w:sz w:val="16"/>
          <w:szCs w:val="16"/>
        </w:rPr>
        <w:t xml:space="preserve"> has a 12-point list of recommendations, including investing in debris cleanup capabilities and a US declaration unilaterally forswearing ASAT weapons. These aren't pipe dreams: the US and Soviet Union negotiated the Outer Space Treaty, which </w:t>
      </w:r>
      <w:hyperlink r:id="rId61" w:history="1">
        <w:r>
          <w:rPr>
            <w:rStyle w:val="FollowedHyperlink"/>
            <w:rFonts w:eastAsiaTheme="majorEastAsia"/>
            <w:b/>
            <w:bCs/>
            <w:color w:val="4F7177"/>
            <w:sz w:val="16"/>
            <w:szCs w:val="16"/>
            <w:shd w:val="clear" w:color="auto" w:fill="FFFFFF"/>
          </w:rPr>
          <w:t>banned</w:t>
        </w:r>
      </w:hyperlink>
      <w:r>
        <w:rPr>
          <w:color w:val="4C4E4D"/>
          <w:sz w:val="16"/>
          <w:szCs w:val="16"/>
        </w:rPr>
        <w:t> "orbital weapons of mass destruction," in 1967.</w:t>
      </w:r>
    </w:p>
    <w:p w14:paraId="6EDCE8C7"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If the US and Soviet Union could do that at the height of the Cold War, the prospects for space arms control are real. Until then, though, it's worth </w:t>
      </w:r>
      <w:proofErr w:type="gramStart"/>
      <w:r>
        <w:rPr>
          <w:color w:val="4C4E4D"/>
          <w:sz w:val="16"/>
          <w:szCs w:val="16"/>
        </w:rPr>
        <w:t>lifting up</w:t>
      </w:r>
      <w:proofErr w:type="gramEnd"/>
      <w:r>
        <w:rPr>
          <w:color w:val="4C4E4D"/>
          <w:sz w:val="16"/>
          <w:szCs w:val="16"/>
        </w:rPr>
        <w:t xml:space="preserve"> our eyes and looking towards the heavens.</w:t>
      </w:r>
    </w:p>
    <w:p w14:paraId="2BDAFA47" w14:textId="77777777" w:rsidR="00932259" w:rsidRDefault="00932259" w:rsidP="00932259"/>
    <w:p w14:paraId="0AC051E2" w14:textId="77777777" w:rsidR="00932259" w:rsidRDefault="00932259" w:rsidP="00932259">
      <w:pPr>
        <w:pStyle w:val="NormalWeb"/>
        <w:spacing w:before="0" w:beforeAutospacing="0" w:after="0" w:afterAutospacing="0"/>
      </w:pPr>
      <w:r>
        <w:rPr>
          <w:b/>
          <w:bCs/>
          <w:color w:val="000000"/>
        </w:rPr>
        <w:t>Space war is likely.</w:t>
      </w:r>
    </w:p>
    <w:p w14:paraId="0F1207A6" w14:textId="77777777" w:rsidR="00932259" w:rsidRDefault="00932259" w:rsidP="00932259">
      <w:pPr>
        <w:pStyle w:val="NormalWeb"/>
        <w:spacing w:before="0" w:beforeAutospacing="0" w:after="0" w:afterAutospacing="0"/>
      </w:pPr>
      <w:r>
        <w:rPr>
          <w:b/>
          <w:bCs/>
          <w:color w:val="000000"/>
          <w:sz w:val="20"/>
          <w:szCs w:val="20"/>
        </w:rPr>
        <w:t>Roberts 17</w:t>
      </w:r>
      <w:r>
        <w:rPr>
          <w:b/>
          <w:bCs/>
          <w:color w:val="000000"/>
          <w:sz w:val="26"/>
          <w:szCs w:val="26"/>
        </w:rPr>
        <w:t>.</w:t>
      </w:r>
      <w:r>
        <w:rPr>
          <w:color w:val="000000"/>
          <w:sz w:val="26"/>
          <w:szCs w:val="26"/>
        </w:rPr>
        <w:t xml:space="preserve"> </w:t>
      </w:r>
      <w:r>
        <w:rPr>
          <w:color w:val="000000"/>
          <w:sz w:val="20"/>
          <w:szCs w:val="20"/>
        </w:rPr>
        <w:t>Thomas González Roberts - space security researcher at the Center for Strategic and International Studies, and host of </w:t>
      </w:r>
      <w:hyperlink r:id="rId62" w:history="1">
        <w:r>
          <w:rPr>
            <w:rStyle w:val="FollowedHyperlink"/>
            <w:rFonts w:eastAsiaTheme="majorEastAsia"/>
            <w:color w:val="000000"/>
            <w:sz w:val="20"/>
            <w:szCs w:val="20"/>
          </w:rPr>
          <w:t>Moonstruck</w:t>
        </w:r>
      </w:hyperlink>
      <w:r>
        <w:rPr>
          <w:color w:val="000000"/>
          <w:sz w:val="20"/>
          <w:szCs w:val="20"/>
        </w:rPr>
        <w:t xml:space="preserve">, a podcast about humans in space. [“Why We Should Be Worried about a War in Space.” The Atlantic. December 15, 2017. </w:t>
      </w:r>
      <w:hyperlink r:id="rId63" w:history="1">
        <w:r>
          <w:rPr>
            <w:rStyle w:val="FollowedHyperlink"/>
            <w:rFonts w:eastAsiaTheme="majorEastAsia"/>
            <w:color w:val="000000"/>
            <w:sz w:val="20"/>
            <w:szCs w:val="20"/>
          </w:rPr>
          <w:t>https://www.theatlantic.com/science/archive/2017/12/why-we-should-be-worried-about-a-war-in-space/548507/</w:t>
        </w:r>
      </w:hyperlink>
      <w:r>
        <w:rPr>
          <w:color w:val="000000"/>
          <w:sz w:val="20"/>
          <w:szCs w:val="20"/>
        </w:rPr>
        <w:t>]</w:t>
      </w:r>
    </w:p>
    <w:p w14:paraId="41BC15CA" w14:textId="77777777" w:rsidR="00932259" w:rsidRDefault="00932259" w:rsidP="00932259"/>
    <w:p w14:paraId="679CBFD8" w14:textId="77777777" w:rsidR="00932259" w:rsidRDefault="00932259" w:rsidP="00932259">
      <w:pPr>
        <w:pStyle w:val="NormalWeb"/>
        <w:spacing w:before="0" w:beforeAutospacing="0" w:after="0" w:afterAutospacing="0"/>
      </w:pPr>
      <w:r>
        <w:rPr>
          <w:color w:val="000000"/>
          <w:sz w:val="16"/>
          <w:szCs w:val="16"/>
        </w:rPr>
        <w:t xml:space="preserve">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w:t>
      </w:r>
      <w:r>
        <w:rPr>
          <w:color w:val="000000"/>
          <w:u w:val="single"/>
        </w:rPr>
        <w:t xml:space="preserve">No longer confined to the fiction shelf, </w:t>
      </w:r>
      <w:r>
        <w:rPr>
          <w:color w:val="000000"/>
          <w:u w:val="single"/>
          <w:shd w:val="clear" w:color="auto" w:fill="00FF00"/>
        </w:rPr>
        <w:t>space warfare is</w:t>
      </w:r>
      <w:r>
        <w:rPr>
          <w:color w:val="000000"/>
          <w:u w:val="single"/>
        </w:rPr>
        <w:t xml:space="preserve"> likely </w:t>
      </w:r>
      <w:r>
        <w:rPr>
          <w:color w:val="000000"/>
          <w:u w:val="single"/>
          <w:shd w:val="clear" w:color="auto" w:fill="00FF00"/>
        </w:rPr>
        <w:t>on the horizon</w:t>
      </w:r>
      <w:r>
        <w:rPr>
          <w:color w:val="000000"/>
          <w:u w:val="single"/>
        </w:rPr>
        <w:t>.</w:t>
      </w:r>
    </w:p>
    <w:p w14:paraId="0378BD08" w14:textId="77777777" w:rsidR="00932259" w:rsidRDefault="00932259" w:rsidP="00932259">
      <w:pPr>
        <w:pStyle w:val="NormalWeb"/>
        <w:spacing w:before="0" w:beforeAutospacing="0" w:after="0" w:afterAutospacing="0"/>
      </w:pPr>
      <w:r>
        <w:rPr>
          <w:color w:val="000000"/>
          <w:u w:val="single"/>
        </w:rPr>
        <w:t xml:space="preserve">While agreements for how to operate in other international domains, like the open sea, airspace, and even cyberspace, have already been established, the </w:t>
      </w:r>
      <w:r>
        <w:rPr>
          <w:color w:val="000000"/>
          <w:u w:val="single"/>
          <w:shd w:val="clear" w:color="auto" w:fill="00FF00"/>
        </w:rPr>
        <w:t>major space powers</w:t>
      </w:r>
      <w:r>
        <w:rPr>
          <w:color w:val="000000"/>
          <w:u w:val="single"/>
        </w:rPr>
        <w:t>—the United States, Russia, and China—</w:t>
      </w:r>
      <w:r>
        <w:rPr>
          <w:color w:val="000000"/>
          <w:u w:val="single"/>
          <w:shd w:val="clear" w:color="auto" w:fill="00FF00"/>
        </w:rPr>
        <w:t>have not agreed upon a rulebook</w:t>
      </w:r>
      <w:r>
        <w:rPr>
          <w:color w:val="000000"/>
          <w:u w:val="single"/>
        </w:rPr>
        <w:t xml:space="preserve"> outlining what constitutes bad behavior in space.</w:t>
      </w:r>
      <w:r>
        <w:rPr>
          <w:color w:val="000000"/>
          <w:sz w:val="16"/>
          <w:szCs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t>
      </w:r>
      <w:r>
        <w:rPr>
          <w:color w:val="000000"/>
          <w:u w:val="single"/>
          <w:shd w:val="clear" w:color="auto" w:fill="00FF00"/>
        </w:rPr>
        <w:t>With</w:t>
      </w:r>
      <w:r>
        <w:rPr>
          <w:color w:val="000000"/>
          <w:u w:val="single"/>
        </w:rPr>
        <w:t xml:space="preserve"> only </w:t>
      </w:r>
      <w:r>
        <w:rPr>
          <w:color w:val="000000"/>
          <w:u w:val="single"/>
          <w:shd w:val="clear" w:color="auto" w:fill="00FF00"/>
        </w:rPr>
        <w:t>a limited history of dangerous behavior to study</w:t>
      </w:r>
      <w:r>
        <w:rPr>
          <w:color w:val="000000"/>
          <w:u w:val="single"/>
        </w:rPr>
        <w:t xml:space="preserve">, and few, outdated guidelines in place, a </w:t>
      </w:r>
      <w:r>
        <w:rPr>
          <w:color w:val="000000"/>
          <w:u w:val="single"/>
          <w:shd w:val="clear" w:color="auto" w:fill="00FF00"/>
        </w:rPr>
        <w:t xml:space="preserve">war in space would be a war with </w:t>
      </w:r>
      <w:r>
        <w:rPr>
          <w:color w:val="000000"/>
          <w:u w:val="single"/>
        </w:rPr>
        <w:t>potentially</w:t>
      </w:r>
      <w:r>
        <w:rPr>
          <w:color w:val="000000"/>
          <w:u w:val="single"/>
          <w:shd w:val="clear" w:color="auto" w:fill="00FF00"/>
        </w:rPr>
        <w:t xml:space="preserve"> more consequences, but far fewer rule</w:t>
      </w:r>
      <w:r>
        <w:rPr>
          <w:color w:val="000000"/>
          <w:u w:val="single"/>
        </w:rPr>
        <w:t>s, than one on Earth.</w:t>
      </w:r>
    </w:p>
    <w:p w14:paraId="49F87D2D" w14:textId="77777777" w:rsidR="00932259" w:rsidRDefault="00932259" w:rsidP="00932259">
      <w:pPr>
        <w:spacing w:after="240"/>
      </w:pPr>
    </w:p>
    <w:p w14:paraId="5CE6F3B3" w14:textId="77777777" w:rsidR="00932259" w:rsidRDefault="00932259" w:rsidP="00932259">
      <w:pPr>
        <w:pStyle w:val="NormalWeb"/>
        <w:spacing w:before="0" w:beforeAutospacing="0" w:after="0" w:afterAutospacing="0"/>
      </w:pPr>
      <w:r>
        <w:rPr>
          <w:b/>
          <w:bCs/>
          <w:color w:val="000000"/>
        </w:rPr>
        <w:t>Space war would go nuclear.</w:t>
      </w:r>
    </w:p>
    <w:p w14:paraId="231FF764" w14:textId="77777777" w:rsidR="00932259" w:rsidRDefault="00932259" w:rsidP="00932259">
      <w:pPr>
        <w:pStyle w:val="NormalWeb"/>
        <w:spacing w:before="0" w:beforeAutospacing="0" w:after="0" w:afterAutospacing="0"/>
      </w:pPr>
      <w:proofErr w:type="spellStart"/>
      <w:r>
        <w:rPr>
          <w:b/>
          <w:bCs/>
          <w:color w:val="000000"/>
        </w:rPr>
        <w:t>Skibba</w:t>
      </w:r>
      <w:proofErr w:type="spellEnd"/>
      <w:r>
        <w:rPr>
          <w:b/>
          <w:bCs/>
          <w:color w:val="000000"/>
        </w:rPr>
        <w:t xml:space="preserve"> 20 </w:t>
      </w:r>
      <w:r>
        <w:rPr>
          <w:color w:val="000000"/>
        </w:rPr>
        <w:t>[</w:t>
      </w:r>
      <w:proofErr w:type="spellStart"/>
      <w:r>
        <w:rPr>
          <w:color w:val="000000"/>
        </w:rPr>
        <w:t>Ramin</w:t>
      </w:r>
      <w:proofErr w:type="spellEnd"/>
      <w:r>
        <w:rPr>
          <w:color w:val="000000"/>
        </w:rPr>
        <w:t xml:space="preserve"> </w:t>
      </w:r>
      <w:proofErr w:type="spellStart"/>
      <w:r>
        <w:rPr>
          <w:color w:val="000000"/>
        </w:rPr>
        <w:t>Skibba</w:t>
      </w:r>
      <w:proofErr w:type="spellEnd"/>
      <w:r>
        <w:rPr>
          <w:color w:val="000000"/>
        </w:rPr>
        <w:t xml:space="preserve">. Writer bas in San Diego that has written for </w:t>
      </w:r>
      <w:proofErr w:type="spellStart"/>
      <w:r>
        <w:rPr>
          <w:i/>
          <w:iCs/>
          <w:color w:val="000000"/>
        </w:rPr>
        <w:t>Undark</w:t>
      </w:r>
      <w:proofErr w:type="spellEnd"/>
      <w:r>
        <w:rPr>
          <w:i/>
          <w:iCs/>
          <w:color w:val="000000"/>
        </w:rPr>
        <w:t>, New Scientist, and Nature</w:t>
      </w:r>
      <w:r>
        <w:rPr>
          <w:color w:val="000000"/>
        </w:rPr>
        <w:t xml:space="preserve">. “The Ripple Effects of a Space Skirmish”. 7-12-2020. Atlantic. </w:t>
      </w:r>
      <w:hyperlink r:id="rId64" w:history="1">
        <w:r>
          <w:rPr>
            <w:rStyle w:val="FollowedHyperlink"/>
            <w:rFonts w:eastAsiaTheme="majorEastAsia"/>
            <w:color w:val="000000"/>
          </w:rPr>
          <w:t>https://www.theatlantic.com/technology/archive/2020/07/space-warfare-unregulated/614059/</w:t>
        </w:r>
      </w:hyperlink>
      <w:r>
        <w:rPr>
          <w:color w:val="000000"/>
        </w:rPr>
        <w:t>]</w:t>
      </w:r>
    </w:p>
    <w:p w14:paraId="1C62773F" w14:textId="77777777" w:rsidR="00932259" w:rsidRDefault="00932259" w:rsidP="00932259">
      <w:pPr>
        <w:pStyle w:val="NormalWeb"/>
        <w:spacing w:before="0" w:beforeAutospacing="0" w:after="450" w:afterAutospacing="0"/>
      </w:pPr>
      <w:proofErr w:type="gramStart"/>
      <w:r>
        <w:rPr>
          <w:color w:val="000000"/>
          <w:sz w:val="16"/>
          <w:szCs w:val="16"/>
        </w:rPr>
        <w:t>A number of</w:t>
      </w:r>
      <w:proofErr w:type="gramEnd"/>
      <w:r>
        <w:rPr>
          <w:color w:val="000000"/>
          <w:sz w:val="16"/>
          <w:szCs w:val="16"/>
        </w:rPr>
        <w:t xml:space="preserve">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08855D0B" w14:textId="77777777" w:rsidR="00932259" w:rsidRDefault="00932259" w:rsidP="00932259">
      <w:pPr>
        <w:pStyle w:val="NormalWeb"/>
        <w:spacing w:before="0" w:beforeAutospacing="0" w:after="450" w:afterAutospacing="0"/>
      </w:pPr>
      <w:r>
        <w:rPr>
          <w:color w:val="000000"/>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w:t>
      </w:r>
      <w:hyperlink r:id="rId65" w:history="1">
        <w:r>
          <w:rPr>
            <w:rStyle w:val="FollowedHyperlink"/>
            <w:rFonts w:eastAsiaTheme="majorEastAsia"/>
            <w:color w:val="000000"/>
            <w:sz w:val="16"/>
            <w:szCs w:val="16"/>
          </w:rPr>
          <w:t>launched</w:t>
        </w:r>
      </w:hyperlink>
      <w:r>
        <w:rPr>
          <w:color w:val="000000"/>
          <w:sz w:val="16"/>
          <w:szCs w:val="16"/>
        </w:rPr>
        <w:t> a series of small “inspector satellites,” as the Russian government calls them. Last fall, according to Gen. John “Jay” Raymond, chief of space operations for the U.S. Space Force, one crept near a U.S. spy satellite, which he called a “</w:t>
      </w:r>
      <w:hyperlink r:id="rId66" w:history="1">
        <w:r>
          <w:rPr>
            <w:rStyle w:val="FollowedHyperlink"/>
            <w:rFonts w:eastAsiaTheme="majorEastAsia"/>
            <w:color w:val="000000"/>
            <w:sz w:val="16"/>
            <w:szCs w:val="16"/>
          </w:rPr>
          <w:t>potentially threatening behavior</w:t>
        </w:r>
      </w:hyperlink>
      <w:r>
        <w:rPr>
          <w:color w:val="000000"/>
          <w:sz w:val="16"/>
          <w:szCs w:val="16"/>
        </w:rPr>
        <w:t>.”</w:t>
      </w:r>
    </w:p>
    <w:p w14:paraId="7F4F2876" w14:textId="77777777" w:rsidR="00932259" w:rsidRDefault="00932259" w:rsidP="00932259">
      <w:pPr>
        <w:pStyle w:val="NormalWeb"/>
        <w:spacing w:before="0" w:beforeAutospacing="0" w:after="450" w:afterAutospacing="0"/>
      </w:pPr>
      <w:r>
        <w:rPr>
          <w:color w:val="000000"/>
          <w:u w:val="single"/>
        </w:rPr>
        <w:t xml:space="preserve">So far, there are relatively few international policies or norms about what’s allowed in modern-day space and what’s not. The SWF report notes that </w:t>
      </w:r>
      <w:r>
        <w:rPr>
          <w:color w:val="000000"/>
          <w:u w:val="single"/>
          <w:shd w:val="clear" w:color="auto" w:fill="00FF00"/>
        </w:rPr>
        <w:t>an incident or misunderstanding could escalate tensions if it’s perceived as an attack.</w:t>
      </w:r>
    </w:p>
    <w:p w14:paraId="1AD04349" w14:textId="77777777" w:rsidR="00932259" w:rsidRDefault="00932259" w:rsidP="00932259">
      <w:pPr>
        <w:pStyle w:val="NormalWeb"/>
        <w:spacing w:before="0" w:beforeAutospacing="0" w:after="450" w:afterAutospacing="0"/>
      </w:pPr>
      <w:r>
        <w:rPr>
          <w:color w:val="000000"/>
          <w:sz w:val="16"/>
          <w:szCs w:val="16"/>
        </w:rPr>
        <w:t xml:space="preserve">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Pr>
          <w:color w:val="000000"/>
          <w:sz w:val="16"/>
          <w:szCs w:val="16"/>
        </w:rPr>
        <w:t>Hoggatt</w:t>
      </w:r>
      <w:proofErr w:type="spellEnd"/>
      <w:r>
        <w:rPr>
          <w:color w:val="000000"/>
          <w:sz w:val="16"/>
          <w:szCs w:val="16"/>
        </w:rPr>
        <w:t>, a Space Force spokesperson, in a statement to </w:t>
      </w:r>
      <w:proofErr w:type="spellStart"/>
      <w:r>
        <w:rPr>
          <w:b/>
          <w:bCs/>
          <w:color w:val="000000"/>
          <w:u w:val="single"/>
        </w:rPr>
        <w:t>Undark</w:t>
      </w:r>
      <w:proofErr w:type="spellEnd"/>
      <w:r>
        <w:rPr>
          <w:color w:val="000000"/>
          <w:sz w:val="16"/>
          <w:szCs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42B20A48" w14:textId="77777777" w:rsidR="00932259" w:rsidRDefault="00932259" w:rsidP="00932259">
      <w:pPr>
        <w:pStyle w:val="NormalWeb"/>
        <w:spacing w:before="0" w:beforeAutospacing="0" w:after="450" w:afterAutospacing="0"/>
      </w:pPr>
      <w:r>
        <w:rPr>
          <w:color w:val="000000"/>
          <w:sz w:val="16"/>
          <w:szCs w:val="16"/>
        </w:rPr>
        <w:t xml:space="preserve">Compared with the U.S., smaller space powers have fewer satellites and therefore less to lose, the U.N.’s Porras said. </w:t>
      </w:r>
      <w:r>
        <w:rPr>
          <w:color w:val="000000"/>
          <w:u w:val="single"/>
        </w:rPr>
        <w:t xml:space="preserve">He argues that </w:t>
      </w:r>
      <w:r>
        <w:rPr>
          <w:color w:val="000000"/>
          <w:u w:val="single"/>
          <w:shd w:val="clear" w:color="auto" w:fill="00FF00"/>
        </w:rPr>
        <w:t>tense regional relationships could be particularly unpredictable</w:t>
      </w:r>
      <w:r>
        <w:rPr>
          <w:color w:val="000000"/>
          <w:u w:val="single"/>
        </w:rPr>
        <w:t xml:space="preserve">. For example, he said, </w:t>
      </w:r>
      <w:r>
        <w:rPr>
          <w:color w:val="000000"/>
          <w:u w:val="single"/>
          <w:shd w:val="clear" w:color="auto" w:fill="00FF00"/>
        </w:rPr>
        <w:t>if North Korean leaders found themselves in a standoff</w:t>
      </w:r>
      <w:r>
        <w:rPr>
          <w:color w:val="000000"/>
          <w:u w:val="single"/>
        </w:rPr>
        <w:t xml:space="preserve"> with South Korea and the U.S., </w:t>
      </w:r>
      <w:r>
        <w:rPr>
          <w:color w:val="000000"/>
          <w:u w:val="single"/>
          <w:shd w:val="clear" w:color="auto" w:fill="00FF00"/>
        </w:rPr>
        <w:t>they might</w:t>
      </w:r>
      <w:r>
        <w:rPr>
          <w:color w:val="000000"/>
          <w:u w:val="single"/>
        </w:rPr>
        <w:t xml:space="preserve"> launch and </w:t>
      </w:r>
      <w:r>
        <w:rPr>
          <w:color w:val="000000"/>
          <w:u w:val="single"/>
          <w:shd w:val="clear" w:color="auto" w:fill="00FF00"/>
        </w:rPr>
        <w:t>detonate a nuclear weapon</w:t>
      </w:r>
      <w:r>
        <w:rPr>
          <w:color w:val="000000"/>
          <w:u w:val="single"/>
        </w:rPr>
        <w:t xml:space="preserve"> in space; </w:t>
      </w:r>
      <w:proofErr w:type="spellStart"/>
      <w:r>
        <w:rPr>
          <w:color w:val="000000"/>
          <w:u w:val="single"/>
        </w:rPr>
        <w:t>its</w:t>
      </w:r>
      <w:proofErr w:type="spellEnd"/>
      <w:r>
        <w:rPr>
          <w:color w:val="000000"/>
          <w:u w:val="single"/>
        </w:rPr>
        <w:t xml:space="preserve"> dangerous radiation would disable most satellites.</w:t>
      </w:r>
    </w:p>
    <w:p w14:paraId="43413FED" w14:textId="77777777" w:rsidR="00932259" w:rsidRDefault="00932259" w:rsidP="00932259">
      <w:pPr>
        <w:pStyle w:val="NormalWeb"/>
        <w:spacing w:before="0" w:beforeAutospacing="0" w:after="450" w:afterAutospacing="0"/>
      </w:pPr>
      <w:r>
        <w:rPr>
          <w:color w:val="000000"/>
          <w:sz w:val="16"/>
          <w:szCs w:val="16"/>
        </w:rPr>
        <w:t xml:space="preserve">The U.N. and other international groups—including SWF and the Outer Space Institute, a global research organization based in British Columbia—are working to avoid such scenarios. Weeden said that </w:t>
      </w:r>
      <w:proofErr w:type="gramStart"/>
      <w:r>
        <w:rPr>
          <w:color w:val="000000"/>
          <w:sz w:val="16"/>
          <w:szCs w:val="16"/>
        </w:rPr>
        <w:t>as long as</w:t>
      </w:r>
      <w:proofErr w:type="gramEnd"/>
      <w:r>
        <w:rPr>
          <w:color w:val="000000"/>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393E43C9" w14:textId="77777777" w:rsidR="00932259" w:rsidRDefault="00932259" w:rsidP="00932259">
      <w:pPr>
        <w:pStyle w:val="NormalWeb"/>
        <w:spacing w:before="0" w:beforeAutospacing="0" w:after="450" w:afterAutospacing="0"/>
      </w:pPr>
      <w:r>
        <w:rPr>
          <w:color w:val="000000"/>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24BB43F2" w14:textId="77777777" w:rsidR="00932259" w:rsidRDefault="00932259" w:rsidP="00932259">
      <w:pPr>
        <w:pStyle w:val="NormalWeb"/>
        <w:spacing w:before="0" w:beforeAutospacing="0" w:after="450" w:afterAutospacing="0"/>
      </w:pPr>
      <w:r>
        <w:rPr>
          <w:color w:val="000000"/>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3F2A7128" w14:textId="77777777" w:rsidR="00932259" w:rsidRDefault="00932259" w:rsidP="00932259">
      <w:pPr>
        <w:pStyle w:val="NormalWeb"/>
        <w:spacing w:before="0" w:beforeAutospacing="0" w:after="450" w:afterAutospacing="0"/>
      </w:pPr>
      <w:r>
        <w:rPr>
          <w:color w:val="000000"/>
          <w:u w:val="single"/>
        </w:rPr>
        <w:t>“</w:t>
      </w:r>
      <w:r>
        <w:rPr>
          <w:color w:val="000000"/>
          <w:u w:val="single"/>
          <w:shd w:val="clear" w:color="auto" w:fill="00FF00"/>
        </w:rPr>
        <w:t>Any time you have militaries</w:t>
      </w:r>
      <w:r>
        <w:rPr>
          <w:color w:val="000000"/>
          <w:u w:val="single"/>
        </w:rPr>
        <w:t xml:space="preserve"> operating </w:t>
      </w:r>
      <w:r>
        <w:rPr>
          <w:color w:val="000000"/>
          <w:u w:val="single"/>
          <w:shd w:val="clear" w:color="auto" w:fill="00FF00"/>
        </w:rPr>
        <w:t>near each other without a lot of transparency</w:t>
      </w:r>
      <w:r>
        <w:rPr>
          <w:color w:val="000000"/>
          <w:u w:val="single"/>
        </w:rPr>
        <w:t xml:space="preserve"> or clarity,” he added, “</w:t>
      </w:r>
      <w:r>
        <w:rPr>
          <w:color w:val="000000"/>
          <w:u w:val="single"/>
          <w:shd w:val="clear" w:color="auto" w:fill="00FF00"/>
        </w:rPr>
        <w:t>you</w:t>
      </w:r>
      <w:r>
        <w:rPr>
          <w:color w:val="000000"/>
          <w:u w:val="single"/>
        </w:rPr>
        <w:t xml:space="preserve"> always </w:t>
      </w:r>
      <w:r>
        <w:rPr>
          <w:color w:val="000000"/>
          <w:u w:val="single"/>
          <w:shd w:val="clear" w:color="auto" w:fill="00FF00"/>
        </w:rPr>
        <w:t>have the opportunity for misperceptions that could lead to something very bad.”</w:t>
      </w:r>
    </w:p>
    <w:p w14:paraId="5A43E7FE" w14:textId="77777777" w:rsidR="00932259" w:rsidRDefault="00932259" w:rsidP="00932259">
      <w:pPr>
        <w:spacing w:after="240"/>
      </w:pPr>
    </w:p>
    <w:p w14:paraId="7A27DAA7" w14:textId="77777777" w:rsidR="00932259" w:rsidRDefault="00932259" w:rsidP="00932259">
      <w:pPr>
        <w:pStyle w:val="Heading4"/>
      </w:pPr>
      <w:r>
        <w:rPr>
          <w:color w:val="000000"/>
        </w:rPr>
        <w:t xml:space="preserve">Nuclear war causes extinction via </w:t>
      </w:r>
      <w:r>
        <w:rPr>
          <w:color w:val="000000"/>
          <w:u w:val="single"/>
        </w:rPr>
        <w:t>nuclear winter</w:t>
      </w:r>
      <w:r>
        <w:rPr>
          <w:color w:val="000000"/>
        </w:rPr>
        <w:t>.</w:t>
      </w:r>
    </w:p>
    <w:p w14:paraId="65FC41A3" w14:textId="77777777" w:rsidR="00932259" w:rsidRDefault="00932259" w:rsidP="00932259">
      <w:pPr>
        <w:pStyle w:val="NormalWeb"/>
        <w:spacing w:before="0" w:beforeAutospacing="0" w:after="0" w:afterAutospacing="0"/>
      </w:pPr>
      <w:r>
        <w:rPr>
          <w:b/>
          <w:bCs/>
          <w:color w:val="000000"/>
          <w:sz w:val="26"/>
          <w:szCs w:val="26"/>
        </w:rPr>
        <w:t>Starr ’17</w:t>
      </w:r>
      <w:r>
        <w:rPr>
          <w:color w:val="000000"/>
        </w:rPr>
        <w:t xml:space="preserve"> </w:t>
      </w:r>
      <w:r>
        <w:rPr>
          <w:color w:val="000000"/>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67" w:history="1">
        <w:r>
          <w:rPr>
            <w:rStyle w:val="FollowedHyperlink"/>
            <w:rFonts w:eastAsiaTheme="majorEastAsia"/>
            <w:color w:val="000000"/>
            <w:sz w:val="16"/>
            <w:szCs w:val="16"/>
          </w:rPr>
          <w:t>https://fas.org/2017/01/turning-a-blind-eye-towards-armageddon-u-s-leaders-reject-nuclear-winter-studies/</w:t>
        </w:r>
      </w:hyperlink>
      <w:r>
        <w:rPr>
          <w:color w:val="000000"/>
          <w:sz w:val="16"/>
          <w:szCs w:val="16"/>
        </w:rPr>
        <w:t>; Federation of American Scientists; accessed 11/24/18; TV)</w:t>
      </w:r>
    </w:p>
    <w:p w14:paraId="196EE58E" w14:textId="77777777" w:rsidR="00932259" w:rsidRDefault="00932259" w:rsidP="00932259">
      <w:pPr>
        <w:pStyle w:val="NormalWeb"/>
        <w:spacing w:before="0" w:beforeAutospacing="0" w:after="0" w:afterAutospacing="0"/>
      </w:pPr>
      <w:r>
        <w:rPr>
          <w:color w:val="000000"/>
          <w:u w:val="single"/>
        </w:rPr>
        <w:t>The detonation of an atomic bomb</w:t>
      </w:r>
      <w:r>
        <w:rPr>
          <w:color w:val="000000"/>
          <w:sz w:val="16"/>
          <w:szCs w:val="16"/>
        </w:rPr>
        <w:t xml:space="preserve"> with this explosive power </w:t>
      </w:r>
      <w:r>
        <w:rPr>
          <w:color w:val="000000"/>
          <w:u w:val="single"/>
        </w:rPr>
        <w:t xml:space="preserve">will </w:t>
      </w:r>
      <w:r>
        <w:rPr>
          <w:b/>
          <w:bCs/>
          <w:color w:val="000000"/>
          <w:u w:val="single"/>
        </w:rPr>
        <w:t>instantly ignite fires</w:t>
      </w:r>
      <w:r>
        <w:rPr>
          <w:color w:val="000000"/>
          <w:u w:val="single"/>
        </w:rPr>
        <w:t xml:space="preserve"> over</w:t>
      </w:r>
      <w:r>
        <w:rPr>
          <w:color w:val="000000"/>
          <w:sz w:val="16"/>
          <w:szCs w:val="16"/>
        </w:rPr>
        <w:t xml:space="preserve"> a surface area of </w:t>
      </w:r>
      <w:r>
        <w:rPr>
          <w:color w:val="000000"/>
          <w:u w:val="single"/>
        </w:rPr>
        <w:t>three to five</w:t>
      </w:r>
      <w:r>
        <w:rPr>
          <w:color w:val="000000"/>
          <w:sz w:val="16"/>
          <w:szCs w:val="16"/>
        </w:rPr>
        <w:t xml:space="preserve"> square </w:t>
      </w:r>
      <w:r>
        <w:rPr>
          <w:color w:val="000000"/>
          <w:u w:val="single"/>
        </w:rPr>
        <w:t>miles. In</w:t>
      </w:r>
      <w:r>
        <w:rPr>
          <w:color w:val="000000"/>
          <w:sz w:val="16"/>
          <w:szCs w:val="16"/>
        </w:rPr>
        <w:t xml:space="preserve"> the </w:t>
      </w:r>
      <w:r>
        <w:rPr>
          <w:color w:val="000000"/>
          <w:u w:val="single"/>
        </w:rPr>
        <w:t>recent studies</w:t>
      </w:r>
      <w:r>
        <w:rPr>
          <w:color w:val="000000"/>
          <w:sz w:val="16"/>
          <w:szCs w:val="16"/>
        </w:rPr>
        <w:t xml:space="preserve">, the </w:t>
      </w:r>
      <w:r>
        <w:rPr>
          <w:color w:val="000000"/>
          <w:u w:val="single"/>
        </w:rPr>
        <w:t xml:space="preserve">scientists calculated that the </w:t>
      </w:r>
      <w:r>
        <w:rPr>
          <w:b/>
          <w:bCs/>
          <w:color w:val="000000"/>
          <w:u w:val="single"/>
        </w:rPr>
        <w:t>blast</w:t>
      </w:r>
      <w:r>
        <w:rPr>
          <w:color w:val="000000"/>
          <w:u w:val="single"/>
        </w:rPr>
        <w:t xml:space="preserve">, </w:t>
      </w:r>
      <w:r>
        <w:rPr>
          <w:b/>
          <w:bCs/>
          <w:color w:val="000000"/>
          <w:u w:val="single"/>
        </w:rPr>
        <w:t>fire</w:t>
      </w:r>
      <w:r>
        <w:rPr>
          <w:color w:val="000000"/>
          <w:u w:val="single"/>
        </w:rPr>
        <w:t xml:space="preserve">, and </w:t>
      </w:r>
      <w:r>
        <w:rPr>
          <w:b/>
          <w:bCs/>
          <w:color w:val="000000"/>
          <w:u w:val="single"/>
        </w:rPr>
        <w:t>radiation</w:t>
      </w:r>
      <w:r>
        <w:rPr>
          <w:color w:val="000000"/>
          <w:u w:val="single"/>
        </w:rPr>
        <w:t xml:space="preserve"> from a war</w:t>
      </w:r>
      <w:r>
        <w:rPr>
          <w:color w:val="000000"/>
          <w:sz w:val="16"/>
          <w:szCs w:val="16"/>
        </w:rPr>
        <w:t xml:space="preserve"> fought </w:t>
      </w:r>
      <w:r>
        <w:rPr>
          <w:color w:val="000000"/>
          <w:u w:val="single"/>
        </w:rPr>
        <w:t xml:space="preserve">with 100 atomic bombs could produce </w:t>
      </w:r>
      <w:r>
        <w:rPr>
          <w:b/>
          <w:bCs/>
          <w:color w:val="000000"/>
          <w:u w:val="single"/>
        </w:rPr>
        <w:t>direct fatalities</w:t>
      </w:r>
      <w:r>
        <w:rPr>
          <w:color w:val="000000"/>
          <w:u w:val="single"/>
        </w:rPr>
        <w:t xml:space="preserve"> comparable to</w:t>
      </w:r>
      <w:r>
        <w:rPr>
          <w:color w:val="000000"/>
          <w:sz w:val="16"/>
          <w:szCs w:val="16"/>
        </w:rPr>
        <w:t xml:space="preserve"> all of those worldwide in </w:t>
      </w:r>
      <w:r>
        <w:rPr>
          <w:color w:val="000000"/>
          <w:u w:val="single"/>
        </w:rPr>
        <w:t>World War II, or to those</w:t>
      </w:r>
      <w:r>
        <w:rPr>
          <w:color w:val="000000"/>
          <w:sz w:val="16"/>
          <w:szCs w:val="16"/>
        </w:rPr>
        <w:t xml:space="preserve"> once </w:t>
      </w:r>
      <w:r>
        <w:rPr>
          <w:color w:val="000000"/>
          <w:u w:val="single"/>
        </w:rPr>
        <w:t>estimated for a “</w:t>
      </w:r>
      <w:r>
        <w:rPr>
          <w:b/>
          <w:bCs/>
          <w:color w:val="000000"/>
          <w:u w:val="single"/>
        </w:rPr>
        <w:t>counterforce</w:t>
      </w:r>
      <w:r>
        <w:rPr>
          <w:color w:val="000000"/>
          <w:u w:val="single"/>
        </w:rPr>
        <w:t xml:space="preserve">” </w:t>
      </w:r>
      <w:r>
        <w:rPr>
          <w:color w:val="000000"/>
          <w:u w:val="single"/>
          <w:shd w:val="clear" w:color="auto" w:fill="00FF00"/>
        </w:rPr>
        <w:t>nuclear war</w:t>
      </w:r>
      <w:r>
        <w:rPr>
          <w:color w:val="000000"/>
          <w:sz w:val="16"/>
          <w:szCs w:val="16"/>
        </w:rPr>
        <w:t xml:space="preserve"> between the superpowers. However, </w:t>
      </w:r>
      <w:r>
        <w:rPr>
          <w:color w:val="000000"/>
          <w:u w:val="single"/>
        </w:rPr>
        <w:t xml:space="preserve">the </w:t>
      </w:r>
      <w:r>
        <w:rPr>
          <w:b/>
          <w:bCs/>
          <w:color w:val="000000"/>
          <w:u w:val="single"/>
        </w:rPr>
        <w:t>long-term environmental effects</w:t>
      </w:r>
      <w:r>
        <w:rPr>
          <w:color w:val="000000"/>
          <w:sz w:val="16"/>
          <w:szCs w:val="16"/>
        </w:rPr>
        <w:t xml:space="preserve"> of the war </w:t>
      </w:r>
      <w:r>
        <w:rPr>
          <w:color w:val="000000"/>
          <w:u w:val="single"/>
          <w:shd w:val="clear" w:color="auto" w:fill="00FF00"/>
        </w:rPr>
        <w:t>could</w:t>
      </w:r>
      <w:r>
        <w:rPr>
          <w:color w:val="000000"/>
          <w:sz w:val="16"/>
          <w:szCs w:val="16"/>
        </w:rPr>
        <w:t xml:space="preserve"> significantly </w:t>
      </w:r>
      <w:r>
        <w:rPr>
          <w:color w:val="000000"/>
          <w:u w:val="single"/>
        </w:rPr>
        <w:t>disrupt</w:t>
      </w:r>
      <w:r>
        <w:rPr>
          <w:color w:val="000000"/>
          <w:sz w:val="16"/>
          <w:szCs w:val="16"/>
        </w:rPr>
        <w:t xml:space="preserve"> the </w:t>
      </w:r>
      <w:r>
        <w:rPr>
          <w:color w:val="000000"/>
          <w:u w:val="single"/>
        </w:rPr>
        <w:t>global weather for</w:t>
      </w:r>
      <w:r>
        <w:rPr>
          <w:color w:val="000000"/>
          <w:sz w:val="16"/>
          <w:szCs w:val="16"/>
        </w:rPr>
        <w:t xml:space="preserve"> at least </w:t>
      </w:r>
      <w:r>
        <w:rPr>
          <w:color w:val="000000"/>
          <w:u w:val="single"/>
        </w:rPr>
        <w:t>a decade, which would</w:t>
      </w:r>
      <w:r>
        <w:rPr>
          <w:color w:val="000000"/>
          <w:sz w:val="16"/>
          <w:szCs w:val="16"/>
        </w:rPr>
        <w:t xml:space="preserve"> likely </w:t>
      </w:r>
      <w:r>
        <w:rPr>
          <w:color w:val="000000"/>
          <w:u w:val="single"/>
          <w:shd w:val="clear" w:color="auto" w:fill="00FF00"/>
        </w:rPr>
        <w:t>result in</w:t>
      </w:r>
      <w:r>
        <w:rPr>
          <w:color w:val="000000"/>
          <w:u w:val="single"/>
        </w:rPr>
        <w:t xml:space="preserve"> a </w:t>
      </w:r>
      <w:r>
        <w:rPr>
          <w:b/>
          <w:bCs/>
          <w:color w:val="000000"/>
          <w:u w:val="single"/>
          <w:shd w:val="clear" w:color="auto" w:fill="00FF00"/>
        </w:rPr>
        <w:t>vast global famine</w:t>
      </w:r>
      <w:r>
        <w:rPr>
          <w:color w:val="000000"/>
          <w:sz w:val="16"/>
          <w:szCs w:val="16"/>
        </w:rPr>
        <w:t xml:space="preserve">. The scientists predicted that </w:t>
      </w:r>
      <w:r>
        <w:rPr>
          <w:b/>
          <w:bCs/>
          <w:color w:val="000000"/>
          <w:u w:val="single"/>
        </w:rPr>
        <w:t>nuclear firestorms</w:t>
      </w:r>
      <w:r>
        <w:rPr>
          <w:color w:val="000000"/>
          <w:sz w:val="16"/>
          <w:szCs w:val="16"/>
        </w:rPr>
        <w:t xml:space="preserve"> in the burning cities </w:t>
      </w:r>
      <w:r>
        <w:rPr>
          <w:color w:val="000000"/>
          <w:u w:val="single"/>
        </w:rPr>
        <w:t>would cause</w:t>
      </w:r>
      <w:r>
        <w:rPr>
          <w:color w:val="000000"/>
          <w:sz w:val="16"/>
          <w:szCs w:val="16"/>
        </w:rPr>
        <w:t xml:space="preserve"> at least </w:t>
      </w:r>
      <w:r>
        <w:rPr>
          <w:color w:val="000000"/>
          <w:u w:val="single"/>
        </w:rPr>
        <w:t xml:space="preserve">five million tons of </w:t>
      </w:r>
      <w:r>
        <w:rPr>
          <w:b/>
          <w:bCs/>
          <w:color w:val="000000"/>
          <w:u w:val="single"/>
        </w:rPr>
        <w:t>black carbon smoke</w:t>
      </w:r>
      <w:r>
        <w:rPr>
          <w:color w:val="000000"/>
          <w:u w:val="single"/>
        </w:rPr>
        <w:t xml:space="preserve"> to</w:t>
      </w:r>
      <w:r>
        <w:rPr>
          <w:color w:val="000000"/>
          <w:sz w:val="16"/>
          <w:szCs w:val="16"/>
        </w:rPr>
        <w:t xml:space="preserve"> quickly </w:t>
      </w:r>
      <w:r>
        <w:rPr>
          <w:color w:val="000000"/>
          <w:u w:val="single"/>
        </w:rPr>
        <w:t>rise</w:t>
      </w:r>
      <w:r>
        <w:rPr>
          <w:color w:val="000000"/>
          <w:sz w:val="16"/>
          <w:szCs w:val="16"/>
        </w:rPr>
        <w:t xml:space="preserve"> above cloud level </w:t>
      </w:r>
      <w:r>
        <w:rPr>
          <w:color w:val="000000"/>
          <w:u w:val="single"/>
        </w:rPr>
        <w:t>into the stratosphere</w:t>
      </w:r>
      <w:r>
        <w:rPr>
          <w:color w:val="000000"/>
          <w:sz w:val="16"/>
          <w:szCs w:val="16"/>
        </w:rPr>
        <w:t xml:space="preserve">, where it could not be rained out. </w:t>
      </w:r>
      <w:r>
        <w:rPr>
          <w:color w:val="000000"/>
          <w:u w:val="single"/>
        </w:rPr>
        <w:t xml:space="preserve">The smoke would circle the Earth in </w:t>
      </w:r>
      <w:r>
        <w:rPr>
          <w:b/>
          <w:bCs/>
          <w:color w:val="000000"/>
          <w:u w:val="single"/>
        </w:rPr>
        <w:t>less than two weeks</w:t>
      </w:r>
      <w:r>
        <w:rPr>
          <w:color w:val="000000"/>
          <w:u w:val="single"/>
        </w:rPr>
        <w:t xml:space="preserve"> and</w:t>
      </w:r>
      <w:r>
        <w:rPr>
          <w:color w:val="000000"/>
          <w:sz w:val="16"/>
          <w:szCs w:val="16"/>
        </w:rPr>
        <w:t xml:space="preserve"> would </w:t>
      </w:r>
      <w:r>
        <w:rPr>
          <w:color w:val="000000"/>
          <w:u w:val="single"/>
        </w:rPr>
        <w:t xml:space="preserve">form </w:t>
      </w:r>
      <w:r>
        <w:rPr>
          <w:color w:val="000000"/>
          <w:u w:val="single"/>
          <w:shd w:val="clear" w:color="auto" w:fill="00FF00"/>
        </w:rPr>
        <w:t>a</w:t>
      </w:r>
      <w:r>
        <w:rPr>
          <w:color w:val="000000"/>
          <w:sz w:val="16"/>
          <w:szCs w:val="16"/>
        </w:rPr>
        <w:t xml:space="preserve"> global </w:t>
      </w:r>
      <w:r>
        <w:rPr>
          <w:b/>
          <w:bCs/>
          <w:color w:val="000000"/>
          <w:u w:val="single"/>
        </w:rPr>
        <w:t xml:space="preserve">stratospheric </w:t>
      </w:r>
      <w:r>
        <w:rPr>
          <w:b/>
          <w:bCs/>
          <w:color w:val="000000"/>
          <w:u w:val="single"/>
          <w:shd w:val="clear" w:color="auto" w:fill="00FF00"/>
        </w:rPr>
        <w:t>smoke layer</w:t>
      </w:r>
      <w:r>
        <w:rPr>
          <w:color w:val="000000"/>
          <w:u w:val="single"/>
        </w:rPr>
        <w:t xml:space="preserve"> that </w:t>
      </w:r>
      <w:r>
        <w:rPr>
          <w:color w:val="000000"/>
          <w:u w:val="single"/>
          <w:shd w:val="clear" w:color="auto" w:fill="00FF00"/>
        </w:rPr>
        <w:t>would remain</w:t>
      </w:r>
      <w:r>
        <w:rPr>
          <w:color w:val="000000"/>
          <w:u w:val="single"/>
        </w:rPr>
        <w:t xml:space="preserve"> for more than a decade. The smoke would absorb</w:t>
      </w:r>
      <w:r>
        <w:rPr>
          <w:color w:val="000000"/>
          <w:sz w:val="16"/>
          <w:szCs w:val="16"/>
        </w:rPr>
        <w:t xml:space="preserve"> warming </w:t>
      </w:r>
      <w:r>
        <w:rPr>
          <w:color w:val="000000"/>
          <w:u w:val="single"/>
        </w:rPr>
        <w:t xml:space="preserve">sunlight, which would </w:t>
      </w:r>
      <w:r>
        <w:rPr>
          <w:b/>
          <w:bCs/>
          <w:color w:val="000000"/>
          <w:u w:val="single"/>
        </w:rPr>
        <w:t>heat the smoke</w:t>
      </w:r>
      <w:r>
        <w:rPr>
          <w:color w:val="000000"/>
          <w:u w:val="single"/>
        </w:rPr>
        <w:t xml:space="preserve"> to</w:t>
      </w:r>
      <w:r>
        <w:rPr>
          <w:color w:val="000000"/>
          <w:sz w:val="16"/>
          <w:szCs w:val="16"/>
        </w:rPr>
        <w:t xml:space="preserve"> temperatures near </w:t>
      </w:r>
      <w:r>
        <w:rPr>
          <w:color w:val="000000"/>
          <w:u w:val="single"/>
        </w:rPr>
        <w:t xml:space="preserve">the boiling point of water, </w:t>
      </w:r>
      <w:r>
        <w:rPr>
          <w:color w:val="000000"/>
          <w:u w:val="single"/>
          <w:shd w:val="clear" w:color="auto" w:fill="00FF00"/>
        </w:rPr>
        <w:t>producing ozone losses of</w:t>
      </w:r>
      <w:r>
        <w:rPr>
          <w:color w:val="000000"/>
          <w:sz w:val="16"/>
          <w:szCs w:val="16"/>
        </w:rPr>
        <w:t xml:space="preserve"> 20 to </w:t>
      </w:r>
      <w:r>
        <w:rPr>
          <w:b/>
          <w:bCs/>
          <w:color w:val="000000"/>
          <w:u w:val="single"/>
          <w:shd w:val="clear" w:color="auto" w:fill="00FF00"/>
        </w:rPr>
        <w:t>50 percent</w:t>
      </w:r>
      <w:r>
        <w:rPr>
          <w:color w:val="000000"/>
          <w:sz w:val="16"/>
          <w:szCs w:val="16"/>
        </w:rPr>
        <w:t xml:space="preserve"> </w:t>
      </w:r>
      <w:proofErr w:type="gramStart"/>
      <w:r>
        <w:rPr>
          <w:color w:val="000000"/>
          <w:sz w:val="16"/>
          <w:szCs w:val="16"/>
        </w:rPr>
        <w:t>over populated</w:t>
      </w:r>
      <w:proofErr w:type="gramEnd"/>
      <w:r>
        <w:rPr>
          <w:color w:val="000000"/>
          <w:sz w:val="16"/>
          <w:szCs w:val="16"/>
        </w:rPr>
        <w:t xml:space="preserve"> areas. </w:t>
      </w:r>
      <w:r>
        <w:rPr>
          <w:color w:val="000000"/>
          <w:u w:val="single"/>
        </w:rPr>
        <w:t>This would</w:t>
      </w:r>
      <w:r>
        <w:rPr>
          <w:color w:val="000000"/>
          <w:sz w:val="16"/>
          <w:szCs w:val="16"/>
        </w:rPr>
        <w:t xml:space="preserve"> almost </w:t>
      </w:r>
      <w:r>
        <w:rPr>
          <w:color w:val="000000"/>
          <w:u w:val="single"/>
        </w:rPr>
        <w:t>double the amount of UV-B reaching</w:t>
      </w:r>
      <w:r>
        <w:rPr>
          <w:color w:val="000000"/>
          <w:sz w:val="16"/>
          <w:szCs w:val="16"/>
        </w:rPr>
        <w:t xml:space="preserve"> the most populated regions of </w:t>
      </w:r>
      <w:r>
        <w:rPr>
          <w:color w:val="000000"/>
          <w:u w:val="single"/>
        </w:rPr>
        <w:t>the mid-latitudes</w:t>
      </w:r>
      <w:r>
        <w:rPr>
          <w:color w:val="000000"/>
          <w:sz w:val="16"/>
          <w:szCs w:val="16"/>
        </w:rPr>
        <w:t xml:space="preserve">, and it would create UV-B indices unprecedented in human history. In North America and Central Europe, </w:t>
      </w:r>
      <w:r>
        <w:rPr>
          <w:color w:val="000000"/>
          <w:u w:val="single"/>
        </w:rPr>
        <w:t>the time required to get a</w:t>
      </w:r>
      <w:r>
        <w:rPr>
          <w:color w:val="000000"/>
          <w:sz w:val="16"/>
          <w:szCs w:val="16"/>
        </w:rPr>
        <w:t xml:space="preserve"> painful </w:t>
      </w:r>
      <w:r>
        <w:rPr>
          <w:color w:val="000000"/>
          <w:u w:val="single"/>
        </w:rPr>
        <w:t>sunburn</w:t>
      </w:r>
      <w:r>
        <w:rPr>
          <w:color w:val="000000"/>
          <w:sz w:val="16"/>
          <w:szCs w:val="16"/>
        </w:rPr>
        <w:t xml:space="preserve"> at mid-day in June </w:t>
      </w:r>
      <w:r>
        <w:rPr>
          <w:color w:val="000000"/>
          <w:u w:val="single"/>
        </w:rPr>
        <w:t>could decrease to</w:t>
      </w:r>
      <w:r>
        <w:rPr>
          <w:color w:val="000000"/>
          <w:sz w:val="16"/>
          <w:szCs w:val="16"/>
        </w:rPr>
        <w:t xml:space="preserve"> as little as </w:t>
      </w:r>
      <w:r>
        <w:rPr>
          <w:color w:val="000000"/>
          <w:u w:val="single"/>
        </w:rPr>
        <w:t>six minutes</w:t>
      </w:r>
      <w:r>
        <w:rPr>
          <w:color w:val="000000"/>
          <w:sz w:val="16"/>
          <w:szCs w:val="16"/>
        </w:rPr>
        <w:t xml:space="preserve"> for fair-skinned individuals. </w:t>
      </w:r>
      <w:r>
        <w:rPr>
          <w:color w:val="000000"/>
          <w:u w:val="single"/>
        </w:rPr>
        <w:t>As the smoke</w:t>
      </w:r>
      <w:r>
        <w:rPr>
          <w:color w:val="000000"/>
          <w:sz w:val="16"/>
          <w:szCs w:val="16"/>
        </w:rPr>
        <w:t xml:space="preserve"> layer </w:t>
      </w:r>
      <w:r>
        <w:rPr>
          <w:color w:val="000000"/>
          <w:u w:val="single"/>
        </w:rPr>
        <w:t>blocked</w:t>
      </w:r>
      <w:r>
        <w:rPr>
          <w:color w:val="000000"/>
          <w:sz w:val="16"/>
          <w:szCs w:val="16"/>
        </w:rPr>
        <w:t xml:space="preserve"> warming </w:t>
      </w:r>
      <w:r>
        <w:rPr>
          <w:color w:val="000000"/>
          <w:u w:val="single"/>
        </w:rPr>
        <w:t>sunlight</w:t>
      </w:r>
      <w:r>
        <w:rPr>
          <w:color w:val="000000"/>
          <w:sz w:val="16"/>
          <w:szCs w:val="16"/>
        </w:rPr>
        <w:t xml:space="preserve"> from reaching the Earth’s surface, </w:t>
      </w:r>
      <w:r>
        <w:rPr>
          <w:color w:val="000000"/>
          <w:u w:val="single"/>
        </w:rPr>
        <w:t xml:space="preserve">it would produce the </w:t>
      </w:r>
      <w:r>
        <w:rPr>
          <w:b/>
          <w:bCs/>
          <w:color w:val="000000"/>
          <w:u w:val="single"/>
        </w:rPr>
        <w:t>coldest</w:t>
      </w:r>
      <w:r>
        <w:rPr>
          <w:color w:val="000000"/>
          <w:sz w:val="16"/>
          <w:szCs w:val="16"/>
        </w:rPr>
        <w:t xml:space="preserve"> average </w:t>
      </w:r>
      <w:r>
        <w:rPr>
          <w:b/>
          <w:bCs/>
          <w:color w:val="000000"/>
          <w:u w:val="single"/>
        </w:rPr>
        <w:t>surface temperatures</w:t>
      </w:r>
      <w:r>
        <w:rPr>
          <w:color w:val="000000"/>
          <w:u w:val="single"/>
        </w:rPr>
        <w:t xml:space="preserve"> in</w:t>
      </w:r>
      <w:r>
        <w:rPr>
          <w:color w:val="000000"/>
          <w:sz w:val="16"/>
          <w:szCs w:val="16"/>
        </w:rPr>
        <w:t xml:space="preserve"> the last </w:t>
      </w:r>
      <w:r>
        <w:rPr>
          <w:color w:val="000000"/>
          <w:u w:val="single"/>
        </w:rPr>
        <w:t>1,000 years</w:t>
      </w:r>
      <w:r>
        <w:rPr>
          <w:color w:val="000000"/>
          <w:sz w:val="16"/>
          <w:szCs w:val="16"/>
        </w:rPr>
        <w:t xml:space="preserve">. The scientists calculated that </w:t>
      </w:r>
      <w:r>
        <w:rPr>
          <w:color w:val="000000"/>
          <w:u w:val="single"/>
        </w:rPr>
        <w:t xml:space="preserve">global </w:t>
      </w:r>
      <w:r>
        <w:rPr>
          <w:color w:val="000000"/>
          <w:u w:val="single"/>
          <w:shd w:val="clear" w:color="auto" w:fill="00FF00"/>
        </w:rPr>
        <w:t>food production would decrease by</w:t>
      </w:r>
      <w:r>
        <w:rPr>
          <w:color w:val="000000"/>
          <w:sz w:val="16"/>
          <w:szCs w:val="16"/>
        </w:rPr>
        <w:t xml:space="preserve"> 20 to </w:t>
      </w:r>
      <w:r>
        <w:rPr>
          <w:b/>
          <w:bCs/>
          <w:color w:val="000000"/>
          <w:u w:val="single"/>
          <w:shd w:val="clear" w:color="auto" w:fill="00FF00"/>
        </w:rPr>
        <w:t>40 percent</w:t>
      </w:r>
      <w:r>
        <w:rPr>
          <w:color w:val="000000"/>
          <w:sz w:val="16"/>
          <w:szCs w:val="16"/>
        </w:rPr>
        <w:t xml:space="preserve"> during a five-year period following such a war. Medical experts have predicted that the shortening of growing seasons and corresponding </w:t>
      </w:r>
      <w:r>
        <w:rPr>
          <w:color w:val="000000"/>
          <w:u w:val="single"/>
        </w:rPr>
        <w:t>decreases in agricultural production could cause</w:t>
      </w:r>
      <w:r>
        <w:rPr>
          <w:color w:val="000000"/>
          <w:sz w:val="16"/>
          <w:szCs w:val="16"/>
        </w:rPr>
        <w:t xml:space="preserve"> up to </w:t>
      </w:r>
      <w:r>
        <w:rPr>
          <w:b/>
          <w:bCs/>
          <w:color w:val="000000"/>
          <w:u w:val="single"/>
        </w:rPr>
        <w:t>two billion</w:t>
      </w:r>
      <w:r>
        <w:rPr>
          <w:color w:val="000000"/>
          <w:sz w:val="16"/>
          <w:szCs w:val="16"/>
        </w:rPr>
        <w:t xml:space="preserve"> people </w:t>
      </w:r>
      <w:r>
        <w:rPr>
          <w:color w:val="000000"/>
          <w:u w:val="single"/>
        </w:rPr>
        <w:t>to</w:t>
      </w:r>
      <w:r>
        <w:rPr>
          <w:color w:val="000000"/>
          <w:sz w:val="16"/>
          <w:szCs w:val="16"/>
        </w:rPr>
        <w:t xml:space="preserve"> </w:t>
      </w:r>
      <w:r>
        <w:rPr>
          <w:color w:val="000000"/>
          <w:u w:val="single"/>
        </w:rPr>
        <w:t xml:space="preserve">perish from </w:t>
      </w:r>
      <w:r>
        <w:rPr>
          <w:b/>
          <w:bCs/>
          <w:color w:val="000000"/>
          <w:u w:val="single"/>
        </w:rPr>
        <w:t>famine</w:t>
      </w:r>
      <w:r>
        <w:rPr>
          <w:color w:val="000000"/>
          <w:sz w:val="16"/>
          <w:szCs w:val="16"/>
        </w:rPr>
        <w:t xml:space="preserve">. The </w:t>
      </w:r>
      <w:r>
        <w:rPr>
          <w:color w:val="000000"/>
          <w:u w:val="single"/>
        </w:rPr>
        <w:t>climatologists</w:t>
      </w:r>
      <w:r>
        <w:rPr>
          <w:color w:val="000000"/>
          <w:sz w:val="16"/>
          <w:szCs w:val="16"/>
        </w:rPr>
        <w:t xml:space="preserve"> also </w:t>
      </w:r>
      <w:r>
        <w:rPr>
          <w:color w:val="000000"/>
          <w:u w:val="single"/>
        </w:rPr>
        <w:t>investigated the effects of a nuclear war fought with</w:t>
      </w:r>
      <w:r>
        <w:rPr>
          <w:color w:val="000000"/>
          <w:sz w:val="16"/>
          <w:szCs w:val="16"/>
        </w:rPr>
        <w:t xml:space="preserve"> the vastly more powerful </w:t>
      </w:r>
      <w:r>
        <w:rPr>
          <w:b/>
          <w:bCs/>
          <w:color w:val="000000"/>
          <w:u w:val="single"/>
          <w:shd w:val="clear" w:color="auto" w:fill="00FF00"/>
        </w:rPr>
        <w:t>modern</w:t>
      </w:r>
      <w:r>
        <w:rPr>
          <w:b/>
          <w:bCs/>
          <w:color w:val="000000"/>
          <w:u w:val="single"/>
        </w:rPr>
        <w:t xml:space="preserve"> thermonuclear </w:t>
      </w:r>
      <w:r>
        <w:rPr>
          <w:b/>
          <w:bCs/>
          <w:color w:val="000000"/>
          <w:u w:val="single"/>
          <w:shd w:val="clear" w:color="auto" w:fill="00FF00"/>
        </w:rPr>
        <w:t>weapons</w:t>
      </w:r>
      <w:r>
        <w:rPr>
          <w:color w:val="000000"/>
          <w:u w:val="single"/>
        </w:rPr>
        <w:t xml:space="preserve"> possessed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Russia, China, France, and England. Some</w:t>
      </w:r>
      <w:r>
        <w:rPr>
          <w:color w:val="000000"/>
          <w:sz w:val="16"/>
          <w:szCs w:val="16"/>
        </w:rPr>
        <w:t xml:space="preserve"> of the thermonuclear weapons constructed during the 1950s and 1960s </w:t>
      </w:r>
      <w:r>
        <w:rPr>
          <w:color w:val="000000"/>
          <w:u w:val="single"/>
          <w:shd w:val="clear" w:color="auto" w:fill="00FF00"/>
        </w:rPr>
        <w:t xml:space="preserve">were </w:t>
      </w:r>
      <w:r>
        <w:rPr>
          <w:b/>
          <w:bCs/>
          <w:color w:val="000000"/>
          <w:u w:val="single"/>
          <w:shd w:val="clear" w:color="auto" w:fill="00FF00"/>
        </w:rPr>
        <w:t>1,000 times more powerful</w:t>
      </w:r>
      <w:r>
        <w:rPr>
          <w:color w:val="000000"/>
          <w:u w:val="single"/>
        </w:rPr>
        <w:t xml:space="preserve"> than an atomic bomb</w:t>
      </w:r>
      <w:r>
        <w:rPr>
          <w:color w:val="000000"/>
          <w:sz w:val="16"/>
          <w:szCs w:val="16"/>
        </w:rPr>
        <w:t xml:space="preserve">. During the last 30 years, the average size of thermonuclear or “strategic” nuclear weapons has decreased. Yet today, </w:t>
      </w:r>
      <w:r>
        <w:rPr>
          <w:color w:val="000000"/>
          <w:u w:val="single"/>
        </w:rPr>
        <w:t>each of the</w:t>
      </w:r>
      <w:r>
        <w:rPr>
          <w:color w:val="000000"/>
          <w:sz w:val="16"/>
          <w:szCs w:val="16"/>
        </w:rPr>
        <w:t xml:space="preserve"> approximately </w:t>
      </w:r>
      <w:r>
        <w:rPr>
          <w:color w:val="000000"/>
          <w:u w:val="single"/>
        </w:rPr>
        <w:t>3,540</w:t>
      </w:r>
      <w:r>
        <w:rPr>
          <w:color w:val="000000"/>
          <w:sz w:val="16"/>
          <w:szCs w:val="16"/>
        </w:rPr>
        <w:t xml:space="preserve"> strategic </w:t>
      </w:r>
      <w:r>
        <w:rPr>
          <w:color w:val="000000"/>
          <w:u w:val="single"/>
        </w:rPr>
        <w:t>weapons deployed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and Russia is</w:t>
      </w:r>
      <w:r>
        <w:rPr>
          <w:color w:val="000000"/>
          <w:sz w:val="16"/>
          <w:szCs w:val="16"/>
        </w:rPr>
        <w:t xml:space="preserve"> seven to </w:t>
      </w:r>
      <w:r>
        <w:rPr>
          <w:b/>
          <w:bCs/>
          <w:color w:val="000000"/>
          <w:u w:val="single"/>
        </w:rPr>
        <w:t>80 times</w:t>
      </w:r>
      <w:r>
        <w:rPr>
          <w:color w:val="000000"/>
          <w:u w:val="single"/>
        </w:rPr>
        <w:t xml:space="preserve"> more powerful than the</w:t>
      </w:r>
      <w:r>
        <w:rPr>
          <w:color w:val="000000"/>
          <w:sz w:val="16"/>
          <w:szCs w:val="16"/>
        </w:rPr>
        <w:t xml:space="preserve"> atomic bombs modeled in the </w:t>
      </w:r>
      <w:r>
        <w:rPr>
          <w:color w:val="000000"/>
          <w:u w:val="single"/>
        </w:rPr>
        <w:t xml:space="preserve">India-Pakistan study. The smallest </w:t>
      </w:r>
      <w:r>
        <w:rPr>
          <w:color w:val="000000"/>
          <w:sz w:val="16"/>
          <w:szCs w:val="16"/>
        </w:rPr>
        <w:t xml:space="preserve">strategic nuclear weapon </w:t>
      </w:r>
      <w:r>
        <w:rPr>
          <w:color w:val="000000"/>
          <w:u w:val="single"/>
        </w:rPr>
        <w:t xml:space="preserve">has an explosive power of </w:t>
      </w:r>
      <w:r>
        <w:rPr>
          <w:b/>
          <w:bCs/>
          <w:color w:val="000000"/>
          <w:u w:val="single"/>
        </w:rPr>
        <w:t>100,000 tons of TNT</w:t>
      </w:r>
      <w:r>
        <w:rPr>
          <w:color w:val="000000"/>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Pr>
          <w:color w:val="000000"/>
          <w:u w:val="single"/>
          <w:shd w:val="clear" w:color="auto" w:fill="00FF00"/>
        </w:rPr>
        <w:t>A war</w:t>
      </w:r>
      <w:r>
        <w:rPr>
          <w:color w:val="000000"/>
          <w:u w:val="single"/>
        </w:rPr>
        <w:t xml:space="preserve"> fought with</w:t>
      </w:r>
      <w:r>
        <w:rPr>
          <w:color w:val="000000"/>
          <w:sz w:val="16"/>
          <w:szCs w:val="16"/>
        </w:rPr>
        <w:t xml:space="preserve"> hundreds or thousands of </w:t>
      </w:r>
      <w:r>
        <w:rPr>
          <w:color w:val="000000"/>
          <w:u w:val="single"/>
        </w:rPr>
        <w:t>U.S. and Russian</w:t>
      </w:r>
      <w:r>
        <w:rPr>
          <w:color w:val="000000"/>
          <w:sz w:val="16"/>
          <w:szCs w:val="16"/>
        </w:rPr>
        <w:t xml:space="preserve"> strategic </w:t>
      </w:r>
      <w:r>
        <w:rPr>
          <w:color w:val="000000"/>
          <w:u w:val="single"/>
        </w:rPr>
        <w:t xml:space="preserve">nuclear weapons </w:t>
      </w:r>
      <w:r>
        <w:rPr>
          <w:color w:val="000000"/>
          <w:u w:val="single"/>
          <w:shd w:val="clear" w:color="auto" w:fill="00FF00"/>
        </w:rPr>
        <w:t xml:space="preserve">would ignite </w:t>
      </w:r>
      <w:r>
        <w:rPr>
          <w:b/>
          <w:bCs/>
          <w:color w:val="000000"/>
          <w:u w:val="single"/>
          <w:shd w:val="clear" w:color="auto" w:fill="00FF00"/>
        </w:rPr>
        <w:t>immense</w:t>
      </w:r>
      <w:r>
        <w:rPr>
          <w:color w:val="000000"/>
          <w:sz w:val="16"/>
          <w:szCs w:val="16"/>
        </w:rPr>
        <w:t xml:space="preserve"> nuclear </w:t>
      </w:r>
      <w:r>
        <w:rPr>
          <w:b/>
          <w:bCs/>
          <w:color w:val="000000"/>
          <w:u w:val="single"/>
          <w:shd w:val="clear" w:color="auto" w:fill="00FF00"/>
        </w:rPr>
        <w:t>firestorms</w:t>
      </w:r>
      <w:r>
        <w:rPr>
          <w:color w:val="000000"/>
          <w:u w:val="single"/>
        </w:rPr>
        <w:t xml:space="preserve"> covering</w:t>
      </w:r>
      <w:r>
        <w:rPr>
          <w:color w:val="000000"/>
          <w:sz w:val="16"/>
          <w:szCs w:val="16"/>
        </w:rPr>
        <w:t xml:space="preserve"> land surface areas of many thousands or </w:t>
      </w:r>
      <w:r>
        <w:rPr>
          <w:b/>
          <w:bCs/>
          <w:color w:val="000000"/>
          <w:u w:val="single"/>
        </w:rPr>
        <w:t>tens of thousands</w:t>
      </w:r>
      <w:r>
        <w:rPr>
          <w:color w:val="000000"/>
          <w:u w:val="single"/>
        </w:rPr>
        <w:t xml:space="preserve"> of square miles</w:t>
      </w:r>
      <w:r>
        <w:rPr>
          <w:color w:val="000000"/>
          <w:sz w:val="16"/>
          <w:szCs w:val="16"/>
        </w:rPr>
        <w:t xml:space="preserve">. The scientists calculated that </w:t>
      </w:r>
      <w:r>
        <w:rPr>
          <w:color w:val="000000"/>
          <w:u w:val="single"/>
        </w:rPr>
        <w:t>these fires would produce</w:t>
      </w:r>
      <w:r>
        <w:rPr>
          <w:color w:val="000000"/>
          <w:sz w:val="16"/>
          <w:szCs w:val="16"/>
        </w:rPr>
        <w:t xml:space="preserve"> up to </w:t>
      </w:r>
      <w:r>
        <w:rPr>
          <w:b/>
          <w:bCs/>
          <w:color w:val="000000"/>
          <w:u w:val="single"/>
        </w:rPr>
        <w:t>180 million tons</w:t>
      </w:r>
      <w:r>
        <w:rPr>
          <w:color w:val="000000"/>
          <w:u w:val="single"/>
        </w:rPr>
        <w:t xml:space="preserve"> of black</w:t>
      </w:r>
      <w:r>
        <w:rPr>
          <w:color w:val="000000"/>
          <w:sz w:val="16"/>
          <w:szCs w:val="16"/>
        </w:rPr>
        <w:t xml:space="preserve"> carbon soot and </w:t>
      </w:r>
      <w:r>
        <w:rPr>
          <w:color w:val="000000"/>
          <w:u w:val="single"/>
          <w:shd w:val="clear" w:color="auto" w:fill="00FF00"/>
        </w:rPr>
        <w:t>smoke</w:t>
      </w:r>
      <w:r>
        <w:rPr>
          <w:color w:val="000000"/>
          <w:u w:val="single"/>
        </w:rPr>
        <w:t>, which would form a</w:t>
      </w:r>
      <w:r>
        <w:rPr>
          <w:color w:val="000000"/>
          <w:sz w:val="16"/>
          <w:szCs w:val="16"/>
        </w:rPr>
        <w:t xml:space="preserve"> dense, </w:t>
      </w:r>
      <w:r>
        <w:rPr>
          <w:b/>
          <w:bCs/>
          <w:color w:val="000000"/>
          <w:u w:val="single"/>
        </w:rPr>
        <w:t>global stratospheric smoke layer</w:t>
      </w:r>
      <w:r>
        <w:rPr>
          <w:color w:val="000000"/>
          <w:u w:val="single"/>
        </w:rPr>
        <w:t>. The smoke would remain</w:t>
      </w:r>
      <w:r>
        <w:rPr>
          <w:color w:val="000000"/>
          <w:sz w:val="16"/>
          <w:szCs w:val="16"/>
        </w:rPr>
        <w:t xml:space="preserve"> in the stratosphere </w:t>
      </w:r>
      <w:r>
        <w:rPr>
          <w:color w:val="000000"/>
          <w:u w:val="single"/>
        </w:rPr>
        <w:t>for</w:t>
      </w:r>
      <w:r>
        <w:rPr>
          <w:color w:val="000000"/>
          <w:sz w:val="16"/>
          <w:szCs w:val="16"/>
        </w:rPr>
        <w:t xml:space="preserve"> 10 to </w:t>
      </w:r>
      <w:r>
        <w:rPr>
          <w:b/>
          <w:bCs/>
          <w:color w:val="000000"/>
          <w:u w:val="single"/>
        </w:rPr>
        <w:t>20 years</w:t>
      </w:r>
      <w:r>
        <w:rPr>
          <w:color w:val="000000"/>
          <w:sz w:val="16"/>
          <w:szCs w:val="16"/>
        </w:rPr>
        <w:t xml:space="preserve">, and </w:t>
      </w:r>
      <w:r>
        <w:rPr>
          <w:color w:val="000000"/>
          <w:u w:val="single"/>
        </w:rPr>
        <w:t xml:space="preserve">it </w:t>
      </w:r>
      <w:r>
        <w:rPr>
          <w:color w:val="000000"/>
          <w:u w:val="single"/>
          <w:shd w:val="clear" w:color="auto" w:fill="00FF00"/>
        </w:rPr>
        <w:t>would block</w:t>
      </w:r>
      <w:r>
        <w:rPr>
          <w:color w:val="000000"/>
          <w:sz w:val="16"/>
          <w:szCs w:val="16"/>
        </w:rPr>
        <w:t xml:space="preserve"> as much as </w:t>
      </w:r>
      <w:r>
        <w:rPr>
          <w:b/>
          <w:bCs/>
          <w:color w:val="000000"/>
          <w:u w:val="single"/>
          <w:shd w:val="clear" w:color="auto" w:fill="00FF00"/>
        </w:rPr>
        <w:t>70 percent</w:t>
      </w:r>
      <w:r>
        <w:rPr>
          <w:color w:val="000000"/>
          <w:u w:val="single"/>
          <w:shd w:val="clear" w:color="auto" w:fill="00FF00"/>
        </w:rPr>
        <w:t xml:space="preserve"> of sunlight</w:t>
      </w:r>
      <w:r>
        <w:rPr>
          <w:color w:val="000000"/>
          <w:u w:val="single"/>
        </w:rPr>
        <w:t xml:space="preserve"> from reaching the</w:t>
      </w:r>
      <w:r>
        <w:rPr>
          <w:color w:val="000000"/>
          <w:sz w:val="16"/>
          <w:szCs w:val="16"/>
        </w:rPr>
        <w:t xml:space="preserve"> surface of the </w:t>
      </w:r>
      <w:r>
        <w:rPr>
          <w:color w:val="000000"/>
          <w:u w:val="single"/>
        </w:rPr>
        <w:t>Northern Hemisphere</w:t>
      </w:r>
      <w:r>
        <w:rPr>
          <w:color w:val="000000"/>
          <w:sz w:val="16"/>
          <w:szCs w:val="16"/>
        </w:rPr>
        <w:t xml:space="preserve"> and 35 percent from the Southern Hemisphere. So much sunlight would be blocked by the smoke that </w:t>
      </w:r>
      <w:r>
        <w:rPr>
          <w:color w:val="000000"/>
          <w:u w:val="single"/>
        </w:rPr>
        <w:t>the</w:t>
      </w:r>
      <w:r>
        <w:rPr>
          <w:color w:val="000000"/>
          <w:sz w:val="16"/>
          <w:szCs w:val="16"/>
        </w:rPr>
        <w:t xml:space="preserve"> noonday </w:t>
      </w:r>
      <w:r>
        <w:rPr>
          <w:color w:val="000000"/>
          <w:u w:val="single"/>
        </w:rPr>
        <w:t>sun would resemble a full moon</w:t>
      </w:r>
      <w:r>
        <w:rPr>
          <w:color w:val="000000"/>
          <w:sz w:val="16"/>
          <w:szCs w:val="16"/>
        </w:rPr>
        <w:t xml:space="preserve"> at midnight. Under such conditions, </w:t>
      </w:r>
      <w:r>
        <w:rPr>
          <w:color w:val="000000"/>
          <w:u w:val="single"/>
        </w:rPr>
        <w:t>it would only require</w:t>
      </w:r>
      <w:r>
        <w:rPr>
          <w:color w:val="000000"/>
          <w:sz w:val="16"/>
          <w:szCs w:val="16"/>
        </w:rPr>
        <w:t xml:space="preserve"> a matter of </w:t>
      </w:r>
      <w:r>
        <w:rPr>
          <w:color w:val="000000"/>
          <w:u w:val="single"/>
        </w:rPr>
        <w:t>days</w:t>
      </w:r>
      <w:r>
        <w:rPr>
          <w:color w:val="000000"/>
          <w:sz w:val="16"/>
          <w:szCs w:val="16"/>
        </w:rPr>
        <w:t xml:space="preserve"> or weeks </w:t>
      </w:r>
      <w:r>
        <w:rPr>
          <w:color w:val="000000"/>
          <w:u w:val="single"/>
        </w:rPr>
        <w:t>for</w:t>
      </w:r>
      <w:r>
        <w:rPr>
          <w:color w:val="000000"/>
          <w:sz w:val="16"/>
          <w:szCs w:val="16"/>
        </w:rPr>
        <w:t xml:space="preserve"> daily minimum </w:t>
      </w:r>
      <w:r>
        <w:rPr>
          <w:color w:val="000000"/>
          <w:u w:val="single"/>
          <w:shd w:val="clear" w:color="auto" w:fill="00FF00"/>
        </w:rPr>
        <w:t>temperatures</w:t>
      </w:r>
      <w:r>
        <w:rPr>
          <w:color w:val="000000"/>
          <w:u w:val="single"/>
        </w:rPr>
        <w:t xml:space="preserve"> to </w:t>
      </w:r>
      <w:r>
        <w:rPr>
          <w:color w:val="000000"/>
          <w:u w:val="single"/>
          <w:shd w:val="clear" w:color="auto" w:fill="00FF00"/>
        </w:rPr>
        <w:t xml:space="preserve">fall </w:t>
      </w:r>
      <w:r>
        <w:rPr>
          <w:b/>
          <w:bCs/>
          <w:color w:val="000000"/>
          <w:u w:val="single"/>
          <w:shd w:val="clear" w:color="auto" w:fill="00FF00"/>
        </w:rPr>
        <w:t>below freezing</w:t>
      </w:r>
      <w:r>
        <w:rPr>
          <w:color w:val="000000"/>
          <w:u w:val="single"/>
        </w:rPr>
        <w:t xml:space="preserve"> in</w:t>
      </w:r>
      <w:r>
        <w:rPr>
          <w:color w:val="000000"/>
          <w:sz w:val="16"/>
          <w:szCs w:val="16"/>
        </w:rPr>
        <w:t xml:space="preserve"> the largest </w:t>
      </w:r>
      <w:r>
        <w:rPr>
          <w:color w:val="000000"/>
          <w:u w:val="single"/>
        </w:rPr>
        <w:t>agricultural areas</w:t>
      </w:r>
      <w:r>
        <w:rPr>
          <w:color w:val="000000"/>
          <w:sz w:val="16"/>
          <w:szCs w:val="16"/>
        </w:rPr>
        <w:t xml:space="preserve"> of the Northern Hemisphere, where freezing temperatures would occur every day for a period of between one to more than two years. </w:t>
      </w:r>
      <w:r>
        <w:rPr>
          <w:color w:val="000000"/>
          <w:u w:val="single"/>
        </w:rPr>
        <w:t>Average surface temperatures would become</w:t>
      </w:r>
      <w:r>
        <w:rPr>
          <w:color w:val="000000"/>
          <w:sz w:val="16"/>
          <w:szCs w:val="16"/>
        </w:rPr>
        <w:t xml:space="preserve"> </w:t>
      </w:r>
      <w:r>
        <w:rPr>
          <w:color w:val="000000"/>
          <w:u w:val="single"/>
        </w:rPr>
        <w:t>colder than</w:t>
      </w:r>
      <w:r>
        <w:rPr>
          <w:color w:val="000000"/>
          <w:sz w:val="16"/>
          <w:szCs w:val="16"/>
        </w:rPr>
        <w:t xml:space="preserve"> those experienced 18,000 years ago at </w:t>
      </w:r>
      <w:r>
        <w:rPr>
          <w:color w:val="000000"/>
          <w:u w:val="single"/>
        </w:rPr>
        <w:t>the height of the last Ice Age</w:t>
      </w:r>
      <w:r>
        <w:rPr>
          <w:color w:val="000000"/>
          <w:sz w:val="16"/>
          <w:szCs w:val="16"/>
        </w:rPr>
        <w:t xml:space="preserve">, and </w:t>
      </w:r>
      <w:r>
        <w:rPr>
          <w:color w:val="000000"/>
          <w:u w:val="single"/>
        </w:rPr>
        <w:t>the</w:t>
      </w:r>
      <w:r>
        <w:rPr>
          <w:color w:val="000000"/>
          <w:sz w:val="16"/>
          <w:szCs w:val="16"/>
        </w:rPr>
        <w:t xml:space="preserve"> prolonged </w:t>
      </w:r>
      <w:r>
        <w:rPr>
          <w:color w:val="000000"/>
          <w:u w:val="single"/>
        </w:rPr>
        <w:t>cold would cause</w:t>
      </w:r>
      <w:r>
        <w:rPr>
          <w:color w:val="000000"/>
          <w:sz w:val="16"/>
          <w:szCs w:val="16"/>
        </w:rPr>
        <w:t xml:space="preserve"> average </w:t>
      </w:r>
      <w:r>
        <w:rPr>
          <w:color w:val="000000"/>
          <w:u w:val="single"/>
        </w:rPr>
        <w:t>rainfall to decrease by</w:t>
      </w:r>
      <w:r>
        <w:rPr>
          <w:color w:val="000000"/>
          <w:sz w:val="16"/>
          <w:szCs w:val="16"/>
        </w:rPr>
        <w:t xml:space="preserve"> up to </w:t>
      </w:r>
      <w:r>
        <w:rPr>
          <w:color w:val="000000"/>
          <w:u w:val="single"/>
        </w:rPr>
        <w:t>90%.</w:t>
      </w:r>
      <w:r>
        <w:rPr>
          <w:color w:val="000000"/>
          <w:sz w:val="16"/>
          <w:szCs w:val="16"/>
        </w:rPr>
        <w:t xml:space="preserve"> Growing seasons would be </w:t>
      </w:r>
      <w:proofErr w:type="gramStart"/>
      <w:r>
        <w:rPr>
          <w:color w:val="000000"/>
          <w:sz w:val="16"/>
          <w:szCs w:val="16"/>
        </w:rPr>
        <w:t>completely eliminated</w:t>
      </w:r>
      <w:proofErr w:type="gramEnd"/>
      <w:r>
        <w:rPr>
          <w:color w:val="000000"/>
          <w:sz w:val="16"/>
          <w:szCs w:val="16"/>
        </w:rPr>
        <w:t xml:space="preserve"> for more than a decade; </w:t>
      </w:r>
      <w:r>
        <w:rPr>
          <w:color w:val="000000"/>
          <w:u w:val="single"/>
        </w:rPr>
        <w:t xml:space="preserve">it would be </w:t>
      </w:r>
      <w:r>
        <w:rPr>
          <w:b/>
          <w:bCs/>
          <w:color w:val="000000"/>
          <w:u w:val="single"/>
        </w:rPr>
        <w:t>too cold and dark</w:t>
      </w:r>
      <w:r>
        <w:rPr>
          <w:color w:val="000000"/>
          <w:u w:val="single"/>
        </w:rPr>
        <w:t xml:space="preserve"> to grow</w:t>
      </w:r>
      <w:r>
        <w:rPr>
          <w:color w:val="000000"/>
          <w:sz w:val="16"/>
          <w:szCs w:val="16"/>
        </w:rPr>
        <w:t xml:space="preserve"> food </w:t>
      </w:r>
      <w:r>
        <w:rPr>
          <w:color w:val="000000"/>
          <w:u w:val="single"/>
        </w:rPr>
        <w:t xml:space="preserve">crops, </w:t>
      </w:r>
      <w:r>
        <w:rPr>
          <w:color w:val="000000"/>
          <w:u w:val="single"/>
          <w:shd w:val="clear" w:color="auto" w:fill="00FF00"/>
        </w:rPr>
        <w:t xml:space="preserve">which would </w:t>
      </w:r>
      <w:r>
        <w:rPr>
          <w:b/>
          <w:bCs/>
          <w:color w:val="000000"/>
          <w:u w:val="single"/>
          <w:shd w:val="clear" w:color="auto" w:fill="00FF00"/>
        </w:rPr>
        <w:t>doom the</w:t>
      </w:r>
      <w:r>
        <w:rPr>
          <w:color w:val="000000"/>
          <w:sz w:val="16"/>
          <w:szCs w:val="16"/>
        </w:rPr>
        <w:t xml:space="preserve"> majority of the </w:t>
      </w:r>
      <w:r>
        <w:rPr>
          <w:b/>
          <w:bCs/>
          <w:color w:val="000000"/>
          <w:u w:val="single"/>
          <w:shd w:val="clear" w:color="auto" w:fill="00FF00"/>
        </w:rPr>
        <w:t>human population</w:t>
      </w:r>
      <w:r>
        <w:rPr>
          <w:color w:val="000000"/>
          <w:u w:val="single"/>
        </w:rPr>
        <w:t xml:space="preserve">. </w:t>
      </w:r>
      <w:r>
        <w:rPr>
          <w:color w:val="000000"/>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color w:val="000000"/>
          <w:sz w:val="16"/>
          <w:szCs w:val="16"/>
        </w:rPr>
        <w:t>alarm</w:t>
      </w:r>
      <w:proofErr w:type="gramEnd"/>
      <w:r>
        <w:rPr>
          <w:color w:val="000000"/>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E693C2C" w14:textId="77777777" w:rsidR="00932259" w:rsidRDefault="00932259" w:rsidP="00932259">
      <w:pPr>
        <w:spacing w:after="240"/>
      </w:pPr>
    </w:p>
    <w:p w14:paraId="363637AE" w14:textId="77777777" w:rsidR="00932259" w:rsidRDefault="00932259" w:rsidP="00932259">
      <w:pPr>
        <w:pStyle w:val="NormalWeb"/>
        <w:spacing w:before="0" w:beforeAutospacing="0" w:after="0" w:afterAutospacing="0"/>
      </w:pPr>
      <w:r>
        <w:rPr>
          <w:b/>
          <w:bCs/>
          <w:color w:val="000000"/>
        </w:rPr>
        <w:t>Launches and debris damage the ozone in multiple ways.</w:t>
      </w:r>
    </w:p>
    <w:p w14:paraId="5902E3ED" w14:textId="77777777" w:rsidR="00932259" w:rsidRDefault="00932259" w:rsidP="00932259">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68"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5EEEF381" w14:textId="77777777" w:rsidR="00932259" w:rsidRDefault="00932259" w:rsidP="00932259">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10009819" w14:textId="77777777" w:rsidR="00932259" w:rsidRDefault="00932259" w:rsidP="00932259">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may be harmful to the ozone</w:t>
      </w:r>
      <w:r>
        <w:rPr>
          <w:color w:val="000000"/>
          <w:u w:val="single"/>
        </w:rPr>
        <w:t>. Though more research is needed, some experts like engineer </w:t>
      </w:r>
      <w:hyperlink r:id="rId69"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01D7B0B5" w14:textId="77777777" w:rsidR="00932259" w:rsidRDefault="00932259" w:rsidP="00932259">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of </w:t>
      </w:r>
      <w:r>
        <w:rPr>
          <w:color w:val="000000"/>
          <w:u w:val="single"/>
          <w:shd w:val="clear" w:color="auto" w:fill="00FF00"/>
        </w:rPr>
        <w:t>the</w:t>
      </w:r>
      <w:r>
        <w:rPr>
          <w:color w:val="000000"/>
          <w:u w:val="single"/>
        </w:rPr>
        <w:t xml:space="preserve"> layer of </w:t>
      </w:r>
      <w:r>
        <w:rPr>
          <w:color w:val="000000"/>
          <w:u w:val="single"/>
          <w:shd w:val="clear" w:color="auto" w:fill="00FF00"/>
        </w:rPr>
        <w:t>ozone.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70"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4AA2B704" w14:textId="77777777" w:rsidR="00932259" w:rsidRDefault="00932259" w:rsidP="00932259">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5F53F530" w14:textId="77777777" w:rsidR="00932259" w:rsidRDefault="00932259" w:rsidP="00932259">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32F21006" w14:textId="77777777" w:rsidR="00932259" w:rsidRDefault="00932259" w:rsidP="00932259"/>
    <w:p w14:paraId="0B5D8B01" w14:textId="77777777" w:rsidR="00932259" w:rsidRDefault="00932259" w:rsidP="00932259">
      <w:pPr>
        <w:pStyle w:val="NormalWeb"/>
        <w:spacing w:before="0" w:beforeAutospacing="0" w:after="0" w:afterAutospacing="0"/>
      </w:pPr>
      <w:r>
        <w:rPr>
          <w:b/>
          <w:bCs/>
          <w:color w:val="000000"/>
        </w:rPr>
        <w:t>Damage to the ozone layer has caused extinction in the past.</w:t>
      </w:r>
    </w:p>
    <w:p w14:paraId="1EAA4A28" w14:textId="77777777" w:rsidR="00932259" w:rsidRDefault="00932259" w:rsidP="00932259">
      <w:pPr>
        <w:pStyle w:val="NormalWeb"/>
        <w:spacing w:before="0" w:beforeAutospacing="0" w:after="0" w:afterAutospacing="0"/>
      </w:pPr>
      <w:r>
        <w:rPr>
          <w:b/>
          <w:bCs/>
          <w:color w:val="000000"/>
        </w:rPr>
        <w:t xml:space="preserve">University of Southampton 20 </w:t>
      </w:r>
      <w:r>
        <w:rPr>
          <w:color w:val="000000"/>
        </w:rPr>
        <w:t>[</w:t>
      </w:r>
      <w:proofErr w:type="spellStart"/>
      <w:r>
        <w:rPr>
          <w:color w:val="000000"/>
        </w:rPr>
        <w:t>Univeristy</w:t>
      </w:r>
      <w:proofErr w:type="spellEnd"/>
      <w:r>
        <w:rPr>
          <w:color w:val="000000"/>
        </w:rPr>
        <w:t xml:space="preserve"> of Southampton. “Erosion of ozone layer responsible for mass extinction event”. 5-27-2020. ScienceDaily. </w:t>
      </w:r>
      <w:hyperlink r:id="rId71" w:history="1">
        <w:r>
          <w:rPr>
            <w:rStyle w:val="FollowedHyperlink"/>
            <w:rFonts w:eastAsiaTheme="majorEastAsia"/>
            <w:color w:val="000000"/>
          </w:rPr>
          <w:t>https://www.sciencedaily.com/releases/2020/05/200527150158.htm</w:t>
        </w:r>
      </w:hyperlink>
      <w:r>
        <w:rPr>
          <w:color w:val="000000"/>
        </w:rPr>
        <w:t xml:space="preserve">] //ab </w:t>
      </w:r>
      <w:proofErr w:type="spellStart"/>
      <w:r>
        <w:rPr>
          <w:color w:val="000000"/>
        </w:rPr>
        <w:t>sp</w:t>
      </w:r>
      <w:proofErr w:type="spellEnd"/>
    </w:p>
    <w:p w14:paraId="05EB9B21"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There have been </w:t>
      </w:r>
      <w:proofErr w:type="gramStart"/>
      <w:r>
        <w:rPr>
          <w:color w:val="333333"/>
          <w:sz w:val="16"/>
          <w:szCs w:val="16"/>
        </w:rPr>
        <w:t>a number of</w:t>
      </w:r>
      <w:proofErr w:type="gramEnd"/>
      <w:r>
        <w:rPr>
          <w:color w:val="333333"/>
          <w:sz w:val="16"/>
          <w:szCs w:val="16"/>
        </w:rPr>
        <w:t xml:space="preserve">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Pr>
          <w:color w:val="333333"/>
          <w:sz w:val="16"/>
          <w:szCs w:val="16"/>
        </w:rPr>
        <w:t>destabilised</w:t>
      </w:r>
      <w:proofErr w:type="spellEnd"/>
      <w:r>
        <w:rPr>
          <w:color w:val="333333"/>
          <w:sz w:val="16"/>
          <w:szCs w:val="16"/>
        </w:rPr>
        <w:t xml:space="preserve"> the Earth's atmospheres and oceans.</w:t>
      </w:r>
    </w:p>
    <w:p w14:paraId="3AAAF61D" w14:textId="77777777" w:rsidR="00932259" w:rsidRDefault="00932259" w:rsidP="00932259">
      <w:pPr>
        <w:pStyle w:val="NormalWeb"/>
        <w:shd w:val="clear" w:color="auto" w:fill="FFFFFF"/>
        <w:spacing w:before="0" w:beforeAutospacing="0" w:after="0" w:afterAutospacing="0"/>
      </w:pPr>
      <w:r>
        <w:rPr>
          <w:color w:val="333333"/>
          <w:u w:val="single"/>
        </w:rPr>
        <w:t xml:space="preserve">Now, scientists have found evidence showing </w:t>
      </w:r>
      <w:r>
        <w:rPr>
          <w:color w:val="333333"/>
          <w:u w:val="single"/>
          <w:shd w:val="clear" w:color="auto" w:fill="00FF00"/>
        </w:rPr>
        <w:t>it was high levels of UV radiation which collapsed forest ecosystems</w:t>
      </w:r>
      <w:r>
        <w:rPr>
          <w:color w:val="333333"/>
          <w:u w:val="single"/>
        </w:rPr>
        <w:t xml:space="preserve"> and killed off many species of fish and </w:t>
      </w:r>
      <w:proofErr w:type="spellStart"/>
      <w:r>
        <w:rPr>
          <w:color w:val="333333"/>
          <w:u w:val="single"/>
        </w:rPr>
        <w:t>tetrapods</w:t>
      </w:r>
      <w:proofErr w:type="spellEnd"/>
      <w:r>
        <w:rPr>
          <w:color w:val="333333"/>
          <w:u w:val="single"/>
        </w:rPr>
        <w:t xml:space="preserve"> (our four limbed ancestors) </w:t>
      </w:r>
      <w:r>
        <w:rPr>
          <w:color w:val="333333"/>
          <w:u w:val="single"/>
          <w:shd w:val="clear" w:color="auto" w:fill="00FF00"/>
        </w:rPr>
        <w:t>at the end of the Devonian geological period,</w:t>
      </w:r>
      <w:r>
        <w:rPr>
          <w:color w:val="333333"/>
          <w:u w:val="single"/>
        </w:rPr>
        <w:t xml:space="preserve"> 359 million years ago. This damaging burst of UV radiation occurred as part of one of the Earth's climate cycles, rather than being caused by a huge volcanic eruption.</w:t>
      </w:r>
    </w:p>
    <w:p w14:paraId="4BB0880F" w14:textId="77777777" w:rsidR="00932259" w:rsidRDefault="00932259" w:rsidP="00932259">
      <w:pPr>
        <w:pStyle w:val="NormalWeb"/>
        <w:shd w:val="clear" w:color="auto" w:fill="FFFFFF"/>
        <w:spacing w:before="0" w:beforeAutospacing="0" w:after="0" w:afterAutospacing="0"/>
      </w:pPr>
      <w:r>
        <w:rPr>
          <w:color w:val="333333"/>
          <w:u w:val="single"/>
        </w:rPr>
        <w:t xml:space="preserve">The ozone collapse occurred as the climate rapidly warmed following an intense ice age and the </w:t>
      </w:r>
      <w:r>
        <w:rPr>
          <w:color w:val="333333"/>
          <w:u w:val="single"/>
          <w:shd w:val="clear" w:color="auto" w:fill="00FF00"/>
        </w:rPr>
        <w:t>researchers suggest that the Earth today could reach comparable temperatures, possibly triggering a similar event.</w:t>
      </w:r>
      <w:r>
        <w:rPr>
          <w:color w:val="333333"/>
          <w:u w:val="single"/>
        </w:rPr>
        <w:t xml:space="preserve"> Their findings are published in the journal </w:t>
      </w:r>
      <w:r>
        <w:rPr>
          <w:i/>
          <w:iCs/>
          <w:color w:val="333333"/>
          <w:u w:val="single"/>
        </w:rPr>
        <w:t>Science Advances</w:t>
      </w:r>
      <w:r>
        <w:rPr>
          <w:color w:val="333333"/>
          <w:u w:val="single"/>
        </w:rPr>
        <w:t>.</w:t>
      </w:r>
    </w:p>
    <w:p w14:paraId="4E6072E7" w14:textId="77777777" w:rsidR="00932259" w:rsidRDefault="00932259" w:rsidP="00932259">
      <w:pPr>
        <w:pStyle w:val="NormalWeb"/>
        <w:shd w:val="clear" w:color="auto" w:fill="FFFFFF"/>
        <w:spacing w:before="0" w:beforeAutospacing="0" w:after="0" w:afterAutospacing="0"/>
      </w:pPr>
      <w:r>
        <w:rPr>
          <w:color w:val="000000"/>
          <w:sz w:val="16"/>
          <w:szCs w:val="16"/>
        </w:rPr>
        <w:t>advertisement</w:t>
      </w:r>
    </w:p>
    <w:p w14:paraId="6524DE62"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 team collected rock samples during expeditions to mountainous </w:t>
      </w:r>
      <w:proofErr w:type="gramStart"/>
      <w:r>
        <w:rPr>
          <w:color w:val="333333"/>
          <w:sz w:val="16"/>
          <w:szCs w:val="16"/>
        </w:rPr>
        <w:t>polar-regions</w:t>
      </w:r>
      <w:proofErr w:type="gramEnd"/>
      <w:r>
        <w:rPr>
          <w:color w:val="333333"/>
          <w:sz w:val="16"/>
          <w:szCs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527446F8" w14:textId="77777777" w:rsidR="00932259" w:rsidRDefault="00932259" w:rsidP="00932259">
      <w:pPr>
        <w:pStyle w:val="NormalWeb"/>
        <w:shd w:val="clear" w:color="auto" w:fill="FFFFFF"/>
        <w:spacing w:before="0" w:beforeAutospacing="0" w:after="0" w:afterAutospacing="0"/>
      </w:pPr>
      <w:r>
        <w:rPr>
          <w:color w:val="333333"/>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51D36B1D" w14:textId="77777777" w:rsidR="00932259" w:rsidRDefault="00932259" w:rsidP="00932259">
      <w:pPr>
        <w:pStyle w:val="NormalWeb"/>
        <w:shd w:val="clear" w:color="auto" w:fill="FFFFFF"/>
        <w:spacing w:before="0" w:beforeAutospacing="0" w:after="0" w:afterAutospacing="0"/>
      </w:pPr>
      <w:r>
        <w:rPr>
          <w:color w:val="333333"/>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36C11B44" w14:textId="77777777" w:rsidR="00932259" w:rsidRDefault="00932259" w:rsidP="00932259">
      <w:pPr>
        <w:pStyle w:val="NormalWeb"/>
        <w:shd w:val="clear" w:color="auto" w:fill="FFFFFF"/>
        <w:spacing w:before="0" w:beforeAutospacing="0" w:after="0" w:afterAutospacing="0"/>
      </w:pPr>
      <w:r>
        <w:rPr>
          <w:color w:val="333333"/>
          <w:sz w:val="16"/>
          <w:szCs w:val="16"/>
        </w:rPr>
        <w:t>The scientists concluded that, during a time of rapid global warming, the ozone layer collapsed for a short period, exposing life on Earth to harmful levels of UV radiation and triggering a mass extinction event on land and in shallow water at the Devonian-Carboniferous boundary.</w:t>
      </w:r>
    </w:p>
    <w:p w14:paraId="293FD07A" w14:textId="77777777" w:rsidR="00932259" w:rsidRDefault="00932259" w:rsidP="00932259">
      <w:pPr>
        <w:pStyle w:val="NormalWeb"/>
        <w:shd w:val="clear" w:color="auto" w:fill="FFFFFF"/>
        <w:spacing w:before="0" w:beforeAutospacing="0" w:after="0" w:afterAutospacing="0"/>
      </w:pPr>
      <w:r>
        <w:rPr>
          <w:color w:val="000000"/>
          <w:sz w:val="16"/>
          <w:szCs w:val="16"/>
        </w:rPr>
        <w:t>advertisement</w:t>
      </w:r>
    </w:p>
    <w:p w14:paraId="102DAAD2" w14:textId="77777777" w:rsidR="00932259" w:rsidRDefault="00932259" w:rsidP="00932259">
      <w:pPr>
        <w:pStyle w:val="NormalWeb"/>
        <w:shd w:val="clear" w:color="auto" w:fill="FFFFFF"/>
        <w:spacing w:before="0" w:beforeAutospacing="0" w:after="0" w:afterAutospacing="0"/>
      </w:pPr>
      <w:r>
        <w:rPr>
          <w:color w:val="333333"/>
          <w:sz w:val="16"/>
          <w:szCs w:val="16"/>
        </w:rPr>
        <w:t>Following melting of the ice sheets, the climate was very warm, with the increased heat above continents pushing more naturally generated ozone destroying chemicals into the upper atmosphere. This let in high levels of UV-B radiation for several thousand years.</w:t>
      </w:r>
    </w:p>
    <w:p w14:paraId="42FEED3E" w14:textId="77777777" w:rsidR="00932259" w:rsidRDefault="00932259" w:rsidP="00932259">
      <w:pPr>
        <w:pStyle w:val="NormalWeb"/>
        <w:shd w:val="clear" w:color="auto" w:fill="FFFFFF"/>
        <w:spacing w:before="0" w:beforeAutospacing="0" w:after="0" w:afterAutospacing="0"/>
      </w:pPr>
      <w:r>
        <w:rPr>
          <w:color w:val="333333"/>
          <w:sz w:val="16"/>
          <w:szCs w:val="16"/>
        </w:rPr>
        <w:t>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w:t>
      </w:r>
    </w:p>
    <w:p w14:paraId="48E02AC8"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During the extinction, plants selectively survived, but were enormously disrupted as the forest ecosystem collapsed. The dominant group of </w:t>
      </w:r>
      <w:proofErr w:type="spellStart"/>
      <w:r>
        <w:rPr>
          <w:color w:val="333333"/>
          <w:sz w:val="16"/>
          <w:szCs w:val="16"/>
        </w:rPr>
        <w:t>armoured</w:t>
      </w:r>
      <w:proofErr w:type="spellEnd"/>
      <w:r>
        <w:rPr>
          <w:color w:val="333333"/>
          <w:sz w:val="16"/>
          <w:szCs w:val="16"/>
        </w:rPr>
        <w:t xml:space="preserve"> fish became extinct. Those that survived -- sharks and bony fish -- remain to this day the dominant fish in our ecosystems.</w:t>
      </w:r>
    </w:p>
    <w:p w14:paraId="5AD60A87"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These extinctions came at a key time for the evolution of our own ancestors, the </w:t>
      </w:r>
      <w:proofErr w:type="spellStart"/>
      <w:r>
        <w:rPr>
          <w:color w:val="333333"/>
          <w:sz w:val="16"/>
          <w:szCs w:val="16"/>
        </w:rPr>
        <w:t>tetrapods</w:t>
      </w:r>
      <w:proofErr w:type="spellEnd"/>
      <w:r>
        <w:rPr>
          <w:color w:val="333333"/>
          <w:sz w:val="16"/>
          <w:szCs w:val="16"/>
        </w:rPr>
        <w:t xml:space="preserve">. These early </w:t>
      </w:r>
      <w:proofErr w:type="spellStart"/>
      <w:r>
        <w:rPr>
          <w:color w:val="333333"/>
          <w:sz w:val="16"/>
          <w:szCs w:val="16"/>
        </w:rPr>
        <w:t>tetrapods</w:t>
      </w:r>
      <w:proofErr w:type="spellEnd"/>
      <w:r>
        <w:rPr>
          <w:color w:val="333333"/>
          <w:sz w:val="16"/>
          <w:szCs w:val="16"/>
        </w:rPr>
        <w:t xml:space="preserve">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605ECF02" w14:textId="77777777" w:rsidR="00932259" w:rsidRDefault="00932259" w:rsidP="00932259">
      <w:pPr>
        <w:pStyle w:val="NormalWeb"/>
        <w:shd w:val="clear" w:color="auto" w:fill="FFFFFF"/>
        <w:spacing w:before="0" w:beforeAutospacing="0" w:after="0" w:afterAutospacing="0"/>
      </w:pPr>
      <w:r>
        <w:rPr>
          <w:color w:val="333333"/>
          <w:u w:val="single"/>
        </w:rPr>
        <w:t xml:space="preserve">Professor Marshall says his team's findings have startling implications for life on Earth today: "Current estimates suggest we will reach similar global temperatures to those of 360 million years ago, with the possibility that </w:t>
      </w:r>
      <w:r>
        <w:rPr>
          <w:color w:val="333333"/>
          <w:u w:val="single"/>
          <w:shd w:val="clear" w:color="auto" w:fill="00FF00"/>
        </w:rPr>
        <w:t>a similar collapse of the ozone layer could occur again, exposing surface and shallow sea life to deadly radiation. This would move us</w:t>
      </w:r>
      <w:r>
        <w:rPr>
          <w:color w:val="333333"/>
          <w:u w:val="single"/>
        </w:rPr>
        <w:t xml:space="preserve"> </w:t>
      </w:r>
      <w:proofErr w:type="gramStart"/>
      <w:r>
        <w:rPr>
          <w:color w:val="333333"/>
          <w:u w:val="single"/>
        </w:rPr>
        <w:t>from the current state of climate change,</w:t>
      </w:r>
      <w:proofErr w:type="gramEnd"/>
      <w:r>
        <w:rPr>
          <w:color w:val="333333"/>
          <w:u w:val="single"/>
        </w:rPr>
        <w:t xml:space="preserve"> </w:t>
      </w:r>
      <w:r>
        <w:rPr>
          <w:color w:val="333333"/>
          <w:u w:val="single"/>
          <w:shd w:val="clear" w:color="auto" w:fill="00FF00"/>
        </w:rPr>
        <w:t>to a climate emergency."</w:t>
      </w:r>
    </w:p>
    <w:p w14:paraId="30386422" w14:textId="77777777" w:rsidR="00932259" w:rsidRDefault="00932259" w:rsidP="00932259">
      <w:pPr>
        <w:pStyle w:val="NormalWeb"/>
        <w:shd w:val="clear" w:color="auto" w:fill="FFFFFF"/>
        <w:spacing w:before="0" w:beforeAutospacing="0" w:after="0" w:afterAutospacing="0"/>
      </w:pPr>
      <w:r>
        <w:rPr>
          <w:color w:val="333333"/>
          <w:sz w:val="16"/>
          <w:szCs w:val="16"/>
        </w:rPr>
        <w:t>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p>
    <w:p w14:paraId="7E662F1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All field logistics was </w:t>
      </w:r>
      <w:proofErr w:type="spellStart"/>
      <w:r>
        <w:rPr>
          <w:color w:val="333333"/>
          <w:sz w:val="16"/>
          <w:szCs w:val="16"/>
        </w:rPr>
        <w:t>organised</w:t>
      </w:r>
      <w:proofErr w:type="spellEnd"/>
      <w:r>
        <w:rPr>
          <w:color w:val="333333"/>
          <w:sz w:val="16"/>
          <w:szCs w:val="16"/>
        </w:rPr>
        <w:t xml:space="preserve"> by CASP, an independent charitable trust based in Cambridge </w:t>
      </w:r>
      <w:proofErr w:type="spellStart"/>
      <w:r>
        <w:rPr>
          <w:color w:val="333333"/>
          <w:sz w:val="16"/>
          <w:szCs w:val="16"/>
        </w:rPr>
        <w:t>specialising</w:t>
      </w:r>
      <w:proofErr w:type="spellEnd"/>
      <w:r>
        <w:rPr>
          <w:color w:val="333333"/>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312A3F4E" w14:textId="77777777" w:rsidR="00932259" w:rsidRDefault="00932259" w:rsidP="00932259">
      <w:pPr>
        <w:pStyle w:val="NormalWeb"/>
        <w:shd w:val="clear" w:color="auto" w:fill="FFFFFF"/>
        <w:spacing w:before="0" w:beforeAutospacing="0" w:after="0" w:afterAutospacing="0"/>
      </w:pPr>
      <w:r>
        <w:t> </w:t>
      </w:r>
    </w:p>
    <w:p w14:paraId="3CCB702C" w14:textId="77777777" w:rsidR="00932259" w:rsidRDefault="00932259" w:rsidP="00932259">
      <w:pPr>
        <w:pStyle w:val="NormalWeb"/>
        <w:shd w:val="clear" w:color="auto" w:fill="FFFFFF"/>
        <w:spacing w:before="0" w:beforeAutospacing="0" w:after="0" w:afterAutospacing="0"/>
      </w:pPr>
      <w:r>
        <w:t> </w:t>
      </w:r>
    </w:p>
    <w:p w14:paraId="51BB09D5" w14:textId="77777777" w:rsidR="00932259" w:rsidRDefault="00932259" w:rsidP="00932259"/>
    <w:p w14:paraId="4914B0CA" w14:textId="39CF040F" w:rsidR="00932259" w:rsidRDefault="00932259" w:rsidP="00932259"/>
    <w:p w14:paraId="55DB82A6" w14:textId="5B1FA032" w:rsidR="00932259" w:rsidRDefault="00932259" w:rsidP="00932259">
      <w:pPr>
        <w:pStyle w:val="Heading1"/>
      </w:pPr>
      <w:r>
        <w:t xml:space="preserve">Contention 2: </w:t>
      </w:r>
      <w:r w:rsidR="006F6946">
        <w:t>Competition</w:t>
      </w:r>
    </w:p>
    <w:p w14:paraId="3370892D" w14:textId="311C83FA" w:rsidR="00932259" w:rsidRDefault="00932259" w:rsidP="00932259"/>
    <w:p w14:paraId="2DFFD348" w14:textId="77777777" w:rsidR="00975636" w:rsidRDefault="00975636" w:rsidP="00932259"/>
    <w:p w14:paraId="2C52DBE9" w14:textId="77777777" w:rsidR="00932259" w:rsidRDefault="00932259" w:rsidP="00932259">
      <w:pPr>
        <w:pStyle w:val="NormalWeb"/>
        <w:spacing w:before="0" w:beforeAutospacing="0" w:after="0" w:afterAutospacing="0"/>
      </w:pPr>
      <w:r>
        <w:rPr>
          <w:b/>
          <w:bCs/>
          <w:color w:val="000000"/>
        </w:rPr>
        <w:t>The amount of money to be made in space breeds competition – which makes war unavoidable.</w:t>
      </w:r>
    </w:p>
    <w:p w14:paraId="01CB4C25" w14:textId="77777777" w:rsidR="00932259" w:rsidRDefault="00932259" w:rsidP="00932259">
      <w:pPr>
        <w:pStyle w:val="NormalWeb"/>
        <w:spacing w:before="0" w:beforeAutospacing="0" w:after="0" w:afterAutospacing="0"/>
      </w:pPr>
      <w:r>
        <w:rPr>
          <w:b/>
          <w:bCs/>
          <w:color w:val="000000"/>
        </w:rPr>
        <w:t xml:space="preserve">Funnell 18 </w:t>
      </w:r>
      <w:r>
        <w:rPr>
          <w:color w:val="000000"/>
        </w:rPr>
        <w:t xml:space="preserve">[Antony Funnell. Walkley award winning journalist. “Why war in space is 'inevitable'”. 08-23-2018. ABC News. </w:t>
      </w:r>
      <w:hyperlink r:id="rId72" w:history="1">
        <w:r>
          <w:rPr>
            <w:rStyle w:val="FollowedHyperlink"/>
            <w:rFonts w:eastAsiaTheme="majorEastAsia"/>
            <w:color w:val="000000"/>
          </w:rPr>
          <w:t>https://www.abc.net.au/news/2018-08-24/conflict-in-space-is-inevitable-expert-warns/10146314</w:t>
        </w:r>
      </w:hyperlink>
      <w:r>
        <w:rPr>
          <w:color w:val="000000"/>
        </w:rPr>
        <w:t xml:space="preserve">] //ab </w:t>
      </w:r>
      <w:proofErr w:type="spellStart"/>
      <w:r>
        <w:rPr>
          <w:color w:val="000000"/>
        </w:rPr>
        <w:t>sp</w:t>
      </w:r>
      <w:proofErr w:type="spellEnd"/>
    </w:p>
    <w:p w14:paraId="6F34DA64" w14:textId="77777777" w:rsidR="00932259" w:rsidRDefault="00932259" w:rsidP="00932259">
      <w:pPr>
        <w:pStyle w:val="NormalWeb"/>
        <w:spacing w:before="0" w:beforeAutospacing="0" w:after="0" w:afterAutospacing="0"/>
      </w:pPr>
      <w:r>
        <w:rPr>
          <w:color w:val="000000"/>
          <w:u w:val="single"/>
        </w:rPr>
        <w:t xml:space="preserve">A leading Australian space law expert has warned </w:t>
      </w:r>
      <w:r>
        <w:rPr>
          <w:color w:val="000000"/>
          <w:u w:val="single"/>
          <w:shd w:val="clear" w:color="auto" w:fill="00FF00"/>
        </w:rPr>
        <w:t>conflict over space assets is "inevitable</w:t>
      </w:r>
      <w:r>
        <w:rPr>
          <w:color w:val="000000"/>
          <w:u w:val="single"/>
        </w:rPr>
        <w:t xml:space="preserve">", and more needs to be done now to avert the potential for hostility. Professor Melissa de Zwart, the Dean of Law at the University of Adelaide, says growing </w:t>
      </w:r>
      <w:r>
        <w:rPr>
          <w:color w:val="000000"/>
          <w:u w:val="single"/>
          <w:shd w:val="clear" w:color="auto" w:fill="00FF00"/>
        </w:rPr>
        <w:t>commercial interest in the mining</w:t>
      </w:r>
      <w:r>
        <w:rPr>
          <w:color w:val="000000"/>
          <w:u w:val="single"/>
        </w:rPr>
        <w:t xml:space="preserve"> of precious minerals on </w:t>
      </w:r>
      <w:r>
        <w:rPr>
          <w:color w:val="000000"/>
          <w:u w:val="single"/>
          <w:shd w:val="clear" w:color="auto" w:fill="00FF00"/>
        </w:rPr>
        <w:t>asteroids</w:t>
      </w:r>
      <w:r>
        <w:rPr>
          <w:color w:val="000000"/>
          <w:u w:val="single"/>
        </w:rPr>
        <w:t xml:space="preserve"> and planets has </w:t>
      </w:r>
      <w:r>
        <w:rPr>
          <w:color w:val="000000"/>
          <w:u w:val="single"/>
          <w:shd w:val="clear" w:color="auto" w:fill="00FF00"/>
        </w:rPr>
        <w:t>heightened the danger</w:t>
      </w:r>
      <w:r>
        <w:rPr>
          <w:color w:val="000000"/>
          <w:u w:val="single"/>
        </w:rPr>
        <w:t xml:space="preserve">. </w:t>
      </w:r>
      <w:r>
        <w:rPr>
          <w:color w:val="000000"/>
          <w:sz w:val="16"/>
          <w:szCs w:val="16"/>
        </w:rPr>
        <w:t xml:space="preserve">"I think you have to be a realist about that," she said. </w:t>
      </w:r>
      <w:r>
        <w:rPr>
          <w:color w:val="000000"/>
          <w:u w:val="single"/>
        </w:rPr>
        <w:t>"</w:t>
      </w:r>
      <w:r>
        <w:rPr>
          <w:color w:val="000000"/>
          <w:u w:val="single"/>
          <w:shd w:val="clear" w:color="auto" w:fill="00FF00"/>
        </w:rPr>
        <w:t>Where you have resources,</w:t>
      </w:r>
      <w:r>
        <w:rPr>
          <w:color w:val="000000"/>
          <w:u w:val="single"/>
        </w:rPr>
        <w:t xml:space="preserve"> where </w:t>
      </w:r>
      <w:r>
        <w:rPr>
          <w:color w:val="000000"/>
          <w:u w:val="single"/>
          <w:shd w:val="clear" w:color="auto" w:fill="00FF00"/>
        </w:rPr>
        <w:t>you have competition for those resources</w:t>
      </w:r>
      <w:r>
        <w:rPr>
          <w:color w:val="000000"/>
          <w:u w:val="single"/>
        </w:rPr>
        <w:t xml:space="preserve">, where you have investment of money in the extraction of those resources ... there will be an expectation of security around that investment." </w:t>
      </w:r>
      <w:r>
        <w:rPr>
          <w:color w:val="000000"/>
          <w:sz w:val="16"/>
          <w:szCs w:val="16"/>
        </w:rPr>
        <w:t xml:space="preserve">While full-scale mining is yet to be tried, there is significant international interest. Japanese aerospace agency </w:t>
      </w:r>
      <w:proofErr w:type="spellStart"/>
      <w:r>
        <w:rPr>
          <w:color w:val="000000"/>
          <w:sz w:val="16"/>
          <w:szCs w:val="16"/>
        </w:rPr>
        <w:t>Jaxa</w:t>
      </w:r>
      <w:proofErr w:type="spellEnd"/>
      <w:r>
        <w:rPr>
          <w:color w:val="000000"/>
          <w:sz w:val="16"/>
          <w:szCs w:val="16"/>
        </w:rPr>
        <w:t xml:space="preserve"> has already successfully landed a robotic craft on an asteroid and taken samples. </w:t>
      </w:r>
      <w:hyperlink r:id="rId73" w:history="1">
        <w:r>
          <w:rPr>
            <w:rStyle w:val="FollowedHyperlink"/>
            <w:rFonts w:eastAsiaTheme="majorEastAsia"/>
            <w:color w:val="000000"/>
            <w:sz w:val="16"/>
            <w:szCs w:val="16"/>
          </w:rPr>
          <w:t xml:space="preserve">It currently has another probe hovering over an asteroid named </w:t>
        </w:r>
        <w:proofErr w:type="spellStart"/>
        <w:r>
          <w:rPr>
            <w:rStyle w:val="FollowedHyperlink"/>
            <w:rFonts w:eastAsiaTheme="majorEastAsia"/>
            <w:color w:val="000000"/>
            <w:sz w:val="16"/>
            <w:szCs w:val="16"/>
          </w:rPr>
          <w:t>Ryugu</w:t>
        </w:r>
        <w:proofErr w:type="spellEnd"/>
      </w:hyperlink>
      <w:r>
        <w:rPr>
          <w:color w:val="000000"/>
          <w:sz w:val="16"/>
          <w:szCs w:val="16"/>
        </w:rPr>
        <w:t>. Two American companies — Deep Space Industries and Planetary Resources — are thought to be the leaders in the field, but in May this year a UK firm called Asteroid Mining Corporation also entered the race. "Those corporations will be looking to the nation-state to say, well, are you going to protect our investment in this business?" Professor de Zwart said.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w:t>
      </w:r>
      <w:r>
        <w:rPr>
          <w:b/>
          <w:bCs/>
          <w:color w:val="000000"/>
          <w:sz w:val="16"/>
          <w:szCs w:val="16"/>
        </w:rPr>
        <w:t xml:space="preserve"> </w:t>
      </w:r>
      <w:r>
        <w:rPr>
          <w:color w:val="000000"/>
          <w:sz w:val="16"/>
          <w:szCs w:val="16"/>
        </w:rPr>
        <w:t>But the number of players is rapidly increasing.</w:t>
      </w:r>
    </w:p>
    <w:p w14:paraId="59AB1BF3" w14:textId="77777777" w:rsidR="00932259" w:rsidRDefault="00932259" w:rsidP="00932259">
      <w:pPr>
        <w:pStyle w:val="NormalWeb"/>
        <w:spacing w:before="0" w:beforeAutospacing="0" w:after="0" w:afterAutospacing="0"/>
      </w:pPr>
      <w:r>
        <w:rPr>
          <w:color w:val="000000"/>
          <w:sz w:val="16"/>
          <w:szCs w:val="16"/>
        </w:rPr>
        <w:t xml:space="preserve">The OECD's Space Forum says more than 80 countries now have some form of space program, mostly concentrated on rockets, satellites and satellite-related services and technology. They estimate the global industry is worth somewhere around $US400 billion and growing quickly. And that figure could skyrocket if, and when, asteroid mining kicks off. Eric </w:t>
      </w:r>
      <w:proofErr w:type="spellStart"/>
      <w:r>
        <w:rPr>
          <w:color w:val="000000"/>
          <w:sz w:val="16"/>
          <w:szCs w:val="16"/>
        </w:rPr>
        <w:t>Stallmer</w:t>
      </w:r>
      <w:proofErr w:type="spellEnd"/>
      <w:r>
        <w:rPr>
          <w:color w:val="000000"/>
          <w:sz w:val="16"/>
          <w:szCs w:val="16"/>
        </w:rPr>
        <w:t xml:space="preserve">, the president of the US-based Commercial Spaceflight Federation, a consortium of 85 space-related </w:t>
      </w:r>
      <w:proofErr w:type="spellStart"/>
      <w:r>
        <w:rPr>
          <w:color w:val="000000"/>
          <w:sz w:val="16"/>
          <w:szCs w:val="16"/>
        </w:rPr>
        <w:t>organisations</w:t>
      </w:r>
      <w:proofErr w:type="spellEnd"/>
      <w:r>
        <w:rPr>
          <w:color w:val="000000"/>
          <w:sz w:val="16"/>
          <w:szCs w:val="16"/>
        </w:rPr>
        <w:t xml:space="preserve"> and businesses, believes that moment is fast approaching. "I think we are looking at a five to 10-year timetable for developing that technology. It makes for an exciting time," he said. Despite the growing international competition, US officials continue to refer to space in hegemonic terms. </w:t>
      </w:r>
      <w:r>
        <w:rPr>
          <w:color w:val="000000"/>
          <w:u w:val="single"/>
        </w:rPr>
        <w:t xml:space="preserve">Earlier this month US Vice-President Mike Pence spoke of </w:t>
      </w:r>
      <w:r>
        <w:rPr>
          <w:color w:val="000000"/>
          <w:u w:val="single"/>
          <w:shd w:val="clear" w:color="auto" w:fill="00FF00"/>
        </w:rPr>
        <w:t>outer space</w:t>
      </w:r>
      <w:r>
        <w:rPr>
          <w:color w:val="000000"/>
          <w:u w:val="single"/>
        </w:rPr>
        <w:t xml:space="preserve"> as the "next great American frontier", while </w:t>
      </w:r>
      <w:proofErr w:type="spellStart"/>
      <w:r>
        <w:rPr>
          <w:color w:val="000000"/>
          <w:u w:val="single"/>
        </w:rPr>
        <w:t>Defence</w:t>
      </w:r>
      <w:proofErr w:type="spellEnd"/>
      <w:r>
        <w:rPr>
          <w:color w:val="000000"/>
          <w:u w:val="single"/>
        </w:rPr>
        <w:t xml:space="preserve"> Secretary James Mattis described it as one of America's "vital national interests". He then went on to warn that it was </w:t>
      </w:r>
      <w:r>
        <w:rPr>
          <w:color w:val="000000"/>
          <w:u w:val="single"/>
          <w:shd w:val="clear" w:color="auto" w:fill="00FF00"/>
        </w:rPr>
        <w:t>becoming a "contested war fighting domain".</w:t>
      </w:r>
      <w:r>
        <w:rPr>
          <w:color w:val="000000"/>
          <w:u w:val="single"/>
        </w:rPr>
        <w:t xml:space="preserve"> </w:t>
      </w:r>
      <w:r>
        <w:rPr>
          <w:color w:val="000000"/>
          <w:sz w:val="16"/>
          <w:szCs w:val="16"/>
        </w:rPr>
        <w:t xml:space="preserve">"We have got to adapt to that reality," he said. "It's on par with the air, land, sea and cyberspace domains in terms of it being contested. And we've got to be able to compete, to deter and to win." America's new Space Force — a separate and independent arm of the military — is set to be established by 2020. 'I've always said that rich guys seem to like rockets': Trump is launching a space military There's also to be a Space Command and a Space Development Agency, tasked with the creation of future space technologies. America's main space-related military activity — such as the deployment of </w:t>
      </w:r>
      <w:proofErr w:type="spellStart"/>
      <w:r>
        <w:rPr>
          <w:color w:val="000000"/>
          <w:sz w:val="16"/>
          <w:szCs w:val="16"/>
        </w:rPr>
        <w:t>defence</w:t>
      </w:r>
      <w:proofErr w:type="spellEnd"/>
      <w:r>
        <w:rPr>
          <w:color w:val="000000"/>
          <w:sz w:val="16"/>
          <w:szCs w:val="16"/>
        </w:rPr>
        <w:t xml:space="preserve"> satellites — is currently undertaken by the US Air Force on behalf of other branches of the military. Much of that role is likely to be given over to this new entity, but exactly how the Space Force will operate, and the broad nature of its brief, </w:t>
      </w:r>
      <w:proofErr w:type="gramStart"/>
      <w:r>
        <w:rPr>
          <w:color w:val="000000"/>
          <w:sz w:val="16"/>
          <w:szCs w:val="16"/>
        </w:rPr>
        <w:t>still remains</w:t>
      </w:r>
      <w:proofErr w:type="gramEnd"/>
      <w:r>
        <w:rPr>
          <w:color w:val="000000"/>
          <w:sz w:val="16"/>
          <w:szCs w:val="16"/>
        </w:rPr>
        <w:t xml:space="preserve"> a mystery. The Pentagon has been tasked with </w:t>
      </w:r>
      <w:proofErr w:type="spellStart"/>
      <w:r>
        <w:rPr>
          <w:color w:val="000000"/>
          <w:sz w:val="16"/>
          <w:szCs w:val="16"/>
        </w:rPr>
        <w:t>finalising</w:t>
      </w:r>
      <w:proofErr w:type="spellEnd"/>
      <w:r>
        <w:rPr>
          <w:color w:val="000000"/>
          <w:sz w:val="16"/>
          <w:szCs w:val="16"/>
        </w:rPr>
        <w:t xml:space="preserve"> the details, which will then be put before Congress for final approval. The Woomera Manual is expected to be completed in 2020, the same year America's new Space Force is due to come into effect.</w:t>
      </w:r>
    </w:p>
    <w:p w14:paraId="145C2028" w14:textId="77777777" w:rsidR="00932259" w:rsidRDefault="00932259" w:rsidP="00932259"/>
    <w:p w14:paraId="2D4A6112" w14:textId="77777777" w:rsidR="00932259" w:rsidRDefault="00932259" w:rsidP="00932259">
      <w:pPr>
        <w:pStyle w:val="NormalWeb"/>
        <w:spacing w:before="0" w:beforeAutospacing="0" w:after="0" w:afterAutospacing="0"/>
      </w:pPr>
      <w:r>
        <w:rPr>
          <w:b/>
          <w:bCs/>
          <w:color w:val="000000"/>
        </w:rPr>
        <w:t>Competition leads to the militarization of space.</w:t>
      </w:r>
    </w:p>
    <w:p w14:paraId="197AAE68" w14:textId="77777777" w:rsidR="00932259" w:rsidRDefault="00932259" w:rsidP="00932259">
      <w:pPr>
        <w:pStyle w:val="NormalWeb"/>
        <w:spacing w:before="0" w:beforeAutospacing="0" w:after="0" w:afterAutospacing="0"/>
      </w:pPr>
      <w:proofErr w:type="spellStart"/>
      <w:r>
        <w:rPr>
          <w:b/>
          <w:bCs/>
          <w:color w:val="000000"/>
        </w:rPr>
        <w:t>Salin</w:t>
      </w:r>
      <w:proofErr w:type="spellEnd"/>
      <w:r>
        <w:rPr>
          <w:b/>
          <w:bCs/>
          <w:color w:val="000000"/>
        </w:rPr>
        <w:t xml:space="preserve"> 01 </w:t>
      </w:r>
      <w:r>
        <w:rPr>
          <w:color w:val="000000"/>
        </w:rPr>
        <w:t xml:space="preserve">[Patrick A. </w:t>
      </w:r>
      <w:proofErr w:type="spellStart"/>
      <w:r>
        <w:rPr>
          <w:color w:val="000000"/>
        </w:rPr>
        <w:t>Salin</w:t>
      </w:r>
      <w:proofErr w:type="spellEnd"/>
      <w:r>
        <w:rPr>
          <w:color w:val="000000"/>
        </w:rPr>
        <w:t xml:space="preserve">. “Privatization and militarization in the space business environment.” 02-2001. Elsevier Space Policy. </w:t>
      </w:r>
      <w:hyperlink r:id="rId74" w:history="1">
        <w:r>
          <w:rPr>
            <w:rStyle w:val="FollowedHyperlink"/>
            <w:rFonts w:eastAsiaTheme="majorEastAsia"/>
            <w:color w:val="000000"/>
          </w:rPr>
          <w:t>https://sci-hub.se/https://www.sciencedirect.com/science/article/abs/pii/S0265964600000503</w:t>
        </w:r>
      </w:hyperlink>
      <w:r>
        <w:rPr>
          <w:color w:val="000000"/>
        </w:rPr>
        <w:t xml:space="preserve">] //ab </w:t>
      </w:r>
      <w:proofErr w:type="spellStart"/>
      <w:r>
        <w:rPr>
          <w:color w:val="000000"/>
        </w:rPr>
        <w:t>sp</w:t>
      </w:r>
      <w:proofErr w:type="spellEnd"/>
    </w:p>
    <w:p w14:paraId="12818E78" w14:textId="77777777" w:rsidR="00932259" w:rsidRDefault="00932259" w:rsidP="00932259">
      <w:pPr>
        <w:pStyle w:val="NormalWeb"/>
        <w:spacing w:before="0" w:beforeAutospacing="0" w:after="0" w:afterAutospacing="0"/>
      </w:pPr>
      <w:r>
        <w:rPr>
          <w:color w:val="000000"/>
          <w:u w:val="single"/>
        </w:rPr>
        <w:t xml:space="preserve">We may consider that </w:t>
      </w:r>
      <w:r>
        <w:rPr>
          <w:color w:val="000000"/>
          <w:u w:val="single"/>
          <w:shd w:val="clear" w:color="auto" w:fill="00FF00"/>
        </w:rPr>
        <w:t>outer space should no longer be considered</w:t>
      </w:r>
      <w:r>
        <w:rPr>
          <w:color w:val="000000"/>
          <w:u w:val="single"/>
        </w:rPr>
        <w:t xml:space="preserve"> as a </w:t>
      </w:r>
      <w:r>
        <w:rPr>
          <w:color w:val="000000"/>
          <w:u w:val="single"/>
          <w:shd w:val="clear" w:color="auto" w:fill="00FF00"/>
        </w:rPr>
        <w:t>sanctuary safe from military operations</w:t>
      </w:r>
      <w:r>
        <w:rPr>
          <w:color w:val="000000"/>
          <w:u w:val="single"/>
        </w:rPr>
        <w:t xml:space="preserve"> as of 19 June 1999. </w:t>
      </w:r>
      <w:r>
        <w:rPr>
          <w:color w:val="000000"/>
          <w:sz w:val="16"/>
          <w:szCs w:val="16"/>
        </w:rPr>
        <w:t xml:space="preserve">On that day, a US Theater </w:t>
      </w:r>
      <w:proofErr w:type="spellStart"/>
      <w:r>
        <w:rPr>
          <w:color w:val="000000"/>
          <w:sz w:val="16"/>
          <w:szCs w:val="16"/>
        </w:rPr>
        <w:t>HighAltitude</w:t>
      </w:r>
      <w:proofErr w:type="spellEnd"/>
      <w:r>
        <w:rPr>
          <w:color w:val="000000"/>
          <w:sz w:val="16"/>
          <w:szCs w:val="16"/>
        </w:rPr>
        <w:t xml:space="preserve"> Area Defense (THAAD) rocket hit a target missile outside the Earth's atmosphere. </w:t>
      </w:r>
      <w:r>
        <w:rPr>
          <w:color w:val="000000"/>
          <w:u w:val="single"/>
        </w:rPr>
        <w:t xml:space="preserve">Outer </w:t>
      </w:r>
      <w:r>
        <w:rPr>
          <w:color w:val="000000"/>
          <w:u w:val="single"/>
          <w:shd w:val="clear" w:color="auto" w:fill="00FF00"/>
        </w:rPr>
        <w:t>space is</w:t>
      </w:r>
      <w:r>
        <w:rPr>
          <w:color w:val="000000"/>
          <w:u w:val="single"/>
        </w:rPr>
        <w:t xml:space="preserve"> now </w:t>
      </w:r>
      <w:r>
        <w:rPr>
          <w:color w:val="000000"/>
          <w:u w:val="single"/>
          <w:shd w:val="clear" w:color="auto" w:fill="00FF00"/>
        </w:rPr>
        <w:t>undergoing</w:t>
      </w:r>
      <w:r>
        <w:rPr>
          <w:color w:val="000000"/>
          <w:u w:val="single"/>
        </w:rPr>
        <w:t xml:space="preserve"> a </w:t>
      </w:r>
      <w:r>
        <w:rPr>
          <w:color w:val="000000"/>
          <w:u w:val="single"/>
          <w:shd w:val="clear" w:color="auto" w:fill="00FF00"/>
        </w:rPr>
        <w:t>militarization</w:t>
      </w:r>
      <w:r>
        <w:rPr>
          <w:color w:val="000000"/>
          <w:u w:val="single"/>
        </w:rPr>
        <w:t xml:space="preserve"> process that is developing </w:t>
      </w:r>
      <w:r>
        <w:rPr>
          <w:color w:val="000000"/>
          <w:u w:val="single"/>
          <w:shd w:val="clear" w:color="auto" w:fill="00FF00"/>
        </w:rPr>
        <w:t>within</w:t>
      </w:r>
      <w:r>
        <w:rPr>
          <w:color w:val="000000"/>
          <w:u w:val="single"/>
        </w:rPr>
        <w:t xml:space="preserve"> a totally new framework, that of the </w:t>
      </w:r>
      <w:r>
        <w:rPr>
          <w:color w:val="000000"/>
          <w:u w:val="single"/>
          <w:shd w:val="clear" w:color="auto" w:fill="00FF00"/>
        </w:rPr>
        <w:t>privatization of space</w:t>
      </w:r>
      <w:r>
        <w:rPr>
          <w:color w:val="000000"/>
          <w:u w:val="single"/>
        </w:rPr>
        <w:t xml:space="preserve"> ventures and projects. </w:t>
      </w:r>
      <w:r>
        <w:rPr>
          <w:color w:val="000000"/>
          <w:sz w:val="16"/>
          <w:szCs w:val="16"/>
        </w:rPr>
        <w:t xml:space="preserve">The bipolar Cold War stage has been removed and gone is the threatening vision of nuclear warfare via all sorts of Earth-based and spaceborne weapons. Yet the big industrial concerns that manufactured the weapons of the Cold War have simply converted themselves and regrouped into mammoth civilian manufacturers, deploying constellations of civilian assets in outer space.2 Instead of procuring the much-criticized US Strategic Defense Initiative (SDI), they now produce dual-use goods that can be used in an </w:t>
      </w:r>
      <w:proofErr w:type="spellStart"/>
      <w:proofErr w:type="gramStart"/>
      <w:r>
        <w:rPr>
          <w:color w:val="000000"/>
          <w:sz w:val="16"/>
          <w:szCs w:val="16"/>
        </w:rPr>
        <w:t>undi!erentiated</w:t>
      </w:r>
      <w:proofErr w:type="spellEnd"/>
      <w:proofErr w:type="gramEnd"/>
      <w:r>
        <w:rPr>
          <w:color w:val="000000"/>
          <w:sz w:val="16"/>
          <w:szCs w:val="16"/>
        </w:rPr>
        <w:t xml:space="preserve"> manner for both civilian and military objectives [3,4]3. The borderlines between civilian and military high technology goods that prevailed only a few years ago have become meaningless and technical parameters that </w:t>
      </w:r>
      <w:proofErr w:type="spellStart"/>
      <w:r>
        <w:rPr>
          <w:color w:val="000000"/>
          <w:sz w:val="16"/>
          <w:szCs w:val="16"/>
        </w:rPr>
        <w:t>quali"ed</w:t>
      </w:r>
      <w:proofErr w:type="spellEnd"/>
      <w:r>
        <w:rPr>
          <w:color w:val="000000"/>
          <w:sz w:val="16"/>
          <w:szCs w:val="16"/>
        </w:rPr>
        <w:t xml:space="preserve"> equipment as being military, less than "</w:t>
      </w:r>
      <w:proofErr w:type="spellStart"/>
      <w:r>
        <w:rPr>
          <w:color w:val="000000"/>
          <w:sz w:val="16"/>
          <w:szCs w:val="16"/>
        </w:rPr>
        <w:t>ve</w:t>
      </w:r>
      <w:proofErr w:type="spellEnd"/>
      <w:r>
        <w:rPr>
          <w:color w:val="000000"/>
          <w:sz w:val="16"/>
          <w:szCs w:val="16"/>
        </w:rPr>
        <w:t xml:space="preserve"> years ago, are now useless, commercial entities being able to sell these, once forbidden tools, as plain commercial gadgets.4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w:t>
      </w:r>
      <w:proofErr w:type="gramStart"/>
      <w:r>
        <w:rPr>
          <w:color w:val="000000"/>
          <w:sz w:val="16"/>
          <w:szCs w:val="16"/>
        </w:rPr>
        <w:t>exactly the same</w:t>
      </w:r>
      <w:proofErr w:type="gramEnd"/>
      <w:r>
        <w:rPr>
          <w:color w:val="000000"/>
          <w:sz w:val="16"/>
          <w:szCs w:val="16"/>
        </w:rPr>
        <w:t xml:space="preserve"> result as during the Cold War * Hollywood's Star Wars, live! </w:t>
      </w:r>
      <w:r>
        <w:rPr>
          <w:color w:val="000000"/>
          <w:u w:val="single"/>
        </w:rPr>
        <w:t xml:space="preserve">We are slowly discovering that the </w:t>
      </w:r>
      <w:r>
        <w:rPr>
          <w:color w:val="000000"/>
          <w:u w:val="single"/>
          <w:shd w:val="clear" w:color="auto" w:fill="00FF00"/>
        </w:rPr>
        <w:t>militarization</w:t>
      </w:r>
      <w:r>
        <w:rPr>
          <w:color w:val="000000"/>
          <w:u w:val="single"/>
        </w:rPr>
        <w:t xml:space="preserve"> process </w:t>
      </w:r>
      <w:r>
        <w:rPr>
          <w:color w:val="000000"/>
          <w:u w:val="single"/>
          <w:shd w:val="clear" w:color="auto" w:fill="00FF00"/>
        </w:rPr>
        <w:t>of</w:t>
      </w:r>
      <w:r>
        <w:rPr>
          <w:color w:val="000000"/>
          <w:u w:val="single"/>
        </w:rPr>
        <w:t xml:space="preserve"> outer </w:t>
      </w:r>
      <w:r>
        <w:rPr>
          <w:color w:val="000000"/>
          <w:u w:val="single"/>
          <w:shd w:val="clear" w:color="auto" w:fill="00FF00"/>
        </w:rPr>
        <w:t>space seems to be a given, thanks to increasing competition</w:t>
      </w:r>
      <w:r>
        <w:rPr>
          <w:color w:val="000000"/>
          <w:u w:val="single"/>
        </w:rPr>
        <w:t xml:space="preserve"> within the space business environment. And, as privatization has accelerated during the last decade, we can clearly see an acceleration of the militarization process of outer space. This has become </w:t>
      </w:r>
      <w:proofErr w:type="gramStart"/>
      <w:r>
        <w:rPr>
          <w:color w:val="000000"/>
          <w:u w:val="single"/>
        </w:rPr>
        <w:t>apparent  through</w:t>
      </w:r>
      <w:proofErr w:type="gramEnd"/>
      <w:r>
        <w:rPr>
          <w:color w:val="000000"/>
          <w:u w:val="single"/>
        </w:rPr>
        <w:t xml:space="preserve"> two main observations: (1) private space corporations are, more than ever, vanguards of national interests; and (2) </w:t>
      </w:r>
      <w:r>
        <w:rPr>
          <w:color w:val="000000"/>
          <w:u w:val="single"/>
          <w:shd w:val="clear" w:color="auto" w:fill="00FF00"/>
        </w:rPr>
        <w:t>commercial competition is another way for nations to impose their influence in space</w:t>
      </w:r>
      <w:r>
        <w:rPr>
          <w:color w:val="000000"/>
          <w:u w:val="single"/>
        </w:rPr>
        <w:t xml:space="preserve"> (and world) </w:t>
      </w:r>
      <w:r>
        <w:rPr>
          <w:color w:val="000000"/>
          <w:u w:val="single"/>
          <w:shd w:val="clear" w:color="auto" w:fill="00FF00"/>
        </w:rPr>
        <w:t>affairs</w:t>
      </w:r>
      <w:r>
        <w:rPr>
          <w:color w:val="000000"/>
          <w:u w:val="single"/>
        </w:rPr>
        <w:t>. In the end, what is at stake here is the fragile equilibrium between world peace and tensions, now transported into outer space.</w:t>
      </w:r>
      <w:r>
        <w:rPr>
          <w:color w:val="000000"/>
          <w:sz w:val="16"/>
          <w:szCs w:val="16"/>
        </w:rPr>
        <w:t> </w:t>
      </w:r>
    </w:p>
    <w:p w14:paraId="0F435E66" w14:textId="77777777" w:rsidR="00932259" w:rsidRDefault="00932259" w:rsidP="00932259">
      <w:pPr>
        <w:spacing w:after="240"/>
      </w:pPr>
      <w:r>
        <w:br/>
      </w:r>
    </w:p>
    <w:p w14:paraId="26892980" w14:textId="77777777" w:rsidR="00932259" w:rsidRDefault="00932259" w:rsidP="00932259">
      <w:pPr>
        <w:pStyle w:val="NormalWeb"/>
        <w:spacing w:before="0" w:beforeAutospacing="0" w:after="0" w:afterAutospacing="0"/>
      </w:pPr>
      <w:r>
        <w:rPr>
          <w:b/>
          <w:bCs/>
          <w:color w:val="000000"/>
        </w:rPr>
        <w:t>Militarization of space leads to space war.</w:t>
      </w:r>
    </w:p>
    <w:p w14:paraId="7709E10C" w14:textId="77777777" w:rsidR="00932259" w:rsidRDefault="00932259" w:rsidP="00932259">
      <w:pPr>
        <w:pStyle w:val="NormalWeb"/>
        <w:spacing w:before="0" w:beforeAutospacing="0" w:after="0" w:afterAutospacing="0"/>
      </w:pPr>
      <w:r>
        <w:rPr>
          <w:b/>
          <w:bCs/>
          <w:color w:val="000000"/>
        </w:rPr>
        <w:t xml:space="preserve">Gilliard 19 </w:t>
      </w:r>
      <w:r>
        <w:rPr>
          <w:color w:val="000000"/>
        </w:rPr>
        <w:t xml:space="preserve">[Alexandra Gilliard. “What are the Consequences of Militarizing Outer Space?”. 6-10-2019. Global Security Review. </w:t>
      </w:r>
      <w:hyperlink r:id="rId75" w:history="1">
        <w:r>
          <w:rPr>
            <w:rStyle w:val="FollowedHyperlink"/>
            <w:rFonts w:eastAsiaTheme="majorEastAsia"/>
            <w:color w:val="000000"/>
          </w:rPr>
          <w:t>https://globalsecurityreview.com/consequences-militarization-space/</w:t>
        </w:r>
      </w:hyperlink>
      <w:r>
        <w:rPr>
          <w:color w:val="000000"/>
        </w:rPr>
        <w:t xml:space="preserve">] //ab </w:t>
      </w:r>
      <w:proofErr w:type="spellStart"/>
      <w:r>
        <w:rPr>
          <w:color w:val="000000"/>
        </w:rPr>
        <w:t>sp</w:t>
      </w:r>
      <w:proofErr w:type="spellEnd"/>
    </w:p>
    <w:p w14:paraId="510B897C" w14:textId="77777777" w:rsidR="00932259" w:rsidRDefault="00932259" w:rsidP="00932259"/>
    <w:p w14:paraId="42A64B44" w14:textId="77777777" w:rsidR="00932259" w:rsidRDefault="00932259" w:rsidP="00932259">
      <w:pPr>
        <w:pStyle w:val="NormalWeb"/>
        <w:spacing w:before="0" w:beforeAutospacing="0" w:after="0" w:afterAutospacing="0"/>
      </w:pPr>
      <w:r>
        <w:rPr>
          <w:color w:val="000000"/>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00A234CB" w14:textId="77777777" w:rsidR="00932259" w:rsidRDefault="00932259" w:rsidP="00932259"/>
    <w:p w14:paraId="69CFEEFD" w14:textId="77777777" w:rsidR="00932259" w:rsidRDefault="00932259" w:rsidP="00932259">
      <w:pPr>
        <w:pStyle w:val="NormalWeb"/>
        <w:spacing w:before="0" w:beforeAutospacing="0" w:after="0" w:afterAutospacing="0"/>
      </w:pPr>
      <w:r>
        <w:rPr>
          <w:color w:val="000000"/>
          <w:sz w:val="16"/>
          <w:szCs w:val="16"/>
        </w:rPr>
        <w:t>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w:t>
      </w:r>
    </w:p>
    <w:p w14:paraId="6910564C" w14:textId="77777777" w:rsidR="00932259" w:rsidRDefault="00932259" w:rsidP="00932259"/>
    <w:p w14:paraId="32CB869D" w14:textId="77777777" w:rsidR="00932259" w:rsidRDefault="00932259" w:rsidP="00932259">
      <w:pPr>
        <w:pStyle w:val="NormalWeb"/>
        <w:spacing w:before="0" w:beforeAutospacing="0" w:after="0" w:afterAutospacing="0"/>
      </w:pPr>
      <w:r>
        <w:rPr>
          <w:color w:val="000000"/>
          <w:sz w:val="16"/>
          <w:szCs w:val="16"/>
        </w:rPr>
        <w:t>Should states begin weapons testing in space, debris could cloud the orbit and make positioning new satellites impossible, disrupting our current way of life. More pressing, however, is that if a country’s satellites are successfully destroyed by an enemy state, military capabilities can be severely hindered or destroyed, leaving the country vulnerable to attack and unable to coordinate its military forces on the ground.</w:t>
      </w:r>
    </w:p>
    <w:p w14:paraId="44F8092E" w14:textId="77777777" w:rsidR="00932259" w:rsidRDefault="00932259" w:rsidP="00932259"/>
    <w:p w14:paraId="7A8502DF" w14:textId="77777777" w:rsidR="00932259" w:rsidRDefault="00932259" w:rsidP="00932259">
      <w:pPr>
        <w:pStyle w:val="NormalWeb"/>
        <w:spacing w:before="0" w:beforeAutospacing="0" w:after="0" w:afterAutospacing="0"/>
      </w:pPr>
      <w:r>
        <w:rPr>
          <w:color w:val="000000"/>
          <w:sz w:val="16"/>
          <w:szCs w:val="16"/>
        </w:rPr>
        <w:t>Diminished future use of near space</w:t>
      </w:r>
    </w:p>
    <w:p w14:paraId="5BCC2B0F" w14:textId="77777777" w:rsidR="00932259" w:rsidRDefault="00932259" w:rsidP="00932259">
      <w:pPr>
        <w:pStyle w:val="NormalWeb"/>
        <w:spacing w:before="0" w:beforeAutospacing="0" w:after="0" w:afterAutospacing="0"/>
      </w:pPr>
      <w:r>
        <w:rPr>
          <w:color w:val="000000"/>
          <w:sz w:val="16"/>
          <w:szCs w:val="16"/>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p>
    <w:p w14:paraId="429CB6A4" w14:textId="77777777" w:rsidR="00932259" w:rsidRDefault="00932259" w:rsidP="00932259"/>
    <w:p w14:paraId="11178367" w14:textId="77777777" w:rsidR="00932259" w:rsidRDefault="00932259" w:rsidP="00932259">
      <w:pPr>
        <w:pStyle w:val="NormalWeb"/>
        <w:spacing w:before="0" w:beforeAutospacing="0" w:after="0" w:afterAutospacing="0"/>
      </w:pPr>
      <w:r>
        <w:rPr>
          <w:color w:val="000000"/>
          <w:sz w:val="16"/>
          <w:szCs w:val="16"/>
        </w:rPr>
        <w:t>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w:t>
      </w:r>
    </w:p>
    <w:p w14:paraId="4E18C761" w14:textId="77777777" w:rsidR="00932259" w:rsidRDefault="00932259" w:rsidP="00932259"/>
    <w:p w14:paraId="27A5C096" w14:textId="77777777" w:rsidR="00932259" w:rsidRDefault="00932259" w:rsidP="00932259">
      <w:pPr>
        <w:pStyle w:val="NormalWeb"/>
        <w:spacing w:before="0" w:beforeAutospacing="0" w:after="0" w:afterAutospacing="0"/>
      </w:pPr>
      <w:r>
        <w:rPr>
          <w:color w:val="000000"/>
          <w:sz w:val="16"/>
          <w:szCs w:val="16"/>
        </w:rPr>
        <w:t>Power imbalances and proliferation on the ground</w:t>
      </w:r>
    </w:p>
    <w:p w14:paraId="1CDA06FF" w14:textId="77777777" w:rsidR="00932259" w:rsidRDefault="00932259" w:rsidP="00932259">
      <w:pPr>
        <w:pStyle w:val="NormalWeb"/>
        <w:spacing w:before="0" w:beforeAutospacing="0" w:after="0" w:afterAutospacing="0"/>
      </w:pPr>
      <w:r>
        <w:rPr>
          <w:color w:val="000000"/>
          <w:u w:val="single"/>
          <w:shd w:val="clear" w:color="auto" w:fill="00FF00"/>
        </w:rPr>
        <w:t>Only so many states</w:t>
      </w:r>
      <w:r>
        <w:rPr>
          <w:color w:val="000000"/>
          <w:u w:val="single"/>
        </w:rPr>
        <w:t xml:space="preserve"> currently </w:t>
      </w:r>
      <w:r>
        <w:rPr>
          <w:color w:val="000000"/>
          <w:u w:val="single"/>
          <w:shd w:val="clear" w:color="auto" w:fill="00FF00"/>
        </w:rPr>
        <w:t>have access to space—which means</w:t>
      </w:r>
      <w:r>
        <w:rPr>
          <w:color w:val="000000"/>
          <w:u w:val="single"/>
        </w:rPr>
        <w:t xml:space="preserve"> any </w:t>
      </w:r>
      <w:r>
        <w:rPr>
          <w:color w:val="000000"/>
          <w:u w:val="single"/>
          <w:shd w:val="clear" w:color="auto" w:fill="00FF00"/>
        </w:rPr>
        <w:t>militarization</w:t>
      </w:r>
      <w:r>
        <w:rPr>
          <w:color w:val="000000"/>
          <w:u w:val="single"/>
        </w:rPr>
        <w:t xml:space="preserve"> be by the few, while </w:t>
      </w:r>
      <w:r>
        <w:rPr>
          <w:color w:val="000000"/>
          <w:u w:val="single"/>
          <w:shd w:val="clear" w:color="auto" w:fill="00FF00"/>
        </w:rPr>
        <w:t>other states would be left to fend for themselves</w:t>
      </w:r>
      <w:r>
        <w:rPr>
          <w:color w:val="000000"/>
          <w:u w:val="single"/>
        </w:rPr>
        <w:t xml:space="preserve">. This would </w:t>
      </w:r>
      <w:r>
        <w:rPr>
          <w:color w:val="000000"/>
          <w:u w:val="single"/>
          <w:shd w:val="clear" w:color="auto" w:fill="00FF00"/>
        </w:rPr>
        <w:t>establish a clear power imbalance</w:t>
      </w:r>
      <w:r>
        <w:rPr>
          <w:color w:val="000000"/>
          <w:u w:val="single"/>
        </w:rPr>
        <w:t xml:space="preserve"> that could </w:t>
      </w:r>
      <w:r>
        <w:rPr>
          <w:color w:val="000000"/>
          <w:u w:val="single"/>
          <w:shd w:val="clear" w:color="auto" w:fill="00FF00"/>
        </w:rPr>
        <w:t>breed distrust among nations</w:t>
      </w:r>
      <w:r>
        <w:rPr>
          <w:color w:val="000000"/>
          <w:u w:val="single"/>
        </w:rPr>
        <w:t xml:space="preserve">, resulting in a more insecure world and a veritable </w:t>
      </w:r>
      <w:proofErr w:type="spellStart"/>
      <w:r>
        <w:rPr>
          <w:color w:val="000000"/>
          <w:u w:val="single"/>
        </w:rPr>
        <w:t>power</w:t>
      </w:r>
      <w:proofErr w:type="spellEnd"/>
      <w:r>
        <w:rPr>
          <w:color w:val="000000"/>
          <w:u w:val="single"/>
        </w:rPr>
        <w:t xml:space="preserve"> keg primed for war. Additionally, </w:t>
      </w:r>
      <w:r>
        <w:rPr>
          <w:color w:val="000000"/>
          <w:u w:val="single"/>
          <w:shd w:val="clear" w:color="auto" w:fill="00FF00"/>
        </w:rPr>
        <w:t>deterrence measures</w:t>
      </w:r>
      <w:r>
        <w:rPr>
          <w:color w:val="000000"/>
          <w:u w:val="single"/>
        </w:rPr>
        <w:t xml:space="preserve"> taken by states with access to space </w:t>
      </w:r>
      <w:r>
        <w:rPr>
          <w:color w:val="000000"/>
          <w:u w:val="single"/>
          <w:shd w:val="clear" w:color="auto" w:fill="00FF00"/>
        </w:rPr>
        <w:t>would escalate</w:t>
      </w:r>
      <w:r>
        <w:rPr>
          <w:color w:val="000000"/>
          <w:u w:val="single"/>
        </w:rPr>
        <w:t>, attempting to build up weapons caches not dissimilar to the nuclear weapons stockpiling activities of the Cold War.</w:t>
      </w:r>
    </w:p>
    <w:p w14:paraId="734B2991" w14:textId="77777777" w:rsidR="00932259" w:rsidRDefault="00932259" w:rsidP="00932259"/>
    <w:p w14:paraId="2586A413" w14:textId="77777777" w:rsidR="00932259" w:rsidRDefault="00932259" w:rsidP="00932259">
      <w:pPr>
        <w:pStyle w:val="NormalWeb"/>
        <w:spacing w:before="0" w:beforeAutospacing="0" w:after="0" w:afterAutospacing="0"/>
      </w:pPr>
      <w:r>
        <w:rPr>
          <w:color w:val="000000"/>
          <w:sz w:val="16"/>
          <w:szCs w:val="16"/>
        </w:rPr>
        <w:t xml:space="preserve">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Pr>
          <w:color w:val="000000"/>
          <w:sz w:val="16"/>
          <w:szCs w:val="16"/>
        </w:rPr>
        <w:t>equally-advanced</w:t>
      </w:r>
      <w:proofErr w:type="gramEnd"/>
      <w:r>
        <w:rPr>
          <w:color w:val="000000"/>
          <w:sz w:val="16"/>
          <w:szCs w:val="16"/>
        </w:rPr>
        <w:t xml:space="preserve"> weaponry.</w:t>
      </w:r>
    </w:p>
    <w:p w14:paraId="3951453E" w14:textId="77777777" w:rsidR="00932259" w:rsidRDefault="00932259" w:rsidP="00932259"/>
    <w:p w14:paraId="7DDA3B47" w14:textId="77777777" w:rsidR="00932259" w:rsidRDefault="00932259" w:rsidP="00932259">
      <w:pPr>
        <w:pStyle w:val="NormalWeb"/>
        <w:spacing w:before="0" w:beforeAutospacing="0" w:after="0" w:afterAutospacing="0"/>
      </w:pPr>
      <w:r>
        <w:rPr>
          <w:color w:val="000000"/>
          <w:sz w:val="16"/>
          <w:szCs w:val="16"/>
        </w:rPr>
        <w:t>Into the Future</w:t>
      </w:r>
    </w:p>
    <w:p w14:paraId="3821183E" w14:textId="77777777" w:rsidR="00932259" w:rsidRDefault="00932259" w:rsidP="00932259">
      <w:pPr>
        <w:pStyle w:val="NormalWeb"/>
        <w:spacing w:before="0" w:beforeAutospacing="0" w:after="0" w:afterAutospacing="0"/>
      </w:pPr>
      <w:r>
        <w:rPr>
          <w:color w:val="000000"/>
          <w:u w:val="single"/>
        </w:rPr>
        <w:t xml:space="preserve">The </w:t>
      </w:r>
      <w:r>
        <w:rPr>
          <w:color w:val="000000"/>
          <w:u w:val="single"/>
          <w:shd w:val="clear" w:color="auto" w:fill="00FF00"/>
        </w:rPr>
        <w:t>militarization of space would inevitably increase the chances of war</w:t>
      </w:r>
      <w:r>
        <w:rPr>
          <w:color w:val="000000"/>
          <w:u w:val="single"/>
        </w:rPr>
        <w:t xml:space="preserve">, </w:t>
      </w:r>
      <w:proofErr w:type="gramStart"/>
      <w:r>
        <w:rPr>
          <w:color w:val="000000"/>
          <w:u w:val="single"/>
        </w:rPr>
        <w:t>and also</w:t>
      </w:r>
      <w:proofErr w:type="gramEnd"/>
      <w:r>
        <w:rPr>
          <w:color w:val="000000"/>
          <w:u w:val="single"/>
        </w:rPr>
        <w:t xml:space="preserve"> threaten the industries that rely on space to carry out their daily operations. </w:t>
      </w:r>
      <w:r>
        <w:rPr>
          <w:color w:val="000000"/>
          <w:u w:val="single"/>
          <w:shd w:val="clear" w:color="auto" w:fill="00FF00"/>
        </w:rPr>
        <w:t>Without treaties and resolutions to regulate and limit armament in space</w:t>
      </w:r>
      <w:r>
        <w:rPr>
          <w:color w:val="000000"/>
          <w:u w:val="single"/>
        </w:rPr>
        <w:t>, the international community risks facing extreme consequences. Furthermore, with the history of U.S. disinterest in UN efforts to regulate space, the implementation of a meaningful, multilateral agreement for arms control in space is unlikely.</w:t>
      </w:r>
    </w:p>
    <w:p w14:paraId="68ABC954" w14:textId="77777777" w:rsidR="00932259" w:rsidRDefault="00932259" w:rsidP="00932259"/>
    <w:p w14:paraId="21578E4F" w14:textId="77777777" w:rsidR="00932259" w:rsidRDefault="00932259" w:rsidP="00932259">
      <w:pPr>
        <w:pStyle w:val="NormalWeb"/>
        <w:spacing w:before="0" w:beforeAutospacing="0" w:after="0" w:afterAutospacing="0"/>
      </w:pPr>
      <w:r>
        <w:rPr>
          <w:color w:val="000000"/>
          <w:sz w:val="16"/>
          <w:szCs w:val="16"/>
        </w:rPr>
        <w:t xml:space="preserve">Ultimately, the international community will need to regulate actions, militarization, and the possibility of eventual armament in space sooner rather than later </w:t>
      </w:r>
      <w:proofErr w:type="gramStart"/>
      <w:r>
        <w:rPr>
          <w:color w:val="000000"/>
          <w:sz w:val="16"/>
          <w:szCs w:val="16"/>
        </w:rPr>
        <w:t>in order to</w:t>
      </w:r>
      <w:proofErr w:type="gramEnd"/>
      <w:r>
        <w:rPr>
          <w:color w:val="000000"/>
          <w:sz w:val="16"/>
          <w:szCs w:val="16"/>
        </w:rPr>
        <w:t xml:space="preserve"> reduce the threat of major war, economic destruction, and global insecurity.</w:t>
      </w:r>
    </w:p>
    <w:p w14:paraId="36FB2AAA" w14:textId="77777777" w:rsidR="00932259" w:rsidRDefault="00932259" w:rsidP="00932259">
      <w:pPr>
        <w:spacing w:after="240"/>
      </w:pPr>
      <w:r>
        <w:br/>
      </w:r>
    </w:p>
    <w:p w14:paraId="0693CB06" w14:textId="77777777" w:rsidR="00932259" w:rsidRPr="00932259" w:rsidRDefault="00932259" w:rsidP="00932259"/>
    <w:sectPr w:rsidR="00932259" w:rsidRPr="009322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2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DAC"/>
    <w:rsid w:val="003D5EA8"/>
    <w:rsid w:val="003D7B28"/>
    <w:rsid w:val="003E305E"/>
    <w:rsid w:val="003E34DB"/>
    <w:rsid w:val="003E37B5"/>
    <w:rsid w:val="003E5302"/>
    <w:rsid w:val="003E5BF1"/>
    <w:rsid w:val="003F2452"/>
    <w:rsid w:val="003F41EA"/>
    <w:rsid w:val="003F7DF0"/>
    <w:rsid w:val="004039AF"/>
    <w:rsid w:val="00407AFF"/>
    <w:rsid w:val="0041155D"/>
    <w:rsid w:val="004170BF"/>
    <w:rsid w:val="004270E3"/>
    <w:rsid w:val="004348DC"/>
    <w:rsid w:val="00434921"/>
    <w:rsid w:val="00435A5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9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59"/>
    <w:rsid w:val="00932C71"/>
    <w:rsid w:val="00942447"/>
    <w:rsid w:val="009509D5"/>
    <w:rsid w:val="009538F5"/>
    <w:rsid w:val="00957187"/>
    <w:rsid w:val="00960255"/>
    <w:rsid w:val="009603E1"/>
    <w:rsid w:val="00961C9D"/>
    <w:rsid w:val="00963065"/>
    <w:rsid w:val="0097151F"/>
    <w:rsid w:val="00973777"/>
    <w:rsid w:val="00975636"/>
    <w:rsid w:val="00976E78"/>
    <w:rsid w:val="009775C0"/>
    <w:rsid w:val="00981F23"/>
    <w:rsid w:val="00990634"/>
    <w:rsid w:val="00991733"/>
    <w:rsid w:val="00992078"/>
    <w:rsid w:val="00992BE3"/>
    <w:rsid w:val="00993F6E"/>
    <w:rsid w:val="009A1467"/>
    <w:rsid w:val="009A410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8DAA9"/>
  <w14:defaultImageDpi w14:val="300"/>
  <w15:docId w15:val="{D1C29F88-F289-9049-A415-938A552F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25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322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2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22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9"/>
    <w:unhideWhenUsed/>
    <w:qFormat/>
    <w:rsid w:val="009322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2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259"/>
  </w:style>
  <w:style w:type="character" w:customStyle="1" w:styleId="Heading1Char">
    <w:name w:val="Heading 1 Char"/>
    <w:aliases w:val="Pocket Char"/>
    <w:basedOn w:val="DefaultParagraphFont"/>
    <w:link w:val="Heading1"/>
    <w:uiPriority w:val="9"/>
    <w:rsid w:val="0093225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3225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3225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93225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225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32259"/>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32259"/>
    <w:rPr>
      <w:rFonts w:ascii="Times New Roman" w:hAnsi="Times New Roman" w:cs="Times New Roman"/>
      <w:b/>
      <w:i w:val="0"/>
      <w:iCs/>
      <w:sz w:val="24"/>
      <w:u w:val="single"/>
      <w:bdr w:val="none" w:sz="0" w:space="0" w:color="auto"/>
    </w:rPr>
  </w:style>
  <w:style w:type="paragraph" w:customStyle="1" w:styleId="textbold">
    <w:name w:val="text bold"/>
    <w:basedOn w:val="Normal"/>
    <w:link w:val="Emphasis"/>
    <w:uiPriority w:val="20"/>
    <w:qFormat/>
    <w:rsid w:val="00932259"/>
    <w:pPr>
      <w:ind w:left="720"/>
      <w:jc w:val="both"/>
    </w:pPr>
    <w:rPr>
      <w:b/>
      <w:iCs/>
      <w:u w:val="single"/>
    </w:rPr>
  </w:style>
  <w:style w:type="character" w:styleId="FollowedHyperlink">
    <w:name w:val="FollowedHyperlink"/>
    <w:basedOn w:val="DefaultParagraphFont"/>
    <w:uiPriority w:val="99"/>
    <w:semiHidden/>
    <w:unhideWhenUsed/>
    <w:rsid w:val="0093225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32259"/>
    <w:rPr>
      <w:color w:val="auto"/>
      <w:u w:val="none"/>
    </w:rPr>
  </w:style>
  <w:style w:type="paragraph" w:styleId="DocumentMap">
    <w:name w:val="Document Map"/>
    <w:basedOn w:val="Normal"/>
    <w:link w:val="DocumentMapChar"/>
    <w:uiPriority w:val="99"/>
    <w:semiHidden/>
    <w:unhideWhenUsed/>
    <w:rsid w:val="009322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32259"/>
    <w:rPr>
      <w:rFonts w:ascii="Lucida Grande" w:hAnsi="Lucida Grande" w:cs="Lucida Grande"/>
    </w:rPr>
  </w:style>
  <w:style w:type="paragraph" w:styleId="NormalWeb">
    <w:name w:val="Normal (Web)"/>
    <w:basedOn w:val="Normal"/>
    <w:uiPriority w:val="99"/>
    <w:semiHidden/>
    <w:unhideWhenUsed/>
    <w:rsid w:val="0093225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0658">
      <w:bodyDiv w:val="1"/>
      <w:marLeft w:val="0"/>
      <w:marRight w:val="0"/>
      <w:marTop w:val="0"/>
      <w:marBottom w:val="0"/>
      <w:divBdr>
        <w:top w:val="none" w:sz="0" w:space="0" w:color="auto"/>
        <w:left w:val="none" w:sz="0" w:space="0" w:color="auto"/>
        <w:bottom w:val="none" w:sz="0" w:space="0" w:color="auto"/>
        <w:right w:val="none" w:sz="0" w:space="0" w:color="auto"/>
      </w:divBdr>
    </w:div>
    <w:div w:id="1247764026">
      <w:bodyDiv w:val="1"/>
      <w:marLeft w:val="0"/>
      <w:marRight w:val="0"/>
      <w:marTop w:val="0"/>
      <w:marBottom w:val="0"/>
      <w:divBdr>
        <w:top w:val="none" w:sz="0" w:space="0" w:color="auto"/>
        <w:left w:val="none" w:sz="0" w:space="0" w:color="auto"/>
        <w:bottom w:val="none" w:sz="0" w:space="0" w:color="auto"/>
        <w:right w:val="none" w:sz="0" w:space="0" w:color="auto"/>
      </w:divBdr>
    </w:div>
    <w:div w:id="1534460171">
      <w:bodyDiv w:val="1"/>
      <w:marLeft w:val="0"/>
      <w:marRight w:val="0"/>
      <w:marTop w:val="0"/>
      <w:marBottom w:val="0"/>
      <w:divBdr>
        <w:top w:val="none" w:sz="0" w:space="0" w:color="auto"/>
        <w:left w:val="none" w:sz="0" w:space="0" w:color="auto"/>
        <w:bottom w:val="none" w:sz="0" w:space="0" w:color="auto"/>
        <w:right w:val="none" w:sz="0" w:space="0" w:color="auto"/>
      </w:divBdr>
    </w:div>
    <w:div w:id="1722943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oyager.jpl.nasa.gov/mission/" TargetMode="External"/><Relationship Id="rId21" Type="http://schemas.openxmlformats.org/officeDocument/2006/relationships/hyperlink" Target="https://www.cnbc.com/2017/08/29/inside-jeff-bezos-80-billion-empire.html" TargetMode="External"/><Relationship Id="rId42" Type="http://schemas.openxmlformats.org/officeDocument/2006/relationships/hyperlink" Target="https://www.nasa.gov/centers/marshall/history/vonbraun/bio.html" TargetMode="External"/><Relationship Id="rId47" Type="http://schemas.openxmlformats.org/officeDocument/2006/relationships/hyperlink" Target="https://www.forbes.com/sites/startswithabang/2020/01/30/dangers-to-astronomy-intensify-with-spacexs-latest-starlink-launch/" TargetMode="External"/><Relationship Id="rId63" Type="http://schemas.openxmlformats.org/officeDocument/2006/relationships/hyperlink" Target="https://www.theatlantic.com/science/archive/2017/12/why-we-should-be-worried-about-a-war-in-space/548507/" TargetMode="External"/><Relationship Id="rId68" Type="http://schemas.openxmlformats.org/officeDocument/2006/relationships/hyperlink" Target="https://ourplnt.com/space-junk-earth/" TargetMode="External"/><Relationship Id="rId16" Type="http://schemas.openxmlformats.org/officeDocument/2006/relationships/hyperlink" Target="http://www.ulalaunch.com/" TargetMode="External"/><Relationship Id="rId11" Type="http://schemas.openxmlformats.org/officeDocument/2006/relationships/hyperlink" Target="https://www.space.com/8541-6-private-companies-launch-humans-space.html" TargetMode="External"/><Relationship Id="rId24" Type="http://schemas.openxmlformats.org/officeDocument/2006/relationships/hyperlink" Target="https://www.theguardian.com/science/2014/nov/02/co-pilot-died-virgin-galactic-crash-hailed-renaissance-man" TargetMode="External"/><Relationship Id="rId32" Type="http://schemas.openxmlformats.org/officeDocument/2006/relationships/hyperlink" Target="https://theconversation.com/five-key-findings-from-15-years-of-the-international-space-station-51540" TargetMode="External"/><Relationship Id="rId37" Type="http://schemas.openxmlformats.org/officeDocument/2006/relationships/hyperlink" Target="http://www.unoosa.org/" TargetMode="External"/><Relationship Id="rId40" Type="http://schemas.openxmlformats.org/officeDocument/2006/relationships/hyperlink" Target="https://theconversation.com/spacex-explosion-shows-why-we-must-slow-down-private-space-exploration-until-we-rewrite-law-65019" TargetMode="External"/><Relationship Id="rId45" Type="http://schemas.openxmlformats.org/officeDocument/2006/relationships/hyperlink" Target="https://www.cnn.com/2021/05/08/opinions/long-march-5b-space-junk-growing-problem-gorman/index.html" TargetMode="External"/><Relationship Id="rId53" Type="http://schemas.openxmlformats.org/officeDocument/2006/relationships/hyperlink" Target="http://www.theamericanconservative.com/articles/the-anti-warrior/" TargetMode="External"/><Relationship Id="rId58" Type="http://schemas.openxmlformats.org/officeDocument/2006/relationships/hyperlink" Target="http://www.stimson.org/images/uploads/Anti-satellite_Weapons.pdf" TargetMode="External"/><Relationship Id="rId66" Type="http://schemas.openxmlformats.org/officeDocument/2006/relationships/hyperlink" Target="https://www.businessinsider.com/russian-spacecraft-trailing-us-spy-satellite-space-force-commander-report-2020-2" TargetMode="External"/><Relationship Id="rId74" Type="http://schemas.openxmlformats.org/officeDocument/2006/relationships/hyperlink" Target="https://sci-hub.se/https:/www.sciencedirect.com/science/article/abs/pii/S0265964600000503" TargetMode="External"/><Relationship Id="rId5" Type="http://schemas.openxmlformats.org/officeDocument/2006/relationships/numbering" Target="numbering.xml"/><Relationship Id="rId61" Type="http://schemas.openxmlformats.org/officeDocument/2006/relationships/hyperlink" Target="http://www.state.gov/t/isn/5181.htm" TargetMode="External"/><Relationship Id="rId19" Type="http://schemas.openxmlformats.org/officeDocument/2006/relationships/hyperlink" Target="https://theconversation.com/elon-musk-releases-details-of-plan-to-colonise-mars-heres-what-a-planetary-expert-thinks-79733" TargetMode="External"/><Relationship Id="rId14" Type="http://schemas.openxmlformats.org/officeDocument/2006/relationships/hyperlink" Target="https://www.blueorigin.com/" TargetMode="External"/><Relationship Id="rId22" Type="http://schemas.openxmlformats.org/officeDocument/2006/relationships/hyperlink" Target="https://www.blueorigin.com/technology" TargetMode="External"/><Relationship Id="rId27" Type="http://schemas.openxmlformats.org/officeDocument/2006/relationships/hyperlink" Target="https://nssdc.gsfc.nasa.gov/planetary/mars/mariner.html" TargetMode="External"/><Relationship Id="rId30" Type="http://schemas.openxmlformats.org/officeDocument/2006/relationships/hyperlink" Target="https://theconversation.com/the-first-space-walk-happened-50-years-ago-and-nearly-ended-in-disaster-38921" TargetMode="External"/><Relationship Id="rId35" Type="http://schemas.openxmlformats.org/officeDocument/2006/relationships/hyperlink" Target="http://www.goldmansachs.com/our-thinking/podcasts/episodes/05-22-2017-noah-poponak.html?mediaIndex=1&amp;autoPlay=true&amp;cid=sch-pd-google-poponakpodcast64-searchad-201705--&amp;mkwid=8cazG4Ns" TargetMode="External"/><Relationship Id="rId43" Type="http://schemas.openxmlformats.org/officeDocument/2006/relationships/hyperlink" Target="https://www.nasa.gov/audience/foreducators/rocketry/home/konstantin-tsiolkovsky.html" TargetMode="External"/><Relationship Id="rId48" Type="http://schemas.openxmlformats.org/officeDocument/2006/relationships/hyperlink" Target="https://en.wikipedia.org/wiki/Kessler_syndrome" TargetMode="External"/><Relationship Id="rId56" Type="http://schemas.openxmlformats.org/officeDocument/2006/relationships/hyperlink" Target="http://www.cfr.org/space/dangerous-space-incidents/p32790?sp_mid=45655631&amp;sp_rid=emFjay5iZWF1Y2hhbXBAZ21haWwuY29tS0" TargetMode="External"/><Relationship Id="rId64" Type="http://schemas.openxmlformats.org/officeDocument/2006/relationships/hyperlink" Target="https://www.theatlantic.com/technology/archive/2020/07/space-warfare-unregulated/614059/" TargetMode="External"/><Relationship Id="rId69" Type="http://schemas.openxmlformats.org/officeDocument/2006/relationships/hyperlink" Target="https://www.scientificamerican.com/article/how-much-air-pollution-is-produced-by-rockets/"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en.wikipedia.org/wiki/2009_satellite_collision" TargetMode="External"/><Relationship Id="rId72" Type="http://schemas.openxmlformats.org/officeDocument/2006/relationships/hyperlink" Target="https://www.abc.net.au/news/2018-08-24/conflict-in-space-is-inevitable-expert-warns/10146314" TargetMode="External"/><Relationship Id="rId3" Type="http://schemas.openxmlformats.org/officeDocument/2006/relationships/customXml" Target="../customXml/item3.xml"/><Relationship Id="rId12" Type="http://schemas.openxmlformats.org/officeDocument/2006/relationships/hyperlink" Target="https://www.fastcompany.com/3026685/the-worlds-top-10-most-innovative-companies-in-space" TargetMode="External"/><Relationship Id="rId17" Type="http://schemas.openxmlformats.org/officeDocument/2006/relationships/hyperlink" Target="http://www.spacex.com/falcon9" TargetMode="External"/><Relationship Id="rId25" Type="http://schemas.openxmlformats.org/officeDocument/2006/relationships/hyperlink" Target="http://lunar.xprize.org/" TargetMode="External"/><Relationship Id="rId33" Type="http://schemas.openxmlformats.org/officeDocument/2006/relationships/hyperlink" Target="https://theconversation.com/crashing-space-station-shows-why-china-must-start-to-collaborate-in-orbit-66072" TargetMode="External"/><Relationship Id="rId38" Type="http://schemas.openxmlformats.org/officeDocument/2006/relationships/hyperlink" Target="http://www.unoosa.org/oosa/en/ourwork/spacelaw/treaties/outerspacetreaty.html" TargetMode="External"/><Relationship Id="rId46" Type="http://schemas.openxmlformats.org/officeDocument/2006/relationships/hyperlink" Target="https://www.forbes.com/sites/jonathanocallaghan/2020/02/17/spacex-launches-fifth-starlink-mission-and-takes-its-total-number-of-satellites-up-to-300/" TargetMode="External"/><Relationship Id="rId59" Type="http://schemas.openxmlformats.org/officeDocument/2006/relationships/hyperlink" Target="http://america.aljazeera.com/articles/2014/4/16/china-s-presidentxiurgesgreatermilitaryuseofspace.html" TargetMode="External"/><Relationship Id="rId67"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www.bbc.co.uk/news/science-environment-41441877" TargetMode="External"/><Relationship Id="rId41" Type="http://schemas.openxmlformats.org/officeDocument/2006/relationships/hyperlink" Target="https://www.nasa.gov/centers/goddard/about/history/dr_goddard.html" TargetMode="External"/><Relationship Id="rId54" Type="http://schemas.openxmlformats.org/officeDocument/2006/relationships/hyperlink" Target="http://blogs.cfr.org/zenko/2012/02/23/clear-and-present-safety-the-united-states-is-more-secure-than-washington-thinks/" TargetMode="External"/><Relationship Id="rId62" Type="http://schemas.openxmlformats.org/officeDocument/2006/relationships/hyperlink" Target="https://www.moonstruckpodcast.com/" TargetMode="External"/><Relationship Id="rId70"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75" Type="http://schemas.openxmlformats.org/officeDocument/2006/relationships/hyperlink" Target="https://globalsecurityreview.com/consequences-militarization-spa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irgingalactic.com/" TargetMode="External"/><Relationship Id="rId23" Type="http://schemas.openxmlformats.org/officeDocument/2006/relationships/hyperlink" Target="https://en.wikipedia.org/wiki/Richard_Branson" TargetMode="External"/><Relationship Id="rId28" Type="http://schemas.openxmlformats.org/officeDocument/2006/relationships/hyperlink" Target="https://www.nasa.gov/mission_pages/viking/" TargetMode="External"/><Relationship Id="rId36" Type="http://schemas.openxmlformats.org/officeDocument/2006/relationships/hyperlink" Target="http://www.frontiersconference.org/tracks/interplanetary" TargetMode="External"/><Relationship Id="rId49" Type="http://schemas.openxmlformats.org/officeDocument/2006/relationships/hyperlink" Target="http://physics.ucsc.edu/cosmo/Mountbat.PDF" TargetMode="External"/><Relationship Id="rId57" Type="http://schemas.openxmlformats.org/officeDocument/2006/relationships/hyperlink" Target="http://www.armscontrol.org/act/2004_11/Krepon" TargetMode="External"/><Relationship Id="rId10" Type="http://schemas.openxmlformats.org/officeDocument/2006/relationships/hyperlink" Target="https://theconversation.com/a-handshake-in-space-changed-us-russia-relations-how-long-will-it-last-44846" TargetMode="External"/><Relationship Id="rId31" Type="http://schemas.openxmlformats.org/officeDocument/2006/relationships/hyperlink" Target="https://www.nasa.gov/mission_pages/shuttle/main/index.html" TargetMode="External"/><Relationship Id="rId44" Type="http://schemas.openxmlformats.org/officeDocument/2006/relationships/hyperlink" Target="https://www.nhm.ac.uk/discover/what-is-space-junk-and-why-is-it-a-problem.html" TargetMode="External"/><Relationship Id="rId52" Type="http://schemas.openxmlformats.org/officeDocument/2006/relationships/hyperlink" Target="https://www.vox.com/2014/4/21/5625246/space-war-china-north-korea-iran" TargetMode="External"/><Relationship Id="rId60" Type="http://schemas.openxmlformats.org/officeDocument/2006/relationships/hyperlink" Target="http://www.pbs.org/wgbh/nova/military/nuclear-false-alarms.html" TargetMode="External"/><Relationship Id="rId65" Type="http://schemas.openxmlformats.org/officeDocument/2006/relationships/hyperlink" Target="https://time.com/5779315/russian-spacecraft-spy-satellite-space-force/" TargetMode="External"/><Relationship Id="rId73" Type="http://schemas.openxmlformats.org/officeDocument/2006/relationships/hyperlink" Target="https://www.abc.net.au/news/science/2018-06-27/hayabusa-2-spacecraft-is-about-to-arrive-at-ryugu/9911680" TargetMode="External"/><Relationship Id="rId4" Type="http://schemas.openxmlformats.org/officeDocument/2006/relationships/customXml" Target="../customXml/item4.xml"/><Relationship Id="rId9" Type="http://schemas.openxmlformats.org/officeDocument/2006/relationships/hyperlink" Target="https://theconversation.com/private-companies-are-launching-a-new-space-race-heres-what-to-expect-80697" TargetMode="External"/><Relationship Id="rId13" Type="http://schemas.openxmlformats.org/officeDocument/2006/relationships/hyperlink" Target="http://www.spacex.com/about" TargetMode="External"/><Relationship Id="rId18" Type="http://schemas.openxmlformats.org/officeDocument/2006/relationships/hyperlink" Target="http://www.spacex.com/dragon" TargetMode="External"/><Relationship Id="rId39" Type="http://schemas.openxmlformats.org/officeDocument/2006/relationships/hyperlink" Target="https://theconversation.com/the-outer-space-treaty-has-been-remarkably-successful-but-is-it-fit-for-the-modern-age-71381" TargetMode="External"/><Relationship Id="rId34" Type="http://schemas.openxmlformats.org/officeDocument/2006/relationships/hyperlink" Target="https://theconversation.com/chinas-plan-to-be-first-to-far-side-of-the-moon-could-unveil-inner-lunar-secrets-53253" TargetMode="External"/><Relationship Id="rId50" Type="http://schemas.openxmlformats.org/officeDocument/2006/relationships/hyperlink" Target="https://www.swpc.noaa.gov/impacts" TargetMode="External"/><Relationship Id="rId55" Type="http://schemas.openxmlformats.org/officeDocument/2006/relationships/hyperlink" Target="http://www.cfr.org/space/dangerous-space-incidents/p32790?sp_mid=45655631&amp;sp_rid=emFjay5iZWF1Y2hhbXBAZ21haWwuY29tS0"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sciencedaily.com/releases/2020/05/200527150158.htm" TargetMode="External"/><Relationship Id="rId2" Type="http://schemas.openxmlformats.org/officeDocument/2006/relationships/customXml" Target="../customXml/item2.xml"/><Relationship Id="rId29" Type="http://schemas.openxmlformats.org/officeDocument/2006/relationships/hyperlink" Target="https://theconversation.com/new-horizons-finally-gets-up-close-with-pluto-for-15-minutes-446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12186</Words>
  <Characters>69462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3</cp:revision>
  <dcterms:created xsi:type="dcterms:W3CDTF">2022-01-15T18:31:00Z</dcterms:created>
  <dcterms:modified xsi:type="dcterms:W3CDTF">2022-01-15T18:32:00Z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