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9AB8F" w14:textId="77777777" w:rsidR="005E43EF" w:rsidRDefault="005E43EF" w:rsidP="005E43EF">
      <w:pPr>
        <w:pStyle w:val="Heading1"/>
      </w:pPr>
      <w:r>
        <w:t>Framework</w:t>
      </w:r>
    </w:p>
    <w:p w14:paraId="51863219" w14:textId="77777777" w:rsidR="00243F14" w:rsidRDefault="00243F14" w:rsidP="00243F14">
      <w:pPr>
        <w:pStyle w:val="NormalWeb"/>
        <w:spacing w:before="0" w:beforeAutospacing="0" w:after="0" w:afterAutospacing="0"/>
      </w:pPr>
      <w:r>
        <w:rPr>
          <w:b/>
          <w:bCs/>
          <w:color w:val="000000"/>
        </w:rPr>
        <w:t>The standard is maximizing expected well-being.</w:t>
      </w:r>
    </w:p>
    <w:p w14:paraId="243CC625" w14:textId="77777777" w:rsidR="00243F14" w:rsidRDefault="00243F14" w:rsidP="00243F14">
      <w:pPr>
        <w:pStyle w:val="Heading4"/>
      </w:pPr>
      <w:r>
        <w:rPr>
          <w:color w:val="000000"/>
        </w:rPr>
        <w:t>1. Pleasure is an intrinsic good, that means utilitarianism. </w:t>
      </w:r>
    </w:p>
    <w:p w14:paraId="4A8A43D8" w14:textId="77777777" w:rsidR="00243F14" w:rsidRDefault="00243F14" w:rsidP="00243F14">
      <w:pPr>
        <w:pStyle w:val="NormalWeb"/>
        <w:spacing w:before="0" w:beforeAutospacing="0" w:after="0" w:afterAutospacing="0"/>
      </w:pPr>
      <w:r>
        <w:rPr>
          <w:b/>
          <w:bCs/>
          <w:color w:val="000000"/>
          <w:sz w:val="26"/>
          <w:szCs w:val="26"/>
        </w:rPr>
        <w:t>Moen 16</w:t>
      </w:r>
      <w:r>
        <w:rPr>
          <w:color w:val="000000"/>
        </w:rPr>
        <w:t xml:space="preserve"> – (Ole Martin, PhD, Research Fellow in Philosophy @ University of Oslo, "An Argument for Hedonism." Journal of Value Inquiry 50.2 (2016): 267). Modified for glang</w:t>
      </w:r>
    </w:p>
    <w:p w14:paraId="35599D78" w14:textId="77777777" w:rsidR="00243F14" w:rsidRDefault="00243F14" w:rsidP="00243F14">
      <w:pPr>
        <w:pStyle w:val="NormalWeb"/>
        <w:spacing w:before="0" w:beforeAutospacing="0" w:after="0" w:afterAutospacing="0"/>
      </w:pPr>
      <w:r>
        <w:rPr>
          <w:color w:val="000000"/>
          <w:sz w:val="14"/>
          <w:szCs w:val="14"/>
        </w:rPr>
        <w:t xml:space="preserve">Let us start by observing, </w:t>
      </w:r>
      <w:r>
        <w:rPr>
          <w:color w:val="000000"/>
          <w:u w:val="single"/>
          <w:shd w:val="clear" w:color="auto" w:fill="00FF00"/>
        </w:rPr>
        <w:t>empirically,</w:t>
      </w:r>
      <w:r>
        <w:rPr>
          <w:color w:val="000000"/>
          <w:u w:val="single"/>
        </w:rPr>
        <w:t xml:space="preserve"> that a widely shared judgment about intrinsic value and disvalue is that </w:t>
      </w:r>
      <w:r>
        <w:rPr>
          <w:color w:val="000000"/>
          <w:u w:val="single"/>
          <w:shd w:val="clear" w:color="auto" w:fill="00FF00"/>
        </w:rPr>
        <w:t>pleasure is</w:t>
      </w:r>
      <w:r>
        <w:rPr>
          <w:color w:val="000000"/>
          <w:u w:val="single"/>
        </w:rPr>
        <w:t xml:space="preserve"> intrinsically </w:t>
      </w:r>
      <w:r>
        <w:rPr>
          <w:color w:val="000000"/>
          <w:u w:val="single"/>
          <w:shd w:val="clear" w:color="auto" w:fill="00FF00"/>
        </w:rPr>
        <w:t>valuable and pain is</w:t>
      </w:r>
      <w:r>
        <w:rPr>
          <w:color w:val="000000"/>
          <w:u w:val="single"/>
        </w:rPr>
        <w:t xml:space="preserve"> intrinsically </w:t>
      </w:r>
      <w:r>
        <w:rPr>
          <w:color w:val="000000"/>
          <w:u w:val="single"/>
          <w:shd w:val="clear" w:color="auto" w:fill="00FF00"/>
        </w:rPr>
        <w:t>disvaluable</w:t>
      </w:r>
      <w:r>
        <w:rPr>
          <w:color w:val="000000"/>
          <w:u w:val="single"/>
        </w:rPr>
        <w:t>. On virtually any proposed list of intrinsic values and disvalues</w:t>
      </w:r>
      <w:r>
        <w:rPr>
          <w:color w:val="000000"/>
          <w:sz w:val="14"/>
          <w:szCs w:val="14"/>
        </w:rPr>
        <w:t xml:space="preserve"> (we will look at some of them below), </w:t>
      </w:r>
      <w:r>
        <w:rPr>
          <w:color w:val="000000"/>
          <w:u w:val="single"/>
        </w:rPr>
        <w:t>pleasure is included among the intrinsic values and pain among the intrinsic disvalues.</w:t>
      </w:r>
      <w:r>
        <w:rPr>
          <w:color w:val="000000"/>
          <w:sz w:val="14"/>
          <w:szCs w:val="14"/>
        </w:rPr>
        <w:t xml:space="preserve"> This inclusion makes intuitive sense, moreover, for </w:t>
      </w:r>
      <w:r>
        <w:rPr>
          <w:b/>
          <w:bCs/>
          <w:color w:val="000000"/>
          <w:u w:val="single"/>
          <w:shd w:val="clear" w:color="auto" w:fill="00FF00"/>
        </w:rPr>
        <w:t>there is something undeniably good about</w:t>
      </w:r>
      <w:r>
        <w:rPr>
          <w:b/>
          <w:bCs/>
          <w:color w:val="000000"/>
          <w:u w:val="single"/>
        </w:rPr>
        <w:t xml:space="preserve"> the way </w:t>
      </w:r>
      <w:r>
        <w:rPr>
          <w:b/>
          <w:bCs/>
          <w:color w:val="000000"/>
          <w:u w:val="single"/>
          <w:shd w:val="clear" w:color="auto" w:fill="00FF00"/>
        </w:rPr>
        <w:t>pleasure</w:t>
      </w:r>
      <w:r>
        <w:rPr>
          <w:b/>
          <w:bCs/>
          <w:color w:val="000000"/>
          <w:u w:val="single"/>
        </w:rPr>
        <w:t xml:space="preserve"> feels and something undeniably bad about the way pain feels,</w:t>
      </w:r>
      <w:r>
        <w:rPr>
          <w:color w:val="000000"/>
          <w:sz w:val="14"/>
          <w:szCs w:val="14"/>
        </w:rPr>
        <w:t xml:space="preserve"> </w:t>
      </w:r>
      <w:r>
        <w:rPr>
          <w:color w:val="000000"/>
          <w:u w:val="single"/>
        </w:rPr>
        <w:t xml:space="preserve">and neither the goodness of pleasure nor the badness of pain seems to be exhausted by the further effects that these experiences might have. </w:t>
      </w:r>
      <w:r>
        <w:rPr>
          <w:color w:val="000000"/>
          <w:sz w:val="14"/>
          <w:szCs w:val="14"/>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Pr>
          <w:color w:val="000000"/>
          <w:u w:val="singl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Pr>
          <w:color w:val="000000"/>
          <w:sz w:val="14"/>
          <w:szCs w:val="14"/>
        </w:rPr>
        <w:t xml:space="preserve"> You might answer, for example: </w:t>
      </w:r>
      <w:r>
        <w:rPr>
          <w:color w:val="000000"/>
          <w:u w:val="single"/>
        </w:rPr>
        <w:t xml:space="preserve">“To buy soda.” This answer makes sense, for soda is a nice thing and you can get it at the convenience store. </w:t>
      </w:r>
      <w:r>
        <w:rPr>
          <w:color w:val="000000"/>
          <w:u w:val="single"/>
          <w:shd w:val="clear" w:color="auto" w:fill="00FF00"/>
        </w:rPr>
        <w:t>I might</w:t>
      </w:r>
      <w:r>
        <w:rPr>
          <w:color w:val="000000"/>
          <w:u w:val="single"/>
        </w:rPr>
        <w:t xml:space="preserve"> further </w:t>
      </w:r>
      <w:r>
        <w:rPr>
          <w:color w:val="000000"/>
          <w:u w:val="single"/>
          <w:shd w:val="clear" w:color="auto" w:fill="00FF00"/>
        </w:rPr>
        <w:t>inquire,</w:t>
      </w:r>
      <w:r>
        <w:rPr>
          <w:color w:val="000000"/>
          <w:u w:val="single"/>
        </w:rPr>
        <w:t xml:space="preserve"> however: “</w:t>
      </w:r>
      <w:r>
        <w:rPr>
          <w:color w:val="000000"/>
          <w:u w:val="single"/>
          <w:shd w:val="clear" w:color="auto" w:fill="00FF00"/>
        </w:rPr>
        <w:t xml:space="preserve">What is buying </w:t>
      </w:r>
      <w:r>
        <w:rPr>
          <w:color w:val="000000"/>
          <w:u w:val="single"/>
        </w:rPr>
        <w:t xml:space="preserve">the </w:t>
      </w:r>
      <w:r>
        <w:rPr>
          <w:color w:val="000000"/>
          <w:u w:val="single"/>
          <w:shd w:val="clear" w:color="auto" w:fill="00FF00"/>
        </w:rPr>
        <w:t>soda good for?</w:t>
      </w:r>
      <w:r>
        <w:rPr>
          <w:color w:val="000000"/>
          <w:u w:val="single"/>
        </w:rPr>
        <w:t xml:space="preserve">” This further question can also be a reasonable one, for it need not be obvious why you want the soda. </w:t>
      </w:r>
      <w:r>
        <w:rPr>
          <w:color w:val="000000"/>
          <w:u w:val="single"/>
          <w:shd w:val="clear" w:color="auto" w:fill="00FF00"/>
        </w:rPr>
        <w:t xml:space="preserve">You </w:t>
      </w:r>
      <w:r>
        <w:rPr>
          <w:color w:val="000000"/>
          <w:u w:val="single"/>
        </w:rPr>
        <w:t xml:space="preserve">might </w:t>
      </w:r>
      <w:r>
        <w:rPr>
          <w:color w:val="000000"/>
          <w:u w:val="single"/>
          <w:shd w:val="clear" w:color="auto" w:fill="00FF00"/>
        </w:rPr>
        <w:t>answer: “</w:t>
      </w:r>
      <w:r>
        <w:rPr>
          <w:color w:val="000000"/>
          <w:u w:val="single"/>
        </w:rPr>
        <w:t xml:space="preserve">Well, </w:t>
      </w:r>
      <w:r>
        <w:rPr>
          <w:color w:val="000000"/>
          <w:u w:val="single"/>
          <w:shd w:val="clear" w:color="auto" w:fill="00FF00"/>
        </w:rPr>
        <w:t>I want</w:t>
      </w:r>
      <w:r>
        <w:rPr>
          <w:color w:val="000000"/>
          <w:u w:val="single"/>
        </w:rPr>
        <w:t xml:space="preserve"> it for </w:t>
      </w:r>
      <w:r>
        <w:rPr>
          <w:color w:val="000000"/>
          <w:u w:val="single"/>
          <w:shd w:val="clear" w:color="auto" w:fill="00FF00"/>
        </w:rPr>
        <w:t>the pleasure of drinking it.” If I</w:t>
      </w:r>
      <w:r>
        <w:rPr>
          <w:color w:val="000000"/>
          <w:u w:val="single"/>
        </w:rPr>
        <w:t xml:space="preserve"> then proceed by </w:t>
      </w:r>
      <w:r>
        <w:rPr>
          <w:color w:val="000000"/>
          <w:u w:val="single"/>
          <w:shd w:val="clear" w:color="auto" w:fill="00FF00"/>
        </w:rPr>
        <w:t>ask</w:t>
      </w:r>
      <w:r>
        <w:rPr>
          <w:color w:val="000000"/>
          <w:u w:val="single"/>
        </w:rPr>
        <w:t xml:space="preserve">ing “But </w:t>
      </w:r>
      <w:r>
        <w:rPr>
          <w:color w:val="000000"/>
          <w:u w:val="single"/>
          <w:shd w:val="clear" w:color="auto" w:fill="00FF00"/>
        </w:rPr>
        <w:t>what is</w:t>
      </w:r>
      <w:r>
        <w:rPr>
          <w:color w:val="000000"/>
          <w:u w:val="single"/>
        </w:rPr>
        <w:t xml:space="preserve"> the </w:t>
      </w:r>
      <w:r>
        <w:rPr>
          <w:color w:val="000000"/>
          <w:u w:val="single"/>
          <w:shd w:val="clear" w:color="auto" w:fill="00FF00"/>
        </w:rPr>
        <w:t>pleasure</w:t>
      </w:r>
      <w:r>
        <w:rPr>
          <w:color w:val="000000"/>
          <w:u w:val="single"/>
        </w:rPr>
        <w:t xml:space="preserve"> of drinking the soda </w:t>
      </w:r>
      <w:r>
        <w:rPr>
          <w:color w:val="000000"/>
          <w:u w:val="single"/>
          <w:shd w:val="clear" w:color="auto" w:fill="00FF00"/>
        </w:rPr>
        <w:t>good for?” the discussion</w:t>
      </w:r>
      <w:r>
        <w:rPr>
          <w:color w:val="000000"/>
          <w:u w:val="single"/>
        </w:rPr>
        <w:t xml:space="preserve"> is likely to </w:t>
      </w:r>
      <w:r>
        <w:rPr>
          <w:color w:val="000000"/>
          <w:u w:val="single"/>
          <w:shd w:val="clear" w:color="auto" w:fill="00FF00"/>
        </w:rPr>
        <w:t>reach an</w:t>
      </w:r>
      <w:r>
        <w:rPr>
          <w:color w:val="000000"/>
          <w:u w:val="single"/>
        </w:rPr>
        <w:t xml:space="preserve"> awkward </w:t>
      </w:r>
      <w:r>
        <w:rPr>
          <w:color w:val="000000"/>
          <w:u w:val="single"/>
          <w:shd w:val="clear" w:color="auto" w:fill="00FF00"/>
        </w:rPr>
        <w:t>end.</w:t>
      </w:r>
      <w:r>
        <w:rPr>
          <w:color w:val="000000"/>
          <w:u w:val="single"/>
        </w:rPr>
        <w:t xml:space="preserve"> The reason is that the pleasure is not good for anything further</w:t>
      </w:r>
      <w:r>
        <w:rPr>
          <w:color w:val="000000"/>
          <w:sz w:val="14"/>
          <w:szCs w:val="14"/>
        </w:rPr>
        <w:t>; it is simply that for which going to the convenience store and buying the soda is good. 3 As Aristotle observes: “</w:t>
      </w:r>
      <w:r>
        <w:rPr>
          <w:b/>
          <w:bCs/>
          <w:color w:val="000000"/>
          <w:u w:val="single"/>
          <w:shd w:val="clear" w:color="auto" w:fill="00FF00"/>
        </w:rPr>
        <w:t>We never ask</w:t>
      </w:r>
      <w:r>
        <w:rPr>
          <w:b/>
          <w:bCs/>
          <w:color w:val="000000"/>
          <w:u w:val="single"/>
        </w:rPr>
        <w:t xml:space="preserve"> </w:t>
      </w:r>
      <w:r>
        <w:rPr>
          <w:b/>
          <w:bCs/>
          <w:color w:val="000000"/>
          <w:u w:val="single"/>
          <w:shd w:val="clear" w:color="auto" w:fill="00FF00"/>
        </w:rPr>
        <w:t>what [their]</w:t>
      </w:r>
      <w:r>
        <w:rPr>
          <w:b/>
          <w:bCs/>
          <w:color w:val="000000"/>
          <w:u w:val="single"/>
        </w:rPr>
        <w:t xml:space="preserve"> </w:t>
      </w:r>
      <w:r>
        <w:rPr>
          <w:color w:val="000000"/>
          <w:sz w:val="14"/>
          <w:szCs w:val="14"/>
        </w:rPr>
        <w:t xml:space="preserve">his </w:t>
      </w:r>
      <w:r>
        <w:rPr>
          <w:b/>
          <w:bCs/>
          <w:color w:val="000000"/>
          <w:u w:val="single"/>
          <w:shd w:val="clear" w:color="auto" w:fill="00FF00"/>
        </w:rPr>
        <w:t>end is</w:t>
      </w:r>
      <w:r>
        <w:rPr>
          <w:b/>
          <w:bCs/>
          <w:color w:val="000000"/>
          <w:u w:val="single"/>
        </w:rPr>
        <w:t xml:space="preserve"> in being pleased, </w:t>
      </w:r>
      <w:r>
        <w:rPr>
          <w:b/>
          <w:bCs/>
          <w:color w:val="000000"/>
          <w:u w:val="single"/>
          <w:shd w:val="clear" w:color="auto" w:fill="00FF00"/>
        </w:rPr>
        <w:t xml:space="preserve">because </w:t>
      </w:r>
      <w:r>
        <w:rPr>
          <w:b/>
          <w:bCs/>
          <w:color w:val="000000"/>
          <w:u w:val="single"/>
        </w:rPr>
        <w:t>we assume that</w:t>
      </w:r>
      <w:r>
        <w:rPr>
          <w:b/>
          <w:bCs/>
          <w:color w:val="000000"/>
          <w:u w:val="single"/>
          <w:shd w:val="clear" w:color="auto" w:fill="00FF00"/>
        </w:rPr>
        <w:t xml:space="preserve"> pleasure is</w:t>
      </w:r>
      <w:r>
        <w:rPr>
          <w:b/>
          <w:bCs/>
          <w:color w:val="000000"/>
          <w:u w:val="single"/>
        </w:rPr>
        <w:t xml:space="preserve"> choice </w:t>
      </w:r>
      <w:r>
        <w:rPr>
          <w:b/>
          <w:bCs/>
          <w:color w:val="000000"/>
          <w:u w:val="single"/>
          <w:shd w:val="clear" w:color="auto" w:fill="00FF00"/>
        </w:rPr>
        <w:t>worthy in itself.</w:t>
      </w:r>
      <w:r>
        <w:rPr>
          <w:color w:val="000000"/>
          <w:sz w:val="14"/>
          <w:szCs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Pr>
          <w:color w:val="000000"/>
          <w:u w:val="single"/>
        </w:rPr>
        <w:t>pleasure and pain are both places where we reach the end of the line in matters of value. Although pleasure and pain thus seem to be good candidates for intrinsic value and disvalue</w:t>
      </w:r>
      <w:r>
        <w:rPr>
          <w:color w:val="000000"/>
          <w:sz w:val="14"/>
          <w:szCs w:val="14"/>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w:t>
      </w:r>
    </w:p>
    <w:p w14:paraId="49FAE2EE" w14:textId="77777777" w:rsidR="00243F14" w:rsidRDefault="00243F14" w:rsidP="00243F14">
      <w:pPr>
        <w:pStyle w:val="Heading4"/>
        <w:rPr>
          <w:color w:val="000000"/>
        </w:rPr>
      </w:pPr>
    </w:p>
    <w:p w14:paraId="153A17F0" w14:textId="44F889C2" w:rsidR="00243F14" w:rsidRDefault="00243F14" w:rsidP="00243F14">
      <w:pPr>
        <w:pStyle w:val="Heading4"/>
      </w:pPr>
      <w:r>
        <w:rPr>
          <w:color w:val="000000"/>
        </w:rPr>
        <w:t xml:space="preserve">2. </w:t>
      </w:r>
      <w:r>
        <w:rPr>
          <w:color w:val="000000"/>
          <w:u w:val="single"/>
        </w:rPr>
        <w:t>Degrees of wrongness</w:t>
      </w:r>
      <w:r>
        <w:rPr>
          <w:color w:val="000000"/>
        </w:rPr>
        <w:t xml:space="preserve">—if I break a promise to meet up for lunch, that is not as bad as breaking a promise to take a dying person to the hospital. Only the </w:t>
      </w:r>
      <w:r>
        <w:rPr>
          <w:color w:val="000000"/>
          <w:u w:val="single"/>
        </w:rPr>
        <w:t>consequences</w:t>
      </w:r>
      <w:r>
        <w:rPr>
          <w:color w:val="000000"/>
        </w:rPr>
        <w:t xml:space="preserve"> explain why</w:t>
      </w:r>
      <w:r w:rsidR="00FD4D0C">
        <w:rPr>
          <w:color w:val="000000"/>
        </w:rPr>
        <w:t xml:space="preserve">. </w:t>
      </w:r>
      <w:r>
        <w:rPr>
          <w:color w:val="000000"/>
          <w:u w:val="single"/>
        </w:rPr>
        <w:t>Intuitions outweigh</w:t>
      </w:r>
      <w:r>
        <w:rPr>
          <w:color w:val="000000"/>
        </w:rPr>
        <w:t>—theories that contradict our intuitions are most likely false even if we can’t deductively determine why.</w:t>
      </w:r>
    </w:p>
    <w:p w14:paraId="70B50A75" w14:textId="77777777" w:rsidR="00243F14" w:rsidRDefault="00243F14" w:rsidP="00243F14">
      <w:pPr>
        <w:pStyle w:val="NormalWeb"/>
        <w:spacing w:before="0" w:beforeAutospacing="0" w:after="0" w:afterAutospacing="0"/>
        <w:rPr>
          <w:b/>
          <w:bCs/>
          <w:color w:val="000000"/>
          <w:sz w:val="26"/>
          <w:szCs w:val="26"/>
        </w:rPr>
      </w:pPr>
    </w:p>
    <w:p w14:paraId="6C5F1427" w14:textId="61247625" w:rsidR="00243F14" w:rsidRDefault="00FD4D0C" w:rsidP="00243F14">
      <w:pPr>
        <w:pStyle w:val="NormalWeb"/>
        <w:spacing w:before="0" w:beforeAutospacing="0" w:after="0" w:afterAutospacing="0"/>
      </w:pPr>
      <w:r>
        <w:rPr>
          <w:b/>
          <w:bCs/>
          <w:color w:val="000000"/>
          <w:sz w:val="26"/>
          <w:szCs w:val="26"/>
        </w:rPr>
        <w:t>3</w:t>
      </w:r>
      <w:r w:rsidR="00243F14">
        <w:rPr>
          <w:b/>
          <w:bCs/>
          <w:color w:val="000000"/>
          <w:sz w:val="26"/>
          <w:szCs w:val="26"/>
        </w:rPr>
        <w:t>. Extinction comes first under any framework – it has infinite magnitude and life is a prerequisite to moral systems.</w:t>
      </w:r>
    </w:p>
    <w:p w14:paraId="1694FA81" w14:textId="77777777" w:rsidR="00243F14" w:rsidRDefault="00243F14" w:rsidP="00243F14"/>
    <w:p w14:paraId="6C5AF4B6" w14:textId="31041232" w:rsidR="00243F14" w:rsidRDefault="00243F14" w:rsidP="00243F14">
      <w:pPr>
        <w:pStyle w:val="NormalWeb"/>
        <w:spacing w:before="0" w:beforeAutospacing="0" w:after="0" w:afterAutospacing="0"/>
        <w:rPr>
          <w:rFonts w:eastAsia="Calibri"/>
          <w:b/>
          <w:color w:val="000000"/>
          <w:sz w:val="28"/>
          <w:szCs w:val="28"/>
        </w:rPr>
      </w:pPr>
      <w:r w:rsidRPr="00DF70DC">
        <w:rPr>
          <w:b/>
          <w:bCs/>
          <w:color w:val="000000"/>
          <w:sz w:val="28"/>
          <w:szCs w:val="28"/>
        </w:rPr>
        <w:t>Thus, I affirm resolved: The appropriation of outer space by private entities is unjust.</w:t>
      </w:r>
      <w:r w:rsidRPr="00D1559F">
        <w:rPr>
          <w:rFonts w:ascii="Calibri" w:eastAsia="Calibri" w:hAnsi="Calibri" w:cs="Calibri"/>
          <w:b/>
          <w:color w:val="000000"/>
        </w:rPr>
        <w:t xml:space="preserve"> </w:t>
      </w:r>
      <w:r>
        <w:rPr>
          <w:rFonts w:eastAsia="Calibri"/>
          <w:b/>
          <w:color w:val="000000"/>
          <w:sz w:val="28"/>
          <w:szCs w:val="28"/>
        </w:rPr>
        <w:t>I will spec anything in CX.</w:t>
      </w:r>
    </w:p>
    <w:p w14:paraId="043AD08C" w14:textId="5F5F502B" w:rsidR="0025766E" w:rsidRDefault="0025766E" w:rsidP="00243F14">
      <w:pPr>
        <w:pStyle w:val="NormalWeb"/>
        <w:spacing w:before="0" w:beforeAutospacing="0" w:after="0" w:afterAutospacing="0"/>
        <w:rPr>
          <w:rFonts w:eastAsia="Calibri"/>
          <w:b/>
          <w:color w:val="000000"/>
          <w:sz w:val="28"/>
          <w:szCs w:val="28"/>
        </w:rPr>
      </w:pPr>
    </w:p>
    <w:p w14:paraId="3E426E60" w14:textId="77777777" w:rsidR="0025766E" w:rsidRDefault="0025766E" w:rsidP="0025766E">
      <w:pPr>
        <w:pStyle w:val="Heading4"/>
        <w:spacing w:before="200"/>
      </w:pPr>
      <w:r>
        <w:rPr>
          <w:color w:val="000000"/>
        </w:rPr>
        <w:t>Aff solves - prohibiting appropriation would decrease all private activity in space. </w:t>
      </w:r>
    </w:p>
    <w:p w14:paraId="1591338B" w14:textId="77777777" w:rsidR="0025766E" w:rsidRDefault="0025766E" w:rsidP="0025766E">
      <w:pPr>
        <w:pStyle w:val="NormalWeb"/>
        <w:spacing w:before="0" w:beforeAutospacing="0" w:after="0" w:afterAutospacing="0"/>
      </w:pPr>
      <w:r>
        <w:rPr>
          <w:b/>
          <w:bCs/>
          <w:color w:val="000000"/>
          <w:sz w:val="20"/>
          <w:szCs w:val="20"/>
        </w:rPr>
        <w:t>Babcock, 15</w:t>
      </w:r>
      <w:r>
        <w:rPr>
          <w:color w:val="000000"/>
          <w:sz w:val="20"/>
          <w:szCs w:val="20"/>
        </w:rPr>
        <w:t xml:space="preserve"> -- Jonathan’s practice involves assisting clients in a range of national security matters, including economic sanctions compliance, export controls compliance, and national security reviews before the Committee on Foreign Investment in the United States (CFIUS). Prior to joining Morrison &amp; Foerster, Jonathan practiced in the International Trade and National Security practice groups of a major D.C. law firm. </w:t>
      </w:r>
    </w:p>
    <w:p w14:paraId="7E7306BA" w14:textId="77777777" w:rsidR="0025766E" w:rsidRDefault="0025766E" w:rsidP="0025766E">
      <w:pPr>
        <w:pStyle w:val="NormalWeb"/>
        <w:spacing w:before="0" w:beforeAutospacing="0" w:after="0" w:afterAutospacing="0"/>
      </w:pPr>
      <w:r>
        <w:rPr>
          <w:color w:val="000000"/>
          <w:sz w:val="20"/>
          <w:szCs w:val="20"/>
        </w:rPr>
        <w:t>[Jonathan Babcock, "The Space Review: Encouraging private investment in space: does the current space law regime have to be changed? (part 1)," The Space Review, 1-5-2015, https://www.thespacereview.com/article/2669/1, accessed 6-25-2021]</w:t>
      </w:r>
    </w:p>
    <w:p w14:paraId="1DD6065B" w14:textId="77777777" w:rsidR="0025766E" w:rsidRDefault="0025766E" w:rsidP="0025766E"/>
    <w:p w14:paraId="36BEA368" w14:textId="77777777" w:rsidR="0025766E" w:rsidRDefault="0025766E" w:rsidP="0025766E">
      <w:pPr>
        <w:pStyle w:val="NormalWeb"/>
        <w:spacing w:before="0" w:beforeAutospacing="0" w:after="0" w:afterAutospacing="0"/>
      </w:pPr>
      <w:r>
        <w:rPr>
          <w:color w:val="000000"/>
          <w:sz w:val="20"/>
          <w:szCs w:val="20"/>
          <w:u w:val="single"/>
        </w:rPr>
        <w:t>Space law</w:t>
      </w:r>
      <w:r>
        <w:rPr>
          <w:color w:val="000000"/>
          <w:sz w:val="16"/>
          <w:szCs w:val="16"/>
        </w:rPr>
        <w:t xml:space="preserve">, derived mainly from the Outer Space Treaty and the Moon Treaty (the latter’s principles carry weight despite having a few signatory states), </w:t>
      </w:r>
      <w:r>
        <w:rPr>
          <w:color w:val="000000"/>
          <w:sz w:val="20"/>
          <w:szCs w:val="20"/>
          <w:u w:val="single"/>
        </w:rPr>
        <w:t>prohibits national appropriation in space and states that space is a domain for the “common heritage of mankind.” The meaning</w:t>
      </w:r>
      <w:r>
        <w:rPr>
          <w:color w:val="000000"/>
          <w:sz w:val="16"/>
          <w:szCs w:val="16"/>
        </w:rPr>
        <w:t xml:space="preserve"> of these documents, particularly </w:t>
      </w:r>
      <w:r>
        <w:rPr>
          <w:color w:val="000000"/>
          <w:sz w:val="20"/>
          <w:szCs w:val="20"/>
          <w:u w:val="single"/>
        </w:rPr>
        <w:t>pertaining to their applicability to private actors in space, is ambiguous and contentious</w:t>
      </w:r>
      <w:r>
        <w:rPr>
          <w:color w:val="000000"/>
          <w:sz w:val="16"/>
          <w:szCs w:val="16"/>
        </w:rPr>
        <w:t xml:space="preserve">, as will be shown in the following section. In any industry, legal uncertainty hinders private investment. Accordingly, </w:t>
      </w:r>
      <w:r>
        <w:rPr>
          <w:color w:val="000000"/>
          <w:sz w:val="20"/>
          <w:szCs w:val="20"/>
          <w:u w:val="single"/>
        </w:rPr>
        <w:t xml:space="preserve">a </w:t>
      </w:r>
      <w:r>
        <w:rPr>
          <w:color w:val="000000"/>
          <w:sz w:val="20"/>
          <w:szCs w:val="20"/>
          <w:u w:val="single"/>
          <w:shd w:val="clear" w:color="auto" w:fill="00FF00"/>
        </w:rPr>
        <w:t>cloudy legal regime</w:t>
      </w:r>
      <w:r>
        <w:rPr>
          <w:color w:val="000000"/>
          <w:sz w:val="20"/>
          <w:szCs w:val="20"/>
          <w:u w:val="single"/>
        </w:rPr>
        <w:t xml:space="preserve"> in space has </w:t>
      </w:r>
      <w:r>
        <w:rPr>
          <w:color w:val="000000"/>
          <w:sz w:val="20"/>
          <w:szCs w:val="20"/>
          <w:u w:val="single"/>
          <w:shd w:val="clear" w:color="auto" w:fill="00FF00"/>
        </w:rPr>
        <w:t>hampered the ability of private individuals and firms to raise the capital necessary to fund space activities</w:t>
      </w:r>
      <w:r>
        <w:rPr>
          <w:color w:val="000000"/>
          <w:sz w:val="20"/>
          <w:szCs w:val="20"/>
          <w:u w:val="single"/>
        </w:rPr>
        <w:t>.</w:t>
      </w:r>
      <w:r>
        <w:rPr>
          <w:color w:val="000000"/>
          <w:sz w:val="16"/>
          <w:szCs w:val="16"/>
        </w:rPr>
        <w:t xml:space="preserve">16 </w:t>
      </w:r>
      <w:r>
        <w:rPr>
          <w:color w:val="000000"/>
          <w:sz w:val="20"/>
          <w:szCs w:val="20"/>
          <w:u w:val="single"/>
        </w:rPr>
        <w:t xml:space="preserve">Moreover, private actors hold that the </w:t>
      </w:r>
      <w:r>
        <w:rPr>
          <w:color w:val="000000"/>
          <w:sz w:val="20"/>
          <w:szCs w:val="20"/>
          <w:u w:val="single"/>
          <w:shd w:val="clear" w:color="auto" w:fill="00FF00"/>
        </w:rPr>
        <w:t>absence of a legal regime clearly defining the scope of property rights</w:t>
      </w:r>
      <w:r>
        <w:rPr>
          <w:color w:val="000000"/>
          <w:sz w:val="20"/>
          <w:szCs w:val="20"/>
          <w:u w:val="single"/>
        </w:rPr>
        <w:t xml:space="preserve"> in space </w:t>
      </w:r>
      <w:r>
        <w:rPr>
          <w:color w:val="000000"/>
          <w:sz w:val="20"/>
          <w:szCs w:val="20"/>
          <w:u w:val="single"/>
          <w:shd w:val="clear" w:color="auto" w:fill="00FF00"/>
        </w:rPr>
        <w:t>deprives</w:t>
      </w:r>
      <w:r>
        <w:rPr>
          <w:color w:val="000000"/>
          <w:sz w:val="20"/>
          <w:szCs w:val="20"/>
          <w:u w:val="single"/>
        </w:rPr>
        <w:t xml:space="preserve"> them of the </w:t>
      </w:r>
      <w:r>
        <w:rPr>
          <w:color w:val="000000"/>
          <w:sz w:val="20"/>
          <w:szCs w:val="20"/>
          <w:u w:val="single"/>
          <w:shd w:val="clear" w:color="auto" w:fill="00FF00"/>
        </w:rPr>
        <w:t>assurance that they will reap benefits</w:t>
      </w:r>
      <w:r>
        <w:rPr>
          <w:color w:val="000000"/>
          <w:sz w:val="20"/>
          <w:szCs w:val="20"/>
          <w:u w:val="single"/>
        </w:rPr>
        <w:t xml:space="preserve"> that will outweigh the capital they invested</w:t>
      </w:r>
      <w:r>
        <w:rPr>
          <w:color w:val="000000"/>
          <w:sz w:val="16"/>
          <w:szCs w:val="16"/>
        </w:rPr>
        <w:t xml:space="preserve">.17 </w:t>
      </w:r>
      <w:r>
        <w:rPr>
          <w:color w:val="000000"/>
          <w:sz w:val="20"/>
          <w:szCs w:val="20"/>
          <w:u w:val="single"/>
        </w:rPr>
        <w:t>They argue that the main impediment to further private action in space is that the current legal regime jeopardizes the ability of private actors to make a profit in space.</w:t>
      </w:r>
    </w:p>
    <w:p w14:paraId="4A8F9829" w14:textId="77777777" w:rsidR="0025766E" w:rsidRDefault="0025766E" w:rsidP="0025766E">
      <w:pPr>
        <w:pStyle w:val="NormalWeb"/>
        <w:spacing w:before="0" w:beforeAutospacing="0" w:after="0" w:afterAutospacing="0"/>
      </w:pPr>
      <w:r>
        <w:rPr>
          <w:color w:val="000000"/>
          <w:sz w:val="16"/>
          <w:szCs w:val="16"/>
        </w:rPr>
        <w:t xml:space="preserve">This is </w:t>
      </w:r>
      <w:r>
        <w:rPr>
          <w:color w:val="000000"/>
          <w:sz w:val="20"/>
          <w:szCs w:val="20"/>
          <w:u w:val="single"/>
        </w:rPr>
        <w:t xml:space="preserve">a </w:t>
      </w:r>
      <w:r>
        <w:rPr>
          <w:color w:val="000000"/>
          <w:sz w:val="20"/>
          <w:szCs w:val="20"/>
          <w:u w:val="single"/>
          <w:shd w:val="clear" w:color="auto" w:fill="00FF00"/>
        </w:rPr>
        <w:t>discouraging climate for private innovation</w:t>
      </w:r>
      <w:r>
        <w:rPr>
          <w:color w:val="000000"/>
          <w:sz w:val="16"/>
          <w:szCs w:val="16"/>
          <w:shd w:val="clear" w:color="auto" w:fill="00FF00"/>
        </w:rPr>
        <w:t>,</w:t>
      </w:r>
      <w:r>
        <w:rPr>
          <w:color w:val="000000"/>
          <w:sz w:val="16"/>
          <w:szCs w:val="16"/>
        </w:rPr>
        <w:t xml:space="preserve"> and </w:t>
      </w:r>
      <w:r>
        <w:rPr>
          <w:color w:val="000000"/>
          <w:sz w:val="20"/>
          <w:szCs w:val="20"/>
          <w:u w:val="single"/>
          <w:shd w:val="clear" w:color="auto" w:fill="00FF00"/>
        </w:rPr>
        <w:t>will</w:t>
      </w:r>
      <w:r>
        <w:rPr>
          <w:color w:val="000000"/>
          <w:sz w:val="20"/>
          <w:szCs w:val="20"/>
          <w:u w:val="single"/>
        </w:rPr>
        <w:t xml:space="preserve"> surely </w:t>
      </w:r>
      <w:r>
        <w:rPr>
          <w:color w:val="000000"/>
          <w:sz w:val="20"/>
          <w:szCs w:val="20"/>
          <w:u w:val="single"/>
          <w:shd w:val="clear" w:color="auto" w:fill="00FF00"/>
        </w:rPr>
        <w:t>discourage future investment</w:t>
      </w:r>
      <w:r>
        <w:rPr>
          <w:color w:val="000000"/>
          <w:sz w:val="20"/>
          <w:szCs w:val="20"/>
          <w:u w:val="single"/>
        </w:rPr>
        <w:t xml:space="preserve"> in space. </w:t>
      </w:r>
      <w:r>
        <w:rPr>
          <w:color w:val="000000"/>
          <w:sz w:val="16"/>
          <w:szCs w:val="16"/>
        </w:rPr>
        <w:t>The legal regime governing space must be clarified, added to, altered, or changed entirely to encourage private investment in space by allowing actors to realize financial rewards.18 The question then becomes how to accomplish this. In order to better understand the inadequacies of the current legal regime, it is necessary to analyze what exactly the Outer Space Treaty and Moon Treaty state, and how they dictate the climate in which private actors are operating in space.</w:t>
      </w:r>
    </w:p>
    <w:p w14:paraId="66935C22" w14:textId="77777777" w:rsidR="0025766E" w:rsidRPr="00DF70DC" w:rsidRDefault="0025766E" w:rsidP="00243F14">
      <w:pPr>
        <w:pStyle w:val="NormalWeb"/>
        <w:spacing w:before="0" w:beforeAutospacing="0" w:after="0" w:afterAutospacing="0"/>
        <w:rPr>
          <w:sz w:val="28"/>
          <w:szCs w:val="28"/>
        </w:rPr>
      </w:pPr>
    </w:p>
    <w:p w14:paraId="78CA530D" w14:textId="2162FB9D" w:rsidR="00E42E4C" w:rsidRDefault="00E42E4C" w:rsidP="00F601E6"/>
    <w:p w14:paraId="32C81143" w14:textId="1F27EF59" w:rsidR="00CF2462" w:rsidRDefault="00CF2462" w:rsidP="0025766E">
      <w:pPr>
        <w:pStyle w:val="Heading1"/>
      </w:pPr>
      <w:r>
        <w:lastRenderedPageBreak/>
        <w:t>Contention</w:t>
      </w:r>
      <w:r w:rsidR="00243F14">
        <w:t xml:space="preserve"> 1</w:t>
      </w:r>
      <w:r>
        <w:t>: The Environment</w:t>
      </w:r>
    </w:p>
    <w:p w14:paraId="6E074DD0" w14:textId="77777777" w:rsidR="00B04A77" w:rsidRDefault="00B04A77" w:rsidP="005E43EF"/>
    <w:p w14:paraId="3CBFBD5A" w14:textId="4DC9174C" w:rsidR="00CF2462" w:rsidRDefault="00CF2462" w:rsidP="00CF2462">
      <w:pPr>
        <w:pStyle w:val="Heading2"/>
      </w:pPr>
      <w:r>
        <w:lastRenderedPageBreak/>
        <w:t>Subpoint A: Space Debris</w:t>
      </w:r>
    </w:p>
    <w:p w14:paraId="0CDBD1F7" w14:textId="77777777" w:rsidR="005E43EF" w:rsidRDefault="005E43EF" w:rsidP="005E43EF"/>
    <w:p w14:paraId="68129F42" w14:textId="77777777" w:rsidR="005E43EF" w:rsidRDefault="005E43EF" w:rsidP="005E43EF">
      <w:pPr>
        <w:pStyle w:val="NormalWeb"/>
        <w:spacing w:before="0" w:beforeAutospacing="0" w:after="0" w:afterAutospacing="0"/>
      </w:pPr>
      <w:r>
        <w:rPr>
          <w:b/>
          <w:bCs/>
          <w:color w:val="000000"/>
        </w:rPr>
        <w:t>Satellites, rockets, and all launches cause space debris.</w:t>
      </w:r>
    </w:p>
    <w:p w14:paraId="2D749F76" w14:textId="77777777" w:rsidR="005E43EF" w:rsidRDefault="005E43EF" w:rsidP="005E43EF">
      <w:pPr>
        <w:pStyle w:val="NormalWeb"/>
        <w:spacing w:before="0" w:beforeAutospacing="0" w:after="0" w:afterAutospacing="0"/>
      </w:pPr>
      <w:r>
        <w:rPr>
          <w:b/>
          <w:bCs/>
          <w:color w:val="000000"/>
        </w:rPr>
        <w:t xml:space="preserve">O'Callaghan 16 </w:t>
      </w:r>
      <w:r>
        <w:rPr>
          <w:color w:val="000000"/>
        </w:rPr>
        <w:t xml:space="preserve">[Jonathan O'Callaghan. Space journalist that covers spaceflight, space exploration, and astrophysics. “What is space junk and why is it a problem?”. 5-4-2016. National History Museum. </w:t>
      </w:r>
      <w:hyperlink r:id="rId9" w:history="1">
        <w:r>
          <w:rPr>
            <w:rStyle w:val="FollowedHyperlink"/>
            <w:rFonts w:eastAsiaTheme="majorEastAsia"/>
            <w:color w:val="000000"/>
          </w:rPr>
          <w:t>https://www.nhm.ac.uk/discover/what-is-space-junk-and-why-is-it-a-problem.html</w:t>
        </w:r>
      </w:hyperlink>
      <w:r>
        <w:rPr>
          <w:color w:val="000000"/>
        </w:rPr>
        <w:t>] //ab sp</w:t>
      </w:r>
    </w:p>
    <w:p w14:paraId="6E164EB3" w14:textId="77777777" w:rsidR="005E43EF" w:rsidRDefault="005E43EF" w:rsidP="005E43EF">
      <w:pPr>
        <w:pStyle w:val="NormalWeb"/>
        <w:shd w:val="clear" w:color="auto" w:fill="FFFFFF"/>
        <w:spacing w:before="0" w:beforeAutospacing="0" w:after="0" w:afterAutospacing="0"/>
      </w:pPr>
      <w:r>
        <w:rPr>
          <w:color w:val="333333"/>
          <w:sz w:val="16"/>
          <w:szCs w:val="16"/>
        </w:rPr>
        <w:t>Since the dawn of the space age in the 1950s, we have launched thousands of rockets and sent even more satellites into orbit. Many are still there, and we face an ever-increasing risk of collision as we launch more.</w:t>
      </w:r>
    </w:p>
    <w:p w14:paraId="68D62B40" w14:textId="77777777" w:rsidR="005E43EF" w:rsidRDefault="005E43EF" w:rsidP="005E43EF">
      <w:pPr>
        <w:pStyle w:val="NormalWeb"/>
        <w:shd w:val="clear" w:color="auto" w:fill="FFFFFF"/>
        <w:spacing w:before="0" w:beforeAutospacing="0" w:after="0" w:afterAutospacing="0"/>
      </w:pPr>
      <w:r>
        <w:rPr>
          <w:color w:val="333333"/>
          <w:sz w:val="16"/>
          <w:szCs w:val="16"/>
        </w:rPr>
        <w:t>As long as humans have been exploring space, we've also been creating a bit of a mess. Orbiting our planet are thousands of dead satellites, along with bits of debris from all the rockets we've launched over the years. This could pose an issue one day.</w:t>
      </w:r>
    </w:p>
    <w:p w14:paraId="7B462AC3" w14:textId="77777777" w:rsidR="005E43EF" w:rsidRDefault="005E43EF" w:rsidP="005E43EF">
      <w:pPr>
        <w:pStyle w:val="NormalWeb"/>
        <w:shd w:val="clear" w:color="auto" w:fill="FFFFFF"/>
        <w:spacing w:before="0" w:beforeAutospacing="0" w:after="0" w:afterAutospacing="0"/>
      </w:pPr>
      <w:r>
        <w:rPr>
          <w:color w:val="333333"/>
          <w:u w:val="single"/>
          <w:shd w:val="clear" w:color="auto" w:fill="00FF00"/>
        </w:rPr>
        <w:t>Space junk, or</w:t>
      </w:r>
      <w:r>
        <w:rPr>
          <w:color w:val="333333"/>
          <w:u w:val="single"/>
        </w:rPr>
        <w:t xml:space="preserve"> space </w:t>
      </w:r>
      <w:r>
        <w:rPr>
          <w:color w:val="333333"/>
          <w:u w:val="single"/>
          <w:shd w:val="clear" w:color="auto" w:fill="00FF00"/>
        </w:rPr>
        <w:t>debris, is any piece of machinery</w:t>
      </w:r>
      <w:r>
        <w:rPr>
          <w:color w:val="333333"/>
          <w:u w:val="single"/>
        </w:rPr>
        <w:t xml:space="preserve"> or debris </w:t>
      </w:r>
      <w:r>
        <w:rPr>
          <w:color w:val="333333"/>
          <w:u w:val="single"/>
          <w:shd w:val="clear" w:color="auto" w:fill="00FF00"/>
        </w:rPr>
        <w:t>left by humans in space</w:t>
      </w:r>
      <w:r>
        <w:rPr>
          <w:color w:val="333333"/>
          <w:u w:val="single"/>
        </w:rPr>
        <w:t>.</w:t>
      </w:r>
    </w:p>
    <w:p w14:paraId="4DE365FD" w14:textId="77777777" w:rsidR="005E43EF" w:rsidRDefault="005E43EF" w:rsidP="005E43EF">
      <w:pPr>
        <w:pStyle w:val="NormalWeb"/>
        <w:shd w:val="clear" w:color="auto" w:fill="FFFFFF"/>
        <w:spacing w:before="0" w:beforeAutospacing="0" w:after="0" w:afterAutospacing="0"/>
      </w:pPr>
      <w:r>
        <w:rPr>
          <w:color w:val="333333"/>
          <w:u w:val="single"/>
          <w:shd w:val="clear" w:color="auto" w:fill="00FF00"/>
        </w:rPr>
        <w:t>It can refer to</w:t>
      </w:r>
      <w:r>
        <w:rPr>
          <w:color w:val="333333"/>
          <w:u w:val="single"/>
        </w:rPr>
        <w:t xml:space="preserve"> big objects such as </w:t>
      </w:r>
      <w:r>
        <w:rPr>
          <w:color w:val="333333"/>
          <w:u w:val="single"/>
          <w:shd w:val="clear" w:color="auto" w:fill="00FF00"/>
        </w:rPr>
        <w:t>dead satellites</w:t>
      </w:r>
      <w:r>
        <w:rPr>
          <w:color w:val="333333"/>
          <w:u w:val="single"/>
        </w:rPr>
        <w:t xml:space="preserve"> that have failed or been left in orbit at the end of their mission. It can also refer to smaller things, like </w:t>
      </w:r>
      <w:r>
        <w:rPr>
          <w:color w:val="333333"/>
          <w:u w:val="single"/>
          <w:shd w:val="clear" w:color="auto" w:fill="00FF00"/>
        </w:rPr>
        <w:t>bits of debris or paint flecks that have fallen off a rocket</w:t>
      </w:r>
      <w:r>
        <w:rPr>
          <w:color w:val="333333"/>
          <w:u w:val="single"/>
        </w:rPr>
        <w:t>.</w:t>
      </w:r>
    </w:p>
    <w:p w14:paraId="27CC6B29" w14:textId="77777777" w:rsidR="005E43EF" w:rsidRDefault="005E43EF" w:rsidP="005E43EF">
      <w:pPr>
        <w:pStyle w:val="NormalWeb"/>
        <w:shd w:val="clear" w:color="auto" w:fill="FFFFFF"/>
        <w:spacing w:before="0" w:beforeAutospacing="0" w:after="0" w:afterAutospacing="0"/>
      </w:pPr>
      <w:r>
        <w:rPr>
          <w:color w:val="333333"/>
          <w:sz w:val="16"/>
          <w:szCs w:val="16"/>
        </w:rPr>
        <w:t>Some human-made junk has been left on the Moon, too.</w:t>
      </w:r>
    </w:p>
    <w:p w14:paraId="6837CBF9" w14:textId="77777777" w:rsidR="005E43EF" w:rsidRDefault="005E43EF" w:rsidP="005E43EF">
      <w:pPr>
        <w:pStyle w:val="NormalWeb"/>
        <w:shd w:val="clear" w:color="auto" w:fill="FFFFFF"/>
        <w:spacing w:before="0" w:beforeAutospacing="0" w:after="0" w:afterAutospacing="0"/>
      </w:pPr>
      <w:r>
        <w:rPr>
          <w:color w:val="333333"/>
          <w:sz w:val="16"/>
          <w:szCs w:val="16"/>
        </w:rPr>
        <w:t>While there are about 2,000 active satellites orbiting Earth at the moment, there are also 3,000 dead ones littering space. What's more, there are around 34,000 pieces of space junk bigger than 10 centimetres in size and millions of smaller pieces that could nonetheless prove disastrous if they hit something else.</w:t>
      </w:r>
    </w:p>
    <w:p w14:paraId="3F99059F" w14:textId="77777777" w:rsidR="005E43EF" w:rsidRDefault="005E43EF" w:rsidP="005E43EF">
      <w:pPr>
        <w:pStyle w:val="NormalWeb"/>
        <w:shd w:val="clear" w:color="auto" w:fill="FFFFFF"/>
        <w:spacing w:before="0" w:beforeAutospacing="0" w:after="0" w:afterAutospacing="0"/>
      </w:pPr>
      <w:r>
        <w:rPr>
          <w:color w:val="333333"/>
          <w:u w:val="single"/>
        </w:rPr>
        <w:t xml:space="preserve">All </w:t>
      </w:r>
      <w:r>
        <w:rPr>
          <w:color w:val="333333"/>
          <w:u w:val="single"/>
          <w:shd w:val="clear" w:color="auto" w:fill="00FF00"/>
        </w:rPr>
        <w:t>space junk is the result of</w:t>
      </w:r>
      <w:r>
        <w:rPr>
          <w:color w:val="333333"/>
          <w:u w:val="single"/>
        </w:rPr>
        <w:t xml:space="preserve"> us </w:t>
      </w:r>
      <w:r>
        <w:rPr>
          <w:color w:val="333333"/>
          <w:u w:val="single"/>
          <w:shd w:val="clear" w:color="auto" w:fill="00FF00"/>
        </w:rPr>
        <w:t>launching objects from Earth,</w:t>
      </w:r>
      <w:r>
        <w:rPr>
          <w:color w:val="333333"/>
          <w:u w:val="single"/>
        </w:rPr>
        <w:t xml:space="preserve"> and it remains in orbit until it re-enters the atmosphere.</w:t>
      </w:r>
    </w:p>
    <w:p w14:paraId="6C796965" w14:textId="77777777" w:rsidR="005E43EF" w:rsidRDefault="005E43EF" w:rsidP="005E43EF">
      <w:pPr>
        <w:pStyle w:val="NormalWeb"/>
        <w:shd w:val="clear" w:color="auto" w:fill="FFFFFF"/>
        <w:spacing w:before="0" w:beforeAutospacing="0" w:after="0" w:afterAutospacing="0"/>
      </w:pPr>
      <w:r>
        <w:rPr>
          <w:color w:val="333333"/>
          <w:sz w:val="16"/>
          <w:szCs w:val="16"/>
        </w:rPr>
        <w:t>Some objects in lower orbits of a few hundred kilometres can return quickly. They often re-enter the atmosphere after a few years and, for the most part, they'll burn up - so they don't reach the ground. But debris or satellites left at higher altitudes of 36,000 kilometres - where communications and weather satellites are often placed in geostationary orbits - can continue to circle Earth for hundreds or even thousands of years.</w:t>
      </w:r>
    </w:p>
    <w:p w14:paraId="08CD3038" w14:textId="77777777" w:rsidR="005E43EF" w:rsidRDefault="005E43EF" w:rsidP="005E43EF">
      <w:pPr>
        <w:pStyle w:val="NormalWeb"/>
        <w:shd w:val="clear" w:color="auto" w:fill="FFFFFF"/>
        <w:spacing w:before="0" w:beforeAutospacing="0" w:after="0" w:afterAutospacing="0"/>
      </w:pPr>
      <w:r>
        <w:rPr>
          <w:color w:val="333333"/>
          <w:u w:val="single"/>
          <w:shd w:val="clear" w:color="auto" w:fill="00FF00"/>
        </w:rPr>
        <w:t>Some</w:t>
      </w:r>
      <w:r>
        <w:rPr>
          <w:color w:val="333333"/>
          <w:u w:val="single"/>
        </w:rPr>
        <w:t xml:space="preserve"> space junk </w:t>
      </w:r>
      <w:r>
        <w:rPr>
          <w:color w:val="333333"/>
          <w:u w:val="single"/>
          <w:shd w:val="clear" w:color="auto" w:fill="00FF00"/>
        </w:rPr>
        <w:t>results from collisions</w:t>
      </w:r>
      <w:r>
        <w:rPr>
          <w:color w:val="333333"/>
          <w:u w:val="single"/>
        </w:rPr>
        <w:t xml:space="preserve"> or anti-satellite tests in orbit. </w:t>
      </w:r>
      <w:r>
        <w:rPr>
          <w:color w:val="333333"/>
          <w:u w:val="single"/>
          <w:shd w:val="clear" w:color="auto" w:fill="00FF00"/>
        </w:rPr>
        <w:t>When</w:t>
      </w:r>
      <w:r>
        <w:rPr>
          <w:color w:val="333333"/>
          <w:u w:val="single"/>
        </w:rPr>
        <w:t xml:space="preserve"> two </w:t>
      </w:r>
      <w:r>
        <w:rPr>
          <w:color w:val="333333"/>
          <w:u w:val="single"/>
          <w:shd w:val="clear" w:color="auto" w:fill="00FF00"/>
        </w:rPr>
        <w:t>satellites collide, they can smash</w:t>
      </w:r>
      <w:r>
        <w:rPr>
          <w:color w:val="333333"/>
          <w:u w:val="single"/>
        </w:rPr>
        <w:t xml:space="preserve"> apart </w:t>
      </w:r>
      <w:r>
        <w:rPr>
          <w:color w:val="333333"/>
          <w:u w:val="single"/>
          <w:shd w:val="clear" w:color="auto" w:fill="00FF00"/>
        </w:rPr>
        <w:t>into thousands of</w:t>
      </w:r>
      <w:r>
        <w:rPr>
          <w:color w:val="333333"/>
          <w:u w:val="single"/>
        </w:rPr>
        <w:t xml:space="preserve"> new </w:t>
      </w:r>
      <w:r>
        <w:rPr>
          <w:color w:val="333333"/>
          <w:u w:val="single"/>
          <w:shd w:val="clear" w:color="auto" w:fill="00FF00"/>
        </w:rPr>
        <w:t>pieces,</w:t>
      </w:r>
      <w:r>
        <w:rPr>
          <w:color w:val="333333"/>
          <w:u w:val="single"/>
        </w:rPr>
        <w:t xml:space="preserve"> creating lots of new debris. This is rare, but several countries including the USA, China and India have used missiles to practice blowing up their own satellites. This creates thousands of new pieces of dangerous debris.</w:t>
      </w:r>
    </w:p>
    <w:p w14:paraId="42BF96CE" w14:textId="77777777" w:rsidR="005E43EF" w:rsidRDefault="005E43EF" w:rsidP="005E43EF">
      <w:pPr>
        <w:spacing w:after="240"/>
      </w:pPr>
    </w:p>
    <w:p w14:paraId="4B093B18" w14:textId="61D02317" w:rsidR="005E43EF" w:rsidRDefault="005E43EF" w:rsidP="005E43EF">
      <w:pPr>
        <w:pStyle w:val="NormalWeb"/>
        <w:spacing w:before="0" w:beforeAutospacing="0" w:after="0" w:afterAutospacing="0"/>
      </w:pPr>
      <w:r>
        <w:rPr>
          <w:b/>
          <w:bCs/>
          <w:color w:val="000000"/>
        </w:rPr>
        <w:t xml:space="preserve">The amount of space debris is increasing because of private companies like SpaceX – can endanger other </w:t>
      </w:r>
      <w:r w:rsidR="00135A63">
        <w:rPr>
          <w:b/>
          <w:bCs/>
          <w:color w:val="000000"/>
        </w:rPr>
        <w:t>spacecraft</w:t>
      </w:r>
      <w:r>
        <w:rPr>
          <w:b/>
          <w:bCs/>
          <w:color w:val="000000"/>
        </w:rPr>
        <w:t>.</w:t>
      </w:r>
    </w:p>
    <w:p w14:paraId="3C2CF4E4" w14:textId="77777777" w:rsidR="005E43EF" w:rsidRDefault="005E43EF" w:rsidP="005E43EF">
      <w:pPr>
        <w:pStyle w:val="NormalWeb"/>
        <w:spacing w:before="0" w:beforeAutospacing="0" w:after="0" w:afterAutospacing="0"/>
      </w:pPr>
      <w:r>
        <w:rPr>
          <w:b/>
          <w:bCs/>
          <w:color w:val="000000"/>
        </w:rPr>
        <w:t xml:space="preserve">Gorman 21 </w:t>
      </w:r>
      <w:r>
        <w:rPr>
          <w:color w:val="000000"/>
        </w:rPr>
        <w:t xml:space="preserve">[Alice Gorman. Internationally recognized scholar in space archaeology. “Opinion: The growing problem of space junk”. 5-8-2021. CNN. </w:t>
      </w:r>
      <w:hyperlink r:id="rId10" w:history="1">
        <w:r>
          <w:rPr>
            <w:rStyle w:val="FollowedHyperlink"/>
            <w:rFonts w:eastAsiaTheme="majorEastAsia"/>
            <w:color w:val="000000"/>
          </w:rPr>
          <w:t>https://www.cnn.com/2021/05/08/opinions/long-march-5b-space-junk-growing-problem-gorman/index.html</w:t>
        </w:r>
      </w:hyperlink>
      <w:r>
        <w:rPr>
          <w:color w:val="000000"/>
        </w:rPr>
        <w:t>] //ab sp</w:t>
      </w:r>
    </w:p>
    <w:p w14:paraId="23BB9B42" w14:textId="77777777" w:rsidR="005E43EF" w:rsidRDefault="005E43EF" w:rsidP="005E43EF">
      <w:pPr>
        <w:pStyle w:val="NormalWeb"/>
        <w:spacing w:before="0" w:beforeAutospacing="0" w:after="0" w:afterAutospacing="0"/>
      </w:pPr>
      <w:r>
        <w:rPr>
          <w:color w:val="000000"/>
          <w:sz w:val="16"/>
          <w:szCs w:val="16"/>
        </w:rPr>
        <w:t>More than 3 million years ago, members of an unknown hominin species sat on a river bank at the site of Lomekwi, in what is now Kenya, and made a set of stone tools for their daily tasks. Only a trained eye can distinguish the detritus they left behind from naturally broken rocks. In the intervening millennia, human trash has grown in complexity and quantity, introducing novel materials like plastics and metal alloys. What humans discard is fodder for archaeologists, but it's also an environmental problem that is becoming interplanetary.</w:t>
      </w:r>
    </w:p>
    <w:p w14:paraId="6F3FF0F1" w14:textId="77777777" w:rsidR="005E43EF" w:rsidRDefault="005E43EF" w:rsidP="005E43EF">
      <w:pPr>
        <w:pStyle w:val="NormalWeb"/>
        <w:spacing w:before="0" w:beforeAutospacing="0" w:after="0" w:afterAutospacing="0"/>
      </w:pPr>
      <w:r>
        <w:rPr>
          <w:color w:val="000000"/>
          <w:sz w:val="16"/>
          <w:szCs w:val="16"/>
        </w:rPr>
        <w:t>The Soviet satellite Sputnik 1, which launched on October 4, 1957, was the first human-made object in space. It kick-started the space race and inspired dreams of holidays on the moon and Martian colonies. But the satellite's orbit decayed just three months later, and it burned up as it reentered Earth's atmosphere. It was the first piece of space trash.</w:t>
      </w:r>
    </w:p>
    <w:p w14:paraId="030B2FB6" w14:textId="77777777" w:rsidR="005E43EF" w:rsidRDefault="005E43EF" w:rsidP="005E43EF">
      <w:pPr>
        <w:pStyle w:val="NormalWeb"/>
        <w:spacing w:before="0" w:beforeAutospacing="0" w:after="0" w:afterAutospacing="0"/>
      </w:pPr>
      <w:r>
        <w:rPr>
          <w:color w:val="000000"/>
          <w:sz w:val="16"/>
          <w:szCs w:val="16"/>
        </w:rPr>
        <w:t>Nothing survived of the basketball-sized aluminum sphere with distinctive antennas. That's not likely to be the case for the Long March 5B rocket, which is expected to fall back to Earth this weekend after delivering the Tianhe module of the new Chinese space station to orbit in April. It's one of the largest uncontrolled space objects to fall out of orbit. The rocket uses cryogenic fuel, so its fuel tanks are extremely robust to contain liquid oxygen and hydrogen under high pressure. Based on my observations, fuel system components are the most common rocket element to make it back to Earth.</w:t>
      </w:r>
    </w:p>
    <w:p w14:paraId="5F320ACB" w14:textId="77777777" w:rsidR="005E43EF" w:rsidRDefault="005E43EF" w:rsidP="005E43EF">
      <w:pPr>
        <w:pStyle w:val="NormalWeb"/>
        <w:spacing w:before="0" w:beforeAutospacing="0" w:after="0" w:afterAutospacing="0"/>
      </w:pPr>
      <w:r>
        <w:rPr>
          <w:color w:val="000000"/>
          <w:sz w:val="16"/>
          <w:szCs w:val="16"/>
        </w:rPr>
        <w:t xml:space="preserve">Most concerns about the uncontrolled reentry of the 22-ton rocket are about how much will remain intact and the potential damage it might inflict on life and property on Earth. But we shouldn't just focus on what makes its way back to the ground. </w:t>
      </w:r>
      <w:r>
        <w:rPr>
          <w:color w:val="000000"/>
          <w:u w:val="single"/>
          <w:shd w:val="clear" w:color="auto" w:fill="00FF00"/>
        </w:rPr>
        <w:t>Old satellites, rocket bodies, fragments and particles make up</w:t>
      </w:r>
      <w:r>
        <w:rPr>
          <w:color w:val="000000"/>
          <w:u w:val="single"/>
        </w:rPr>
        <w:t xml:space="preserve"> an estimated </w:t>
      </w:r>
      <w:r>
        <w:rPr>
          <w:color w:val="000000"/>
          <w:u w:val="single"/>
          <w:shd w:val="clear" w:color="auto" w:fill="00FF00"/>
        </w:rPr>
        <w:t xml:space="preserve">9,000 tons of material </w:t>
      </w:r>
      <w:r>
        <w:rPr>
          <w:color w:val="000000"/>
          <w:u w:val="single"/>
          <w:shd w:val="clear" w:color="auto" w:fill="00FF00"/>
        </w:rPr>
        <w:lastRenderedPageBreak/>
        <w:t>circling Earth</w:t>
      </w:r>
      <w:r>
        <w:rPr>
          <w:color w:val="000000"/>
          <w:u w:val="single"/>
        </w:rPr>
        <w:t>, from a few hundred kilometers to more than 35,000 kilometers in altitude. Most of it is in low-Earth orbit, and pieces of space junk can lose altitude over time and incinerate in the atmosphere.</w:t>
      </w:r>
      <w:r>
        <w:rPr>
          <w:color w:val="000000"/>
          <w:sz w:val="16"/>
          <w:szCs w:val="16"/>
        </w:rPr>
        <w:t xml:space="preserve"> Space junk reenters the atmosphere on a daily basis, although it mostly goes unnoticed because it burns up long before it can hit the ground.</w:t>
      </w:r>
    </w:p>
    <w:p w14:paraId="1DD4F800" w14:textId="77777777" w:rsidR="005E43EF" w:rsidRDefault="005E43EF" w:rsidP="005E43EF">
      <w:pPr>
        <w:pStyle w:val="NormalWeb"/>
        <w:spacing w:before="0" w:beforeAutospacing="0" w:after="0" w:afterAutospacing="0"/>
      </w:pPr>
      <w:r>
        <w:rPr>
          <w:color w:val="000000"/>
          <w:u w:val="single"/>
        </w:rPr>
        <w:t xml:space="preserve">Reentry is considered the most desirable outcome as it removes the </w:t>
      </w:r>
      <w:r>
        <w:rPr>
          <w:color w:val="000000"/>
          <w:u w:val="single"/>
          <w:shd w:val="clear" w:color="auto" w:fill="00FF00"/>
        </w:rPr>
        <w:t>space junk</w:t>
      </w:r>
      <w:r>
        <w:rPr>
          <w:color w:val="000000"/>
          <w:u w:val="single"/>
        </w:rPr>
        <w:t xml:space="preserve"> from orbit where it </w:t>
      </w:r>
      <w:r>
        <w:rPr>
          <w:color w:val="000000"/>
          <w:u w:val="single"/>
          <w:shd w:val="clear" w:color="auto" w:fill="00FF00"/>
        </w:rPr>
        <w:t>can collide with functioning satellites, create more junk, and threaten human life</w:t>
      </w:r>
      <w:r>
        <w:rPr>
          <w:color w:val="000000"/>
          <w:u w:val="single"/>
        </w:rPr>
        <w:t xml:space="preserve"> when it comes to crewed spacecraft. But very little work has been done on the effects of reentry on the upper atmosphere and the incineration that happens creates alumina particles that can have an environmental impact.</w:t>
      </w:r>
    </w:p>
    <w:p w14:paraId="0E3AD1D9" w14:textId="77777777" w:rsidR="005E43EF" w:rsidRDefault="005E43EF" w:rsidP="005E43EF">
      <w:pPr>
        <w:pStyle w:val="NormalWeb"/>
        <w:spacing w:before="0" w:beforeAutospacing="0" w:after="0" w:afterAutospacing="0"/>
      </w:pPr>
      <w:r>
        <w:rPr>
          <w:color w:val="000000"/>
          <w:u w:val="single"/>
        </w:rPr>
        <w:t xml:space="preserve">Studies of fuel exhaust from rocket launches have </w:t>
      </w:r>
      <w:r w:rsidRPr="00135A63">
        <w:rPr>
          <w:color w:val="000000"/>
          <w:u w:val="single"/>
        </w:rPr>
        <w:t xml:space="preserve">shown </w:t>
      </w:r>
      <w:r w:rsidRPr="0025766E">
        <w:rPr>
          <w:color w:val="000000"/>
          <w:u w:val="single"/>
        </w:rPr>
        <w:t xml:space="preserve">that </w:t>
      </w:r>
      <w:r w:rsidRPr="0025766E">
        <w:rPr>
          <w:color w:val="000000"/>
          <w:u w:val="single"/>
          <w:shd w:val="clear" w:color="auto" w:fill="00FF00"/>
        </w:rPr>
        <w:t>particles of soot and alumina remain trapped in the stratosphere and can deplete the ozone layer.</w:t>
      </w:r>
      <w:r w:rsidRPr="0025766E">
        <w:rPr>
          <w:color w:val="000000"/>
          <w:u w:val="single"/>
        </w:rPr>
        <w:t xml:space="preserve"> The ozone</w:t>
      </w:r>
      <w:r>
        <w:rPr>
          <w:color w:val="000000"/>
          <w:u w:val="single"/>
        </w:rPr>
        <w:t xml:space="preserve"> layer protects life on Earth from the savage effects of ultraviolet radiation by absorbing it.</w:t>
      </w:r>
      <w:r>
        <w:rPr>
          <w:color w:val="000000"/>
          <w:sz w:val="16"/>
          <w:szCs w:val="16"/>
        </w:rPr>
        <w:t xml:space="preserve"> It's been under threat before, from chlorofluorocarbons or CFCs, which were once commonly used in aerosols and as coolants in refrigerators (the ozone is recovering after international action under the 1987 Montreal Protocols). </w:t>
      </w:r>
      <w:r>
        <w:rPr>
          <w:color w:val="000000"/>
          <w:u w:val="single"/>
          <w:shd w:val="clear" w:color="auto" w:fill="00FF00"/>
        </w:rPr>
        <w:t>As the number of rocket launches increases, the more space junk there will be</w:t>
      </w:r>
      <w:r>
        <w:rPr>
          <w:color w:val="000000"/>
          <w:u w:val="single"/>
        </w:rPr>
        <w:t xml:space="preserve"> -- and it's unclear what the long-term effects on the atmosphere may be. The quantity of </w:t>
      </w:r>
      <w:r>
        <w:rPr>
          <w:color w:val="000000"/>
          <w:u w:val="single"/>
          <w:shd w:val="clear" w:color="auto" w:fill="00FF00"/>
        </w:rPr>
        <w:t>human materials in orbit is</w:t>
      </w:r>
      <w:r>
        <w:rPr>
          <w:color w:val="000000"/>
          <w:u w:val="single"/>
        </w:rPr>
        <w:t xml:space="preserve"> only </w:t>
      </w:r>
      <w:r>
        <w:rPr>
          <w:color w:val="000000"/>
          <w:u w:val="single"/>
          <w:shd w:val="clear" w:color="auto" w:fill="00FF00"/>
        </w:rPr>
        <w:t>increasing</w:t>
      </w:r>
      <w:r>
        <w:rPr>
          <w:color w:val="000000"/>
          <w:u w:val="single"/>
        </w:rPr>
        <w:t xml:space="preserve"> more </w:t>
      </w:r>
      <w:r>
        <w:rPr>
          <w:color w:val="000000"/>
          <w:u w:val="single"/>
          <w:shd w:val="clear" w:color="auto" w:fill="00FF00"/>
        </w:rPr>
        <w:t>rapidly with the launch of "megaconstellations"</w:t>
      </w:r>
      <w:r>
        <w:rPr>
          <w:color w:val="000000"/>
          <w:u w:val="single"/>
        </w:rPr>
        <w:t xml:space="preserve"> of communication satellites, </w:t>
      </w:r>
      <w:r>
        <w:rPr>
          <w:color w:val="000000"/>
          <w:u w:val="single"/>
          <w:shd w:val="clear" w:color="auto" w:fill="00FF00"/>
        </w:rPr>
        <w:t>like</w:t>
      </w:r>
      <w:r>
        <w:rPr>
          <w:color w:val="000000"/>
          <w:u w:val="single"/>
        </w:rPr>
        <w:t xml:space="preserve"> Starlink, </w:t>
      </w:r>
      <w:r>
        <w:rPr>
          <w:color w:val="000000"/>
          <w:u w:val="single"/>
          <w:shd w:val="clear" w:color="auto" w:fill="00FF00"/>
        </w:rPr>
        <w:t>SpaceX's</w:t>
      </w:r>
      <w:r>
        <w:rPr>
          <w:color w:val="000000"/>
          <w:u w:val="single"/>
        </w:rPr>
        <w:t xml:space="preserve"> plan to provide low-cost </w:t>
      </w:r>
      <w:r>
        <w:rPr>
          <w:color w:val="000000"/>
          <w:u w:val="single"/>
          <w:shd w:val="clear" w:color="auto" w:fill="00FF00"/>
        </w:rPr>
        <w:t>satellite Internet access</w:t>
      </w:r>
      <w:r>
        <w:rPr>
          <w:color w:val="000000"/>
          <w:u w:val="single"/>
        </w:rPr>
        <w:t xml:space="preserve">. While the effects may be small- scale at the moment, </w:t>
      </w:r>
      <w:r>
        <w:rPr>
          <w:color w:val="000000"/>
          <w:u w:val="single"/>
          <w:shd w:val="clear" w:color="auto" w:fill="00FF00"/>
        </w:rPr>
        <w:t>the number of satellites could increase from about 6,000 to 15,000 in the coming decade</w:t>
      </w:r>
      <w:r>
        <w:rPr>
          <w:color w:val="000000"/>
          <w:u w:val="single"/>
        </w:rPr>
        <w:t xml:space="preserve">. </w:t>
      </w:r>
      <w:r>
        <w:rPr>
          <w:color w:val="000000"/>
          <w:sz w:val="16"/>
          <w:szCs w:val="16"/>
        </w:rPr>
        <w:t>This means the number of reentries will also increase.</w:t>
      </w:r>
    </w:p>
    <w:p w14:paraId="01912E01" w14:textId="77777777" w:rsidR="005E43EF" w:rsidRDefault="005E43EF" w:rsidP="005E43EF">
      <w:pPr>
        <w:pStyle w:val="NormalWeb"/>
        <w:spacing w:before="0" w:beforeAutospacing="0" w:after="0" w:afterAutospacing="0"/>
      </w:pPr>
      <w:r>
        <w:rPr>
          <w:color w:val="000000"/>
          <w:sz w:val="16"/>
          <w:szCs w:val="16"/>
        </w:rPr>
        <w:t>Scientists are now looking at novel materials for spacecraft manufacture that will not create alumina particles as a by-product of combustion. Silica-based ceramics, like the tiles used for heat shields on the US space shuttles, are durable and light and already widely used in aerospace. A Japanese company has been developing satellites encased in wood with a view to reducing harmful particles. Antennas and electronics are protected from the space environment inside the shell, and no alumina particulates would be created on reentry. It sounds unusual but the creative use of new materials has great potential.</w:t>
      </w:r>
    </w:p>
    <w:p w14:paraId="399E8A5F" w14:textId="77777777" w:rsidR="005E43EF" w:rsidRDefault="005E43EF" w:rsidP="005E43EF">
      <w:pPr>
        <w:pStyle w:val="NormalWeb"/>
        <w:spacing w:before="0" w:beforeAutospacing="0" w:after="0" w:afterAutospacing="0"/>
      </w:pPr>
      <w:r>
        <w:rPr>
          <w:color w:val="000000"/>
          <w:sz w:val="16"/>
          <w:szCs w:val="16"/>
        </w:rPr>
        <w:t>Earth's atmosphere has become a liminal zone that marks a zombie spacecraft's transition to true death. It's now effectively the equivalent of landfill for the space industry. Humans have been discarding junk on Earth for millions of years and the Industrial Revolution brought on a dramatic increase of emissions into the atmosphere. Just like the international waters of the ocean, the atmosphere is considered a global commons. As space activity accelerates over the coming decade, events like the Long March 5b reentry remind us to take nothing on Earth for granted.</w:t>
      </w:r>
    </w:p>
    <w:p w14:paraId="18B00AF0" w14:textId="77777777" w:rsidR="00EE4B53" w:rsidRDefault="00EE4B53" w:rsidP="005E43EF">
      <w:pPr>
        <w:spacing w:after="240"/>
      </w:pPr>
    </w:p>
    <w:p w14:paraId="2EF1CCE2" w14:textId="77777777" w:rsidR="00B04A77" w:rsidRDefault="00B04A77" w:rsidP="00B04A77">
      <w:pPr>
        <w:pStyle w:val="Heading4"/>
      </w:pPr>
      <w:r>
        <w:t>Private actors are uniquely key to avoid debris cascades – they have lower safety standards and won’t cooperate with others</w:t>
      </w:r>
    </w:p>
    <w:p w14:paraId="0D4DB706" w14:textId="77777777" w:rsidR="00B04A77" w:rsidRPr="00B41972" w:rsidRDefault="00B04A77" w:rsidP="00B04A77">
      <w:r w:rsidRPr="008B68FA">
        <w:rPr>
          <w:rStyle w:val="Heading4Char"/>
        </w:rPr>
        <w:t>Yuan 21</w:t>
      </w:r>
      <w:r>
        <w:t xml:space="preserve"> [Alda Yuan, Public Health Analyst U.S. Department of Health and Human Services and visiting attorney at the Enivornmental Law Institute with a JD from Yale, 2021, “FILLING THE VACUUM: ADAPTING INTERNATIONAL SPACE LAW TO MEET THE PRESSURES CREATED BY PRIVATE SPACE ENTERPRISES,” Hein Online, https://heinonline.org/HOL/P?h=hein.journals/denilp49&amp;i=27]/Kankee</w:t>
      </w:r>
    </w:p>
    <w:p w14:paraId="79730824" w14:textId="77777777" w:rsidR="00B04A77" w:rsidRPr="00B41972" w:rsidRDefault="00B04A77" w:rsidP="00B04A77">
      <w:pPr>
        <w:rPr>
          <w:sz w:val="16"/>
        </w:rPr>
      </w:pPr>
      <w:r w:rsidRPr="00B41972">
        <w:rPr>
          <w:sz w:val="16"/>
        </w:rPr>
        <w:t xml:space="preserve">C. </w:t>
      </w:r>
      <w:r w:rsidRPr="00B41972">
        <w:rPr>
          <w:rStyle w:val="StyleUnderline"/>
          <w:highlight w:val="green"/>
        </w:rPr>
        <w:t>Non-state Actors</w:t>
      </w:r>
      <w:r w:rsidRPr="00CC7453">
        <w:rPr>
          <w:rStyle w:val="StyleUnderline"/>
        </w:rPr>
        <w:t xml:space="preserve"> Introduce Practical Challenges</w:t>
      </w:r>
      <w:r w:rsidRPr="00B41972">
        <w:rPr>
          <w:sz w:val="16"/>
        </w:rPr>
        <w:t xml:space="preserve"> </w:t>
      </w:r>
      <w:r w:rsidRPr="00CC7453">
        <w:rPr>
          <w:rStyle w:val="StyleUnderline"/>
        </w:rPr>
        <w:t xml:space="preserve">that </w:t>
      </w:r>
      <w:r w:rsidRPr="00B41972">
        <w:rPr>
          <w:rStyle w:val="Emphasis"/>
          <w:highlight w:val="green"/>
        </w:rPr>
        <w:t>Endanger</w:t>
      </w:r>
      <w:r w:rsidRPr="00CC7453">
        <w:rPr>
          <w:rStyle w:val="StyleUnderline"/>
        </w:rPr>
        <w:t xml:space="preserve"> the Future of </w:t>
      </w:r>
      <w:r w:rsidRPr="00B41972">
        <w:rPr>
          <w:rStyle w:val="StyleUnderline"/>
          <w:highlight w:val="green"/>
        </w:rPr>
        <w:t>Space</w:t>
      </w:r>
      <w:r w:rsidRPr="00B41972">
        <w:rPr>
          <w:sz w:val="16"/>
        </w:rPr>
        <w:t xml:space="preserve"> Travel </w:t>
      </w:r>
      <w:r w:rsidRPr="00CC7453">
        <w:rPr>
          <w:rStyle w:val="StyleUnderline"/>
        </w:rPr>
        <w:t>If companies</w:t>
      </w:r>
      <w:r w:rsidRPr="00B41972">
        <w:rPr>
          <w:sz w:val="16"/>
        </w:rPr>
        <w:t xml:space="preserve"> are permitted to </w:t>
      </w:r>
      <w:r w:rsidRPr="00CC7453">
        <w:rPr>
          <w:rStyle w:val="StyleUnderline"/>
        </w:rPr>
        <w:t>access space without a proper legal framework or sufficient</w:t>
      </w:r>
      <w:r w:rsidRPr="00B41972">
        <w:rPr>
          <w:sz w:val="16"/>
        </w:rPr>
        <w:t xml:space="preserve"> </w:t>
      </w:r>
      <w:r w:rsidRPr="00CC7453">
        <w:rPr>
          <w:rStyle w:val="StyleUnderline"/>
        </w:rPr>
        <w:t>coordination</w:t>
      </w:r>
      <w:r w:rsidRPr="00B41972">
        <w:rPr>
          <w:sz w:val="16"/>
        </w:rPr>
        <w:t xml:space="preserve">, the </w:t>
      </w:r>
      <w:r w:rsidRPr="00CC7453">
        <w:rPr>
          <w:rStyle w:val="StyleUnderline"/>
        </w:rPr>
        <w:t xml:space="preserve">practical risks may </w:t>
      </w:r>
      <w:r w:rsidRPr="00B41972">
        <w:rPr>
          <w:rStyle w:val="Emphasis"/>
        </w:rPr>
        <w:t>doom</w:t>
      </w:r>
      <w:r w:rsidRPr="00B41972">
        <w:rPr>
          <w:sz w:val="16"/>
        </w:rPr>
        <w:t xml:space="preserve"> the project of humanity in </w:t>
      </w:r>
      <w:r w:rsidRPr="00CC7453">
        <w:rPr>
          <w:rStyle w:val="StyleUnderline"/>
        </w:rPr>
        <w:t>outer space</w:t>
      </w:r>
      <w:r w:rsidRPr="00B41972">
        <w:rPr>
          <w:sz w:val="16"/>
        </w:rPr>
        <w:t xml:space="preserve"> for the near future. The opening anecdote dramatized the risks, but the fact that a chain of </w:t>
      </w:r>
      <w:r w:rsidRPr="00B41972">
        <w:rPr>
          <w:rStyle w:val="StyleUnderline"/>
          <w:highlight w:val="green"/>
        </w:rPr>
        <w:t>cascading destruction</w:t>
      </w:r>
      <w:r w:rsidRPr="00CC7453">
        <w:rPr>
          <w:rStyle w:val="StyleUnderline"/>
        </w:rPr>
        <w:t xml:space="preserve"> </w:t>
      </w:r>
      <w:r w:rsidRPr="00B41972">
        <w:rPr>
          <w:rStyle w:val="StyleUnderline"/>
          <w:highlight w:val="green"/>
        </w:rPr>
        <w:t>might</w:t>
      </w:r>
      <w:r w:rsidRPr="00CC7453">
        <w:rPr>
          <w:rStyle w:val="StyleUnderline"/>
        </w:rPr>
        <w:t xml:space="preserve"> </w:t>
      </w:r>
      <w:r w:rsidRPr="00B41972">
        <w:rPr>
          <w:rStyle w:val="Emphasis"/>
        </w:rPr>
        <w:t>preclude</w:t>
      </w:r>
      <w:r w:rsidRPr="00CC7453">
        <w:rPr>
          <w:rStyle w:val="StyleUnderline"/>
        </w:rPr>
        <w:t xml:space="preserve"> the use of</w:t>
      </w:r>
      <w:r w:rsidRPr="00B41972">
        <w:rPr>
          <w:sz w:val="16"/>
        </w:rPr>
        <w:t xml:space="preserve"> whole bands of </w:t>
      </w:r>
      <w:r w:rsidRPr="00CC7453">
        <w:rPr>
          <w:rStyle w:val="StyleUnderline"/>
        </w:rPr>
        <w:t xml:space="preserve">outer space or </w:t>
      </w:r>
      <w:r w:rsidRPr="00B41972">
        <w:rPr>
          <w:rStyle w:val="StyleUnderline"/>
          <w:highlight w:val="green"/>
        </w:rPr>
        <w:t>make launches</w:t>
      </w:r>
      <w:r w:rsidRPr="00CC7453">
        <w:rPr>
          <w:rStyle w:val="StyleUnderline"/>
        </w:rPr>
        <w:t xml:space="preserve"> </w:t>
      </w:r>
      <w:r w:rsidRPr="00B41972">
        <w:rPr>
          <w:rStyle w:val="Emphasis"/>
          <w:highlight w:val="green"/>
        </w:rPr>
        <w:t>impossible</w:t>
      </w:r>
      <w:r w:rsidRPr="00B41972">
        <w:rPr>
          <w:sz w:val="16"/>
        </w:rPr>
        <w:t xml:space="preserve"> is not farfetched. 99 Indeed, it is already happening.0 Because </w:t>
      </w:r>
      <w:r w:rsidRPr="00CC7453">
        <w:rPr>
          <w:rStyle w:val="StyleUnderline"/>
        </w:rPr>
        <w:t>space missions always create debris</w:t>
      </w:r>
      <w:r w:rsidRPr="00B41972">
        <w:rPr>
          <w:sz w:val="16"/>
        </w:rPr>
        <w:t xml:space="preserve"> and </w:t>
      </w:r>
      <w:r w:rsidRPr="00B41972">
        <w:rPr>
          <w:rStyle w:val="StyleUnderline"/>
          <w:highlight w:val="green"/>
        </w:rPr>
        <w:t>there is</w:t>
      </w:r>
      <w:r w:rsidRPr="00CC7453">
        <w:rPr>
          <w:rStyle w:val="StyleUnderline"/>
        </w:rPr>
        <w:t xml:space="preserve"> </w:t>
      </w:r>
      <w:r w:rsidRPr="00B41972">
        <w:rPr>
          <w:rStyle w:val="StyleUnderline"/>
          <w:highlight w:val="green"/>
        </w:rPr>
        <w:t>a</w:t>
      </w:r>
      <w:r w:rsidRPr="00CC7453">
        <w:rPr>
          <w:rStyle w:val="StyleUnderline"/>
        </w:rPr>
        <w:t xml:space="preserve"> </w:t>
      </w:r>
      <w:r w:rsidRPr="00B41972">
        <w:rPr>
          <w:rStyle w:val="Emphasis"/>
          <w:highlight w:val="green"/>
        </w:rPr>
        <w:t>correlation</w:t>
      </w:r>
      <w:r w:rsidRPr="00CC7453">
        <w:rPr>
          <w:rStyle w:val="StyleUnderline"/>
        </w:rPr>
        <w:t xml:space="preserve"> </w:t>
      </w:r>
      <w:r w:rsidRPr="00B41972">
        <w:rPr>
          <w:rStyle w:val="StyleUnderline"/>
          <w:highlight w:val="green"/>
        </w:rPr>
        <w:t>between</w:t>
      </w:r>
      <w:r w:rsidRPr="00CC7453">
        <w:rPr>
          <w:rStyle w:val="StyleUnderline"/>
        </w:rPr>
        <w:t xml:space="preserve"> the number of </w:t>
      </w:r>
      <w:r w:rsidRPr="00B41972">
        <w:rPr>
          <w:rStyle w:val="StyleUnderline"/>
          <w:highlight w:val="green"/>
        </w:rPr>
        <w:t>objects orbiting earth and the chances of collision</w:t>
      </w:r>
      <w:r w:rsidRPr="00B41972">
        <w:rPr>
          <w:sz w:val="16"/>
        </w:rPr>
        <w:t xml:space="preserve">, which thereby creates more debris, even no further activity in space will eventually result in a belt of debris encircling the earth.10 1 This cascade effect, called the Kessler Syndrome, 102 has the potential to speed up astronomically if activities in outer space expand without contingent regulation and mitigation measures.1 </w:t>
      </w:r>
      <w:r w:rsidRPr="00B41972">
        <w:rPr>
          <w:sz w:val="16"/>
          <w:szCs w:val="16"/>
        </w:rPr>
        <w:t>1 3 At current rates and</w:t>
      </w:r>
      <w:r w:rsidRPr="00B41972">
        <w:rPr>
          <w:sz w:val="16"/>
        </w:rPr>
        <w:t xml:space="preserve"> in the absence of a catastrophic event, </w:t>
      </w:r>
      <w:r w:rsidRPr="00B41972">
        <w:rPr>
          <w:rStyle w:val="Emphasis"/>
          <w:highlight w:val="green"/>
        </w:rPr>
        <w:t>l</w:t>
      </w:r>
      <w:r w:rsidRPr="00B41972">
        <w:rPr>
          <w:rStyle w:val="StyleUnderline"/>
        </w:rPr>
        <w:t>ower</w:t>
      </w:r>
      <w:r w:rsidRPr="00CC7453">
        <w:rPr>
          <w:rStyle w:val="StyleUnderline"/>
        </w:rPr>
        <w:t xml:space="preserve"> </w:t>
      </w:r>
      <w:r w:rsidRPr="00B41972">
        <w:rPr>
          <w:rStyle w:val="Emphasis"/>
          <w:highlight w:val="green"/>
        </w:rPr>
        <w:t>e</w:t>
      </w:r>
      <w:r w:rsidRPr="00CC7453">
        <w:rPr>
          <w:rStyle w:val="StyleUnderline"/>
        </w:rPr>
        <w:t xml:space="preserve">arth </w:t>
      </w:r>
      <w:r w:rsidRPr="00B41972">
        <w:rPr>
          <w:rStyle w:val="Emphasis"/>
          <w:highlight w:val="green"/>
        </w:rPr>
        <w:t>o</w:t>
      </w:r>
      <w:r w:rsidRPr="00CC7453">
        <w:rPr>
          <w:rStyle w:val="StyleUnderline"/>
        </w:rPr>
        <w:t>rbit</w:t>
      </w:r>
      <w:r w:rsidRPr="00B41972">
        <w:rPr>
          <w:sz w:val="16"/>
        </w:rPr>
        <w:t xml:space="preserve">, in particular, </w:t>
      </w:r>
      <w:r w:rsidRPr="00B41972">
        <w:rPr>
          <w:rStyle w:val="StyleUnderline"/>
          <w:highlight w:val="green"/>
        </w:rPr>
        <w:t>might</w:t>
      </w:r>
      <w:r w:rsidRPr="00CC7453">
        <w:rPr>
          <w:rStyle w:val="StyleUnderline"/>
        </w:rPr>
        <w:t xml:space="preserve"> </w:t>
      </w:r>
      <w:r w:rsidRPr="00B41972">
        <w:rPr>
          <w:rStyle w:val="StyleUnderline"/>
          <w:highlight w:val="green"/>
        </w:rPr>
        <w:lastRenderedPageBreak/>
        <w:t xml:space="preserve">reach a </w:t>
      </w:r>
      <w:r w:rsidRPr="00B41972">
        <w:rPr>
          <w:rStyle w:val="Emphasis"/>
          <w:highlight w:val="green"/>
        </w:rPr>
        <w:t>tipping point</w:t>
      </w:r>
      <w:r w:rsidRPr="00CC7453">
        <w:rPr>
          <w:rStyle w:val="StyleUnderline"/>
        </w:rPr>
        <w:t xml:space="preserve"> </w:t>
      </w:r>
      <w:r w:rsidRPr="00B41972">
        <w:rPr>
          <w:sz w:val="16"/>
          <w:szCs w:val="16"/>
        </w:rPr>
        <w:t>within the next ten to fifty years.1 4 If the space debris</w:t>
      </w:r>
      <w:r w:rsidRPr="00B41972">
        <w:rPr>
          <w:sz w:val="16"/>
        </w:rPr>
        <w:t xml:space="preserve"> problem is permitted to reach this tipping point, </w:t>
      </w:r>
      <w:r w:rsidRPr="00CC7453">
        <w:rPr>
          <w:rStyle w:val="StyleUnderline"/>
        </w:rPr>
        <w:t xml:space="preserve">access to space may well be </w:t>
      </w:r>
      <w:r w:rsidRPr="00B41972">
        <w:rPr>
          <w:rStyle w:val="Emphasis"/>
        </w:rPr>
        <w:t>cut off</w:t>
      </w:r>
      <w:r w:rsidRPr="00B41972">
        <w:rPr>
          <w:sz w:val="16"/>
        </w:rPr>
        <w:t xml:space="preserve"> for the near future </w:t>
      </w:r>
      <w:r w:rsidRPr="00CC7453">
        <w:rPr>
          <w:rStyle w:val="StyleUnderline"/>
        </w:rPr>
        <w:t>because it will be impossible to launch satellites</w:t>
      </w:r>
      <w:r w:rsidRPr="00B41972">
        <w:rPr>
          <w:sz w:val="16"/>
        </w:rPr>
        <w:t xml:space="preserve">.1 5 Given that we do not have the technology to clean up debris yet, </w:t>
      </w:r>
      <w:r w:rsidRPr="00CC7453">
        <w:rPr>
          <w:rStyle w:val="StyleUnderline"/>
        </w:rPr>
        <w:t xml:space="preserve">space travel faces an </w:t>
      </w:r>
      <w:r w:rsidRPr="00B41972">
        <w:rPr>
          <w:rStyle w:val="Emphasis"/>
        </w:rPr>
        <w:t>existential threat</w:t>
      </w:r>
      <w:r w:rsidRPr="00B41972">
        <w:rPr>
          <w:sz w:val="16"/>
        </w:rPr>
        <w:t xml:space="preserve">. In light of this, </w:t>
      </w:r>
      <w:r w:rsidRPr="00CC7453">
        <w:rPr>
          <w:rStyle w:val="StyleUnderline"/>
        </w:rPr>
        <w:t xml:space="preserve">most </w:t>
      </w:r>
      <w:r w:rsidRPr="00B41972">
        <w:rPr>
          <w:sz w:val="16"/>
        </w:rPr>
        <w:t xml:space="preserve">space-faring states cooperate, working together to develop guidelines and pool resources to track the debris already orbiting the earth to minimize the chances of a collision.106 </w:t>
      </w:r>
      <w:r w:rsidRPr="00CC7453">
        <w:rPr>
          <w:rStyle w:val="StyleUnderline"/>
        </w:rPr>
        <w:t xml:space="preserve">Given the high speeds the </w:t>
      </w:r>
      <w:r w:rsidRPr="00B41972">
        <w:rPr>
          <w:rStyle w:val="StyleUnderline"/>
          <w:highlight w:val="green"/>
        </w:rPr>
        <w:t>debris</w:t>
      </w:r>
      <w:r w:rsidRPr="00CC7453">
        <w:rPr>
          <w:rStyle w:val="StyleUnderline"/>
        </w:rPr>
        <w:t xml:space="preserve"> travels at, approximately 10 km/second</w:t>
      </w:r>
      <w:r w:rsidRPr="00B41972">
        <w:rPr>
          <w:sz w:val="16"/>
        </w:rPr>
        <w:t xml:space="preserve">,107 </w:t>
      </w:r>
      <w:r w:rsidRPr="00CC7453">
        <w:rPr>
          <w:rStyle w:val="StyleUnderline"/>
        </w:rPr>
        <w:t>and the amount of damage even tiny pieces can do</w:t>
      </w:r>
      <w:r w:rsidRPr="00B41972">
        <w:rPr>
          <w:sz w:val="16"/>
        </w:rPr>
        <w:t xml:space="preserve">, 108 the existing tracking systems are not an absolute fix. At these speeds, </w:t>
      </w:r>
      <w:r w:rsidRPr="00CC7453">
        <w:rPr>
          <w:rStyle w:val="StyleUnderline"/>
        </w:rPr>
        <w:t xml:space="preserve">a piece of debris weighing a mere two grams </w:t>
      </w:r>
      <w:r w:rsidRPr="00B41972">
        <w:rPr>
          <w:rStyle w:val="StyleUnderline"/>
          <w:highlight w:val="green"/>
        </w:rPr>
        <w:t>can produce</w:t>
      </w:r>
      <w:r w:rsidRPr="00CC7453">
        <w:rPr>
          <w:rStyle w:val="StyleUnderline"/>
        </w:rPr>
        <w:t xml:space="preserve"> </w:t>
      </w:r>
      <w:r w:rsidRPr="00B41972">
        <w:rPr>
          <w:rStyle w:val="StyleUnderline"/>
          <w:highlight w:val="green"/>
        </w:rPr>
        <w:t>an impact</w:t>
      </w:r>
      <w:r w:rsidRPr="00CC7453">
        <w:rPr>
          <w:rStyle w:val="StyleUnderline"/>
        </w:rPr>
        <w:t xml:space="preserve"> force </w:t>
      </w:r>
      <w:r w:rsidRPr="00B41972">
        <w:rPr>
          <w:rStyle w:val="StyleUnderline"/>
          <w:highlight w:val="green"/>
        </w:rPr>
        <w:t>equivalent to a kilo</w:t>
      </w:r>
      <w:r w:rsidRPr="00B41972">
        <w:rPr>
          <w:rStyle w:val="StyleUnderline"/>
        </w:rPr>
        <w:t>gram</w:t>
      </w:r>
      <w:r w:rsidRPr="00CC7453">
        <w:rPr>
          <w:rStyle w:val="StyleUnderline"/>
        </w:rPr>
        <w:t xml:space="preserve"> </w:t>
      </w:r>
      <w:r w:rsidRPr="00B41972">
        <w:rPr>
          <w:rStyle w:val="StyleUnderline"/>
          <w:highlight w:val="green"/>
        </w:rPr>
        <w:t>of TNT</w:t>
      </w:r>
      <w:r w:rsidRPr="00B41972">
        <w:rPr>
          <w:sz w:val="16"/>
        </w:rPr>
        <w:t xml:space="preserve">.109 More than three hundred thousand pieces of debris greater than one cm in diameter," and therefore capable of causing enormous damage, orbit the earth while the US Space Surveillance Network (SSN) system can only track objects over five cm in diameter." There are millions of fragments smaller than one cm, which are impossible to track and yet can still cause significant damage.11 2 Still, the tracking system is important. In the last twenty years, the International Space Station has carried out several avoidance maneuvers to avoid potential collision with pieces of space debris being tracked by the SSN system.113 Between April of 2011 and April of 2012, the ISS performed four evasive maneuvers." 4 On two additional occasions, the crew fell back to the Soyuz since there was no time to set up an evasive maneuver." 5 This sort of cooperation works given the limited number of actors involved and the aligned interests of the nation-state parties. </w:t>
      </w:r>
      <w:r w:rsidRPr="00B41972">
        <w:rPr>
          <w:rStyle w:val="StyleUnderline"/>
        </w:rPr>
        <w:t xml:space="preserve">Commercial </w:t>
      </w:r>
      <w:r w:rsidRPr="00B41972">
        <w:rPr>
          <w:rStyle w:val="StyleUnderline"/>
          <w:highlight w:val="green"/>
        </w:rPr>
        <w:t>space companies do not</w:t>
      </w:r>
      <w:r w:rsidRPr="00CC7453">
        <w:rPr>
          <w:rStyle w:val="StyleUnderline"/>
        </w:rPr>
        <w:t xml:space="preserve"> </w:t>
      </w:r>
      <w:r w:rsidRPr="00B41972">
        <w:rPr>
          <w:rStyle w:val="StyleUnderline"/>
          <w:highlight w:val="green"/>
        </w:rPr>
        <w:t>have</w:t>
      </w:r>
      <w:r w:rsidRPr="00B41972">
        <w:rPr>
          <w:sz w:val="16"/>
        </w:rPr>
        <w:t xml:space="preserve"> the same </w:t>
      </w:r>
      <w:r w:rsidRPr="00B41972">
        <w:rPr>
          <w:rStyle w:val="Emphasis"/>
          <w:highlight w:val="green"/>
        </w:rPr>
        <w:t>incentives</w:t>
      </w:r>
      <w:r w:rsidRPr="00CC7453">
        <w:rPr>
          <w:rStyle w:val="StyleUnderline"/>
        </w:rPr>
        <w:t xml:space="preserve"> </w:t>
      </w:r>
      <w:r w:rsidRPr="00B41972">
        <w:rPr>
          <w:rStyle w:val="StyleUnderline"/>
          <w:highlight w:val="green"/>
        </w:rPr>
        <w:t>to cooperate</w:t>
      </w:r>
      <w:r w:rsidRPr="00B41972">
        <w:rPr>
          <w:sz w:val="16"/>
          <w:highlight w:val="green"/>
        </w:rPr>
        <w:t xml:space="preserve"> </w:t>
      </w:r>
      <w:r w:rsidRPr="00B41972">
        <w:rPr>
          <w:rStyle w:val="StyleUnderline"/>
          <w:highlight w:val="green"/>
        </w:rPr>
        <w:t>to share data and</w:t>
      </w:r>
      <w:r w:rsidRPr="00CC7453">
        <w:rPr>
          <w:rStyle w:val="StyleUnderline"/>
        </w:rPr>
        <w:t xml:space="preserve"> new </w:t>
      </w:r>
      <w:r w:rsidRPr="00B41972">
        <w:rPr>
          <w:rStyle w:val="StyleUnderline"/>
          <w:highlight w:val="green"/>
        </w:rPr>
        <w:t>tech</w:t>
      </w:r>
      <w:r w:rsidRPr="00CC7453">
        <w:rPr>
          <w:rStyle w:val="StyleUnderline"/>
        </w:rPr>
        <w:t>nologies</w:t>
      </w:r>
      <w:r w:rsidRPr="00B41972">
        <w:rPr>
          <w:sz w:val="16"/>
        </w:rPr>
        <w:t xml:space="preserve">. This is why many have called for the creation of a new convention on managing orbital debris. 16 However, escalation of the Kessler Syndrome is not the only problem that might arise by failing to accommodate for the rise of the commercial corporations, so such a convention would not eliminate the threat. For instance, </w:t>
      </w:r>
      <w:r w:rsidRPr="00B41972">
        <w:rPr>
          <w:rStyle w:val="StyleUnderline"/>
        </w:rPr>
        <w:t xml:space="preserve">many satellites use nuclear power sources </w:t>
      </w:r>
      <w:r w:rsidRPr="00B41972">
        <w:rPr>
          <w:sz w:val="16"/>
        </w:rPr>
        <w:t xml:space="preserve">(NPS), </w:t>
      </w:r>
      <w:r w:rsidRPr="00B41972">
        <w:rPr>
          <w:rStyle w:val="StyleUnderline"/>
        </w:rPr>
        <w:t>which</w:t>
      </w:r>
      <w:r w:rsidRPr="00B41972">
        <w:rPr>
          <w:sz w:val="16"/>
        </w:rPr>
        <w:t xml:space="preserve"> can </w:t>
      </w:r>
      <w:r w:rsidRPr="00B41972">
        <w:rPr>
          <w:rStyle w:val="Emphasis"/>
        </w:rPr>
        <w:t>break up</w:t>
      </w:r>
      <w:r w:rsidRPr="00B41972">
        <w:rPr>
          <w:rStyle w:val="StyleUnderline"/>
        </w:rPr>
        <w:t xml:space="preserve"> upon reentry</w:t>
      </w:r>
      <w:r w:rsidRPr="00B41972">
        <w:rPr>
          <w:sz w:val="16"/>
        </w:rPr>
        <w:t xml:space="preserve">." As early as 1978, the Cosmos-954 incident scattered radioactive debris over Canada.118 Other </w:t>
      </w:r>
      <w:r w:rsidRPr="00B41972">
        <w:rPr>
          <w:rStyle w:val="Emphasis"/>
        </w:rPr>
        <w:t>accidents</w:t>
      </w:r>
      <w:r w:rsidRPr="00B41972">
        <w:rPr>
          <w:sz w:val="16"/>
        </w:rPr>
        <w:t xml:space="preserve"> of this type </w:t>
      </w:r>
      <w:r w:rsidRPr="00B41972">
        <w:rPr>
          <w:rStyle w:val="StyleUnderline"/>
        </w:rPr>
        <w:t xml:space="preserve">could raise </w:t>
      </w:r>
      <w:r w:rsidRPr="00B41972">
        <w:rPr>
          <w:rStyle w:val="Emphasis"/>
        </w:rPr>
        <w:t>fallout</w:t>
      </w:r>
      <w:r w:rsidRPr="00B41972">
        <w:rPr>
          <w:rStyle w:val="StyleUnderline"/>
        </w:rPr>
        <w:t xml:space="preserve"> concerns</w:t>
      </w:r>
      <w:r w:rsidRPr="00B41972">
        <w:rPr>
          <w:sz w:val="16"/>
        </w:rPr>
        <w:t xml:space="preserve">, especially if they occur </w:t>
      </w:r>
      <w:r w:rsidRPr="00CC7453">
        <w:rPr>
          <w:rStyle w:val="StyleUnderline"/>
        </w:rPr>
        <w:t>over more densely populated regions</w:t>
      </w:r>
      <w:r w:rsidRPr="00B41972">
        <w:rPr>
          <w:sz w:val="16"/>
        </w:rPr>
        <w:t xml:space="preserve">. In an attempt to alleviate this risk and decrease the chances of collisions, various nations have cooperated to design and standardize methods of </w:t>
      </w:r>
      <w:r w:rsidRPr="00B41972">
        <w:rPr>
          <w:rStyle w:val="StyleUnderline"/>
          <w:highlight w:val="green"/>
        </w:rPr>
        <w:t>decommissioning</w:t>
      </w:r>
      <w:r w:rsidRPr="00B41972">
        <w:rPr>
          <w:sz w:val="16"/>
        </w:rPr>
        <w:t xml:space="preserve"> </w:t>
      </w:r>
      <w:r w:rsidRPr="00B41972">
        <w:rPr>
          <w:rStyle w:val="StyleUnderline"/>
          <w:highlight w:val="green"/>
        </w:rPr>
        <w:t>sat</w:t>
      </w:r>
      <w:r w:rsidRPr="00B41972">
        <w:rPr>
          <w:rStyle w:val="StyleUnderline"/>
        </w:rPr>
        <w:t>ellite</w:t>
      </w:r>
      <w:r w:rsidRPr="00B41972">
        <w:rPr>
          <w:rStyle w:val="StyleUnderline"/>
          <w:highlight w:val="green"/>
        </w:rPr>
        <w:t>s</w:t>
      </w:r>
      <w:r w:rsidRPr="00B41972">
        <w:rPr>
          <w:sz w:val="16"/>
        </w:rPr>
        <w:t xml:space="preserve">. 119 One strategy is to supply spacecraft with additional fuel and nudge it out of orbit so it will burn up in the atmosphere over the ocean. 120 Another is to push the ailing satellite into a graveyard orbit. 121 These methods </w:t>
      </w:r>
      <w:r w:rsidRPr="00B41972">
        <w:rPr>
          <w:rStyle w:val="StyleUnderline"/>
          <w:highlight w:val="green"/>
        </w:rPr>
        <w:t>require</w:t>
      </w:r>
      <w:r w:rsidRPr="00C81697">
        <w:rPr>
          <w:rStyle w:val="StyleUnderline"/>
        </w:rPr>
        <w:t xml:space="preserve"> additional </w:t>
      </w:r>
      <w:r w:rsidRPr="00B41972">
        <w:rPr>
          <w:rStyle w:val="StyleUnderline"/>
          <w:highlight w:val="green"/>
        </w:rPr>
        <w:t>r</w:t>
      </w:r>
      <w:r w:rsidRPr="00C81697">
        <w:rPr>
          <w:rStyle w:val="StyleUnderline"/>
        </w:rPr>
        <w:t xml:space="preserve">esearch </w:t>
      </w:r>
      <w:r w:rsidRPr="00B41972">
        <w:rPr>
          <w:rStyle w:val="StyleUnderline"/>
          <w:highlight w:val="green"/>
        </w:rPr>
        <w:t>and</w:t>
      </w:r>
      <w:r w:rsidRPr="00C81697">
        <w:rPr>
          <w:rStyle w:val="StyleUnderline"/>
        </w:rPr>
        <w:t xml:space="preserve"> </w:t>
      </w:r>
      <w:r w:rsidRPr="00B41972">
        <w:rPr>
          <w:rStyle w:val="StyleUnderline"/>
          <w:highlight w:val="green"/>
        </w:rPr>
        <w:t>d</w:t>
      </w:r>
      <w:r w:rsidRPr="00C81697">
        <w:rPr>
          <w:rStyle w:val="StyleUnderline"/>
        </w:rPr>
        <w:t xml:space="preserve">esign </w:t>
      </w:r>
      <w:r w:rsidRPr="00B41972">
        <w:rPr>
          <w:rStyle w:val="StyleUnderline"/>
          <w:highlight w:val="green"/>
        </w:rPr>
        <w:t>and</w:t>
      </w:r>
      <w:r w:rsidRPr="00C81697">
        <w:rPr>
          <w:rStyle w:val="StyleUnderline"/>
        </w:rPr>
        <w:t xml:space="preserve"> incur additional </w:t>
      </w:r>
      <w:r w:rsidRPr="00B41972">
        <w:rPr>
          <w:rStyle w:val="StyleUnderline"/>
          <w:highlight w:val="green"/>
        </w:rPr>
        <w:t>costs</w:t>
      </w:r>
      <w:r w:rsidRPr="00B41972">
        <w:rPr>
          <w:sz w:val="16"/>
        </w:rPr>
        <w:t xml:space="preserve">. 12 2 </w:t>
      </w:r>
      <w:r w:rsidRPr="00C81697">
        <w:rPr>
          <w:rStyle w:val="StyleUnderline"/>
        </w:rPr>
        <w:t xml:space="preserve">Private </w:t>
      </w:r>
      <w:r w:rsidRPr="00B41972">
        <w:rPr>
          <w:rStyle w:val="StyleUnderline"/>
          <w:highlight w:val="green"/>
        </w:rPr>
        <w:t>companies may</w:t>
      </w:r>
      <w:r w:rsidRPr="00CC7453">
        <w:rPr>
          <w:rStyle w:val="StyleUnderline"/>
        </w:rPr>
        <w:t xml:space="preserve"> </w:t>
      </w:r>
      <w:r w:rsidRPr="00B41972">
        <w:rPr>
          <w:rStyle w:val="StyleUnderline"/>
          <w:highlight w:val="green"/>
        </w:rPr>
        <w:t>not</w:t>
      </w:r>
      <w:r w:rsidRPr="00CC7453">
        <w:rPr>
          <w:rStyle w:val="StyleUnderline"/>
        </w:rPr>
        <w:t xml:space="preserve"> spontaneously </w:t>
      </w:r>
      <w:r w:rsidRPr="00B41972">
        <w:rPr>
          <w:rStyle w:val="StyleUnderline"/>
          <w:highlight w:val="green"/>
        </w:rPr>
        <w:t xml:space="preserve">take the steps </w:t>
      </w:r>
      <w:r w:rsidRPr="00B41972">
        <w:rPr>
          <w:rStyle w:val="Emphasis"/>
          <w:highlight w:val="green"/>
        </w:rPr>
        <w:t>necessary</w:t>
      </w:r>
      <w:r w:rsidRPr="00CC7453">
        <w:rPr>
          <w:rStyle w:val="StyleUnderline"/>
        </w:rPr>
        <w:t xml:space="preserve"> to comport with the common practices of space-faring nations</w:t>
      </w:r>
      <w:r w:rsidRPr="00B41972">
        <w:rPr>
          <w:sz w:val="16"/>
        </w:rPr>
        <w:t xml:space="preserve">. Thus, the </w:t>
      </w:r>
      <w:r w:rsidRPr="00CC7453">
        <w:rPr>
          <w:rStyle w:val="StyleUnderline"/>
        </w:rPr>
        <w:t xml:space="preserve">rise of </w:t>
      </w:r>
      <w:r w:rsidRPr="00B41972">
        <w:rPr>
          <w:rStyle w:val="StyleUnderline"/>
          <w:highlight w:val="green"/>
        </w:rPr>
        <w:t>private corporations</w:t>
      </w:r>
      <w:r w:rsidRPr="00B41972">
        <w:rPr>
          <w:sz w:val="16"/>
        </w:rPr>
        <w:t xml:space="preserve">, while opening up new possibilities, </w:t>
      </w:r>
      <w:r w:rsidRPr="00B41972">
        <w:rPr>
          <w:rStyle w:val="StyleUnderline"/>
          <w:highlight w:val="green"/>
        </w:rPr>
        <w:t>may</w:t>
      </w:r>
      <w:r w:rsidRPr="00B41972">
        <w:rPr>
          <w:sz w:val="16"/>
        </w:rPr>
        <w:t xml:space="preserve"> also </w:t>
      </w:r>
      <w:r w:rsidRPr="00B41972">
        <w:rPr>
          <w:rStyle w:val="Emphasis"/>
          <w:highlight w:val="green"/>
        </w:rPr>
        <w:t>threaten</w:t>
      </w:r>
      <w:r w:rsidRPr="00B41972">
        <w:rPr>
          <w:rStyle w:val="StyleUnderline"/>
          <w:highlight w:val="green"/>
        </w:rPr>
        <w:t xml:space="preserve"> space</w:t>
      </w:r>
      <w:r w:rsidRPr="00CC7453">
        <w:rPr>
          <w:rStyle w:val="StyleUnderline"/>
        </w:rPr>
        <w:t xml:space="preserve"> travel </w:t>
      </w:r>
      <w:r w:rsidRPr="00B41972">
        <w:rPr>
          <w:rStyle w:val="StyleUnderline"/>
          <w:highlight w:val="green"/>
        </w:rPr>
        <w:t>itself</w:t>
      </w:r>
      <w:r w:rsidRPr="00CC7453">
        <w:rPr>
          <w:rStyle w:val="StyleUnderline"/>
        </w:rPr>
        <w:t xml:space="preserve"> and the international legal order in which coordination currently occurs</w:t>
      </w:r>
      <w:r w:rsidRPr="00B41972">
        <w:rPr>
          <w:sz w:val="16"/>
        </w:rPr>
        <w:t xml:space="preserve">. The coordination necessary to prevent and manage the unique problems that arise in space requires a more pragmatic framework. Directly </w:t>
      </w:r>
      <w:r w:rsidRPr="00B41972">
        <w:rPr>
          <w:rStyle w:val="StyleUnderline"/>
          <w:highlight w:val="green"/>
        </w:rPr>
        <w:t>binding private</w:t>
      </w:r>
      <w:r w:rsidRPr="00C81697">
        <w:rPr>
          <w:rStyle w:val="StyleUnderline"/>
        </w:rPr>
        <w:t xml:space="preserve"> non-state </w:t>
      </w:r>
      <w:r w:rsidRPr="00B41972">
        <w:rPr>
          <w:rStyle w:val="StyleUnderline"/>
          <w:highlight w:val="green"/>
        </w:rPr>
        <w:t xml:space="preserve">actors </w:t>
      </w:r>
      <w:r w:rsidRPr="00B41972">
        <w:rPr>
          <w:rStyle w:val="StyleUnderline"/>
        </w:rPr>
        <w:t>benefits</w:t>
      </w:r>
      <w:r w:rsidRPr="00B41972">
        <w:rPr>
          <w:sz w:val="16"/>
        </w:rPr>
        <w:t xml:space="preserve"> </w:t>
      </w:r>
      <w:r w:rsidRPr="00B41972">
        <w:rPr>
          <w:rStyle w:val="StyleUnderline"/>
        </w:rPr>
        <w:t>the international community</w:t>
      </w:r>
      <w:r w:rsidRPr="00B41972">
        <w:rPr>
          <w:sz w:val="16"/>
        </w:rPr>
        <w:t xml:space="preserve"> because it </w:t>
      </w:r>
      <w:r w:rsidRPr="00B41972">
        <w:rPr>
          <w:rStyle w:val="StyleUnderline"/>
          <w:highlight w:val="green"/>
        </w:rPr>
        <w:t xml:space="preserve">prevents </w:t>
      </w:r>
      <w:r w:rsidRPr="00B41972">
        <w:rPr>
          <w:rStyle w:val="Emphasis"/>
          <w:highlight w:val="green"/>
        </w:rPr>
        <w:t>abusive</w:t>
      </w:r>
      <w:r w:rsidRPr="00B41972">
        <w:rPr>
          <w:rStyle w:val="Emphasis"/>
        </w:rPr>
        <w:t xml:space="preserve"> </w:t>
      </w:r>
      <w:r w:rsidRPr="00B41972">
        <w:rPr>
          <w:rStyle w:val="Emphasis"/>
          <w:highlight w:val="green"/>
        </w:rPr>
        <w:t>practices</w:t>
      </w:r>
      <w:r w:rsidRPr="00C81697">
        <w:rPr>
          <w:rStyle w:val="StyleUnderline"/>
        </w:rPr>
        <w:t xml:space="preserve"> </w:t>
      </w:r>
      <w:r w:rsidRPr="00B41972">
        <w:rPr>
          <w:rStyle w:val="StyleUnderline"/>
          <w:highlight w:val="green"/>
        </w:rPr>
        <w:t>and</w:t>
      </w:r>
      <w:r w:rsidRPr="00C81697">
        <w:rPr>
          <w:rStyle w:val="StyleUnderline"/>
        </w:rPr>
        <w:t xml:space="preserve"> </w:t>
      </w:r>
      <w:r w:rsidRPr="00B41972">
        <w:rPr>
          <w:rStyle w:val="StyleUnderline"/>
          <w:highlight w:val="green"/>
        </w:rPr>
        <w:t>permits</w:t>
      </w:r>
      <w:r w:rsidRPr="00C81697">
        <w:rPr>
          <w:rStyle w:val="StyleUnderline"/>
        </w:rPr>
        <w:t xml:space="preserve"> the </w:t>
      </w:r>
      <w:r w:rsidRPr="00B41972">
        <w:rPr>
          <w:rStyle w:val="StyleUnderline"/>
          <w:highlight w:val="green"/>
        </w:rPr>
        <w:t>coordination</w:t>
      </w:r>
      <w:r w:rsidRPr="00C81697">
        <w:rPr>
          <w:rStyle w:val="StyleUnderline"/>
        </w:rPr>
        <w:t xml:space="preserve"> of efforts that make space safer</w:t>
      </w:r>
      <w:r w:rsidRPr="00B41972">
        <w:rPr>
          <w:sz w:val="16"/>
        </w:rPr>
        <w:t xml:space="preserve">. However, </w:t>
      </w:r>
      <w:r w:rsidRPr="00C81697">
        <w:rPr>
          <w:rStyle w:val="StyleUnderline"/>
        </w:rPr>
        <w:t xml:space="preserve">it </w:t>
      </w:r>
      <w:r w:rsidRPr="00B41972">
        <w:rPr>
          <w:sz w:val="16"/>
        </w:rPr>
        <w:t xml:space="preserve">will also benefit the private sector by providing companies with a background legal structure, neutral dispute resolution, and common guidelines to even the playing field. More importantly, </w:t>
      </w:r>
      <w:r w:rsidRPr="00C81697">
        <w:rPr>
          <w:rStyle w:val="StyleUnderline"/>
        </w:rPr>
        <w:t>if companies not subject to regulation and oversight are permitted to operate in outer space, disasters cannot be effectively prevented</w:t>
      </w:r>
      <w:r w:rsidRPr="00B41972">
        <w:rPr>
          <w:sz w:val="16"/>
        </w:rPr>
        <w:t>. In that case, space exploration and the benefits stemming from it might be closed off for all. III. SPACE IS A GLOBAL COMMONS UNDER CUSTOMARY INTERNATIONAL LAW</w:t>
      </w:r>
    </w:p>
    <w:p w14:paraId="4D0C384D" w14:textId="34A066BD" w:rsidR="00B04A77" w:rsidRDefault="00B04A77" w:rsidP="00B04A77">
      <w:pPr>
        <w:spacing w:after="0" w:line="240" w:lineRule="auto"/>
        <w:rPr>
          <w:u w:val="single"/>
        </w:rPr>
      </w:pPr>
    </w:p>
    <w:p w14:paraId="72F00FE5" w14:textId="77777777" w:rsidR="00EE4B53" w:rsidRDefault="00EE4B53" w:rsidP="00EE4B53">
      <w:pPr>
        <w:pStyle w:val="Heading4"/>
      </w:pPr>
      <w:r>
        <w:t>By definition, mega-constellations make debris cascades inevitable</w:t>
      </w:r>
    </w:p>
    <w:p w14:paraId="7E9EB9D3" w14:textId="77777777" w:rsidR="00EE4B53" w:rsidRPr="00095B51" w:rsidRDefault="00EE4B53" w:rsidP="00EE4B53">
      <w:r w:rsidRPr="004D6943">
        <w:rPr>
          <w:rStyle w:val="Style13ptBold"/>
        </w:rPr>
        <w:t xml:space="preserve">Siegel </w:t>
      </w:r>
      <w:r>
        <w:rPr>
          <w:rStyle w:val="Style13ptBold"/>
        </w:rPr>
        <w:t xml:space="preserve">20 </w:t>
      </w:r>
      <w:r>
        <w:t>[</w:t>
      </w:r>
      <w:r w:rsidRPr="004D6943">
        <w:t>Ethan Siegel, astrophysicist, author, and science communicator, who professes physics and astronomy at various colleges</w:t>
      </w:r>
      <w:r>
        <w:t xml:space="preserve">, </w:t>
      </w:r>
      <w:r w:rsidRPr="004D6943">
        <w:t>2-19-2020, "Flaremageddon: How Satellite Mega-Constellations Could Create A New Natural Disaster," Forbes, https://www.forbes.com/sites/startswithabang/2020/02/19/flaremageddon-how-satellite-mega-constellations-could-</w:t>
      </w:r>
      <w:r w:rsidRPr="00095B51">
        <w:t>create-a-new-natural-disaster/#51403cf049cf]/Kankee</w:t>
      </w:r>
    </w:p>
    <w:p w14:paraId="2A4BDAC0" w14:textId="77777777" w:rsidR="00EE4B53" w:rsidRPr="00702FE0" w:rsidRDefault="00EE4B53" w:rsidP="00EE4B53">
      <w:pPr>
        <w:rPr>
          <w:sz w:val="16"/>
        </w:rPr>
      </w:pPr>
      <w:r w:rsidRPr="00095B51">
        <w:rPr>
          <w:sz w:val="16"/>
        </w:rPr>
        <w:t xml:space="preserve">Over the next few years, the night sky and the volume of space that surrounds the Earth are both poised to become very different than they've been for all of human history. As of 2019, </w:t>
      </w:r>
      <w:r w:rsidRPr="00095B51">
        <w:rPr>
          <w:rStyle w:val="StyleUnderline"/>
        </w:rPr>
        <w:t>humanity</w:t>
      </w:r>
      <w:r w:rsidRPr="00095B51">
        <w:rPr>
          <w:sz w:val="16"/>
        </w:rPr>
        <w:t xml:space="preserve"> had </w:t>
      </w:r>
      <w:r w:rsidRPr="00095B51">
        <w:rPr>
          <w:rStyle w:val="StyleUnderline"/>
        </w:rPr>
        <w:t>launched</w:t>
      </w:r>
      <w:r w:rsidRPr="00095B51">
        <w:rPr>
          <w:sz w:val="16"/>
        </w:rPr>
        <w:t xml:space="preserve"> an estimated total of between </w:t>
      </w:r>
      <w:r w:rsidRPr="00095B51">
        <w:rPr>
          <w:rStyle w:val="StyleUnderline"/>
        </w:rPr>
        <w:t xml:space="preserve">8,000 and </w:t>
      </w:r>
      <w:r w:rsidRPr="00095B51">
        <w:rPr>
          <w:rStyle w:val="StyleUnderline"/>
        </w:rPr>
        <w:lastRenderedPageBreak/>
        <w:t>9,000 satellites</w:t>
      </w:r>
      <w:r w:rsidRPr="00095B51">
        <w:rPr>
          <w:sz w:val="16"/>
        </w:rPr>
        <w:t xml:space="preserve">, </w:t>
      </w:r>
      <w:r w:rsidRPr="00095B51">
        <w:rPr>
          <w:rStyle w:val="StyleUnderline"/>
        </w:rPr>
        <w:t>with</w:t>
      </w:r>
      <w:r w:rsidRPr="00095B51">
        <w:rPr>
          <w:sz w:val="16"/>
        </w:rPr>
        <w:t xml:space="preserve"> approximately </w:t>
      </w:r>
      <w:r w:rsidRPr="00095B51">
        <w:rPr>
          <w:rStyle w:val="StyleUnderline"/>
        </w:rPr>
        <w:t>2,000 of them</w:t>
      </w:r>
      <w:r w:rsidRPr="00095B51">
        <w:rPr>
          <w:sz w:val="16"/>
        </w:rPr>
        <w:t xml:space="preserve"> still </w:t>
      </w:r>
      <w:r w:rsidRPr="00095B51">
        <w:rPr>
          <w:rStyle w:val="StyleUnderline"/>
        </w:rPr>
        <w:t>active</w:t>
      </w:r>
      <w:r w:rsidRPr="00095B51">
        <w:rPr>
          <w:sz w:val="16"/>
        </w:rPr>
        <w:t xml:space="preserve">. </w:t>
      </w:r>
      <w:r w:rsidRPr="00095B51">
        <w:rPr>
          <w:rStyle w:val="StyleUnderline"/>
        </w:rPr>
        <w:t>As</w:t>
      </w:r>
      <w:r w:rsidRPr="00095B51">
        <w:rPr>
          <w:sz w:val="16"/>
        </w:rPr>
        <w:t xml:space="preserve"> SpaceX's Starlink, OneWeb, Amazon's Project Kuiper, Telesat and other </w:t>
      </w:r>
      <w:r w:rsidRPr="00095B51">
        <w:rPr>
          <w:rStyle w:val="StyleUnderline"/>
        </w:rPr>
        <w:t>companies</w:t>
      </w:r>
      <w:r w:rsidRPr="00095B51">
        <w:rPr>
          <w:sz w:val="16"/>
        </w:rPr>
        <w:t xml:space="preserve"> </w:t>
      </w:r>
      <w:r w:rsidRPr="00095B51">
        <w:rPr>
          <w:rStyle w:val="StyleUnderline"/>
        </w:rPr>
        <w:t>prepare to provide worldwide 5G coverage from space</w:t>
      </w:r>
      <w:r w:rsidRPr="00095B51">
        <w:rPr>
          <w:sz w:val="16"/>
        </w:rPr>
        <w:t xml:space="preserve"> (more than 300 new satellites have gone up for these purposes </w:t>
      </w:r>
      <w:hyperlink r:id="rId11" w:tgtFrame="_self" w:history="1">
        <w:r w:rsidRPr="00095B51">
          <w:rPr>
            <w:rStyle w:val="Hyperlink"/>
            <w:sz w:val="16"/>
          </w:rPr>
          <w:t>in the last 9 months</w:t>
        </w:r>
      </w:hyperlink>
      <w:r w:rsidRPr="00095B51">
        <w:rPr>
          <w:sz w:val="16"/>
        </w:rPr>
        <w:t xml:space="preserve">), </w:t>
      </w:r>
      <w:r w:rsidRPr="00095B51">
        <w:rPr>
          <w:rStyle w:val="StyleUnderline"/>
        </w:rPr>
        <w:t xml:space="preserve">humanity is beginning to enter the era of </w:t>
      </w:r>
      <w:r w:rsidRPr="005B7F8B">
        <w:rPr>
          <w:rStyle w:val="StyleUnderline"/>
          <w:highlight w:val="green"/>
        </w:rPr>
        <w:t>sat</w:t>
      </w:r>
      <w:r w:rsidRPr="00095B51">
        <w:rPr>
          <w:rStyle w:val="StyleUnderline"/>
        </w:rPr>
        <w:t xml:space="preserve">ellite </w:t>
      </w:r>
      <w:r w:rsidRPr="005B7F8B">
        <w:rPr>
          <w:rStyle w:val="StyleUnderline"/>
          <w:highlight w:val="green"/>
        </w:rPr>
        <w:t>mega-constellations</w:t>
      </w:r>
      <w:r w:rsidRPr="00095B51">
        <w:rPr>
          <w:sz w:val="16"/>
        </w:rPr>
        <w:t xml:space="preserve">. While </w:t>
      </w:r>
      <w:r w:rsidRPr="00095B51">
        <w:rPr>
          <w:rStyle w:val="StyleUnderline"/>
        </w:rPr>
        <w:t>media coverage</w:t>
      </w:r>
      <w:r w:rsidRPr="00095B51">
        <w:rPr>
          <w:sz w:val="16"/>
        </w:rPr>
        <w:t xml:space="preserve"> has </w:t>
      </w:r>
      <w:r w:rsidRPr="00095B51">
        <w:rPr>
          <w:rStyle w:val="StyleUnderline"/>
        </w:rPr>
        <w:t>largely mentioned only one detrimental effect so far</w:t>
      </w:r>
      <w:r w:rsidRPr="00095B51">
        <w:rPr>
          <w:sz w:val="16"/>
        </w:rPr>
        <w:t xml:space="preserve"> — </w:t>
      </w:r>
      <w:hyperlink r:id="rId12" w:tgtFrame="_self" w:history="1">
        <w:r w:rsidRPr="00095B51">
          <w:rPr>
            <w:rStyle w:val="Hyperlink"/>
            <w:sz w:val="16"/>
          </w:rPr>
          <w:t xml:space="preserve">the </w:t>
        </w:r>
        <w:r w:rsidRPr="005B7F8B">
          <w:rPr>
            <w:rStyle w:val="Emphasis"/>
            <w:highlight w:val="green"/>
          </w:rPr>
          <w:t>damage</w:t>
        </w:r>
        <w:r w:rsidRPr="00095B51">
          <w:rPr>
            <w:rStyle w:val="Hyperlink"/>
            <w:sz w:val="16"/>
          </w:rPr>
          <w:t xml:space="preserve"> that these satellites are already causing to </w:t>
        </w:r>
        <w:r w:rsidRPr="00095B51">
          <w:rPr>
            <w:rStyle w:val="StyleUnderline"/>
          </w:rPr>
          <w:t>astronomy</w:t>
        </w:r>
      </w:hyperlink>
      <w:r w:rsidRPr="00095B51">
        <w:rPr>
          <w:sz w:val="16"/>
        </w:rPr>
        <w:t xml:space="preserve"> — </w:t>
      </w:r>
      <w:r w:rsidRPr="00095B51">
        <w:rPr>
          <w:rStyle w:val="StyleUnderline"/>
        </w:rPr>
        <w:t>there's a</w:t>
      </w:r>
      <w:r w:rsidRPr="00095B51">
        <w:rPr>
          <w:sz w:val="16"/>
        </w:rPr>
        <w:t xml:space="preserve"> second </w:t>
      </w:r>
      <w:r w:rsidRPr="00095B51">
        <w:rPr>
          <w:rStyle w:val="StyleUnderline"/>
        </w:rPr>
        <w:t>consequence that</w:t>
      </w:r>
      <w:r w:rsidRPr="00095B51">
        <w:rPr>
          <w:sz w:val="16"/>
        </w:rPr>
        <w:t xml:space="preserve"> </w:t>
      </w:r>
      <w:r w:rsidRPr="005B7F8B">
        <w:rPr>
          <w:rStyle w:val="StyleUnderline"/>
          <w:highlight w:val="green"/>
        </w:rPr>
        <w:t>could be</w:t>
      </w:r>
      <w:r w:rsidRPr="00095B51">
        <w:rPr>
          <w:sz w:val="16"/>
        </w:rPr>
        <w:t xml:space="preserve"> even more </w:t>
      </w:r>
      <w:r w:rsidRPr="005B7F8B">
        <w:rPr>
          <w:rStyle w:val="Emphasis"/>
          <w:highlight w:val="green"/>
        </w:rPr>
        <w:t>disastrous</w:t>
      </w:r>
      <w:r w:rsidRPr="00095B51">
        <w:rPr>
          <w:sz w:val="16"/>
        </w:rPr>
        <w:t xml:space="preserve">: </w:t>
      </w:r>
      <w:r w:rsidRPr="00135A63">
        <w:rPr>
          <w:rStyle w:val="Emphasis"/>
        </w:rPr>
        <w:t>Kessler syndrome</w:t>
      </w:r>
      <w:r w:rsidRPr="00135A63">
        <w:rPr>
          <w:sz w:val="16"/>
        </w:rPr>
        <w:t>.</w:t>
      </w:r>
      <w:r w:rsidRPr="00095B51">
        <w:rPr>
          <w:sz w:val="16"/>
        </w:rPr>
        <w:t xml:space="preserve"> </w:t>
      </w:r>
      <w:r w:rsidRPr="005B7F8B">
        <w:rPr>
          <w:rStyle w:val="StyleUnderline"/>
          <w:highlight w:val="green"/>
        </w:rPr>
        <w:t>With</w:t>
      </w:r>
      <w:r w:rsidRPr="00095B51">
        <w:rPr>
          <w:rStyle w:val="StyleUnderline"/>
        </w:rPr>
        <w:t xml:space="preserve"> tens or even </w:t>
      </w:r>
      <w:r w:rsidRPr="005B7F8B">
        <w:rPr>
          <w:rStyle w:val="Emphasis"/>
          <w:highlight w:val="green"/>
        </w:rPr>
        <w:t>hundreds of thousands</w:t>
      </w:r>
      <w:r w:rsidRPr="005B7F8B">
        <w:rPr>
          <w:rStyle w:val="StyleUnderline"/>
          <w:highlight w:val="green"/>
        </w:rPr>
        <w:t xml:space="preserve"> of</w:t>
      </w:r>
      <w:r w:rsidRPr="00095B51">
        <w:rPr>
          <w:rStyle w:val="StyleUnderline"/>
        </w:rPr>
        <w:t xml:space="preserve"> </w:t>
      </w:r>
      <w:r w:rsidRPr="005B7F8B">
        <w:rPr>
          <w:rStyle w:val="StyleUnderline"/>
          <w:highlight w:val="green"/>
        </w:rPr>
        <w:t>sat</w:t>
      </w:r>
      <w:r w:rsidRPr="00095B51">
        <w:rPr>
          <w:rStyle w:val="StyleUnderline"/>
        </w:rPr>
        <w:t>ellite</w:t>
      </w:r>
      <w:r w:rsidRPr="005B7F8B">
        <w:rPr>
          <w:rStyle w:val="StyleUnderline"/>
          <w:highlight w:val="green"/>
        </w:rPr>
        <w:t>s</w:t>
      </w:r>
      <w:r w:rsidRPr="00095B51">
        <w:rPr>
          <w:rStyle w:val="StyleUnderline"/>
        </w:rPr>
        <w:t xml:space="preserve"> in orbit</w:t>
      </w:r>
      <w:r w:rsidRPr="00135A63">
        <w:rPr>
          <w:rStyle w:val="StyleUnderline"/>
        </w:rPr>
        <w:t xml:space="preserve">, a </w:t>
      </w:r>
      <w:r w:rsidRPr="00135A63">
        <w:rPr>
          <w:rStyle w:val="Emphasis"/>
        </w:rPr>
        <w:t>single collision</w:t>
      </w:r>
      <w:r w:rsidRPr="00135A63">
        <w:rPr>
          <w:rStyle w:val="StyleUnderline"/>
        </w:rPr>
        <w:t xml:space="preserve"> could trigger a </w:t>
      </w:r>
      <w:r w:rsidRPr="00135A63">
        <w:rPr>
          <w:rStyle w:val="Emphasis"/>
        </w:rPr>
        <w:t>chain reaction</w:t>
      </w:r>
      <w:r w:rsidRPr="00135A63">
        <w:rPr>
          <w:sz w:val="16"/>
        </w:rPr>
        <w:t xml:space="preserve">. </w:t>
      </w:r>
      <w:r w:rsidRPr="00135A63">
        <w:rPr>
          <w:rStyle w:val="StyleUnderline"/>
        </w:rPr>
        <w:t>With the realities of solar flares and the technological needs of mega-constellations</w:t>
      </w:r>
      <w:r w:rsidRPr="00135A63">
        <w:rPr>
          <w:sz w:val="16"/>
        </w:rPr>
        <w:t xml:space="preserve">, </w:t>
      </w:r>
      <w:r w:rsidRPr="00135A63">
        <w:rPr>
          <w:rStyle w:val="StyleUnderline"/>
        </w:rPr>
        <w:t>this</w:t>
      </w:r>
      <w:r w:rsidRPr="00135A63">
        <w:rPr>
          <w:sz w:val="16"/>
        </w:rPr>
        <w:t xml:space="preserve"> new type of </w:t>
      </w:r>
      <w:r w:rsidRPr="00135A63">
        <w:rPr>
          <w:rStyle w:val="StyleUnderline"/>
        </w:rPr>
        <w:t xml:space="preserve">natural disaster may be </w:t>
      </w:r>
      <w:r w:rsidRPr="00135A63">
        <w:rPr>
          <w:rStyle w:val="Emphasis"/>
        </w:rPr>
        <w:t>unavoidable</w:t>
      </w:r>
      <w:r w:rsidRPr="00135A63">
        <w:rPr>
          <w:sz w:val="16"/>
        </w:rPr>
        <w:t xml:space="preserve">. The idea of </w:t>
      </w:r>
      <w:hyperlink r:id="rId13" w:tgtFrame="_blank" w:history="1">
        <w:r w:rsidRPr="00135A63">
          <w:rPr>
            <w:rStyle w:val="Hyperlink"/>
            <w:sz w:val="16"/>
          </w:rPr>
          <w:t>Kessler syndrome</w:t>
        </w:r>
      </w:hyperlink>
      <w:r w:rsidRPr="00135A63">
        <w:rPr>
          <w:sz w:val="16"/>
        </w:rPr>
        <w:t xml:space="preserve"> is a simple one: </w:t>
      </w:r>
      <w:r w:rsidRPr="00135A63">
        <w:rPr>
          <w:rStyle w:val="StyleUnderline"/>
        </w:rPr>
        <w:t>if there are too many satellites around Ea</w:t>
      </w:r>
      <w:r w:rsidRPr="00095B51">
        <w:rPr>
          <w:rStyle w:val="StyleUnderline"/>
        </w:rPr>
        <w:t xml:space="preserve">rth, </w:t>
      </w:r>
      <w:r w:rsidRPr="005B7F8B">
        <w:rPr>
          <w:rStyle w:val="StyleUnderline"/>
          <w:highlight w:val="green"/>
        </w:rPr>
        <w:t>a</w:t>
      </w:r>
      <w:r w:rsidRPr="00095B51">
        <w:rPr>
          <w:rStyle w:val="StyleUnderline"/>
        </w:rPr>
        <w:t xml:space="preserve">n unfortunate </w:t>
      </w:r>
      <w:r w:rsidRPr="005B7F8B">
        <w:rPr>
          <w:rStyle w:val="StyleUnderline"/>
          <w:highlight w:val="green"/>
        </w:rPr>
        <w:t>collision</w:t>
      </w:r>
      <w:r w:rsidRPr="00095B51">
        <w:rPr>
          <w:rStyle w:val="StyleUnderline"/>
        </w:rPr>
        <w:t xml:space="preserve"> between any two of them </w:t>
      </w:r>
      <w:r w:rsidRPr="005B7F8B">
        <w:rPr>
          <w:rStyle w:val="StyleUnderline"/>
          <w:highlight w:val="green"/>
        </w:rPr>
        <w:t>could</w:t>
      </w:r>
      <w:r w:rsidRPr="00095B51">
        <w:rPr>
          <w:rStyle w:val="StyleUnderline"/>
        </w:rPr>
        <w:t xml:space="preserve"> </w:t>
      </w:r>
      <w:r w:rsidRPr="005B7F8B">
        <w:rPr>
          <w:rStyle w:val="StyleUnderline"/>
          <w:highlight w:val="green"/>
        </w:rPr>
        <w:t>create enough debris that another</w:t>
      </w:r>
      <w:r w:rsidRPr="00095B51">
        <w:rPr>
          <w:rStyle w:val="StyleUnderline"/>
        </w:rPr>
        <w:t xml:space="preserve"> collision </w:t>
      </w:r>
      <w:r w:rsidRPr="005B7F8B">
        <w:rPr>
          <w:rStyle w:val="StyleUnderline"/>
          <w:highlight w:val="green"/>
        </w:rPr>
        <w:t>becomes</w:t>
      </w:r>
      <w:r w:rsidRPr="00095B51">
        <w:rPr>
          <w:rStyle w:val="StyleUnderline"/>
        </w:rPr>
        <w:t xml:space="preserve"> </w:t>
      </w:r>
      <w:r w:rsidRPr="005B7F8B">
        <w:rPr>
          <w:rStyle w:val="StyleUnderline"/>
          <w:highlight w:val="green"/>
        </w:rPr>
        <w:t>inev</w:t>
      </w:r>
      <w:r w:rsidRPr="00095B51">
        <w:rPr>
          <w:rStyle w:val="StyleUnderline"/>
        </w:rPr>
        <w:t>itable</w:t>
      </w:r>
      <w:r w:rsidRPr="00095B51">
        <w:rPr>
          <w:sz w:val="16"/>
        </w:rPr>
        <w:t xml:space="preserve">. Although </w:t>
      </w:r>
      <w:hyperlink r:id="rId14" w:tgtFrame="_blank" w:history="1">
        <w:r w:rsidRPr="00095B51">
          <w:rPr>
            <w:rStyle w:val="Hyperlink"/>
            <w:sz w:val="16"/>
          </w:rPr>
          <w:t>there is not widespread agreement</w:t>
        </w:r>
      </w:hyperlink>
      <w:r w:rsidRPr="00095B51">
        <w:rPr>
          <w:sz w:val="16"/>
        </w:rPr>
        <w:t xml:space="preserve"> on when that point will be reached, </w:t>
      </w:r>
      <w:r w:rsidRPr="00095B51">
        <w:rPr>
          <w:rStyle w:val="StyleUnderline"/>
        </w:rPr>
        <w:t>it's widely recognized that greater numbers of larger satellites greatly increases this risk</w:t>
      </w:r>
      <w:r w:rsidRPr="00095B51">
        <w:rPr>
          <w:sz w:val="16"/>
        </w:rPr>
        <w:t xml:space="preserve">. </w:t>
      </w:r>
      <w:r w:rsidRPr="00095B51">
        <w:rPr>
          <w:rStyle w:val="StyleUnderline"/>
        </w:rPr>
        <w:t>With Starlink alone proposing a total of 42,000 satellites</w:t>
      </w:r>
      <w:r w:rsidRPr="00095B51">
        <w:rPr>
          <w:sz w:val="16"/>
        </w:rPr>
        <w:t xml:space="preserve"> in three different orbital shells </w:t>
      </w:r>
      <w:r w:rsidRPr="00095B51">
        <w:rPr>
          <w:rStyle w:val="StyleUnderline"/>
        </w:rPr>
        <w:t>and many other companies</w:t>
      </w:r>
      <w:r w:rsidRPr="00095B51">
        <w:rPr>
          <w:sz w:val="16"/>
        </w:rPr>
        <w:t xml:space="preserve"> </w:t>
      </w:r>
      <w:r w:rsidRPr="00095B51">
        <w:rPr>
          <w:rStyle w:val="StyleUnderline"/>
        </w:rPr>
        <w:t>sure to</w:t>
      </w:r>
      <w:r w:rsidRPr="00095B51">
        <w:rPr>
          <w:sz w:val="16"/>
        </w:rPr>
        <w:t xml:space="preserve"> soon </w:t>
      </w:r>
      <w:r w:rsidRPr="00095B51">
        <w:rPr>
          <w:rStyle w:val="StyleUnderline"/>
        </w:rPr>
        <w:t>follow suit</w:t>
      </w:r>
      <w:r w:rsidRPr="00095B51">
        <w:rPr>
          <w:sz w:val="16"/>
        </w:rPr>
        <w:t xml:space="preserve">, </w:t>
      </w:r>
      <w:r w:rsidRPr="005B7F8B">
        <w:rPr>
          <w:rStyle w:val="StyleUnderline"/>
          <w:highlight w:val="green"/>
        </w:rPr>
        <w:t xml:space="preserve">the </w:t>
      </w:r>
      <w:r w:rsidRPr="005B7F8B">
        <w:rPr>
          <w:rStyle w:val="Emphasis"/>
          <w:highlight w:val="green"/>
        </w:rPr>
        <w:t>danger</w:t>
      </w:r>
      <w:r w:rsidRPr="00095B51">
        <w:rPr>
          <w:rStyle w:val="StyleUnderline"/>
        </w:rPr>
        <w:t xml:space="preserve"> of Kessler syndrome </w:t>
      </w:r>
      <w:r w:rsidRPr="005B7F8B">
        <w:rPr>
          <w:rStyle w:val="StyleUnderline"/>
          <w:highlight w:val="green"/>
        </w:rPr>
        <w:t>is</w:t>
      </w:r>
      <w:r w:rsidRPr="00095B51">
        <w:rPr>
          <w:rStyle w:val="StyleUnderline"/>
        </w:rPr>
        <w:t xml:space="preserve"> poised </w:t>
      </w:r>
      <w:r w:rsidRPr="005B7F8B">
        <w:rPr>
          <w:rStyle w:val="StyleUnderline"/>
          <w:highlight w:val="green"/>
        </w:rPr>
        <w:t>to increase by</w:t>
      </w:r>
      <w:r w:rsidRPr="00095B51">
        <w:rPr>
          <w:rStyle w:val="StyleUnderline"/>
        </w:rPr>
        <w:t xml:space="preserve"> </w:t>
      </w:r>
      <w:r w:rsidRPr="005B7F8B">
        <w:rPr>
          <w:rStyle w:val="Emphasis"/>
          <w:highlight w:val="green"/>
        </w:rPr>
        <w:t>orders of magnitude</w:t>
      </w:r>
      <w:r w:rsidRPr="00095B51">
        <w:rPr>
          <w:sz w:val="16"/>
        </w:rPr>
        <w:t xml:space="preserve"> </w:t>
      </w:r>
      <w:r w:rsidRPr="00095B51">
        <w:rPr>
          <w:rStyle w:val="StyleUnderline"/>
        </w:rPr>
        <w:t>over the 2020s</w:t>
      </w:r>
      <w:r w:rsidRPr="00095B51">
        <w:rPr>
          <w:sz w:val="16"/>
        </w:rPr>
        <w:t xml:space="preserve">. In prior years, satellites were launched into orbits that were tracked and knowable, but with occasional collisions occurring due to inactive satellites whose orbits were decaying due to atmospheric drag. </w:t>
      </w:r>
      <w:r w:rsidRPr="00095B51">
        <w:rPr>
          <w:rStyle w:val="StyleUnderline"/>
        </w:rPr>
        <w:t>With mega-constellations</w:t>
      </w:r>
      <w:r w:rsidRPr="00095B51">
        <w:rPr>
          <w:sz w:val="16"/>
        </w:rPr>
        <w:t xml:space="preserve">, however, artificial intelligence will be entering the picture, and this poses a tremendous danger. </w:t>
      </w:r>
      <w:r w:rsidRPr="00095B51">
        <w:rPr>
          <w:rStyle w:val="StyleUnderline"/>
        </w:rPr>
        <w:t>With so many objects in orbit at the same altitude,</w:t>
      </w:r>
      <w:r w:rsidRPr="00095B51">
        <w:rPr>
          <w:sz w:val="16"/>
        </w:rPr>
        <w:t xml:space="preserve"> </w:t>
      </w:r>
      <w:r w:rsidRPr="00095B51">
        <w:rPr>
          <w:rStyle w:val="StyleUnderline"/>
        </w:rPr>
        <w:t>artificial intelligence will be required in order to constantly leverage the on-board thrusters</w:t>
      </w:r>
      <w:r w:rsidRPr="00095B51">
        <w:rPr>
          <w:sz w:val="16"/>
        </w:rPr>
        <w:t xml:space="preserve"> to accomplish three main goals: </w:t>
      </w:r>
      <w:r w:rsidRPr="00095B51">
        <w:rPr>
          <w:rStyle w:val="StyleUnderline"/>
        </w:rPr>
        <w:t>to ensure the correct, continuous spacing of the satellites to provide the necessary internet coverage, to compensate for the drag of Earth's atmosphere, and to perform any necessary boosts or orbital alterations to avoid collisions</w:t>
      </w:r>
      <w:r w:rsidRPr="00095B51">
        <w:rPr>
          <w:sz w:val="16"/>
        </w:rPr>
        <w:t xml:space="preserve"> with other satellites. This last point is absolutely critical. </w:t>
      </w:r>
      <w:r w:rsidRPr="005B7F8B">
        <w:rPr>
          <w:rStyle w:val="StyleUnderline"/>
          <w:highlight w:val="green"/>
        </w:rPr>
        <w:t>Any</w:t>
      </w:r>
      <w:r w:rsidRPr="00095B51">
        <w:rPr>
          <w:rStyle w:val="StyleUnderline"/>
        </w:rPr>
        <w:t xml:space="preserve"> </w:t>
      </w:r>
      <w:r w:rsidRPr="005B7F8B">
        <w:rPr>
          <w:rStyle w:val="StyleUnderline"/>
          <w:highlight w:val="green"/>
        </w:rPr>
        <w:t>two orbits</w:t>
      </w:r>
      <w:r w:rsidRPr="00095B51">
        <w:rPr>
          <w:rStyle w:val="StyleUnderline"/>
        </w:rPr>
        <w:t xml:space="preserve"> at the same altitude </w:t>
      </w:r>
      <w:r w:rsidRPr="005B7F8B">
        <w:rPr>
          <w:rStyle w:val="StyleUnderline"/>
          <w:highlight w:val="green"/>
        </w:rPr>
        <w:t>always have</w:t>
      </w:r>
      <w:r w:rsidRPr="00095B51">
        <w:rPr>
          <w:rStyle w:val="StyleUnderline"/>
        </w:rPr>
        <w:t xml:space="preserve"> two </w:t>
      </w:r>
      <w:r w:rsidRPr="005B7F8B">
        <w:rPr>
          <w:rStyle w:val="StyleUnderline"/>
          <w:highlight w:val="green"/>
        </w:rPr>
        <w:t>points where</w:t>
      </w:r>
      <w:r w:rsidRPr="00095B51">
        <w:rPr>
          <w:rStyle w:val="StyleUnderline"/>
        </w:rPr>
        <w:t xml:space="preserve"> </w:t>
      </w:r>
      <w:r w:rsidRPr="005B7F8B">
        <w:rPr>
          <w:rStyle w:val="StyleUnderline"/>
          <w:highlight w:val="green"/>
        </w:rPr>
        <w:t>they</w:t>
      </w:r>
      <w:r w:rsidRPr="00095B51">
        <w:rPr>
          <w:rStyle w:val="StyleUnderline"/>
        </w:rPr>
        <w:t xml:space="preserve"> </w:t>
      </w:r>
      <w:r w:rsidRPr="00DB6FFF">
        <w:rPr>
          <w:rStyle w:val="StyleUnderline"/>
        </w:rPr>
        <w:t xml:space="preserve">will </w:t>
      </w:r>
      <w:r w:rsidRPr="005B7F8B">
        <w:rPr>
          <w:rStyle w:val="StyleUnderline"/>
          <w:highlight w:val="green"/>
        </w:rPr>
        <w:t>cross</w:t>
      </w:r>
      <w:r w:rsidRPr="00095B51">
        <w:rPr>
          <w:rStyle w:val="StyleUnderline"/>
        </w:rPr>
        <w:t xml:space="preserve">, and </w:t>
      </w:r>
      <w:r w:rsidRPr="005B7F8B">
        <w:rPr>
          <w:rStyle w:val="StyleUnderline"/>
          <w:highlight w:val="green"/>
        </w:rPr>
        <w:t>sat</w:t>
      </w:r>
      <w:r w:rsidRPr="00095B51">
        <w:rPr>
          <w:rStyle w:val="StyleUnderline"/>
        </w:rPr>
        <w:t xml:space="preserve">ellite </w:t>
      </w:r>
      <w:r w:rsidRPr="005B7F8B">
        <w:rPr>
          <w:rStyle w:val="StyleUnderline"/>
          <w:highlight w:val="green"/>
        </w:rPr>
        <w:t>drift would make a</w:t>
      </w:r>
      <w:r w:rsidRPr="00095B51">
        <w:rPr>
          <w:rStyle w:val="StyleUnderline"/>
        </w:rPr>
        <w:t xml:space="preserve"> </w:t>
      </w:r>
      <w:r w:rsidRPr="005B7F8B">
        <w:rPr>
          <w:rStyle w:val="StyleUnderline"/>
          <w:highlight w:val="green"/>
        </w:rPr>
        <w:t>collision inev</w:t>
      </w:r>
      <w:r w:rsidRPr="00095B51">
        <w:rPr>
          <w:rStyle w:val="StyleUnderline"/>
        </w:rPr>
        <w:t>itable</w:t>
      </w:r>
      <w:r w:rsidRPr="00095B51">
        <w:rPr>
          <w:sz w:val="16"/>
        </w:rPr>
        <w:t xml:space="preserve">. </w:t>
      </w:r>
      <w:r w:rsidRPr="00095B51">
        <w:rPr>
          <w:rStyle w:val="StyleUnderline"/>
        </w:rPr>
        <w:t>Only by having the satellites correct their own courses in real-time can they ensure a collision-free scenario</w:t>
      </w:r>
      <w:r w:rsidRPr="00095B51">
        <w:rPr>
          <w:sz w:val="16"/>
        </w:rPr>
        <w:t>. But this plan comes along with a catastrophic scenario</w:t>
      </w:r>
      <w:r w:rsidRPr="00135A63">
        <w:rPr>
          <w:sz w:val="16"/>
        </w:rPr>
        <w:t xml:space="preserve">: </w:t>
      </w:r>
      <w:r w:rsidRPr="00135A63">
        <w:rPr>
          <w:rStyle w:val="StyleUnderline"/>
        </w:rPr>
        <w:t xml:space="preserve">what if the satellites are rendered </w:t>
      </w:r>
      <w:r w:rsidRPr="00135A63">
        <w:rPr>
          <w:rStyle w:val="Emphasis"/>
        </w:rPr>
        <w:t>non-responsive</w:t>
      </w:r>
      <w:r w:rsidRPr="00135A63">
        <w:rPr>
          <w:sz w:val="16"/>
        </w:rPr>
        <w:t xml:space="preserve"> by some event? </w:t>
      </w:r>
      <w:r w:rsidRPr="00135A63">
        <w:rPr>
          <w:rStyle w:val="StyleUnderline"/>
        </w:rPr>
        <w:t>If constant orbital corrections are needed in order to avoid collisions with other satellites</w:t>
      </w:r>
      <w:r w:rsidRPr="00135A63">
        <w:rPr>
          <w:sz w:val="16"/>
        </w:rPr>
        <w:t xml:space="preserve">, the worst thing that could happen would be a scenario that </w:t>
      </w:r>
      <w:r w:rsidRPr="00135A63">
        <w:rPr>
          <w:strike/>
          <w:sz w:val="16"/>
        </w:rPr>
        <w:t>paralyzed</w:t>
      </w:r>
      <w:r w:rsidRPr="00135A63">
        <w:rPr>
          <w:sz w:val="16"/>
        </w:rPr>
        <w:t xml:space="preserve"> [stopped] the satellites and made them unable to respond to not only the artificial intelligence, but to a manual command. </w:t>
      </w:r>
      <w:r w:rsidRPr="00135A63">
        <w:rPr>
          <w:rStyle w:val="StyleUnderline"/>
        </w:rPr>
        <w:t>This is not</w:t>
      </w:r>
      <w:r w:rsidRPr="00135A63">
        <w:rPr>
          <w:sz w:val="16"/>
        </w:rPr>
        <w:t xml:space="preserve"> some </w:t>
      </w:r>
      <w:r w:rsidRPr="00135A63">
        <w:rPr>
          <w:rStyle w:val="StyleUnderline"/>
        </w:rPr>
        <w:t>science-fiction</w:t>
      </w:r>
      <w:r w:rsidRPr="00135A63">
        <w:rPr>
          <w:sz w:val="16"/>
        </w:rPr>
        <w:t xml:space="preserve"> horror scenario, </w:t>
      </w:r>
      <w:r w:rsidRPr="00135A63">
        <w:rPr>
          <w:rStyle w:val="StyleUnderline"/>
        </w:rPr>
        <w:t>but something as inevitable as the Sun</w:t>
      </w:r>
      <w:r w:rsidRPr="00135A63">
        <w:rPr>
          <w:sz w:val="16"/>
        </w:rPr>
        <w:t xml:space="preserve"> itself: </w:t>
      </w:r>
      <w:r w:rsidRPr="00135A63">
        <w:rPr>
          <w:rStyle w:val="StyleUnderline"/>
        </w:rPr>
        <w:t>space weather.</w:t>
      </w:r>
      <w:r w:rsidRPr="00135A63">
        <w:rPr>
          <w:sz w:val="16"/>
        </w:rPr>
        <w:t xml:space="preserve"> </w:t>
      </w:r>
      <w:r w:rsidRPr="00135A63">
        <w:rPr>
          <w:rStyle w:val="StyleUnderline"/>
        </w:rPr>
        <w:t xml:space="preserve">Events like solar flares, coronal mass ejections, and </w:t>
      </w:r>
      <w:r w:rsidRPr="00135A63">
        <w:rPr>
          <w:sz w:val="16"/>
        </w:rPr>
        <w:t xml:space="preserve">even the plain old </w:t>
      </w:r>
      <w:r w:rsidRPr="00135A63">
        <w:rPr>
          <w:rStyle w:val="StyleUnderline"/>
        </w:rPr>
        <w:t>solar wind</w:t>
      </w:r>
      <w:r w:rsidRPr="00135A63">
        <w:rPr>
          <w:sz w:val="16"/>
        </w:rPr>
        <w:t xml:space="preserve"> all </w:t>
      </w:r>
      <w:r w:rsidRPr="00135A63">
        <w:rPr>
          <w:rStyle w:val="StyleUnderline"/>
        </w:rPr>
        <w:t>send charged particles away from the Sun</w:t>
      </w:r>
      <w:r w:rsidRPr="00135A63">
        <w:rPr>
          <w:sz w:val="16"/>
        </w:rPr>
        <w:t xml:space="preserve">. When they happen to get sent on their way towards planet Earth, </w:t>
      </w:r>
      <w:r w:rsidRPr="00135A63">
        <w:rPr>
          <w:rStyle w:val="StyleUnderline"/>
        </w:rPr>
        <w:t>our surface is protected by our world's magnetic field and our atmosphere</w:t>
      </w:r>
      <w:r w:rsidRPr="00135A63">
        <w:rPr>
          <w:sz w:val="16"/>
        </w:rPr>
        <w:t xml:space="preserve">. The danger to humans or any biological organism is essentially zero, with the largest effect that commonly occurs being a spectacular looking auroral display. But </w:t>
      </w:r>
      <w:r w:rsidRPr="00135A63">
        <w:rPr>
          <w:rStyle w:val="StyleUnderline"/>
        </w:rPr>
        <w:t>in space</w:t>
      </w:r>
      <w:r w:rsidRPr="00135A63">
        <w:rPr>
          <w:sz w:val="16"/>
        </w:rPr>
        <w:t xml:space="preserve">, even </w:t>
      </w:r>
      <w:r w:rsidRPr="00135A63">
        <w:rPr>
          <w:rStyle w:val="StyleUnderline"/>
        </w:rPr>
        <w:t>in low-Earth orbit, the atmosphere offers no protection, and the magnetic field offers no guarantee of redirecting these particles away from satellites</w:t>
      </w:r>
      <w:r w:rsidRPr="00135A63">
        <w:rPr>
          <w:sz w:val="16"/>
        </w:rPr>
        <w:t xml:space="preserve">. </w:t>
      </w:r>
      <w:hyperlink r:id="rId15" w:tgtFrame="_blank" w:history="1">
        <w:r w:rsidRPr="00135A63">
          <w:rPr>
            <w:rStyle w:val="Hyperlink"/>
            <w:sz w:val="16"/>
          </w:rPr>
          <w:t>According to NOAA</w:t>
        </w:r>
      </w:hyperlink>
      <w:r w:rsidRPr="00135A63">
        <w:rPr>
          <w:sz w:val="16"/>
        </w:rPr>
        <w:t xml:space="preserve">: </w:t>
      </w:r>
      <w:r w:rsidRPr="00135A63">
        <w:rPr>
          <w:rStyle w:val="StyleUnderline"/>
        </w:rPr>
        <w:t>Solar</w:t>
      </w:r>
      <w:r w:rsidRPr="00135A63">
        <w:rPr>
          <w:sz w:val="16"/>
        </w:rPr>
        <w:t xml:space="preserve"> </w:t>
      </w:r>
      <w:r w:rsidRPr="00135A63">
        <w:rPr>
          <w:rStyle w:val="StyleUnderline"/>
        </w:rPr>
        <w:t>Energetic Particles</w:t>
      </w:r>
      <w:r w:rsidRPr="00135A63">
        <w:rPr>
          <w:sz w:val="16"/>
        </w:rPr>
        <w:t xml:space="preserve"> (energetic protons) </w:t>
      </w:r>
      <w:r w:rsidRPr="00135A63">
        <w:rPr>
          <w:rStyle w:val="StyleUnderline"/>
        </w:rPr>
        <w:t>can penetrate satellite electronics and cause electrical failure</w:t>
      </w:r>
      <w:r w:rsidRPr="00135A63">
        <w:rPr>
          <w:sz w:val="16"/>
        </w:rPr>
        <w:t xml:space="preserve">. </w:t>
      </w:r>
      <w:r w:rsidRPr="00135A63">
        <w:rPr>
          <w:rStyle w:val="StyleUnderline"/>
        </w:rPr>
        <w:t>These energetic particles</w:t>
      </w:r>
      <w:r w:rsidRPr="00135A63">
        <w:rPr>
          <w:sz w:val="16"/>
        </w:rPr>
        <w:t xml:space="preserve"> also </w:t>
      </w:r>
      <w:r w:rsidRPr="00135A63">
        <w:rPr>
          <w:rStyle w:val="StyleUnderline"/>
        </w:rPr>
        <w:t>block radio communications at high latitudes</w:t>
      </w:r>
      <w:r w:rsidRPr="00135A63">
        <w:rPr>
          <w:sz w:val="16"/>
        </w:rPr>
        <w:t xml:space="preserve"> in during Solar Radiation Storms. </w:t>
      </w:r>
      <w:r w:rsidRPr="00135A63">
        <w:rPr>
          <w:rStyle w:val="StyleUnderline"/>
        </w:rPr>
        <w:t xml:space="preserve">Right now, the Sun is </w:t>
      </w:r>
      <w:r w:rsidRPr="00135A63">
        <w:rPr>
          <w:sz w:val="16"/>
        </w:rPr>
        <w:t xml:space="preserve">in the </w:t>
      </w:r>
      <w:r w:rsidRPr="00135A63">
        <w:rPr>
          <w:rStyle w:val="StyleUnderline"/>
        </w:rPr>
        <w:t>quiet</w:t>
      </w:r>
      <w:r w:rsidRPr="00135A63">
        <w:rPr>
          <w:sz w:val="16"/>
        </w:rPr>
        <w:t xml:space="preserve">est part of its periodic solar cycle. </w:t>
      </w:r>
      <w:r w:rsidRPr="00135A63">
        <w:rPr>
          <w:rStyle w:val="StyleUnderline"/>
        </w:rPr>
        <w:t>On timescales of 11 years</w:t>
      </w:r>
      <w:r w:rsidRPr="00135A63">
        <w:rPr>
          <w:sz w:val="16"/>
        </w:rPr>
        <w:t xml:space="preserve">, </w:t>
      </w:r>
      <w:r w:rsidRPr="00135A63">
        <w:rPr>
          <w:rStyle w:val="StyleUnderline"/>
        </w:rPr>
        <w:t>the number of sunspots</w:t>
      </w:r>
      <w:r w:rsidRPr="00135A63">
        <w:rPr>
          <w:sz w:val="16"/>
        </w:rPr>
        <w:t xml:space="preserve"> — </w:t>
      </w:r>
      <w:r w:rsidRPr="00135A63">
        <w:rPr>
          <w:rStyle w:val="StyleUnderline"/>
        </w:rPr>
        <w:t>which correlates directly with the odds of flaring activity and coronal mass ejections</w:t>
      </w:r>
      <w:r w:rsidRPr="00135A63">
        <w:rPr>
          <w:sz w:val="16"/>
        </w:rPr>
        <w:t xml:space="preserve"> — </w:t>
      </w:r>
      <w:r w:rsidRPr="00135A63">
        <w:rPr>
          <w:rStyle w:val="StyleUnderline"/>
        </w:rPr>
        <w:t>goes from</w:t>
      </w:r>
      <w:r w:rsidRPr="00135A63">
        <w:rPr>
          <w:sz w:val="16"/>
        </w:rPr>
        <w:t xml:space="preserve"> essentially </w:t>
      </w:r>
      <w:r w:rsidRPr="00135A63">
        <w:rPr>
          <w:rStyle w:val="StyleUnderline"/>
        </w:rPr>
        <w:t>zero</w:t>
      </w:r>
      <w:r w:rsidRPr="00135A63">
        <w:rPr>
          <w:sz w:val="16"/>
        </w:rPr>
        <w:t xml:space="preserve"> (a quiet Sun) </w:t>
      </w:r>
      <w:r w:rsidRPr="00135A63">
        <w:rPr>
          <w:rStyle w:val="StyleUnderline"/>
        </w:rPr>
        <w:t>to solar maximum and back to zero again</w:t>
      </w:r>
      <w:r w:rsidRPr="00135A63">
        <w:rPr>
          <w:sz w:val="16"/>
        </w:rPr>
        <w:t xml:space="preserve">. Right now, </w:t>
      </w:r>
      <w:r w:rsidRPr="00135A63">
        <w:rPr>
          <w:rStyle w:val="StyleUnderline"/>
        </w:rPr>
        <w:t xml:space="preserve">in 2020, we're just leaving the last solar minimum, with the next maximum anticipated to occur in 2024 or 2025 and every 11 </w:t>
      </w:r>
      <w:r w:rsidRPr="00135A63">
        <w:rPr>
          <w:rStyle w:val="StyleUnderline"/>
        </w:rPr>
        <w:lastRenderedPageBreak/>
        <w:t>years after that</w:t>
      </w:r>
      <w:r w:rsidRPr="00135A63">
        <w:rPr>
          <w:sz w:val="16"/>
        </w:rPr>
        <w:t xml:space="preserve">. </w:t>
      </w:r>
      <w:r w:rsidRPr="00135A63">
        <w:rPr>
          <w:rStyle w:val="StyleUnderline"/>
        </w:rPr>
        <w:t>There's a tremendous danger to satellites whenever this type of space weather impacts them</w:t>
      </w:r>
      <w:r w:rsidRPr="00135A63">
        <w:rPr>
          <w:sz w:val="16"/>
        </w:rPr>
        <w:t xml:space="preserve">. </w:t>
      </w:r>
      <w:r w:rsidRPr="00135A63">
        <w:rPr>
          <w:rStyle w:val="StyleUnderline"/>
        </w:rPr>
        <w:t>If these energetic protons cause any type of electrical failure in these satellites, they will be unable to adjust their course</w:t>
      </w:r>
      <w:r w:rsidRPr="00135A63">
        <w:rPr>
          <w:sz w:val="16"/>
        </w:rPr>
        <w:t xml:space="preserve"> via artificial intelligence or any other means. </w:t>
      </w:r>
      <w:r w:rsidRPr="00135A63">
        <w:rPr>
          <w:rStyle w:val="StyleUnderline"/>
        </w:rPr>
        <w:t xml:space="preserve">If they cannot adjust their course, the question of any two of these satellites colliding becomes a game of </w:t>
      </w:r>
      <w:r w:rsidRPr="00135A63">
        <w:rPr>
          <w:rStyle w:val="Emphasis"/>
        </w:rPr>
        <w:t>Russian roulette</w:t>
      </w:r>
      <w:r w:rsidRPr="00135A63">
        <w:rPr>
          <w:rStyle w:val="StyleUnderline"/>
        </w:rPr>
        <w:t>, where there are likely to be a series of near-misses before the inevitable</w:t>
      </w:r>
      <w:r w:rsidRPr="00135A63">
        <w:rPr>
          <w:sz w:val="16"/>
        </w:rPr>
        <w:t xml:space="preserve"> — </w:t>
      </w:r>
      <w:r w:rsidRPr="00135A63">
        <w:rPr>
          <w:rStyle w:val="StyleUnderline"/>
        </w:rPr>
        <w:t>an in-space collision between two of them</w:t>
      </w:r>
      <w:r w:rsidRPr="00135A63">
        <w:rPr>
          <w:sz w:val="16"/>
        </w:rPr>
        <w:t xml:space="preserve"> — </w:t>
      </w:r>
      <w:r w:rsidRPr="00135A63">
        <w:rPr>
          <w:rStyle w:val="StyleUnderline"/>
        </w:rPr>
        <w:t>occurs</w:t>
      </w:r>
      <w:r w:rsidRPr="00135A63">
        <w:rPr>
          <w:sz w:val="16"/>
        </w:rPr>
        <w:t>. The worst-case</w:t>
      </w:r>
      <w:r w:rsidRPr="00095B51">
        <w:rPr>
          <w:sz w:val="16"/>
        </w:rPr>
        <w:t xml:space="preserve"> scenario, and </w:t>
      </w:r>
      <w:r w:rsidRPr="00095B51">
        <w:rPr>
          <w:rStyle w:val="StyleUnderline"/>
        </w:rPr>
        <w:t>this scenario gets worse with every new large satellite that goes up</w:t>
      </w:r>
      <w:r w:rsidRPr="00095B51">
        <w:rPr>
          <w:sz w:val="16"/>
        </w:rPr>
        <w:t xml:space="preserve"> (and every communications satellite is "large" by this metric), is that </w:t>
      </w:r>
      <w:r w:rsidRPr="00095B51">
        <w:rPr>
          <w:rStyle w:val="StyleUnderline"/>
        </w:rPr>
        <w:t>each collision increases both the likelihood and frequency of in-orbit collisions</w:t>
      </w:r>
      <w:r w:rsidRPr="00095B51">
        <w:rPr>
          <w:sz w:val="16"/>
        </w:rPr>
        <w:t xml:space="preserve">. In short order, potentially just weeks or months, </w:t>
      </w:r>
      <w:r w:rsidRPr="00095B51">
        <w:rPr>
          <w:rStyle w:val="StyleUnderline"/>
        </w:rPr>
        <w:t>the region around Earth will become a debris field, with a significant percent of existing satellites destroyed</w:t>
      </w:r>
      <w:r w:rsidRPr="00095B51">
        <w:rPr>
          <w:sz w:val="16"/>
        </w:rPr>
        <w:t xml:space="preserve">. At present, every space disaster, </w:t>
      </w:r>
      <w:hyperlink r:id="rId16" w:tgtFrame="_blank" w:history="1">
        <w:r w:rsidRPr="00095B51">
          <w:rPr>
            <w:rStyle w:val="Hyperlink"/>
            <w:sz w:val="16"/>
          </w:rPr>
          <w:t>including collisions</w:t>
        </w:r>
      </w:hyperlink>
      <w:r w:rsidRPr="00095B51">
        <w:rPr>
          <w:sz w:val="16"/>
        </w:rPr>
        <w:t xml:space="preserve"> and failed missions that have exploded or malfunctioned in various ways, means that there are perhaps a few hundred thousand pieces of space debris the size of your fingernail or larger. These are already hazardous to our existing satellites, with one of them colliding with the International Space Station just a few years ago, cracking a window. But </w:t>
      </w:r>
      <w:r w:rsidRPr="00095B51">
        <w:rPr>
          <w:rStyle w:val="StyleUnderline"/>
        </w:rPr>
        <w:t xml:space="preserve">with hundreds of thousands of large satellites, a single collision could set off a </w:t>
      </w:r>
      <w:r w:rsidRPr="00DB6FFF">
        <w:rPr>
          <w:rStyle w:val="Emphasis"/>
        </w:rPr>
        <w:t>catastrophic chain reaction</w:t>
      </w:r>
      <w:r w:rsidRPr="00095B51">
        <w:rPr>
          <w:sz w:val="16"/>
        </w:rPr>
        <w:t xml:space="preserve"> like we've never seen. In short order, </w:t>
      </w:r>
      <w:r w:rsidRPr="005B7F8B">
        <w:rPr>
          <w:rStyle w:val="StyleUnderline"/>
          <w:highlight w:val="green"/>
        </w:rPr>
        <w:t>the number of</w:t>
      </w:r>
      <w:r w:rsidRPr="00095B51">
        <w:rPr>
          <w:rStyle w:val="StyleUnderline"/>
        </w:rPr>
        <w:t xml:space="preserve"> pieces of space </w:t>
      </w:r>
      <w:r w:rsidRPr="005B7F8B">
        <w:rPr>
          <w:rStyle w:val="StyleUnderline"/>
          <w:highlight w:val="green"/>
        </w:rPr>
        <w:t>debris</w:t>
      </w:r>
      <w:r w:rsidRPr="00095B51">
        <w:rPr>
          <w:rStyle w:val="StyleUnderline"/>
        </w:rPr>
        <w:t xml:space="preserve"> </w:t>
      </w:r>
      <w:r w:rsidRPr="005B7F8B">
        <w:rPr>
          <w:rStyle w:val="StyleUnderline"/>
          <w:highlight w:val="green"/>
        </w:rPr>
        <w:t>could rise into</w:t>
      </w:r>
      <w:r w:rsidRPr="00095B51">
        <w:rPr>
          <w:rStyle w:val="StyleUnderline"/>
        </w:rPr>
        <w:t xml:space="preserve"> </w:t>
      </w:r>
      <w:r w:rsidRPr="005B7F8B">
        <w:rPr>
          <w:rStyle w:val="StyleUnderline"/>
          <w:highlight w:val="green"/>
        </w:rPr>
        <w:t>the</w:t>
      </w:r>
      <w:r w:rsidRPr="00095B51">
        <w:rPr>
          <w:rStyle w:val="StyleUnderline"/>
        </w:rPr>
        <w:t xml:space="preserve"> </w:t>
      </w:r>
      <w:r w:rsidRPr="005B7F8B">
        <w:rPr>
          <w:rStyle w:val="Emphasis"/>
          <w:highlight w:val="green"/>
        </w:rPr>
        <w:t>tens of millions</w:t>
      </w:r>
      <w:r w:rsidRPr="00095B51">
        <w:rPr>
          <w:rStyle w:val="StyleUnderline"/>
        </w:rPr>
        <w:t xml:space="preserve">, </w:t>
      </w:r>
      <w:r w:rsidRPr="005B7F8B">
        <w:rPr>
          <w:rStyle w:val="StyleUnderline"/>
          <w:highlight w:val="green"/>
        </w:rPr>
        <w:t>impacting</w:t>
      </w:r>
      <w:r w:rsidRPr="00095B51">
        <w:rPr>
          <w:rStyle w:val="StyleUnderline"/>
        </w:rPr>
        <w:t xml:space="preserve"> satellites in both low-Earth orbit and medium-Earth orbit</w:t>
      </w:r>
      <w:r w:rsidRPr="00095B51">
        <w:rPr>
          <w:sz w:val="16"/>
        </w:rPr>
        <w:t xml:space="preserve">. </w:t>
      </w:r>
      <w:r w:rsidRPr="00095B51">
        <w:rPr>
          <w:rStyle w:val="StyleUnderline"/>
        </w:rPr>
        <w:t>The</w:t>
      </w:r>
      <w:r w:rsidRPr="00095B51">
        <w:rPr>
          <w:sz w:val="16"/>
        </w:rPr>
        <w:t xml:space="preserve"> first </w:t>
      </w:r>
      <w:r w:rsidRPr="00095B51">
        <w:rPr>
          <w:rStyle w:val="StyleUnderline"/>
        </w:rPr>
        <w:t xml:space="preserve">company whose satellites cause such a </w:t>
      </w:r>
      <w:r w:rsidRPr="00DB6FFF">
        <w:rPr>
          <w:rStyle w:val="Emphasis"/>
        </w:rPr>
        <w:t>disaster</w:t>
      </w:r>
      <w:r w:rsidRPr="00095B51">
        <w:rPr>
          <w:rStyle w:val="StyleUnderline"/>
        </w:rPr>
        <w:t xml:space="preserve"> would likely impact every other one, to say nothing of </w:t>
      </w:r>
      <w:r w:rsidRPr="005B7F8B">
        <w:rPr>
          <w:rStyle w:val="Emphasis"/>
          <w:highlight w:val="green"/>
        </w:rPr>
        <w:t>military</w:t>
      </w:r>
      <w:r w:rsidRPr="005B7F8B">
        <w:rPr>
          <w:rStyle w:val="StyleUnderline"/>
          <w:highlight w:val="green"/>
        </w:rPr>
        <w:t xml:space="preserve"> and </w:t>
      </w:r>
      <w:r w:rsidRPr="005B7F8B">
        <w:rPr>
          <w:rStyle w:val="Emphasis"/>
          <w:highlight w:val="green"/>
        </w:rPr>
        <w:t>scientific</w:t>
      </w:r>
      <w:r w:rsidRPr="00DB6FFF">
        <w:rPr>
          <w:rStyle w:val="StyleUnderline"/>
        </w:rPr>
        <w:t xml:space="preserve"> </w:t>
      </w:r>
      <w:r w:rsidRPr="005B7F8B">
        <w:rPr>
          <w:rStyle w:val="StyleUnderline"/>
          <w:highlight w:val="green"/>
        </w:rPr>
        <w:t>sat</w:t>
      </w:r>
      <w:r w:rsidRPr="00DB6FFF">
        <w:rPr>
          <w:rStyle w:val="StyleUnderline"/>
        </w:rPr>
        <w:t>ellite</w:t>
      </w:r>
      <w:r w:rsidRPr="005B7F8B">
        <w:rPr>
          <w:rStyle w:val="StyleUnderline"/>
          <w:highlight w:val="green"/>
        </w:rPr>
        <w:t>s</w:t>
      </w:r>
      <w:r w:rsidRPr="00095B51">
        <w:rPr>
          <w:rStyle w:val="StyleUnderline"/>
        </w:rPr>
        <w:t xml:space="preserve"> presently in orbit</w:t>
      </w:r>
      <w:r w:rsidRPr="00095B51">
        <w:rPr>
          <w:sz w:val="16"/>
        </w:rPr>
        <w:t xml:space="preserve">. </w:t>
      </w:r>
      <w:r w:rsidRPr="00095B51">
        <w:rPr>
          <w:rStyle w:val="StyleUnderline"/>
        </w:rPr>
        <w:t>Not only will satellite technology become an impossibility for</w:t>
      </w:r>
      <w:r w:rsidRPr="00095B51">
        <w:rPr>
          <w:sz w:val="16"/>
        </w:rPr>
        <w:t xml:space="preserve"> decades or even</w:t>
      </w:r>
      <w:r w:rsidRPr="00702FE0">
        <w:rPr>
          <w:sz w:val="16"/>
        </w:rPr>
        <w:t xml:space="preserve"> many </w:t>
      </w:r>
      <w:r w:rsidRPr="00DB6FFF">
        <w:rPr>
          <w:rStyle w:val="Emphasis"/>
        </w:rPr>
        <w:t>generations</w:t>
      </w:r>
      <w:r w:rsidRPr="00702FE0">
        <w:rPr>
          <w:sz w:val="16"/>
        </w:rPr>
        <w:t xml:space="preserve">, but </w:t>
      </w:r>
      <w:r w:rsidRPr="00702FE0">
        <w:rPr>
          <w:rStyle w:val="StyleUnderline"/>
        </w:rPr>
        <w:t xml:space="preserve">routine space launches will become an </w:t>
      </w:r>
      <w:r w:rsidRPr="00DB6FFF">
        <w:rPr>
          <w:rStyle w:val="Emphasis"/>
        </w:rPr>
        <w:t>enormous gamble</w:t>
      </w:r>
      <w:r w:rsidRPr="00702FE0">
        <w:rPr>
          <w:sz w:val="16"/>
        </w:rPr>
        <w:t>. The greatest danger that the Sun poses to Earth today is a large-scale coronal mass ejection, which — if it heads right for us with the wrong magnetic field orientation — could lead to a wide-scale electrical catastrophe that could knock out power grids all over the Earth, starting fires and causing trillions of dollar in damage to our infrastructure.</w:t>
      </w:r>
    </w:p>
    <w:p w14:paraId="513665F2" w14:textId="3FB6716D" w:rsidR="00B04A77" w:rsidRDefault="00B04A77" w:rsidP="005E43EF">
      <w:pPr>
        <w:spacing w:after="240"/>
      </w:pPr>
    </w:p>
    <w:p w14:paraId="4FBF4D79" w14:textId="77777777" w:rsidR="00D80A34" w:rsidRDefault="00D80A34" w:rsidP="00D80A34">
      <w:pPr>
        <w:spacing w:after="0" w:line="240" w:lineRule="auto"/>
        <w:textAlignment w:val="baseline"/>
        <w:rPr>
          <w:rFonts w:eastAsia="Times New Roman"/>
          <w:b/>
          <w:bCs/>
          <w:color w:val="323232"/>
        </w:rPr>
      </w:pPr>
      <w:r>
        <w:rPr>
          <w:rFonts w:eastAsia="Times New Roman"/>
          <w:b/>
          <w:bCs/>
          <w:color w:val="323232"/>
        </w:rPr>
        <w:t>Clean up isn’t viable – the best way to solve the debris problem is to stop making it.</w:t>
      </w:r>
    </w:p>
    <w:p w14:paraId="790BF0D2" w14:textId="77777777" w:rsidR="00D80A34" w:rsidRPr="00333723" w:rsidRDefault="00D80A34" w:rsidP="00D80A34">
      <w:pPr>
        <w:spacing w:after="0" w:line="240" w:lineRule="auto"/>
        <w:rPr>
          <w:rFonts w:eastAsia="Times New Roman"/>
        </w:rPr>
      </w:pPr>
      <w:r w:rsidRPr="00333723">
        <w:rPr>
          <w:rFonts w:eastAsia="Times New Roman"/>
          <w:b/>
          <w:bCs/>
          <w:color w:val="323232"/>
        </w:rPr>
        <w:t xml:space="preserve">David 21 </w:t>
      </w:r>
      <w:r w:rsidRPr="00333723">
        <w:rPr>
          <w:rFonts w:eastAsia="Times New Roman"/>
          <w:color w:val="323232"/>
        </w:rPr>
        <w:t xml:space="preserve">[Leonard David. </w:t>
      </w:r>
      <w:r w:rsidRPr="00333723">
        <w:rPr>
          <w:rFonts w:eastAsia="Times New Roman"/>
          <w:color w:val="323232"/>
          <w:shd w:val="clear" w:color="auto" w:fill="FFFFFF"/>
        </w:rPr>
        <w:t>author of</w:t>
      </w:r>
      <w:r w:rsidRPr="00333723">
        <w:rPr>
          <w:rFonts w:eastAsia="Times New Roman"/>
          <w:i/>
          <w:iCs/>
          <w:color w:val="323232"/>
          <w:shd w:val="clear" w:color="auto" w:fill="FFFFFF"/>
        </w:rPr>
        <w:t> Moon Rush: The New Space Race</w:t>
      </w:r>
      <w:r w:rsidRPr="00333723">
        <w:rPr>
          <w:rFonts w:eastAsia="Times New Roman"/>
          <w:color w:val="323232"/>
          <w:shd w:val="clear" w:color="auto" w:fill="FFFFFF"/>
        </w:rPr>
        <w:t> (National Geographic, 2019) and</w:t>
      </w:r>
      <w:r w:rsidRPr="00333723">
        <w:rPr>
          <w:rFonts w:eastAsia="Times New Roman"/>
          <w:i/>
          <w:iCs/>
          <w:color w:val="323232"/>
          <w:shd w:val="clear" w:color="auto" w:fill="FFFFFF"/>
        </w:rPr>
        <w:t> Mars: Our Future on the Red Planet </w:t>
      </w:r>
      <w:r w:rsidRPr="00333723">
        <w:rPr>
          <w:rFonts w:eastAsia="Times New Roman"/>
          <w:color w:val="323232"/>
          <w:shd w:val="clear" w:color="auto" w:fill="FFFFFF"/>
        </w:rPr>
        <w:t>(National Geographic, 2016). He has been reporting on the space industry for more than five decades</w:t>
      </w:r>
      <w:r w:rsidRPr="00333723">
        <w:rPr>
          <w:rFonts w:eastAsia="Times New Roman"/>
          <w:color w:val="323232"/>
        </w:rPr>
        <w:t>. “Space Junk Removal Is Not Going Smoothly”. 4-14-2021. Scientific American. https://www.scientificamerican.com/article/space-junk-removal-is-not-going-smoothly/</w:t>
      </w:r>
      <w:r>
        <w:rPr>
          <w:rFonts w:eastAsia="Times New Roman"/>
          <w:color w:val="323232"/>
        </w:rPr>
        <w:t>.</w:t>
      </w:r>
      <w:r w:rsidRPr="00333723">
        <w:rPr>
          <w:rFonts w:eastAsia="Times New Roman"/>
          <w:color w:val="323232"/>
        </w:rPr>
        <w:t>]</w:t>
      </w:r>
    </w:p>
    <w:p w14:paraId="5A22AEA2" w14:textId="77777777" w:rsidR="00D80A34" w:rsidRPr="00333723" w:rsidRDefault="00D80A34" w:rsidP="00D80A34">
      <w:pPr>
        <w:spacing w:after="0" w:line="240" w:lineRule="auto"/>
        <w:textAlignment w:val="baseline"/>
        <w:rPr>
          <w:rFonts w:eastAsia="Times New Roman"/>
          <w:color w:val="323232"/>
          <w:sz w:val="16"/>
          <w:szCs w:val="27"/>
        </w:rPr>
      </w:pPr>
    </w:p>
    <w:p w14:paraId="7F9270E9" w14:textId="77777777" w:rsidR="00D80A34" w:rsidRPr="00333723" w:rsidRDefault="00D80A34" w:rsidP="00D80A34">
      <w:pPr>
        <w:spacing w:after="0" w:line="240" w:lineRule="auto"/>
        <w:textAlignment w:val="baseline"/>
        <w:rPr>
          <w:rFonts w:eastAsia="Times New Roman"/>
          <w:color w:val="323232"/>
          <w:sz w:val="16"/>
          <w:szCs w:val="27"/>
        </w:rPr>
      </w:pPr>
      <w:r w:rsidRPr="00333723">
        <w:rPr>
          <w:rFonts w:eastAsia="Times New Roman"/>
          <w:color w:val="323232"/>
          <w:sz w:val="16"/>
          <w:szCs w:val="27"/>
        </w:rPr>
        <w:t>A Space Age “tragedy of the commons” is unfolding right under our nose—or, really, right over our head—and no consensus yet exists on how to stop it. For more than a half-century, humans have been hurling objects into low-Earth orbit in ever growing numbers. And with few meaningful limitations on further launches into that increasingly congested realm, the prevailing attitude has been persistently permissive: in orbit, it seems, there is always room for one more.</w:t>
      </w:r>
    </w:p>
    <w:p w14:paraId="3002A8B6"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After so many decades of the buildup of high-speed clutter in the form of spent rocket stages, stray bolts and paint chips, solid-rocket-motor slag, dead or dying satellites and the scattered fragments from antisatellite tests—all of which could individually damage or destroy other assets—low-Earth orbit is finally on the verge of becoming too crowded for comfort. And the problem is now poised to get much worse because of the rise of satellite “mega constellations” requiring thousands of spacecraft, such as SpaceX’s Starlink, a broadband Internet network. Starlink is but one of many similar projects: Another mega constellation from a company called OneWeb is already being deployed. And Amazon’s Project Kuiper is seeking to create a mega constellation of up to 3,200 satellites in the near future.</w:t>
      </w:r>
    </w:p>
    <w:p w14:paraId="710F1093"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 xml:space="preserve">As the congestion has grown, so too have close calls between orbiting assets. The International Space Station, for instance, regularly tweaks its orbit to avoid potentially hazardous debris. </w:t>
      </w:r>
      <w:r w:rsidRPr="00333723">
        <w:rPr>
          <w:rFonts w:eastAsia="Times New Roman"/>
          <w:color w:val="323232"/>
          <w:sz w:val="27"/>
          <w:szCs w:val="27"/>
          <w:u w:val="single"/>
        </w:rPr>
        <w:t xml:space="preserve">Worse yet, </w:t>
      </w:r>
      <w:r w:rsidRPr="00333723">
        <w:rPr>
          <w:rFonts w:eastAsia="Times New Roman"/>
          <w:color w:val="323232"/>
          <w:sz w:val="27"/>
          <w:szCs w:val="27"/>
          <w:highlight w:val="green"/>
          <w:u w:val="single"/>
        </w:rPr>
        <w:t>there has been an uptick in the threat of full-on collisions</w:t>
      </w:r>
      <w:r w:rsidRPr="00333723">
        <w:rPr>
          <w:rFonts w:eastAsia="Times New Roman"/>
          <w:color w:val="323232"/>
          <w:sz w:val="27"/>
          <w:szCs w:val="27"/>
          <w:u w:val="single"/>
        </w:rPr>
        <w:t xml:space="preserve"> that generate menacing refuse that exacerbates the </w:t>
      </w:r>
      <w:r w:rsidRPr="00333723">
        <w:rPr>
          <w:rFonts w:eastAsia="Times New Roman"/>
          <w:color w:val="323232"/>
          <w:sz w:val="27"/>
          <w:szCs w:val="27"/>
          <w:u w:val="single"/>
        </w:rPr>
        <w:lastRenderedPageBreak/>
        <w:t>already bad situation</w:t>
      </w:r>
      <w:r w:rsidRPr="00333723">
        <w:rPr>
          <w:rFonts w:eastAsia="Times New Roman"/>
          <w:color w:val="323232"/>
          <w:sz w:val="16"/>
          <w:szCs w:val="27"/>
        </w:rPr>
        <w:t>. Consider the February 2009 run-in between a dead Russian Cosmos satellite and a commercial Iridium spacecraft, which produced an enormous amount of debris.</w:t>
      </w:r>
    </w:p>
    <w:p w14:paraId="69FBDC06"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Finding ways to remove at least some of all that space junk should be a top global priority, says Donald Kessler, a retired NASA senior scientist for orbital debris research. In the late 1970s he foretold the possibility of a scenario that has been dubbed the Kessler syndrome: as the density of space rubbish increases, a cascading, self-sustaining runaway cycle of debris-generating collisions can arise that might ultimately make low-Earth orbit too hazardous to support most space activities.</w:t>
      </w:r>
    </w:p>
    <w:p w14:paraId="7E34BF7F"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“There is now agreement within the community that the debris environment has reached a ‘tipping point’ where debris would continue to increase even if all launches were stopped,” Kessler says. “It takes an Iridium-Cosmos-type collision to get everyone’s attention. That’s what it boils down to.... And we’re overdue for something like that to happen.”</w:t>
      </w:r>
    </w:p>
    <w:p w14:paraId="48A36BDD"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27"/>
          <w:szCs w:val="27"/>
          <w:u w:val="single"/>
        </w:rPr>
        <w:t xml:space="preserve">As for </w:t>
      </w:r>
      <w:r w:rsidRPr="00333723">
        <w:rPr>
          <w:rFonts w:eastAsia="Times New Roman"/>
          <w:color w:val="323232"/>
          <w:sz w:val="27"/>
          <w:szCs w:val="27"/>
          <w:highlight w:val="green"/>
          <w:u w:val="single"/>
        </w:rPr>
        <w:t>the Kessler syndrome</w:t>
      </w:r>
      <w:r w:rsidRPr="00333723">
        <w:rPr>
          <w:rFonts w:eastAsia="Times New Roman"/>
          <w:color w:val="323232"/>
          <w:sz w:val="27"/>
          <w:szCs w:val="27"/>
          <w:u w:val="single"/>
        </w:rPr>
        <w:t xml:space="preserve">, “it </w:t>
      </w:r>
      <w:r w:rsidRPr="00333723">
        <w:rPr>
          <w:rFonts w:eastAsia="Times New Roman"/>
          <w:color w:val="323232"/>
          <w:sz w:val="27"/>
          <w:szCs w:val="27"/>
          <w:highlight w:val="green"/>
          <w:u w:val="single"/>
        </w:rPr>
        <w:t>has already started</w:t>
      </w:r>
      <w:r w:rsidRPr="00333723">
        <w:rPr>
          <w:rFonts w:eastAsia="Times New Roman"/>
          <w:color w:val="323232"/>
          <w:sz w:val="27"/>
          <w:szCs w:val="27"/>
          <w:u w:val="single"/>
        </w:rPr>
        <w:t>,”</w:t>
      </w:r>
      <w:r w:rsidRPr="00333723">
        <w:rPr>
          <w:rFonts w:eastAsia="Times New Roman"/>
          <w:color w:val="323232"/>
          <w:sz w:val="16"/>
          <w:szCs w:val="27"/>
        </w:rPr>
        <w:t xml:space="preserve"> the debris expert says. “There are collisions taking place all the time—less dramatic and not at the large size scale,” Kessler adds.</w:t>
      </w:r>
    </w:p>
    <w:p w14:paraId="406DD986"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Kessler’s nightmare scenario has yielded no shortage of possible debris-flushing fixes: nets, laser blasts, harpoons, giant foam balls, puffs of air, tethers and solar sails—as well as garbage-gathering robotic arms and tentacles—have all been proposed as solutions for taking out our orbital trash.</w:t>
      </w:r>
    </w:p>
    <w:p w14:paraId="513EB428"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A new entrant in grappling with this worrisome state of affairs is the just launched End-of-Life Services by Astroscale Demonstration (ELSA-d) mission. ELSA-d is a two-satellite mission developed by Astroscale, a Japan-based satellite services company: it consists of a “servicer” satellite designed to safely remove debris from orbit and a “client” one that doubles as an object of interest. The project aims to showcase a magnetic system that can capture stable and even tumbling objects, whether for disposal or servicing in orbit. Following a multiphase test agenda, the servicer and client will then deorbit together, disintegrating during their fiery plunge into Earth’s atmosphere.</w:t>
      </w:r>
    </w:p>
    <w:p w14:paraId="6D92517F"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ELSA-d is now circling in Earth orbit. The mission was lofted on March 22 via a Russian Soyuz rocket that tossed scads of other hitchhiking satellites into space. Following the liftoff, Astroscale’s founder and CEO Nobu Okada said </w:t>
      </w:r>
      <w:hyperlink r:id="rId17" w:tgtFrame="_blank" w:history="1">
        <w:r w:rsidRPr="00333723">
          <w:rPr>
            <w:rFonts w:eastAsia="Times New Roman"/>
            <w:color w:val="656565"/>
            <w:sz w:val="27"/>
            <w:szCs w:val="27"/>
            <w:u w:val="single"/>
          </w:rPr>
          <w:t>ELSA-d will prove out debris-removal capabilities</w:t>
        </w:r>
      </w:hyperlink>
      <w:r w:rsidRPr="00333723">
        <w:rPr>
          <w:rFonts w:eastAsia="Times New Roman"/>
          <w:color w:val="323232"/>
          <w:sz w:val="16"/>
          <w:szCs w:val="27"/>
        </w:rPr>
        <w:t> and “propel regulatory developments and advance the business case for end-of-life and active debris removal services.” The launch is a step toward realizing “safe and sustainable development of space for the benefit of future generations,” he said.</w:t>
      </w:r>
    </w:p>
    <w:p w14:paraId="214D75B7"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Although ELSA-d and other technology demonstrations of its ilk are unquestionably positive developments for clearing orbital debris, they should not be mistaken for cure-alls. Despite their modest successes, such missions are falling short of addressing the dynamic dilemma at hand, and the proliferation of space junk continues essentially unabated.</w:t>
      </w:r>
    </w:p>
    <w:p w14:paraId="33A9BBA2" w14:textId="77777777" w:rsidR="00D80A34" w:rsidRPr="00333723" w:rsidRDefault="00D80A34" w:rsidP="00D80A34">
      <w:pPr>
        <w:spacing w:before="450" w:after="0" w:line="240" w:lineRule="auto"/>
        <w:textAlignment w:val="baseline"/>
        <w:rPr>
          <w:rFonts w:eastAsia="Times New Roman"/>
          <w:color w:val="323232"/>
          <w:sz w:val="27"/>
          <w:szCs w:val="27"/>
          <w:u w:val="single"/>
        </w:rPr>
      </w:pPr>
      <w:r w:rsidRPr="00333723">
        <w:rPr>
          <w:rFonts w:eastAsia="Times New Roman"/>
          <w:color w:val="323232"/>
          <w:sz w:val="27"/>
          <w:szCs w:val="27"/>
          <w:u w:val="single"/>
        </w:rPr>
        <w:t xml:space="preserve">“From my perspective, </w:t>
      </w:r>
      <w:r w:rsidRPr="00333723">
        <w:rPr>
          <w:rFonts w:eastAsia="Times New Roman"/>
          <w:color w:val="323232"/>
          <w:sz w:val="27"/>
          <w:szCs w:val="27"/>
          <w:highlight w:val="green"/>
          <w:u w:val="single"/>
        </w:rPr>
        <w:t>the best solution to dealing with space debris is not to generate it</w:t>
      </w:r>
      <w:r w:rsidRPr="00333723">
        <w:rPr>
          <w:rFonts w:eastAsia="Times New Roman"/>
          <w:color w:val="323232"/>
          <w:sz w:val="27"/>
          <w:szCs w:val="27"/>
          <w:u w:val="single"/>
        </w:rPr>
        <w:t xml:space="preserve"> in the first place,” says T. S. Kelso, a scientist at CelesTrak, an analytic group that keeps an eye on Earth-orbiting objects. “Like any environmental issue, </w:t>
      </w:r>
      <w:r w:rsidRPr="00333723">
        <w:rPr>
          <w:rFonts w:eastAsia="Times New Roman"/>
          <w:color w:val="323232"/>
          <w:sz w:val="27"/>
          <w:szCs w:val="27"/>
          <w:highlight w:val="green"/>
          <w:u w:val="single"/>
        </w:rPr>
        <w:t>it is easier and far less expensive to prevent pollution than to clean it up later</w:t>
      </w:r>
      <w:r w:rsidRPr="00333723">
        <w:rPr>
          <w:rFonts w:eastAsia="Times New Roman"/>
          <w:color w:val="323232"/>
          <w:sz w:val="27"/>
          <w:szCs w:val="27"/>
          <w:u w:val="single"/>
        </w:rPr>
        <w:t>. Stop leaving things in orbit after they have completed their mission.”</w:t>
      </w:r>
    </w:p>
    <w:p w14:paraId="118FFAA4"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There simply is no “one-size-fits-all solution” to the problem of space junk, Kelso says. Removing large rocket bodies is a significantly different task than removing the equivalent mass of a lot more smaller objects, which are in a wide range of orbits, he observes. Meanwhile innovations by companies such as SpaceX are dramatically lowering launch costs, opening the floodgates for far more satellites to reach low-Earth orbit, where some will inevitably fail and become drifting, debris-generating hazards (unless they are removed by ELSA-d-like space tugs). “Many of these operators are starting to understand the difficulty and complexity of continuing to dodge the growing number of debris.”</w:t>
      </w:r>
    </w:p>
    <w:p w14:paraId="5B8F0F50" w14:textId="77777777" w:rsidR="00D80A34" w:rsidRPr="00333723" w:rsidRDefault="00D80A34" w:rsidP="00D80A34">
      <w:pPr>
        <w:spacing w:before="450" w:after="0" w:line="240" w:lineRule="auto"/>
        <w:textAlignment w:val="baseline"/>
        <w:rPr>
          <w:rFonts w:eastAsia="Times New Roman"/>
          <w:color w:val="323232"/>
          <w:sz w:val="27"/>
          <w:szCs w:val="27"/>
          <w:u w:val="single"/>
        </w:rPr>
      </w:pPr>
      <w:r w:rsidRPr="00333723">
        <w:rPr>
          <w:rFonts w:eastAsia="Times New Roman"/>
          <w:color w:val="323232"/>
          <w:sz w:val="27"/>
          <w:szCs w:val="27"/>
          <w:highlight w:val="green"/>
          <w:u w:val="single"/>
        </w:rPr>
        <w:lastRenderedPageBreak/>
        <w:t>Space junk ranges from nanoparticles to whole spacecraft</w:t>
      </w:r>
      <w:r w:rsidRPr="00333723">
        <w:rPr>
          <w:rFonts w:eastAsia="Times New Roman"/>
          <w:color w:val="323232"/>
          <w:sz w:val="27"/>
          <w:szCs w:val="27"/>
          <w:u w:val="single"/>
        </w:rPr>
        <w:t xml:space="preserve"> such as the European Space Agency’s Envisat, which is the size of a double-decker bus and at the top of everyone's removal hit list, says Alice Gorman, a space archaeologist and space junk expert at Flinders University in Australia.</w:t>
      </w:r>
    </w:p>
    <w:p w14:paraId="1A4B5093" w14:textId="77777777" w:rsidR="00D80A34" w:rsidRPr="00333723" w:rsidRDefault="00D80A34" w:rsidP="00D80A34">
      <w:pPr>
        <w:spacing w:after="0" w:line="240" w:lineRule="auto"/>
        <w:textAlignment w:val="baseline"/>
        <w:rPr>
          <w:rFonts w:eastAsia="Times New Roman"/>
          <w:color w:val="323232"/>
          <w:sz w:val="27"/>
          <w:szCs w:val="27"/>
          <w:u w:val="single"/>
          <w:shd w:val="clear" w:color="auto" w:fill="FFFFFF"/>
        </w:rPr>
      </w:pPr>
    </w:p>
    <w:p w14:paraId="565EC914" w14:textId="77777777" w:rsidR="00D80A34" w:rsidRPr="00333723" w:rsidRDefault="00D80A34" w:rsidP="00D80A34">
      <w:pPr>
        <w:spacing w:after="0" w:line="240" w:lineRule="auto"/>
        <w:textAlignment w:val="baseline"/>
        <w:rPr>
          <w:rFonts w:eastAsia="Times New Roman"/>
          <w:color w:val="323232"/>
          <w:sz w:val="16"/>
          <w:szCs w:val="27"/>
          <w:u w:val="single"/>
        </w:rPr>
      </w:pPr>
      <w:r w:rsidRPr="00333723">
        <w:rPr>
          <w:rFonts w:eastAsia="Times New Roman"/>
          <w:color w:val="323232"/>
          <w:sz w:val="27"/>
          <w:szCs w:val="27"/>
          <w:u w:val="single"/>
        </w:rPr>
        <w:t xml:space="preserve">There are also objects such as despin weights, which are solid lumps of metal, and thermal blankets, which are paper-thin. “They’ll cause different types of damage and may need different strategies to remove. </w:t>
      </w:r>
      <w:r w:rsidRPr="00333723">
        <w:rPr>
          <w:rFonts w:eastAsia="Times New Roman"/>
          <w:color w:val="323232"/>
          <w:sz w:val="27"/>
          <w:szCs w:val="27"/>
          <w:highlight w:val="green"/>
          <w:u w:val="single"/>
        </w:rPr>
        <w:t>There is no way that a one-size-fits-all approach is going to do it</w:t>
      </w:r>
      <w:r w:rsidRPr="00333723">
        <w:rPr>
          <w:rFonts w:eastAsia="Times New Roman"/>
          <w:color w:val="323232"/>
          <w:sz w:val="27"/>
          <w:szCs w:val="27"/>
          <w:u w:val="single"/>
        </w:rPr>
        <w:t>,” Gorman says</w:t>
      </w:r>
      <w:r w:rsidRPr="00333723">
        <w:rPr>
          <w:rFonts w:eastAsia="Times New Roman"/>
          <w:i/>
          <w:iCs/>
          <w:color w:val="323232"/>
          <w:sz w:val="27"/>
          <w:szCs w:val="27"/>
          <w:u w:val="single"/>
        </w:rPr>
        <w:t>.</w:t>
      </w:r>
    </w:p>
    <w:p w14:paraId="0D54EE84"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The most serious risks, she says, come from debris particles between one and 10 centimeters in size. “There’s far more of them than whole defunct spacecraft, and there is a far greater probability of collision,” Gorman says. “While debris this size might not cause a catastrophic breakup, collision with it can certainly damage working satellites and create new debris particles.”</w:t>
      </w:r>
    </w:p>
    <w:p w14:paraId="0E4F0729"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Turning her attention to satellite mega constellations, Gorman worries about their effects in a low-Earth orbital environment that is already congested. “We also know that orbital dynamics can be unpredictable,” she says. “I want to see some of these mega constellation operators releasing their long-term modeling for collisions as more and more satellites are launched.”</w:t>
      </w:r>
    </w:p>
    <w:p w14:paraId="08D27522" w14:textId="77777777" w:rsidR="00D80A34" w:rsidRPr="00333723" w:rsidRDefault="00D80A34" w:rsidP="00D80A34">
      <w:pPr>
        <w:spacing w:before="450" w:after="0" w:line="240" w:lineRule="auto"/>
        <w:textAlignment w:val="baseline"/>
        <w:rPr>
          <w:rFonts w:eastAsia="Times New Roman"/>
          <w:color w:val="323232"/>
          <w:sz w:val="27"/>
          <w:szCs w:val="27"/>
          <w:u w:val="single"/>
        </w:rPr>
      </w:pPr>
      <w:r w:rsidRPr="00333723">
        <w:rPr>
          <w:rFonts w:eastAsia="Times New Roman"/>
          <w:color w:val="323232"/>
          <w:sz w:val="27"/>
          <w:szCs w:val="27"/>
          <w:u w:val="single"/>
        </w:rPr>
        <w:t xml:space="preserve">There is no doubt that </w:t>
      </w:r>
      <w:r w:rsidRPr="00333723">
        <w:rPr>
          <w:rFonts w:eastAsia="Times New Roman"/>
          <w:color w:val="323232"/>
          <w:sz w:val="27"/>
          <w:szCs w:val="27"/>
          <w:highlight w:val="green"/>
          <w:u w:val="single"/>
        </w:rPr>
        <w:t>active orbital debris removal is</w:t>
      </w:r>
      <w:r w:rsidRPr="00333723">
        <w:rPr>
          <w:rFonts w:eastAsia="Times New Roman"/>
          <w:color w:val="323232"/>
          <w:sz w:val="27"/>
          <w:szCs w:val="27"/>
          <w:u w:val="single"/>
        </w:rPr>
        <w:t xml:space="preserve"> technically </w:t>
      </w:r>
      <w:r w:rsidRPr="00333723">
        <w:rPr>
          <w:rFonts w:eastAsia="Times New Roman"/>
          <w:color w:val="323232"/>
          <w:sz w:val="27"/>
          <w:szCs w:val="27"/>
          <w:highlight w:val="green"/>
          <w:u w:val="single"/>
        </w:rPr>
        <w:t>challenging</w:t>
      </w:r>
      <w:r w:rsidRPr="00333723">
        <w:rPr>
          <w:rFonts w:eastAsia="Times New Roman"/>
          <w:color w:val="323232"/>
          <w:sz w:val="27"/>
          <w:szCs w:val="27"/>
          <w:u w:val="single"/>
        </w:rPr>
        <w:t xml:space="preserve">, Gorman says. “However, the big issue is that </w:t>
      </w:r>
      <w:r w:rsidRPr="00333723">
        <w:rPr>
          <w:rFonts w:eastAsia="Times New Roman"/>
          <w:color w:val="323232"/>
          <w:sz w:val="27"/>
          <w:szCs w:val="27"/>
          <w:highlight w:val="green"/>
          <w:u w:val="single"/>
        </w:rPr>
        <w:t>any successful technology that can remove</w:t>
      </w:r>
      <w:r w:rsidRPr="00333723">
        <w:rPr>
          <w:rFonts w:eastAsia="Times New Roman"/>
          <w:color w:val="323232"/>
          <w:sz w:val="27"/>
          <w:szCs w:val="27"/>
          <w:u w:val="single"/>
        </w:rPr>
        <w:t xml:space="preserve"> an existing piece of </w:t>
      </w:r>
      <w:r w:rsidRPr="00333723">
        <w:rPr>
          <w:rFonts w:eastAsia="Times New Roman"/>
          <w:color w:val="323232"/>
          <w:sz w:val="27"/>
          <w:szCs w:val="27"/>
          <w:highlight w:val="green"/>
          <w:u w:val="single"/>
        </w:rPr>
        <w:t>debris can also be used as a</w:t>
      </w:r>
      <w:r w:rsidRPr="00333723">
        <w:rPr>
          <w:rFonts w:eastAsia="Times New Roman"/>
          <w:color w:val="323232"/>
          <w:sz w:val="27"/>
          <w:szCs w:val="27"/>
          <w:u w:val="single"/>
        </w:rPr>
        <w:t xml:space="preserve">n antisatellite </w:t>
      </w:r>
      <w:r w:rsidRPr="00333723">
        <w:rPr>
          <w:rFonts w:eastAsia="Times New Roman"/>
          <w:color w:val="323232"/>
          <w:sz w:val="27"/>
          <w:szCs w:val="27"/>
          <w:highlight w:val="green"/>
          <w:u w:val="single"/>
        </w:rPr>
        <w:t>weapon</w:t>
      </w:r>
      <w:r w:rsidRPr="00333723">
        <w:rPr>
          <w:rFonts w:eastAsia="Times New Roman"/>
          <w:color w:val="323232"/>
          <w:sz w:val="27"/>
          <w:szCs w:val="27"/>
          <w:u w:val="single"/>
        </w:rPr>
        <w:t xml:space="preserve">,” she says. “This is a whole other can of worms </w:t>
      </w:r>
      <w:r w:rsidRPr="00333723">
        <w:rPr>
          <w:rFonts w:eastAsia="Times New Roman"/>
          <w:color w:val="323232"/>
          <w:sz w:val="27"/>
          <w:szCs w:val="27"/>
          <w:highlight w:val="green"/>
          <w:u w:val="single"/>
        </w:rPr>
        <w:t>that requires diplomacy and negotiation and</w:t>
      </w:r>
      <w:r w:rsidRPr="00333723">
        <w:rPr>
          <w:rFonts w:eastAsia="Times New Roman"/>
          <w:color w:val="323232"/>
          <w:sz w:val="27"/>
          <w:szCs w:val="27"/>
          <w:u w:val="single"/>
        </w:rPr>
        <w:t xml:space="preserve">, most importantly, </w:t>
      </w:r>
      <w:r w:rsidRPr="00333723">
        <w:rPr>
          <w:rFonts w:eastAsia="Times New Roman"/>
          <w:color w:val="323232"/>
          <w:sz w:val="27"/>
          <w:szCs w:val="27"/>
          <w:highlight w:val="green"/>
          <w:u w:val="single"/>
        </w:rPr>
        <w:t>trust at the international level</w:t>
      </w:r>
      <w:r w:rsidRPr="00333723">
        <w:rPr>
          <w:rFonts w:eastAsia="Times New Roman"/>
          <w:color w:val="323232"/>
          <w:sz w:val="27"/>
          <w:szCs w:val="27"/>
          <w:u w:val="single"/>
        </w:rPr>
        <w:t>.”</w:t>
      </w:r>
    </w:p>
    <w:p w14:paraId="0CE44689"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Indeed, the ability to cozy up to spacecraft in orbit and perform servicing or sabotage has spurred considerable interest from military planners in recent years, says Mariel Borowitz, an associate professor at the Georgia Institute of Technology’s Sam Nunn School of International Affairs. “These rapidly advancing technologies have the potential to be used for peaceful space activities or for warfare in space,” she says. “Given the dual-use nature of their capabilities, it’s impossible to know for sure in advance how they’ll be used on any given day.”</w:t>
      </w:r>
    </w:p>
    <w:p w14:paraId="2C72BD8D"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For now, according to Moriba Jah, an orbital debris expert at the University of Texas at Austin, the business case for space debris removal is not monetizable and is more a “PowerPoint talk” than a real marketplace.</w:t>
      </w:r>
    </w:p>
    <w:p w14:paraId="48DEA483"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“I think people are hoping that government basically comes to some common sense to help create and establish a marketplace for industries to engage in these sorts of activities,” Jah says. In order for that to happen, he believes that spacefaring nations have to agree that near-Earth space is an ecosystem like land, air and the ocean. “It’s not infinite, so we need environmental protection,” he says.</w:t>
      </w:r>
    </w:p>
    <w:p w14:paraId="205A0AB6"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Jah has in mind space sustainability metrics akin to a carbon footprint. “Let’s call it a ‘space traffic’ footprint,” he says. “We need a way we can quantify at what point an ‘orbital highway’ gets saturated with traffic so that it’s not usable. Then you can assign a bounty for objects and talk about nonconsensual debris removal. Maybe there is a penalty to the sovereign owner of their dead asset that’s taking up capacity of an orbit. This could definitely create a marketplace where space-object-removal technologies can thrive.”</w:t>
      </w:r>
    </w:p>
    <w:p w14:paraId="3959A8C8"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A classification scheme for objects in space is also needed. Having such a taxonomy, Jah says, would help sort out what types of technologies are required for removing different pedigrees of orbital clutter.</w:t>
      </w:r>
    </w:p>
    <w:p w14:paraId="3FACD121"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lastRenderedPageBreak/>
        <w:t>As for the big picture, Jah says it is a simple numbers game: the rate of launches exceeds the rate of space objects reentering Earth’s atmosphere. “That’s not a great kind of energy balance,” he adds.</w:t>
      </w:r>
    </w:p>
    <w:p w14:paraId="63DFBBF9" w14:textId="77777777" w:rsidR="00D80A34" w:rsidRPr="00333723" w:rsidRDefault="00D80A34" w:rsidP="00D80A34">
      <w:pPr>
        <w:spacing w:before="450" w:after="0" w:line="240" w:lineRule="auto"/>
        <w:textAlignment w:val="baseline"/>
        <w:rPr>
          <w:rFonts w:eastAsia="Times New Roman"/>
          <w:color w:val="323232"/>
          <w:sz w:val="16"/>
          <w:szCs w:val="27"/>
        </w:rPr>
      </w:pPr>
      <w:r w:rsidRPr="00333723">
        <w:rPr>
          <w:rFonts w:eastAsia="Times New Roman"/>
          <w:color w:val="323232"/>
          <w:sz w:val="16"/>
          <w:szCs w:val="27"/>
        </w:rPr>
        <w:t>Alas, Jah says, policy makers are still sluggish in their reactions to the problem. After all, although events such as the 2009 Cosmos-Iridium collision generate massive amounts of debris, they are still quite rare—for now.</w:t>
      </w:r>
    </w:p>
    <w:p w14:paraId="193B2942" w14:textId="77777777" w:rsidR="00D80A34" w:rsidRPr="00333723" w:rsidRDefault="00D80A34" w:rsidP="00D80A34">
      <w:pPr>
        <w:spacing w:after="0" w:line="240" w:lineRule="auto"/>
        <w:textAlignment w:val="baseline"/>
        <w:rPr>
          <w:rFonts w:eastAsia="Times New Roman"/>
          <w:color w:val="323232"/>
          <w:sz w:val="16"/>
          <w:szCs w:val="27"/>
        </w:rPr>
      </w:pPr>
      <w:r w:rsidRPr="00333723">
        <w:rPr>
          <w:rFonts w:eastAsia="Times New Roman"/>
          <w:color w:val="323232"/>
          <w:sz w:val="16"/>
          <w:szCs w:val="27"/>
        </w:rPr>
        <w:t>“In my view, that 2009 collision was equivalent to passengers on the </w:t>
      </w:r>
      <w:r w:rsidRPr="00333723">
        <w:rPr>
          <w:rFonts w:eastAsia="Times New Roman"/>
          <w:i/>
          <w:iCs/>
          <w:color w:val="323232"/>
          <w:sz w:val="16"/>
          <w:szCs w:val="27"/>
        </w:rPr>
        <w:t>Titanic</w:t>
      </w:r>
      <w:r w:rsidRPr="00333723">
        <w:rPr>
          <w:rFonts w:eastAsia="Times New Roman"/>
          <w:color w:val="323232"/>
          <w:sz w:val="16"/>
          <w:szCs w:val="27"/>
        </w:rPr>
        <w:t> feeling that bump from an iceberg, and then there’s a band playing on deck,” Jah says. “In terms of hazardous orbital debris, things are already going a detrimental way because we haven’t changed our behavior.”</w:t>
      </w:r>
    </w:p>
    <w:p w14:paraId="0DAA8EBD" w14:textId="77777777" w:rsidR="00D80A34" w:rsidRPr="00333723" w:rsidRDefault="00D80A34" w:rsidP="00D80A34">
      <w:pPr>
        <w:rPr>
          <w:sz w:val="16"/>
        </w:rPr>
      </w:pPr>
    </w:p>
    <w:p w14:paraId="552A3851" w14:textId="77777777" w:rsidR="00D80A34" w:rsidRDefault="00D80A34" w:rsidP="005E43EF">
      <w:pPr>
        <w:spacing w:after="240"/>
      </w:pPr>
    </w:p>
    <w:p w14:paraId="2DE95A18" w14:textId="52A226D3" w:rsidR="00B04A77" w:rsidRDefault="00B04A77" w:rsidP="00B04A77">
      <w:pPr>
        <w:pStyle w:val="Heading2"/>
      </w:pPr>
      <w:r>
        <w:lastRenderedPageBreak/>
        <w:t>Subpoint B: Launch Emissions</w:t>
      </w:r>
    </w:p>
    <w:p w14:paraId="31B853D4" w14:textId="0774CA6E" w:rsidR="00B04A77" w:rsidRDefault="00B04A77" w:rsidP="00B04A77"/>
    <w:p w14:paraId="2315BECD" w14:textId="77777777" w:rsidR="00B04A77" w:rsidRPr="002E07CB" w:rsidRDefault="00B04A77" w:rsidP="00B04A77">
      <w:pPr>
        <w:rPr>
          <w:b/>
          <w:bCs/>
        </w:rPr>
      </w:pPr>
      <w:r>
        <w:rPr>
          <w:b/>
          <w:bCs/>
        </w:rPr>
        <w:t>Rocket launches severely damage the environment and are increasing fast.</w:t>
      </w:r>
    </w:p>
    <w:p w14:paraId="14457194" w14:textId="77777777" w:rsidR="00B04A77" w:rsidRDefault="00B04A77" w:rsidP="00B04A77">
      <w:pPr>
        <w:rPr>
          <w:rFonts w:eastAsia="Times New Roman"/>
        </w:rPr>
      </w:pPr>
      <w:r w:rsidRPr="001A05A4">
        <w:rPr>
          <w:rFonts w:eastAsia="Times New Roman"/>
          <w:b/>
          <w:bCs/>
        </w:rPr>
        <w:t>Miraux 21</w:t>
      </w:r>
      <w:r w:rsidRPr="001A05A4">
        <w:rPr>
          <w:rFonts w:eastAsia="Times New Roman"/>
        </w:rPr>
        <w:t xml:space="preserve"> [Loïs Miraux, Project Lead for Environmental Impact @ The Space Generation Advisory Council, “Environmental limits to the space sector's growth,” Science of the Total Environment, https://www.sciencedirect.com/science/article/abs/pii/S0048969721059404]</w:t>
      </w:r>
    </w:p>
    <w:p w14:paraId="4722E998" w14:textId="77777777" w:rsidR="00B04A77" w:rsidRDefault="00B04A77" w:rsidP="00B04A77">
      <w:pPr>
        <w:rPr>
          <w:rFonts w:eastAsia="Times New Roman"/>
        </w:rPr>
      </w:pPr>
    </w:p>
    <w:p w14:paraId="21685A37" w14:textId="77777777" w:rsidR="00B04A77" w:rsidRPr="001A05A4" w:rsidRDefault="00B04A77" w:rsidP="00B04A77">
      <w:pPr>
        <w:rPr>
          <w:rFonts w:eastAsia="Times New Roman"/>
          <w:sz w:val="16"/>
        </w:rPr>
      </w:pPr>
      <w:r w:rsidRPr="001A05A4">
        <w:rPr>
          <w:rFonts w:eastAsia="Times New Roman"/>
          <w:highlight w:val="green"/>
          <w:u w:val="single"/>
        </w:rPr>
        <w:t>The amount of material emitted by</w:t>
      </w:r>
      <w:r w:rsidRPr="001A05A4">
        <w:rPr>
          <w:rFonts w:eastAsia="Times New Roman"/>
          <w:u w:val="single"/>
        </w:rPr>
        <w:t xml:space="preserve"> the ≈100 </w:t>
      </w:r>
      <w:r w:rsidRPr="001A05A4">
        <w:rPr>
          <w:rFonts w:eastAsia="Times New Roman"/>
          <w:highlight w:val="green"/>
          <w:u w:val="single"/>
        </w:rPr>
        <w:t>rockets</w:t>
      </w:r>
      <w:r w:rsidRPr="001A05A4">
        <w:rPr>
          <w:rFonts w:eastAsia="Times New Roman"/>
          <w:u w:val="single"/>
        </w:rPr>
        <w:t xml:space="preserve"> launched </w:t>
      </w:r>
      <w:r w:rsidRPr="001A05A4">
        <w:rPr>
          <w:rFonts w:eastAsia="Times New Roman"/>
          <w:highlight w:val="green"/>
          <w:u w:val="single"/>
        </w:rPr>
        <w:t>every year is about 40,000 tons</w:t>
      </w:r>
      <w:r w:rsidRPr="001A05A4">
        <w:rPr>
          <w:rFonts w:eastAsia="Times New Roman"/>
          <w:u w:val="single"/>
        </w:rPr>
        <w:t>,</w:t>
      </w:r>
      <w:r w:rsidRPr="001A05A4">
        <w:rPr>
          <w:rFonts w:eastAsia="Times New Roman"/>
          <w:sz w:val="16"/>
        </w:rPr>
        <w:t xml:space="preserve"> only 0.01% of the fuel burned by the global aviation sector (Ross and Sheaffer, 2014). </w:t>
      </w:r>
      <w:r w:rsidRPr="001A05A4">
        <w:rPr>
          <w:rFonts w:eastAsia="Times New Roman"/>
          <w:u w:val="single"/>
        </w:rPr>
        <w:t xml:space="preserve">However, during their ascent from ground to orbit, they release gases and particles in all the layers of the atmosphere. This is a unique characteristic </w:t>
      </w:r>
      <w:r w:rsidRPr="00226551">
        <w:rPr>
          <w:rFonts w:eastAsia="Times New Roman"/>
          <w:u w:val="single"/>
        </w:rPr>
        <w:t>because rockets are the only anthropogenic source of pollution in the middle and upper atmosphere, that is, above 15 km where airlines emissions stop</w:t>
      </w:r>
      <w:r w:rsidRPr="00226551">
        <w:rPr>
          <w:rFonts w:eastAsia="Times New Roman"/>
          <w:sz w:val="16"/>
        </w:rPr>
        <w:t xml:space="preserve"> (Ross and Sheaffer, 2014). Emissions into the troposphere, the lower layer of the atmosphere, are not important besides transient, local pollution. </w:t>
      </w:r>
      <w:r w:rsidRPr="00226551">
        <w:rPr>
          <w:rFonts w:eastAsia="Times New Roman"/>
          <w:u w:val="single"/>
        </w:rPr>
        <w:t>However, emissions in the stratosphere, the layer above the troposphere, are more concerning for two main reasons. First, the stratosphere being dynamically isolated from the troposphere, emissions components of hundreds of launches accumulate for several years (Ross and Vedda, 2018). Then, the stratosphere is the home of the ozone layer, a region of high concentration of ozone at 15–35 km altitudes, absorbing most of the Sun's harmful ultraviolet radiation and thereby protecting living organisms on the ground</w:t>
      </w:r>
      <w:r w:rsidRPr="001A05A4">
        <w:rPr>
          <w:rFonts w:eastAsia="Times New Roman"/>
          <w:u w:val="single"/>
        </w:rPr>
        <w:t xml:space="preserve"> (Fig. 4). In addition to these particularities, the magnitude of the effects of rocket emissions on the atmosphere varies significantly depending on the type of propellant combination used.</w:t>
      </w:r>
      <w:r w:rsidRPr="001A05A4">
        <w:rPr>
          <w:rFonts w:eastAsia="Times New Roman"/>
          <w:sz w:val="16"/>
        </w:rPr>
        <w:t xml:space="preserve"> Liquid Rocket Engines (LREs) use propellants in the liquid form, such as liquid oxygen combined with liquid hydrogen as a fuel (e.g. Ariane 5) or kerosene (e.g. SpaceX's Falcon 9). This allows thrust variability, but LREs are often coupled with Solid RocketMotors (SRMs) (e.g. Ariane 5 boosters) because they grant higher energy density for lift-off. SRMs typically use a combination of solid aluminium fuel with ammonium perchlorate as an oxidizer. A third type of rocket is being used more recently: Hybrid Rocket Engines (HREs), using a liquid oxidizer and a solid fuel, often a hydrocarbon. They grant high safety, making them popular for space tourism applications (e.g. Virgin Galactic's SpaceShipTwo). Although there are still many uncertainties and serious knowledge gaps on the effect of launch emissions on the atmosphere (Ross and Vedda, 2018), estimates of orders of magnitude are available in the literature. 3.2. Stratospheric ozone depletion </w:t>
      </w:r>
      <w:r w:rsidRPr="001A05A4">
        <w:rPr>
          <w:rFonts w:eastAsia="Times New Roman"/>
          <w:u w:val="single"/>
        </w:rPr>
        <w:t xml:space="preserve">During the lifecycle of complete space missions, </w:t>
      </w:r>
      <w:r w:rsidRPr="001A05A4">
        <w:rPr>
          <w:rFonts w:eastAsia="Times New Roman"/>
          <w:highlight w:val="green"/>
          <w:u w:val="single"/>
        </w:rPr>
        <w:t>the launch event has been reported to contribute to almost 100% of the ozone depletion</w:t>
      </w:r>
      <w:r w:rsidRPr="001A05A4">
        <w:rPr>
          <w:rFonts w:eastAsia="Times New Roman"/>
          <w:u w:val="single"/>
        </w:rPr>
        <w:t xml:space="preserve"> potential (Chanoine, 2017).</w:t>
      </w:r>
      <w:r w:rsidRPr="001A05A4">
        <w:rPr>
          <w:rFonts w:eastAsia="Times New Roman"/>
          <w:highlight w:val="green"/>
          <w:u w:val="single"/>
        </w:rPr>
        <w:t>Ozone is destructed</w:t>
      </w:r>
      <w:r w:rsidRPr="001A05A4">
        <w:rPr>
          <w:rFonts w:eastAsia="Times New Roman"/>
          <w:u w:val="single"/>
        </w:rPr>
        <w:t xml:space="preserve"> mostly </w:t>
      </w:r>
      <w:r w:rsidRPr="001A05A4">
        <w:rPr>
          <w:rFonts w:eastAsia="Times New Roman"/>
          <w:highlight w:val="green"/>
          <w:u w:val="single"/>
        </w:rPr>
        <w:t>by</w:t>
      </w:r>
      <w:r w:rsidRPr="001A05A4">
        <w:rPr>
          <w:rFonts w:eastAsia="Times New Roman"/>
          <w:u w:val="single"/>
        </w:rPr>
        <w:t xml:space="preserve"> highly </w:t>
      </w:r>
      <w:r w:rsidRPr="001A05A4">
        <w:rPr>
          <w:rFonts w:eastAsia="Times New Roman"/>
          <w:highlight w:val="green"/>
          <w:u w:val="single"/>
        </w:rPr>
        <w:t>reactive radicals</w:t>
      </w:r>
      <w:r w:rsidRPr="001A05A4">
        <w:rPr>
          <w:rFonts w:eastAsia="Times New Roman"/>
          <w:u w:val="single"/>
        </w:rPr>
        <w:t xml:space="preserve">(oxides of chlorine, nitrogen, bromine, and hydrogen), </w:t>
      </w:r>
      <w:r w:rsidRPr="001A05A4">
        <w:rPr>
          <w:rFonts w:eastAsia="Times New Roman"/>
          <w:highlight w:val="green"/>
          <w:u w:val="single"/>
        </w:rPr>
        <w:t>with a single molecule able to destroy up to 100,000 ozone molecules</w:t>
      </w:r>
      <w:r w:rsidRPr="001A05A4">
        <w:rPr>
          <w:rFonts w:eastAsia="Times New Roman"/>
          <w:u w:val="single"/>
        </w:rPr>
        <w:t>(Ross et al., 2009). Ozone depletion from SRMs particles has historically been the main concern with the first studies carried out by Cicerone</w:t>
      </w:r>
      <w:r w:rsidRPr="001A05A4">
        <w:rPr>
          <w:rFonts w:eastAsia="Times New Roman"/>
          <w:sz w:val="16"/>
        </w:rPr>
        <w:t xml:space="preserve"> (Cicerone, 1974). LREs exhausts contain less reactive chemicals and particles and are, therefore, responsible for ozone loss one order of magnitude smaller than SRMs (Ross et al., 2009). The ozone loss caused by the global launch fleet has been estimated to be greater than 0.01% and less than 0.1%, with regional effects reaching several percent and with complete destruction in the surroundings of exhaust plumes (Voigt et al., 2013). This is to be compared to the ozone loss caused by ozone-depleting substances(ODSs) banned by the Montreal Protocol of about 3% (Ross and Vedda, 2018) (of the total amount of ozone). As a consequence, the present-day contribution of rockets to ozone loss is small. It represents a few percent of the total anthropogenic contribution to ozone depletion, about the same relative impact that global aviation has on climate radiative forcing (Ross et al., 2009</w:t>
      </w:r>
      <w:r w:rsidRPr="001A05A4">
        <w:rPr>
          <w:rFonts w:eastAsia="Times New Roman"/>
          <w:u w:val="single"/>
        </w:rPr>
        <w:t xml:space="preserve">). However, the trends discussed in the introduction make </w:t>
      </w:r>
      <w:r w:rsidRPr="001A05A4">
        <w:rPr>
          <w:rFonts w:eastAsia="Times New Roman"/>
          <w:highlight w:val="green"/>
          <w:u w:val="single"/>
        </w:rPr>
        <w:t>an increase of launch emissions by a factor of 10 credible</w:t>
      </w:r>
      <w:r w:rsidRPr="001A05A4">
        <w:rPr>
          <w:rFonts w:eastAsia="Times New Roman"/>
          <w:u w:val="single"/>
        </w:rPr>
        <w:t xml:space="preserve">, which would make the contribution of </w:t>
      </w:r>
      <w:r w:rsidRPr="001A05A4">
        <w:rPr>
          <w:rFonts w:eastAsia="Times New Roman"/>
          <w:u w:val="single"/>
        </w:rPr>
        <w:lastRenderedPageBreak/>
        <w:t>rockets comparable to that of banned ODSs, as Ross and Vedda warn</w:t>
      </w:r>
      <w:r w:rsidRPr="001A05A4">
        <w:rPr>
          <w:rFonts w:eastAsia="Times New Roman"/>
          <w:sz w:val="16"/>
        </w:rPr>
        <w:t xml:space="preserve"> (Ross and Vedda, 2018). A 2009 study highlighted the limitations to the growth of the space sector due to ozone depletion</w:t>
      </w:r>
      <w:r w:rsidRPr="001A05A4">
        <w:rPr>
          <w:rFonts w:eastAsia="Times New Roman"/>
          <w:u w:val="single"/>
        </w:rPr>
        <w:t>. It showed that, considering launch rates required by proposed space systems at that time (i.e. to be implemented in the future), global ozone loss could become significant, even using only LREs</w:t>
      </w:r>
      <w:r w:rsidRPr="001A05A4">
        <w:rPr>
          <w:rFonts w:eastAsia="Times New Roman"/>
          <w:sz w:val="16"/>
        </w:rPr>
        <w:t xml:space="preserve"> (Ross et al., 2009). Moreover, a 2010 study found that a fleet of 1000 launches per year of hydrocarbonbased HREs typically used for space tourism would cause ozone loss up to 6% in polar regions(Ross et al., 2010). </w:t>
      </w:r>
      <w:r w:rsidRPr="001A05A4">
        <w:rPr>
          <w:rFonts w:eastAsia="Times New Roman"/>
          <w:highlight w:val="green"/>
          <w:u w:val="single"/>
        </w:rPr>
        <w:t>With the anticipated growth of the space sector, the contribution of rockets to ozone depletion will inevitably increase</w:t>
      </w:r>
      <w:r w:rsidRPr="001A05A4">
        <w:rPr>
          <w:rFonts w:eastAsia="Times New Roman"/>
          <w:u w:val="single"/>
        </w:rPr>
        <w:t xml:space="preserve"> in the future</w:t>
      </w:r>
      <w:r w:rsidRPr="001A05A4">
        <w:rPr>
          <w:rFonts w:eastAsia="Times New Roman"/>
          <w:sz w:val="16"/>
        </w:rPr>
        <w:t xml:space="preserve">. As the study warns, there will be a growing risk of regulation of rocket exhaust compounds in the name of ozone protection. Important data uncertainties combined with the fact that the Montreal Protocol lacks adapted metrics to tackle rocket emissions effectively make this risk even more important (Ross and Vedda, 2018). If left unregulated, by 2050 rocket emissions could deplete ozone more than ODSs ever did (Ross et al., 2009; ScienceDaily, 2009). 3.3. Contribution to climate change </w:t>
      </w:r>
      <w:r w:rsidRPr="001A05A4">
        <w:rPr>
          <w:rFonts w:eastAsia="Times New Roman"/>
          <w:u w:val="single"/>
        </w:rPr>
        <w:t>While the effect of rocket emissions on the ozone layer has been studied for several decades, the concern about their impact on climate is more recent. Available life cycle assessment studies of space missions are scarce and often do not account for emissions occurring during the launch event,</w:t>
      </w:r>
      <w:r w:rsidRPr="001A05A4">
        <w:rPr>
          <w:rFonts w:eastAsia="Times New Roman"/>
          <w:sz w:val="16"/>
        </w:rPr>
        <w:t xml:space="preserve"> or only partially, due to lack of data availability and modeling complexity (Maury et al., 2020a; Chanoine, 2017; Harris and Landis, 2019; Gallice andMaury, 2018). </w:t>
      </w:r>
      <w:r w:rsidRPr="001A05A4">
        <w:rPr>
          <w:rFonts w:eastAsia="Times New Roman"/>
          <w:u w:val="single"/>
        </w:rPr>
        <w:t xml:space="preserve">Yet, launch emissions are likely to be the most important contributor to the impact on climate change of the global space sector. </w:t>
      </w:r>
      <w:r w:rsidRPr="001A05A4">
        <w:rPr>
          <w:rFonts w:eastAsia="Times New Roman"/>
          <w:highlight w:val="green"/>
          <w:u w:val="single"/>
        </w:rPr>
        <w:t>Rocket exhausts contain greenhouse gases</w:t>
      </w:r>
      <w:r w:rsidRPr="001A05A4">
        <w:rPr>
          <w:rFonts w:eastAsia="Times New Roman"/>
          <w:u w:val="single"/>
        </w:rPr>
        <w:t>(e.g. CO2, H2O) but also particles (e.g. alumina, black carbon).</w:t>
      </w:r>
      <w:r w:rsidRPr="001A05A4">
        <w:rPr>
          <w:rFonts w:eastAsia="Times New Roman"/>
          <w:sz w:val="16"/>
        </w:rPr>
        <w:t xml:space="preserve"> The amount of greenhouse gases emitted by rockets is dwarfed by that of other industrial sectors, making their contribution to the problem insignificant. However, the effect of particles is much more </w:t>
      </w:r>
      <w:r w:rsidRPr="00135A63">
        <w:rPr>
          <w:rFonts w:eastAsia="Times New Roman"/>
          <w:sz w:val="16"/>
        </w:rPr>
        <w:t xml:space="preserve">concerning. </w:t>
      </w:r>
      <w:r w:rsidRPr="00135A63">
        <w:rPr>
          <w:rFonts w:eastAsia="Times New Roman"/>
          <w:u w:val="single"/>
        </w:rPr>
        <w:t>Black carbon particles accumulate in the stratosphere and absorb a fraction of sunlight, resulting in a warming of the stratosphere.</w:t>
      </w:r>
      <w:r w:rsidRPr="00135A63">
        <w:rPr>
          <w:rFonts w:eastAsia="Times New Roman"/>
          <w:sz w:val="16"/>
        </w:rPr>
        <w:t xml:space="preserve"> Because some rockets can emit about 10,000 times more black carbon than modern turbine engines(Ross and Sheaffer, 2014), the amount of</w:t>
      </w:r>
      <w:r w:rsidRPr="001A05A4">
        <w:rPr>
          <w:rFonts w:eastAsia="Times New Roman"/>
          <w:sz w:val="16"/>
        </w:rPr>
        <w:t xml:space="preserve"> black carbon emitted by rockets in the stratosphere in 2018 was comparable to that emitted by global aviation (Ross and Toohey, 2019). On the other hand, alumina features amore complex behavior by both reflecting incoming radiation into space and absorbing upwelling radiation from the Earth. This also results in a warming of the stratosphere (Ross and Sheaffer, 2014). At the same time, the reduction in solar flux caused by this accumulation of particles in the stratosphere leads to a cooling of the lower atmosphere (the troposphere) and the ground (Fig. 4). In 2014, Ross and Sheaffer estimated that rocket emissions globally contributed to warm the stratosphere by about 16 ± 8 mW/m2, with relative contributions of 70% for black carbon, 28% for alumina, 2% for H2O, and ≈0% for CO2 (Ross and Sheaffer, 2014). This means that hydrocarbon-based rockets emitting black carbon (e.g. kerosene-fueled LREs, or most HREs) and SRMs emitting alumina are responsible for most of rockets' climate impact. As a consequence, studies considering only CO2 emissions to assess the contribution of rockets to climate change underestimate it by several orders of magnitude. Although this value is only an approximation subjected to uncertainties and requiring further confirmation, the study makes an interesting comparison with the contribution of global aviation to radiative forcing,which in 2014 was bigger only by a factor of 4, in absolute values (Ross and Sheaffer, 2014). This means that the magnitude of cooling of the troposphere from rockets could be comparable to the magnitude of warming from aviation. However, this should not be interpreted too quickly as something “positive”. Stratospheric injection of particles has long been discussed by climate scientists as a method of solar geoengineering to counteract the warming of greenhouse gases. But this has always been very controversial and encountered strong opposition. Rocket emissions compounds act as geoengineering agents and, therefore, launchers are already beginning this process in an uncontrolled manner, while black carbon geoengineering — on a much larger scale — has been found to present potentially catastrophic side effects (Kravitz et al., 2012). In addition, since rocket emissions are not distributed homogeneously around the globe, they can cool the troposphere in certain regions but still warm it in other regions because of the complex response of the global climate (Ross et al., 2010). Consequently, Ross and Vedda warn that it is uncertain how policymakers would respond to significant growth in launch activities in a context of growing concerns on climate intervention. Once again, this risk is further increased by the lack of confidence in current radiative forcing estimations (Ross and Vedda, 2018). The projects mentioned in the introduction could fuel such an important growth. </w:t>
      </w:r>
      <w:r w:rsidRPr="001A05A4">
        <w:rPr>
          <w:rFonts w:eastAsia="Times New Roman"/>
          <w:u w:val="single"/>
        </w:rPr>
        <w:t>For instance, after</w:t>
      </w:r>
      <w:r w:rsidRPr="001A05A4">
        <w:rPr>
          <w:rFonts w:eastAsia="Times New Roman"/>
          <w:highlight w:val="green"/>
          <w:u w:val="single"/>
        </w:rPr>
        <w:t xml:space="preserve"> a decade of launches at a rate of 1000 per year</w:t>
      </w:r>
      <w:r w:rsidRPr="001A05A4">
        <w:rPr>
          <w:rFonts w:eastAsia="Times New Roman"/>
          <w:u w:val="single"/>
        </w:rPr>
        <w:t xml:space="preserve">, the fleet of hydrocarbon-based HREs(typical for space tourism applications) would create the same radiative forcing as global aviation (Ross et al., 2010), and </w:t>
      </w:r>
      <w:r w:rsidRPr="001A05A4">
        <w:rPr>
          <w:rFonts w:eastAsia="Times New Roman"/>
          <w:highlight w:val="green"/>
          <w:u w:val="single"/>
        </w:rPr>
        <w:t>could rise polar surface temperature</w:t>
      </w:r>
      <w:r w:rsidRPr="001A05A4">
        <w:rPr>
          <w:rFonts w:eastAsia="Times New Roman"/>
          <w:u w:val="single"/>
        </w:rPr>
        <w:t xml:space="preserve">s as much as 1 °C. Interestingly, Ross and Sheaffer estimated that </w:t>
      </w:r>
      <w:r w:rsidRPr="001A05A4">
        <w:rPr>
          <w:rFonts w:eastAsia="Times New Roman"/>
          <w:highlight w:val="green"/>
          <w:u w:val="single"/>
        </w:rPr>
        <w:t>the carbon footprint of a passenger in a typical sub-orbital space tourism flight is comparable to that of a passenger travelling thousands of times in aircraft between L</w:t>
      </w:r>
      <w:r w:rsidRPr="001A05A4">
        <w:rPr>
          <w:rFonts w:eastAsia="Times New Roman"/>
          <w:u w:val="single"/>
        </w:rPr>
        <w:t xml:space="preserve">os </w:t>
      </w:r>
      <w:r w:rsidRPr="001A05A4">
        <w:rPr>
          <w:rFonts w:eastAsia="Times New Roman"/>
          <w:highlight w:val="green"/>
          <w:u w:val="single"/>
        </w:rPr>
        <w:t>A</w:t>
      </w:r>
      <w:r w:rsidRPr="001A05A4">
        <w:rPr>
          <w:rFonts w:eastAsia="Times New Roman"/>
          <w:u w:val="single"/>
        </w:rPr>
        <w:t xml:space="preserve">ngeles </w:t>
      </w:r>
      <w:r w:rsidRPr="001A05A4">
        <w:rPr>
          <w:rFonts w:eastAsia="Times New Roman"/>
          <w:highlight w:val="green"/>
          <w:u w:val="single"/>
        </w:rPr>
        <w:t>and</w:t>
      </w:r>
      <w:r w:rsidRPr="001A05A4">
        <w:rPr>
          <w:rFonts w:eastAsia="Times New Roman"/>
          <w:u w:val="single"/>
        </w:rPr>
        <w:t xml:space="preserve"> </w:t>
      </w:r>
      <w:r w:rsidRPr="001A05A4">
        <w:rPr>
          <w:rFonts w:eastAsia="Times New Roman"/>
          <w:highlight w:val="green"/>
          <w:u w:val="single"/>
        </w:rPr>
        <w:t>London</w:t>
      </w:r>
      <w:r w:rsidRPr="001A05A4">
        <w:rPr>
          <w:rFonts w:eastAsia="Times New Roman"/>
          <w:sz w:val="16"/>
        </w:rPr>
        <w:t xml:space="preserve"> (Ross and Sheaffer, 2014). This illustrates that, in addition to possible future </w:t>
      </w:r>
      <w:r w:rsidRPr="001A05A4">
        <w:rPr>
          <w:rFonts w:eastAsia="Times New Roman"/>
          <w:sz w:val="16"/>
        </w:rPr>
        <w:lastRenderedPageBreak/>
        <w:t>policy implications, the potential climate impact of space tourism raises important issues related to climate justice in the age of “flygskam”. But space tourism is not the only emerging market with high launch rate potential. The Chinese solar power plant is planned to require more than 100 launches of Long March 9, a heavy rocket fueled by kerosene (SpaceNews, 2021). Current plans of SpaceX for Earth-toEarth travel and Mars colonization will be based on its Starship that relies on a liquid oxygen/liquid methane combination expected to be less harmful than kerosene, but this maybe largely offset by the significant associated increase in launch rate.</w:t>
      </w:r>
    </w:p>
    <w:p w14:paraId="26868C58" w14:textId="12C2D028" w:rsidR="00B04A77" w:rsidRDefault="00B04A77" w:rsidP="00B04A77"/>
    <w:p w14:paraId="56B84D3F" w14:textId="298D0B2F" w:rsidR="00B04A77" w:rsidRPr="00B04A77" w:rsidRDefault="00B04A77" w:rsidP="00B04A77">
      <w:pPr>
        <w:pStyle w:val="Heading2"/>
      </w:pPr>
      <w:r>
        <w:lastRenderedPageBreak/>
        <w:t>Impact: Climate Change</w:t>
      </w:r>
    </w:p>
    <w:p w14:paraId="75D5E3B5" w14:textId="77777777" w:rsidR="00EF1E53" w:rsidRDefault="00EF1E53" w:rsidP="00EF1E53">
      <w:pPr>
        <w:pStyle w:val="NormalWeb"/>
        <w:spacing w:before="0" w:beforeAutospacing="0" w:after="0" w:afterAutospacing="0"/>
      </w:pPr>
      <w:r>
        <w:rPr>
          <w:b/>
          <w:bCs/>
          <w:color w:val="000000"/>
        </w:rPr>
        <w:t>Launches and debris damage the ozone in multiple ways.</w:t>
      </w:r>
    </w:p>
    <w:p w14:paraId="298D7B16" w14:textId="77777777" w:rsidR="00EF1E53" w:rsidRDefault="00EF1E53" w:rsidP="00EF1E53">
      <w:pPr>
        <w:pStyle w:val="NormalWeb"/>
        <w:spacing w:before="0" w:beforeAutospacing="0" w:after="0" w:afterAutospacing="0"/>
      </w:pPr>
      <w:r>
        <w:rPr>
          <w:b/>
          <w:bCs/>
          <w:color w:val="000000"/>
        </w:rPr>
        <w:t>O'Donnel 18</w:t>
      </w:r>
      <w:r>
        <w:rPr>
          <w:color w:val="000000"/>
        </w:rPr>
        <w:t xml:space="preserve"> [Josy O'Donnel. Founder of the conservation institue. “What Happens to the "Space Junk" that Falls back to Earth?”. 12-10-2018. Our Planet. </w:t>
      </w:r>
      <w:hyperlink r:id="rId18" w:history="1">
        <w:r>
          <w:rPr>
            <w:rStyle w:val="FollowedHyperlink"/>
            <w:rFonts w:eastAsiaTheme="majorEastAsia"/>
            <w:color w:val="000000"/>
          </w:rPr>
          <w:t>https://ourplnt.com/space-junk-earth/</w:t>
        </w:r>
      </w:hyperlink>
      <w:r>
        <w:rPr>
          <w:color w:val="000000"/>
        </w:rPr>
        <w:t>] //ab sp</w:t>
      </w:r>
    </w:p>
    <w:p w14:paraId="33B7B6DC" w14:textId="77777777" w:rsidR="00EF1E53" w:rsidRDefault="00EF1E53" w:rsidP="00EF1E53">
      <w:pPr>
        <w:pStyle w:val="NormalWeb"/>
        <w:spacing w:before="0" w:beforeAutospacing="0" w:after="0" w:afterAutospacing="0"/>
      </w:pPr>
      <w:r>
        <w:rPr>
          <w:color w:val="000000"/>
          <w:sz w:val="16"/>
          <w:szCs w:val="16"/>
        </w:rPr>
        <w:t xml:space="preserve">The ozone is a protective layer in the upper atmosphere that shields the Earth from the ultraviolet rays of the Sun. Environmentalists have long warned of the harmful effects to this layer by earth-based human activity. </w:t>
      </w:r>
      <w:r>
        <w:rPr>
          <w:color w:val="000000"/>
          <w:u w:val="single"/>
        </w:rPr>
        <w:t xml:space="preserve">Some modern scientists believe that </w:t>
      </w:r>
      <w:r>
        <w:rPr>
          <w:color w:val="000000"/>
          <w:u w:val="single"/>
          <w:shd w:val="clear" w:color="auto" w:fill="00FF00"/>
        </w:rPr>
        <w:t>space activity may</w:t>
      </w:r>
      <w:r>
        <w:rPr>
          <w:color w:val="000000"/>
          <w:u w:val="single"/>
        </w:rPr>
        <w:t xml:space="preserve"> also </w:t>
      </w:r>
      <w:r>
        <w:rPr>
          <w:color w:val="000000"/>
          <w:u w:val="single"/>
          <w:shd w:val="clear" w:color="auto" w:fill="00FF00"/>
        </w:rPr>
        <w:t xml:space="preserve">adversely affect the ozone </w:t>
      </w:r>
      <w:r>
        <w:rPr>
          <w:color w:val="000000"/>
          <w:u w:val="single"/>
        </w:rPr>
        <w:t>layer.</w:t>
      </w:r>
    </w:p>
    <w:p w14:paraId="29EEF4C8" w14:textId="77777777" w:rsidR="00EF1E53" w:rsidRDefault="00EF1E53" w:rsidP="00EF1E53">
      <w:pPr>
        <w:pStyle w:val="NormalWeb"/>
        <w:spacing w:before="0" w:beforeAutospacing="0" w:after="0" w:afterAutospacing="0"/>
      </w:pPr>
      <w:r>
        <w:rPr>
          <w:color w:val="000000"/>
          <w:u w:val="single"/>
        </w:rPr>
        <w:t xml:space="preserve">This destruction can happen in three ways. </w:t>
      </w:r>
      <w:r>
        <w:rPr>
          <w:color w:val="000000"/>
          <w:u w:val="single"/>
          <w:shd w:val="clear" w:color="auto" w:fill="00FF00"/>
        </w:rPr>
        <w:t>First, when rockets are launched, their emissions</w:t>
      </w:r>
      <w:r>
        <w:rPr>
          <w:color w:val="000000"/>
          <w:u w:val="single"/>
        </w:rPr>
        <w:t xml:space="preserve"> in the upper atmosphere </w:t>
      </w:r>
      <w:r>
        <w:rPr>
          <w:color w:val="000000"/>
          <w:u w:val="single"/>
          <w:shd w:val="clear" w:color="auto" w:fill="00FF00"/>
        </w:rPr>
        <w:t xml:space="preserve">may be harmful </w:t>
      </w:r>
      <w:r w:rsidRPr="00135A63">
        <w:rPr>
          <w:color w:val="000000"/>
          <w:u w:val="single"/>
          <w:shd w:val="clear" w:color="auto" w:fill="00FF00"/>
        </w:rPr>
        <w:t>to the ozone</w:t>
      </w:r>
      <w:r w:rsidRPr="00135A63">
        <w:rPr>
          <w:color w:val="000000"/>
          <w:u w:val="single"/>
        </w:rPr>
        <w:t>.</w:t>
      </w:r>
      <w:r>
        <w:rPr>
          <w:color w:val="000000"/>
          <w:u w:val="single"/>
        </w:rPr>
        <w:t xml:space="preserve"> Though more research is needed, some experts like engineer </w:t>
      </w:r>
      <w:hyperlink r:id="rId19" w:history="1">
        <w:r>
          <w:rPr>
            <w:rStyle w:val="FollowedHyperlink"/>
            <w:rFonts w:eastAsiaTheme="majorEastAsia"/>
            <w:color w:val="000000"/>
          </w:rPr>
          <w:t>Martin Ross</w:t>
        </w:r>
      </w:hyperlink>
      <w:r>
        <w:rPr>
          <w:color w:val="000000"/>
          <w:u w:val="single"/>
        </w:rPr>
        <w:t> of the Aerospace Corporation theorize that the rocket exhaust particles remain in the upper reaches of the atmosphere, increasing the temperature through their absorption of solar energy.</w:t>
      </w:r>
    </w:p>
    <w:p w14:paraId="4F3174D9" w14:textId="77777777" w:rsidR="00EF1E53" w:rsidRDefault="00EF1E53" w:rsidP="00EF1E53">
      <w:pPr>
        <w:pStyle w:val="NormalWeb"/>
        <w:spacing w:before="280" w:beforeAutospacing="0" w:after="280" w:afterAutospacing="0"/>
      </w:pPr>
      <w:r>
        <w:rPr>
          <w:color w:val="000000"/>
          <w:u w:val="single"/>
          <w:shd w:val="clear" w:color="auto" w:fill="00FF00"/>
        </w:rPr>
        <w:t>Second, as</w:t>
      </w:r>
      <w:r>
        <w:rPr>
          <w:color w:val="000000"/>
          <w:u w:val="single"/>
        </w:rPr>
        <w:t xml:space="preserve"> the orbits of human-made </w:t>
      </w:r>
      <w:r>
        <w:rPr>
          <w:color w:val="000000"/>
          <w:u w:val="single"/>
          <w:shd w:val="clear" w:color="auto" w:fill="00FF00"/>
        </w:rPr>
        <w:t>debris</w:t>
      </w:r>
      <w:r>
        <w:rPr>
          <w:color w:val="000000"/>
          <w:u w:val="single"/>
        </w:rPr>
        <w:t xml:space="preserve"> degrade, and they </w:t>
      </w:r>
      <w:r>
        <w:rPr>
          <w:color w:val="000000"/>
          <w:u w:val="single"/>
          <w:shd w:val="clear" w:color="auto" w:fill="00FF00"/>
        </w:rPr>
        <w:t>re-enter the</w:t>
      </w:r>
      <w:r>
        <w:rPr>
          <w:color w:val="000000"/>
          <w:u w:val="single"/>
        </w:rPr>
        <w:t xml:space="preserve"> earth’s </w:t>
      </w:r>
      <w:r>
        <w:rPr>
          <w:color w:val="000000"/>
          <w:u w:val="single"/>
          <w:shd w:val="clear" w:color="auto" w:fill="00FF00"/>
        </w:rPr>
        <w:t>atmosphere, a shock wave occurs</w:t>
      </w:r>
      <w:r>
        <w:rPr>
          <w:color w:val="000000"/>
          <w:u w:val="single"/>
        </w:rPr>
        <w:t xml:space="preserve"> in the upper reaches </w:t>
      </w:r>
      <w:r w:rsidRPr="00135A63">
        <w:rPr>
          <w:color w:val="000000"/>
          <w:u w:val="single"/>
        </w:rPr>
        <w:t xml:space="preserve">of </w:t>
      </w:r>
      <w:r w:rsidRPr="00135A63">
        <w:rPr>
          <w:color w:val="000000"/>
          <w:u w:val="single"/>
          <w:shd w:val="clear" w:color="auto" w:fill="00FF00"/>
        </w:rPr>
        <w:t>the</w:t>
      </w:r>
      <w:r w:rsidRPr="00135A63">
        <w:rPr>
          <w:color w:val="000000"/>
          <w:u w:val="single"/>
        </w:rPr>
        <w:t xml:space="preserve"> layer of </w:t>
      </w:r>
      <w:r w:rsidRPr="00135A63">
        <w:rPr>
          <w:color w:val="000000"/>
          <w:u w:val="single"/>
          <w:shd w:val="clear" w:color="auto" w:fill="00FF00"/>
        </w:rPr>
        <w:t>ozone.</w:t>
      </w:r>
      <w:r>
        <w:rPr>
          <w:color w:val="000000"/>
          <w:u w:val="single"/>
          <w:shd w:val="clear" w:color="auto" w:fill="00FF00"/>
        </w:rPr>
        <w:t xml:space="preserve"> This physical stress</w:t>
      </w:r>
      <w:r>
        <w:rPr>
          <w:color w:val="000000"/>
          <w:u w:val="single"/>
        </w:rPr>
        <w:t xml:space="preserve"> on the area </w:t>
      </w:r>
      <w:r>
        <w:rPr>
          <w:color w:val="000000"/>
          <w:u w:val="single"/>
          <w:shd w:val="clear" w:color="auto" w:fill="00FF00"/>
        </w:rPr>
        <w:t>can be damaging</w:t>
      </w:r>
      <w:r>
        <w:rPr>
          <w:color w:val="000000"/>
          <w:u w:val="single"/>
        </w:rPr>
        <w:t xml:space="preserve"> to the protective buffer. Researchers have discovered that </w:t>
      </w:r>
      <w:r>
        <w:rPr>
          <w:color w:val="000000"/>
          <w:u w:val="single"/>
          <w:shd w:val="clear" w:color="auto" w:fill="00FF00"/>
        </w:rPr>
        <w:t>the impact of objects entering the atmosphere</w:t>
      </w:r>
      <w:r>
        <w:rPr>
          <w:color w:val="000000"/>
          <w:u w:val="single"/>
        </w:rPr>
        <w:t xml:space="preserve"> at high speed </w:t>
      </w:r>
      <w:r>
        <w:rPr>
          <w:color w:val="000000"/>
          <w:u w:val="single"/>
          <w:shd w:val="clear" w:color="auto" w:fill="00FF00"/>
        </w:rPr>
        <w:t>can produce </w:t>
      </w:r>
      <w:hyperlink r:id="rId20" w:anchor="v=onepage&amp;q=shock%20waves%20create%20nitrous%20oxide%20in%20stratosphere&amp;f=false" w:history="1">
        <w:r>
          <w:rPr>
            <w:rStyle w:val="FollowedHyperlink"/>
            <w:rFonts w:eastAsiaTheme="majorEastAsia"/>
            <w:color w:val="000000"/>
            <w:shd w:val="clear" w:color="auto" w:fill="00FF00"/>
          </w:rPr>
          <w:t>nitric oxide</w:t>
        </w:r>
      </w:hyperlink>
      <w:r>
        <w:rPr>
          <w:color w:val="000000"/>
          <w:u w:val="single"/>
        </w:rPr>
        <w:t xml:space="preserve"> during the rapid cooling that follows the splitting of oxygen and nitrogen. Nitric oxide </w:t>
      </w:r>
      <w:r>
        <w:rPr>
          <w:color w:val="000000"/>
          <w:u w:val="single"/>
          <w:shd w:val="clear" w:color="auto" w:fill="00FF00"/>
        </w:rPr>
        <w:t>is very destructive to the ozone</w:t>
      </w:r>
      <w:r>
        <w:rPr>
          <w:color w:val="000000"/>
          <w:u w:val="single"/>
        </w:rPr>
        <w:t xml:space="preserve"> layer.</w:t>
      </w:r>
    </w:p>
    <w:p w14:paraId="375C7AA8" w14:textId="77777777" w:rsidR="00EF1E53" w:rsidRDefault="00EF1E53" w:rsidP="00EF1E53">
      <w:pPr>
        <w:pStyle w:val="NormalWeb"/>
        <w:spacing w:before="0" w:beforeAutospacing="0" w:after="0" w:afterAutospacing="0"/>
      </w:pPr>
      <w:r>
        <w:rPr>
          <w:color w:val="000000"/>
          <w:u w:val="single"/>
          <w:shd w:val="clear" w:color="auto" w:fill="00FF00"/>
        </w:rPr>
        <w:t>Finally, though</w:t>
      </w:r>
      <w:r>
        <w:rPr>
          <w:color w:val="000000"/>
          <w:u w:val="single"/>
        </w:rPr>
        <w:t xml:space="preserve"> most of the </w:t>
      </w:r>
      <w:r>
        <w:rPr>
          <w:color w:val="000000"/>
          <w:u w:val="single"/>
          <w:shd w:val="clear" w:color="auto" w:fill="00FF00"/>
        </w:rPr>
        <w:t>debris that re-enters the</w:t>
      </w:r>
      <w:r>
        <w:rPr>
          <w:color w:val="000000"/>
          <w:u w:val="single"/>
        </w:rPr>
        <w:t xml:space="preserve"> earth’s </w:t>
      </w:r>
      <w:r>
        <w:rPr>
          <w:color w:val="000000"/>
          <w:u w:val="single"/>
          <w:shd w:val="clear" w:color="auto" w:fill="00FF00"/>
        </w:rPr>
        <w:t>atmosphere is vaporized</w:t>
      </w:r>
      <w:r>
        <w:rPr>
          <w:color w:val="000000"/>
          <w:u w:val="single"/>
        </w:rPr>
        <w:t xml:space="preserve"> due to the build-up of intense heat, </w:t>
      </w:r>
      <w:r>
        <w:rPr>
          <w:color w:val="000000"/>
          <w:u w:val="single"/>
          <w:shd w:val="clear" w:color="auto" w:fill="00FF00"/>
        </w:rPr>
        <w:t>the chemical residue of this material can also react with the ozone and deplete it</w:t>
      </w:r>
      <w:r>
        <w:rPr>
          <w:color w:val="000000"/>
          <w:u w:val="single"/>
        </w:rPr>
        <w:t>.</w:t>
      </w:r>
    </w:p>
    <w:p w14:paraId="71DA3FFE" w14:textId="77777777" w:rsidR="00EF1E53" w:rsidRDefault="00EF1E53" w:rsidP="00EF1E53">
      <w:pPr>
        <w:pStyle w:val="NormalWeb"/>
        <w:spacing w:before="0" w:beforeAutospacing="0" w:after="0" w:afterAutospacing="0"/>
      </w:pPr>
      <w:r>
        <w:rPr>
          <w:color w:val="000000"/>
          <w:u w:val="single"/>
        </w:rPr>
        <w:t xml:space="preserve">Some scientists fear that </w:t>
      </w:r>
      <w:r>
        <w:rPr>
          <w:color w:val="000000"/>
          <w:u w:val="single"/>
          <w:shd w:val="clear" w:color="auto" w:fill="00FF00"/>
        </w:rPr>
        <w:t>erosion of the ozone layer may cause global climate change</w:t>
      </w:r>
      <w:r>
        <w:rPr>
          <w:color w:val="000000"/>
          <w:u w:val="single"/>
        </w:rPr>
        <w:t xml:space="preserve">. They predict that these </w:t>
      </w:r>
      <w:r>
        <w:rPr>
          <w:color w:val="000000"/>
          <w:u w:val="single"/>
          <w:shd w:val="clear" w:color="auto" w:fill="00FF00"/>
        </w:rPr>
        <w:t>altered weather patterns could</w:t>
      </w:r>
      <w:r>
        <w:rPr>
          <w:color w:val="000000"/>
          <w:u w:val="single"/>
        </w:rPr>
        <w:t xml:space="preserve"> transform fertile farmland into deserts and </w:t>
      </w:r>
      <w:r>
        <w:rPr>
          <w:color w:val="000000"/>
          <w:u w:val="single"/>
          <w:shd w:val="clear" w:color="auto" w:fill="00FF00"/>
        </w:rPr>
        <w:t>threaten human life on the planet.</w:t>
      </w:r>
      <w:r>
        <w:rPr>
          <w:color w:val="000000"/>
          <w:u w:val="single"/>
        </w:rPr>
        <w:t xml:space="preserve"> Thus, the environmental effect of space debris upon the ozone is of great concern to these experts.</w:t>
      </w:r>
    </w:p>
    <w:p w14:paraId="5CD5DF9E" w14:textId="77777777" w:rsidR="00EF1E53" w:rsidRDefault="00EF1E53" w:rsidP="00EF1E53"/>
    <w:p w14:paraId="1661A929" w14:textId="77777777" w:rsidR="00B04A77" w:rsidRDefault="00B04A77" w:rsidP="003B0E3C">
      <w:pPr>
        <w:spacing w:after="0" w:line="240" w:lineRule="auto"/>
        <w:rPr>
          <w:u w:val="single"/>
        </w:rPr>
      </w:pPr>
    </w:p>
    <w:p w14:paraId="7022018E" w14:textId="77777777" w:rsidR="0025766E" w:rsidRDefault="0025766E" w:rsidP="0025766E">
      <w:pPr>
        <w:pStyle w:val="Heading4"/>
      </w:pPr>
      <w:r>
        <w:t>Warming</w:t>
      </w:r>
      <w:r w:rsidRPr="00F13D8E">
        <w:t xml:space="preserve"> causes extinction</w:t>
      </w:r>
    </w:p>
    <w:p w14:paraId="63A29C65" w14:textId="77777777" w:rsidR="0025766E" w:rsidRPr="00CF2C6E" w:rsidRDefault="0025766E" w:rsidP="0025766E">
      <w:pPr>
        <w:pStyle w:val="Heading4"/>
      </w:pPr>
      <w:r w:rsidRPr="00CF2C6E">
        <w:t xml:space="preserve">Xu </w:t>
      </w:r>
      <w:r>
        <w:t xml:space="preserve">and Ramanathan </w:t>
      </w:r>
      <w:r w:rsidRPr="00CF2C6E">
        <w:t>17</w:t>
      </w:r>
    </w:p>
    <w:p w14:paraId="7056B99D" w14:textId="77777777" w:rsidR="0025766E" w:rsidRPr="00CF2C6E" w:rsidRDefault="0025766E" w:rsidP="0025766E">
      <w:pPr>
        <w:rPr>
          <w:sz w:val="16"/>
          <w:szCs w:val="16"/>
        </w:rPr>
      </w:pPr>
      <w:r w:rsidRPr="00CF2C6E">
        <w:rPr>
          <w:sz w:val="16"/>
          <w:szCs w:val="16"/>
        </w:rPr>
        <w:t>Yangyang Xu 17,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4A1B9D97" w14:textId="77777777" w:rsidR="0025766E" w:rsidRPr="00757526" w:rsidRDefault="0025766E" w:rsidP="0025766E">
      <w:pPr>
        <w:rPr>
          <w:rFonts w:cstheme="majorHAnsi"/>
          <w:sz w:val="16"/>
        </w:rPr>
      </w:pPr>
      <w:r w:rsidRPr="00153B3D">
        <w:rPr>
          <w:rStyle w:val="StyleUnderline"/>
          <w:rFonts w:cstheme="majorHAnsi"/>
        </w:rPr>
        <w:t>We are proposing the following</w:t>
      </w:r>
      <w:r w:rsidRPr="00153B3D">
        <w:rPr>
          <w:rFonts w:cstheme="majorHAnsi"/>
          <w:sz w:val="16"/>
        </w:rPr>
        <w:t xml:space="preserve"> extension to the DAI </w:t>
      </w:r>
      <w:r w:rsidRPr="00153B3D">
        <w:rPr>
          <w:rStyle w:val="StyleUnderline"/>
          <w:rFonts w:cstheme="majorHAnsi"/>
        </w:rPr>
        <w:t>risk categorization: warming greater than 1.5 °C as “dangerous</w:t>
      </w:r>
      <w:r w:rsidRPr="00153B3D">
        <w:rPr>
          <w:rFonts w:cstheme="majorHAnsi"/>
          <w:sz w:val="16"/>
        </w:rPr>
        <w:t xml:space="preserve">”; </w:t>
      </w:r>
      <w:r w:rsidRPr="00153B3D">
        <w:rPr>
          <w:rStyle w:val="StyleUnderline"/>
          <w:rFonts w:cstheme="majorHAnsi"/>
        </w:rPr>
        <w:t xml:space="preserve">warming greater than 3 °C as “catastrophic?”; and </w:t>
      </w:r>
      <w:r w:rsidRPr="004859B6">
        <w:rPr>
          <w:rStyle w:val="StyleUnderline"/>
          <w:rFonts w:cstheme="majorHAnsi"/>
          <w:highlight w:val="yellow"/>
        </w:rPr>
        <w:t>warming in excess of</w:t>
      </w:r>
      <w:r w:rsidRPr="004859B6">
        <w:rPr>
          <w:rFonts w:cstheme="majorHAnsi"/>
          <w:sz w:val="16"/>
          <w:highlight w:val="yellow"/>
        </w:rPr>
        <w:t xml:space="preserve"> </w:t>
      </w:r>
      <w:r w:rsidRPr="004859B6">
        <w:rPr>
          <w:rStyle w:val="StyleUnderline"/>
          <w:rFonts w:cstheme="majorHAnsi"/>
          <w:highlight w:val="yellow"/>
        </w:rPr>
        <w:t>5 °C</w:t>
      </w:r>
      <w:r w:rsidRPr="00153B3D">
        <w:rPr>
          <w:rStyle w:val="StyleUnderline"/>
          <w:rFonts w:cstheme="majorHAnsi"/>
        </w:rPr>
        <w:t xml:space="preserve"> as “unknown</w:t>
      </w:r>
      <w:r w:rsidRPr="00153B3D">
        <w:rPr>
          <w:rFonts w:cstheme="majorHAnsi"/>
          <w:sz w:val="16"/>
        </w:rPr>
        <w:t xml:space="preserve">??,” with the understanding that </w:t>
      </w:r>
      <w:r w:rsidRPr="00153B3D">
        <w:rPr>
          <w:rStyle w:val="StyleUnderline"/>
          <w:rFonts w:cstheme="majorHAnsi"/>
        </w:rPr>
        <w:t xml:space="preserve">changes of this magnitude, not experienced in the last 20+ million years, </w:t>
      </w:r>
      <w:r w:rsidRPr="004859B6">
        <w:rPr>
          <w:rStyle w:val="StyleUnderline"/>
          <w:rFonts w:cstheme="majorHAnsi"/>
          <w:highlight w:val="yellow"/>
        </w:rPr>
        <w:t xml:space="preserve">pose </w:t>
      </w:r>
      <w:r w:rsidRPr="004859B6">
        <w:rPr>
          <w:rStyle w:val="Emphasis"/>
          <w:rFonts w:cstheme="majorHAnsi"/>
          <w:highlight w:val="yellow"/>
        </w:rPr>
        <w:t>existential threats</w:t>
      </w:r>
      <w:r w:rsidRPr="00153B3D">
        <w:rPr>
          <w:rStyle w:val="StyleUnderline"/>
          <w:rFonts w:cstheme="majorHAnsi"/>
        </w:rPr>
        <w:t xml:space="preserve"> to a majority of the population</w:t>
      </w:r>
      <w:r w:rsidRPr="00153B3D">
        <w:rPr>
          <w:rFonts w:cstheme="majorHAnsi"/>
          <w:sz w:val="16"/>
        </w:rPr>
        <w:t xml:space="preserve">. The question mark denotes the subjective nature of our deduction and the fact that catastrophe can strike at even lower warming levels. The justifications for the proposed extension to risk categorization are given below. From the IPCC burning embers diagram and from the language of the Paris Agreement, we infer that the DAI begins at warming greater than 1.5 °C. </w:t>
      </w:r>
      <w:r w:rsidRPr="00CC5873">
        <w:rPr>
          <w:rStyle w:val="StyleUnderline"/>
          <w:rFonts w:cstheme="majorHAnsi"/>
        </w:rPr>
        <w:t>Our criteria for extending the risk category</w:t>
      </w:r>
      <w:r w:rsidRPr="00CC5873">
        <w:rPr>
          <w:rFonts w:cstheme="majorHAnsi"/>
          <w:sz w:val="16"/>
        </w:rPr>
        <w:t xml:space="preserve"> beyond DAI </w:t>
      </w:r>
      <w:r w:rsidRPr="00CC5873">
        <w:rPr>
          <w:rStyle w:val="StyleUnderline"/>
          <w:rFonts w:cstheme="majorHAnsi"/>
        </w:rPr>
        <w:t>include</w:t>
      </w:r>
      <w:r w:rsidRPr="00CC5873">
        <w:rPr>
          <w:rFonts w:cstheme="majorHAnsi"/>
          <w:sz w:val="16"/>
        </w:rPr>
        <w:t xml:space="preserve"> the </w:t>
      </w:r>
      <w:r w:rsidRPr="00CC5873">
        <w:rPr>
          <w:rStyle w:val="StyleUnderline"/>
          <w:rFonts w:cstheme="majorHAnsi"/>
        </w:rPr>
        <w:t xml:space="preserve">potential risks of climate change to the physical climate system, the ecosystem, human health, and </w:t>
      </w:r>
      <w:r w:rsidRPr="00CC5873">
        <w:rPr>
          <w:rStyle w:val="Emphasis"/>
          <w:rFonts w:cstheme="majorHAnsi"/>
        </w:rPr>
        <w:t xml:space="preserve">species </w:t>
      </w:r>
      <w:r w:rsidRPr="00CC5873">
        <w:rPr>
          <w:rStyle w:val="Emphasis"/>
          <w:rFonts w:cstheme="majorHAnsi"/>
        </w:rPr>
        <w:lastRenderedPageBreak/>
        <w:t>extinction</w:t>
      </w:r>
      <w:r w:rsidRPr="00CC5873">
        <w:rPr>
          <w:rFonts w:cstheme="majorHAnsi"/>
          <w:sz w:val="16"/>
        </w:rPr>
        <w:t xml:space="preserve">. Let us first consider the category of catastrophic (3 to 5 °C warming). </w:t>
      </w:r>
      <w:r w:rsidRPr="00CC5873">
        <w:rPr>
          <w:rStyle w:val="StyleUnderline"/>
          <w:rFonts w:cstheme="majorHAnsi"/>
        </w:rPr>
        <w:t>The first major concern is</w:t>
      </w:r>
      <w:r w:rsidRPr="00CC5873">
        <w:rPr>
          <w:rFonts w:cstheme="majorHAnsi"/>
          <w:sz w:val="16"/>
        </w:rPr>
        <w:t xml:space="preserve"> the issue of </w:t>
      </w:r>
      <w:r w:rsidRPr="00CC5873">
        <w:rPr>
          <w:rStyle w:val="Emphasis"/>
          <w:rFonts w:cstheme="majorHAnsi"/>
        </w:rPr>
        <w:t>tipping points</w:t>
      </w:r>
      <w:r w:rsidRPr="00CC5873">
        <w:rPr>
          <w:rFonts w:cstheme="majorHAnsi"/>
          <w:sz w:val="16"/>
        </w:rPr>
        <w:t>. Several studies (48, 49) have co</w:t>
      </w:r>
      <w:r w:rsidRPr="00153B3D">
        <w:rPr>
          <w:rFonts w:cstheme="majorHAnsi"/>
          <w:sz w:val="16"/>
        </w:rPr>
        <w:t xml:space="preserve">ncluded that </w:t>
      </w:r>
      <w:r w:rsidRPr="004859B6">
        <w:rPr>
          <w:rStyle w:val="StyleUnderline"/>
          <w:rFonts w:cstheme="majorHAnsi"/>
          <w:highlight w:val="yellow"/>
        </w:rPr>
        <w:t>3 to 5 °C</w:t>
      </w:r>
      <w:r w:rsidRPr="00153B3D">
        <w:rPr>
          <w:rStyle w:val="StyleUnderline"/>
          <w:rFonts w:cstheme="majorHAnsi"/>
        </w:rPr>
        <w:t xml:space="preserve"> global warming </w:t>
      </w:r>
      <w:r w:rsidRPr="004859B6">
        <w:rPr>
          <w:rStyle w:val="StyleUnderline"/>
          <w:rFonts w:cstheme="majorHAnsi"/>
          <w:highlight w:val="yellow"/>
        </w:rPr>
        <w:t>is</w:t>
      </w:r>
      <w:r w:rsidRPr="00153B3D">
        <w:rPr>
          <w:rStyle w:val="StyleUnderline"/>
          <w:rFonts w:cstheme="majorHAnsi"/>
        </w:rPr>
        <w:t xml:space="preserve"> likely to be </w:t>
      </w:r>
      <w:r w:rsidRPr="004859B6">
        <w:rPr>
          <w:rStyle w:val="StyleUnderline"/>
          <w:rFonts w:cstheme="majorHAnsi"/>
          <w:highlight w:val="yellow"/>
        </w:rPr>
        <w:t>the threshold for tipping points</w:t>
      </w:r>
      <w:r w:rsidRPr="00153B3D">
        <w:rPr>
          <w:rStyle w:val="StyleUnderline"/>
          <w:rFonts w:cstheme="majorHAnsi"/>
        </w:rPr>
        <w:t xml:space="preserve"> such as the collapse of the western Antarctic ice sheet, shutdown of deep water circulation</w:t>
      </w:r>
      <w:r w:rsidRPr="00153B3D">
        <w:rPr>
          <w:rFonts w:cstheme="majorHAnsi"/>
          <w:sz w:val="16"/>
        </w:rPr>
        <w:t xml:space="preserve"> in the North Atlantic, </w:t>
      </w:r>
      <w:r w:rsidRPr="00153B3D">
        <w:rPr>
          <w:rStyle w:val="StyleUnderline"/>
          <w:rFonts w:cstheme="majorHAnsi"/>
        </w:rPr>
        <w:t>dieback of Amazon rainforests</w:t>
      </w:r>
      <w:r w:rsidRPr="00153B3D">
        <w:rPr>
          <w:rFonts w:cstheme="majorHAnsi"/>
          <w:sz w:val="16"/>
        </w:rPr>
        <w:t xml:space="preserve"> as well as boreal forests, and </w:t>
      </w:r>
      <w:r w:rsidRPr="00153B3D">
        <w:rPr>
          <w:rStyle w:val="StyleUnderline"/>
          <w:rFonts w:cstheme="majorHAnsi"/>
        </w:rPr>
        <w:t xml:space="preserve">collapse of the West African </w:t>
      </w:r>
      <w:r w:rsidRPr="004859B6">
        <w:rPr>
          <w:rStyle w:val="StyleUnderline"/>
          <w:rFonts w:cstheme="majorHAnsi"/>
        </w:rPr>
        <w:t>monsoon</w:t>
      </w:r>
      <w:r w:rsidRPr="004859B6">
        <w:rPr>
          <w:rFonts w:cstheme="majorHAnsi"/>
          <w:sz w:val="16"/>
        </w:rPr>
        <w:t xml:space="preserve">, among others. While </w:t>
      </w:r>
      <w:r w:rsidRPr="004859B6">
        <w:rPr>
          <w:rStyle w:val="StyleUnderline"/>
          <w:rFonts w:cstheme="majorHAnsi"/>
        </w:rPr>
        <w:t>natural scientists refer to these as</w:t>
      </w:r>
      <w:r w:rsidRPr="004859B6">
        <w:rPr>
          <w:rStyle w:val="StyleUnderline"/>
          <w:rFonts w:cstheme="majorHAnsi"/>
          <w:highlight w:val="yellow"/>
        </w:rPr>
        <w:t xml:space="preserve"> </w:t>
      </w:r>
      <w:r w:rsidRPr="004859B6">
        <w:rPr>
          <w:rStyle w:val="Emphasis"/>
          <w:rFonts w:cstheme="majorHAnsi"/>
        </w:rPr>
        <w:t xml:space="preserve">abrupt </w:t>
      </w:r>
      <w:r w:rsidRPr="004859B6">
        <w:rPr>
          <w:rStyle w:val="Emphasis"/>
          <w:rFonts w:cstheme="majorHAnsi"/>
          <w:highlight w:val="yellow"/>
        </w:rPr>
        <w:t>and irreversible climate changes</w:t>
      </w:r>
      <w:r w:rsidRPr="00153B3D">
        <w:rPr>
          <w:rFonts w:cstheme="majorHAnsi"/>
          <w:sz w:val="16"/>
        </w:rPr>
        <w:t xml:space="preserve">, economists refer to them as catastrophic events (49). </w:t>
      </w:r>
      <w:r w:rsidRPr="00153B3D">
        <w:rPr>
          <w:rStyle w:val="StyleUnderline"/>
          <w:rFonts w:cstheme="majorHAnsi"/>
        </w:rPr>
        <w:t>Warming of such magnitudes</w:t>
      </w:r>
      <w:r w:rsidRPr="00153B3D">
        <w:rPr>
          <w:rFonts w:cstheme="majorHAnsi"/>
          <w:sz w:val="16"/>
        </w:rPr>
        <w:t xml:space="preserve"> also </w:t>
      </w:r>
      <w:r w:rsidRPr="00153B3D">
        <w:rPr>
          <w:rStyle w:val="StyleUnderline"/>
          <w:rFonts w:cstheme="majorHAnsi"/>
        </w:rPr>
        <w:t xml:space="preserve">has </w:t>
      </w:r>
      <w:r w:rsidRPr="00153B3D">
        <w:rPr>
          <w:rStyle w:val="Emphasis"/>
          <w:rFonts w:cstheme="majorHAnsi"/>
        </w:rPr>
        <w:t>catastrophic human health effects</w:t>
      </w:r>
      <w:r w:rsidRPr="00153B3D">
        <w:rPr>
          <w:rFonts w:cstheme="majorHAnsi"/>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sidRPr="00153B3D">
        <w:rPr>
          <w:rStyle w:val="StyleUnderline"/>
          <w:rFonts w:cstheme="majorHAnsi"/>
        </w:rPr>
        <w:t>2 °C warming would double the land area subject to deadly heat and expose 48% of the population</w:t>
      </w:r>
      <w:r w:rsidRPr="00153B3D">
        <w:rPr>
          <w:rFonts w:cstheme="majorHAnsi"/>
          <w:sz w:val="16"/>
        </w:rPr>
        <w:t xml:space="preserve">. A </w:t>
      </w:r>
      <w:r w:rsidRPr="004859B6">
        <w:rPr>
          <w:rStyle w:val="StyleUnderline"/>
          <w:rFonts w:cstheme="majorHAnsi"/>
          <w:highlight w:val="yellow"/>
        </w:rPr>
        <w:t>4 °C</w:t>
      </w:r>
      <w:r w:rsidRPr="00153B3D">
        <w:rPr>
          <w:rFonts w:cstheme="majorHAnsi"/>
          <w:sz w:val="16"/>
        </w:rPr>
        <w:t xml:space="preserve"> warming by 2100 </w:t>
      </w:r>
      <w:r w:rsidRPr="00153B3D">
        <w:rPr>
          <w:rStyle w:val="StyleUnderline"/>
          <w:rFonts w:cstheme="majorHAnsi"/>
        </w:rPr>
        <w:t>would subject</w:t>
      </w:r>
      <w:r w:rsidRPr="00153B3D">
        <w:rPr>
          <w:rFonts w:cstheme="majorHAnsi"/>
          <w:sz w:val="16"/>
        </w:rPr>
        <w:t xml:space="preserve"> 47% of the land area and almost </w:t>
      </w:r>
      <w:r w:rsidRPr="00153B3D">
        <w:rPr>
          <w:rStyle w:val="StyleUnderline"/>
          <w:rFonts w:cstheme="majorHAnsi"/>
        </w:rPr>
        <w:t xml:space="preserve">74% of the world population to deadly heat, which </w:t>
      </w:r>
      <w:r w:rsidRPr="004859B6">
        <w:rPr>
          <w:rStyle w:val="StyleUnderline"/>
          <w:rFonts w:cstheme="majorHAnsi"/>
          <w:highlight w:val="yellow"/>
        </w:rPr>
        <w:t xml:space="preserve">could pose </w:t>
      </w:r>
      <w:r w:rsidRPr="004859B6">
        <w:rPr>
          <w:rStyle w:val="Emphasis"/>
          <w:rFonts w:cstheme="majorHAnsi"/>
          <w:highlight w:val="yellow"/>
        </w:rPr>
        <w:t>existential risks to humans</w:t>
      </w:r>
      <w:r w:rsidRPr="00153B3D">
        <w:rPr>
          <w:rFonts w:cstheme="majorHAnsi"/>
          <w:sz w:val="16"/>
        </w:rPr>
        <w:t xml:space="preserve"> and mammals alike </w:t>
      </w:r>
      <w:r w:rsidRPr="00153B3D">
        <w:rPr>
          <w:rStyle w:val="StyleUnderline"/>
          <w:rFonts w:cstheme="majorHAnsi"/>
        </w:rPr>
        <w:t>unless massive adaptation measures are implemented</w:t>
      </w:r>
      <w:r w:rsidRPr="00153B3D">
        <w:rPr>
          <w:rFonts w:cstheme="majorHAnsi"/>
          <w:sz w:val="16"/>
        </w:rPr>
        <w:t xml:space="preserve">, such as providing air conditioning to the entire population or a massive relocation of most of the population to safer climates. </w:t>
      </w:r>
      <w:r w:rsidRPr="00153B3D">
        <w:rPr>
          <w:rStyle w:val="StyleUnderline"/>
          <w:rFonts w:cstheme="majorHAnsi"/>
        </w:rPr>
        <w:t>Climate risks</w:t>
      </w:r>
      <w:r w:rsidRPr="00153B3D">
        <w:rPr>
          <w:rFonts w:cstheme="majorHAnsi"/>
          <w:sz w:val="16"/>
        </w:rPr>
        <w:t xml:space="preserve"> can </w:t>
      </w:r>
      <w:r w:rsidRPr="00153B3D">
        <w:rPr>
          <w:rStyle w:val="StyleUnderline"/>
          <w:rFonts w:cstheme="majorHAnsi"/>
        </w:rPr>
        <w:t>vary markedly depending on</w:t>
      </w:r>
      <w:r w:rsidRPr="00153B3D">
        <w:rPr>
          <w:rFonts w:cstheme="majorHAnsi"/>
          <w:sz w:val="16"/>
        </w:rPr>
        <w:t xml:space="preserve"> the </w:t>
      </w:r>
      <w:r w:rsidRPr="00153B3D">
        <w:rPr>
          <w:rStyle w:val="StyleUnderline"/>
          <w:rFonts w:cstheme="majorHAnsi"/>
        </w:rPr>
        <w:t>socioeconomic status</w:t>
      </w:r>
      <w:r w:rsidRPr="00153B3D">
        <w:rPr>
          <w:rFonts w:cstheme="majorHAnsi"/>
          <w:sz w:val="16"/>
        </w:rPr>
        <w:t xml:space="preserve"> and culture of the population, and so we must take up the question of “</w:t>
      </w:r>
      <w:r w:rsidRPr="00153B3D">
        <w:rPr>
          <w:rFonts w:cstheme="majorHAnsi"/>
          <w:sz w:val="16"/>
          <w:szCs w:val="16"/>
        </w:rPr>
        <w:t>dangerous to whom?”</w:t>
      </w:r>
      <w:r w:rsidRPr="00153B3D">
        <w:rPr>
          <w:rFonts w:cstheme="majorHAnsi"/>
          <w:sz w:val="16"/>
        </w:rPr>
        <w:t xml:space="preserve"> (54). Our discussion in this study is focused more on people and not on the ecosystem, and even with this limited scope, there are multitudes of categories of people. We will focus on </w:t>
      </w:r>
      <w:r w:rsidRPr="00153B3D">
        <w:rPr>
          <w:rStyle w:val="StyleUnderline"/>
          <w:rFonts w:cstheme="majorHAnsi"/>
        </w:rPr>
        <w:t>the poorest 3 billion people</w:t>
      </w:r>
      <w:r w:rsidRPr="00153B3D">
        <w:rPr>
          <w:rFonts w:cstheme="majorHAnsi"/>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sidRPr="00153B3D">
        <w:rPr>
          <w:rStyle w:val="StyleUnderline"/>
          <w:rFonts w:cstheme="majorHAnsi"/>
        </w:rPr>
        <w:t>livelihood will be severely impacted, if not destroyed</w:t>
      </w:r>
      <w:r w:rsidRPr="00153B3D">
        <w:rPr>
          <w:rFonts w:cstheme="majorHAnsi"/>
          <w:sz w:val="16"/>
        </w:rPr>
        <w:t xml:space="preserve">, with a one- to five-year megadrought, heat waves, or heavy floods; for those among the bottom 3 billion of the world’s population who are living in coastal areas, a 1- to 2-m </w:t>
      </w:r>
      <w:r w:rsidRPr="00153B3D">
        <w:rPr>
          <w:rStyle w:val="StyleUnderline"/>
          <w:rFonts w:cstheme="majorHAnsi"/>
        </w:rPr>
        <w:t>rise in sea level (likely with</w:t>
      </w:r>
      <w:r w:rsidRPr="00153B3D">
        <w:rPr>
          <w:rFonts w:cstheme="majorHAnsi"/>
          <w:sz w:val="16"/>
        </w:rPr>
        <w:t xml:space="preserve"> a </w:t>
      </w:r>
      <w:r w:rsidRPr="00153B3D">
        <w:rPr>
          <w:rStyle w:val="StyleUnderline"/>
          <w:rFonts w:cstheme="majorHAnsi"/>
        </w:rPr>
        <w:t xml:space="preserve">warming in excess of 3 °C) poses </w:t>
      </w:r>
      <w:r w:rsidRPr="00153B3D">
        <w:rPr>
          <w:rStyle w:val="Emphasis"/>
          <w:rFonts w:cstheme="majorHAnsi"/>
        </w:rPr>
        <w:t>existential threat</w:t>
      </w:r>
      <w:r w:rsidRPr="00153B3D">
        <w:rPr>
          <w:rFonts w:cstheme="majorHAnsi"/>
          <w:sz w:val="16"/>
        </w:rPr>
        <w:t xml:space="preserve"> if they do not relocate or migrate. It has been estimated that </w:t>
      </w:r>
      <w:r w:rsidRPr="00153B3D">
        <w:rPr>
          <w:rStyle w:val="StyleUnderline"/>
          <w:rFonts w:cstheme="majorHAnsi"/>
        </w:rPr>
        <w:t>several hundred million people would be subject to famine</w:t>
      </w:r>
      <w:r w:rsidRPr="00153B3D">
        <w:rPr>
          <w:rFonts w:cstheme="majorHAnsi"/>
          <w:sz w:val="16"/>
        </w:rPr>
        <w:t xml:space="preserve"> with warming in excess of 4 °C (54). However, there has essentially been no discussion on warming beyond 5 °C. </w:t>
      </w:r>
      <w:r w:rsidRPr="00153B3D">
        <w:rPr>
          <w:rStyle w:val="StyleUnderline"/>
          <w:rFonts w:cstheme="majorHAnsi"/>
        </w:rPr>
        <w:t>Climate change-induced species extinction is one major concern with warming of such large magnitudes (&gt;5 °C</w:t>
      </w:r>
      <w:r w:rsidRPr="00153B3D">
        <w:rPr>
          <w:rFonts w:cstheme="majorHAnsi"/>
          <w:sz w:val="16"/>
        </w:rPr>
        <w:t xml:space="preserve">). The current rate of loss of species is </w:t>
      </w:r>
      <w:r w:rsidRPr="00153B3D">
        <w:rPr>
          <w:rFonts w:ascii="Cambria Math" w:hAnsi="Cambria Math" w:cs="Cambria Math"/>
          <w:sz w:val="16"/>
        </w:rPr>
        <w:t>∼</w:t>
      </w:r>
      <w:r w:rsidRPr="00153B3D">
        <w:rPr>
          <w:rFonts w:cstheme="majorHAnsi"/>
          <w:sz w:val="16"/>
        </w:rPr>
        <w:t xml:space="preserve">1,000-fold the historical rate, due largely to habitat destruction. At this rate, about 25% of species are in danger of extinction in the coming decades (56). Global </w:t>
      </w:r>
      <w:r w:rsidRPr="00153B3D">
        <w:rPr>
          <w:rStyle w:val="StyleUnderline"/>
          <w:rFonts w:cstheme="majorHAnsi"/>
        </w:rPr>
        <w:t xml:space="preserve">warming of </w:t>
      </w:r>
      <w:r w:rsidRPr="004859B6">
        <w:rPr>
          <w:rStyle w:val="StyleUnderline"/>
          <w:rFonts w:cstheme="majorHAnsi"/>
          <w:highlight w:val="yellow"/>
        </w:rPr>
        <w:t>6 °C</w:t>
      </w:r>
      <w:r w:rsidRPr="00153B3D">
        <w:rPr>
          <w:rStyle w:val="StyleUnderline"/>
          <w:rFonts w:cstheme="majorHAnsi"/>
        </w:rPr>
        <w:t xml:space="preserve"> or </w:t>
      </w:r>
      <w:r w:rsidRPr="00CC5873">
        <w:rPr>
          <w:rStyle w:val="StyleUnderline"/>
          <w:rFonts w:cstheme="majorHAnsi"/>
        </w:rPr>
        <w:t>more</w:t>
      </w:r>
      <w:r w:rsidRPr="00CC5873">
        <w:rPr>
          <w:rFonts w:cstheme="majorHAnsi"/>
          <w:sz w:val="16"/>
        </w:rPr>
        <w:t xml:space="preserve"> (</w:t>
      </w:r>
      <w:r w:rsidRPr="00CC5873">
        <w:rPr>
          <w:rStyle w:val="StyleUnderline"/>
          <w:rFonts w:cstheme="majorHAnsi"/>
        </w:rPr>
        <w:t>accompanied by increase in ocean acidity</w:t>
      </w:r>
      <w:r w:rsidRPr="00CC5873">
        <w:rPr>
          <w:rFonts w:cstheme="majorHAnsi"/>
          <w:sz w:val="16"/>
        </w:rPr>
        <w:t xml:space="preserve"> due to increased CO2) </w:t>
      </w:r>
      <w:r w:rsidRPr="00CC5873">
        <w:rPr>
          <w:rStyle w:val="StyleUnderline"/>
          <w:rFonts w:cstheme="majorHAnsi"/>
        </w:rPr>
        <w:t>can act as a major</w:t>
      </w:r>
      <w:r w:rsidRPr="00153B3D">
        <w:rPr>
          <w:rStyle w:val="StyleUnderline"/>
          <w:rFonts w:cstheme="majorHAnsi"/>
        </w:rPr>
        <w:t xml:space="preserve"> force multiplier and </w:t>
      </w:r>
      <w:r w:rsidRPr="004859B6">
        <w:rPr>
          <w:rStyle w:val="Emphasis"/>
          <w:rFonts w:cstheme="majorHAnsi"/>
          <w:highlight w:val="yellow"/>
        </w:rPr>
        <w:t>expose</w:t>
      </w:r>
      <w:r w:rsidRPr="00153B3D">
        <w:rPr>
          <w:rFonts w:cstheme="majorHAnsi"/>
          <w:sz w:val="16"/>
        </w:rPr>
        <w:t xml:space="preserve"> as much as </w:t>
      </w:r>
      <w:r w:rsidRPr="004859B6">
        <w:rPr>
          <w:rStyle w:val="Emphasis"/>
          <w:rFonts w:cstheme="majorHAnsi"/>
          <w:highlight w:val="yellow"/>
        </w:rPr>
        <w:t>90% of species to</w:t>
      </w:r>
      <w:r w:rsidRPr="00153B3D">
        <w:rPr>
          <w:rFonts w:cstheme="majorHAnsi"/>
          <w:sz w:val="16"/>
        </w:rPr>
        <w:t xml:space="preserve"> the dangers of </w:t>
      </w:r>
      <w:r w:rsidRPr="004859B6">
        <w:rPr>
          <w:rStyle w:val="Emphasis"/>
          <w:rFonts w:cstheme="majorHAnsi"/>
          <w:highlight w:val="yellow"/>
        </w:rPr>
        <w:t>extinction</w:t>
      </w:r>
      <w:r w:rsidRPr="00153B3D">
        <w:rPr>
          <w:rFonts w:cstheme="majorHAnsi"/>
          <w:sz w:val="16"/>
        </w:rPr>
        <w:t xml:space="preserve"> (57). The bodily harms combined </w:t>
      </w:r>
      <w:r w:rsidRPr="00CC5873">
        <w:rPr>
          <w:rFonts w:cstheme="majorHAnsi"/>
          <w:sz w:val="16"/>
        </w:rPr>
        <w:t xml:space="preserve">with </w:t>
      </w:r>
      <w:r w:rsidRPr="00CC5873">
        <w:rPr>
          <w:rStyle w:val="StyleUnderline"/>
          <w:rFonts w:cstheme="majorHAnsi"/>
        </w:rPr>
        <w:t>climate change-forced species destruction, biodiversity loss, and threats to water and food security</w:t>
      </w:r>
      <w:r w:rsidRPr="00CC5873">
        <w:rPr>
          <w:rFonts w:cstheme="majorHAnsi"/>
          <w:sz w:val="16"/>
        </w:rPr>
        <w:t>, as summarized</w:t>
      </w:r>
      <w:r w:rsidRPr="00153B3D">
        <w:rPr>
          <w:rFonts w:cstheme="majorHAnsi"/>
          <w:sz w:val="16"/>
        </w:rPr>
        <w:t xml:space="preserve"> recently (58), </w:t>
      </w:r>
      <w:r w:rsidRPr="004859B6">
        <w:rPr>
          <w:rStyle w:val="StyleUnderline"/>
          <w:rFonts w:cstheme="majorHAnsi"/>
          <w:highlight w:val="yellow"/>
        </w:rPr>
        <w:t>motivated us to categorize warming</w:t>
      </w:r>
      <w:r w:rsidRPr="00153B3D">
        <w:rPr>
          <w:rStyle w:val="StyleUnderline"/>
          <w:rFonts w:cstheme="majorHAnsi"/>
        </w:rPr>
        <w:t xml:space="preserve"> beyond 5 °C </w:t>
      </w:r>
      <w:r w:rsidRPr="004859B6">
        <w:rPr>
          <w:rStyle w:val="StyleUnderline"/>
          <w:rFonts w:cstheme="majorHAnsi"/>
          <w:highlight w:val="yellow"/>
        </w:rPr>
        <w:t>as</w:t>
      </w:r>
      <w:r w:rsidRPr="00153B3D">
        <w:rPr>
          <w:rStyle w:val="StyleUnderline"/>
          <w:rFonts w:cstheme="majorHAnsi"/>
        </w:rPr>
        <w:t xml:space="preserve"> unknown</w:t>
      </w:r>
      <w:r w:rsidRPr="00153B3D">
        <w:rPr>
          <w:rFonts w:cstheme="majorHAnsi"/>
          <w:sz w:val="16"/>
        </w:rPr>
        <w:t xml:space="preserve">??, </w:t>
      </w:r>
      <w:r w:rsidRPr="00153B3D">
        <w:rPr>
          <w:rStyle w:val="StyleUnderline"/>
          <w:rFonts w:cstheme="majorHAnsi"/>
        </w:rPr>
        <w:t>implying</w:t>
      </w:r>
      <w:r w:rsidRPr="00153B3D">
        <w:rPr>
          <w:rFonts w:cstheme="majorHAnsi"/>
          <w:sz w:val="16"/>
        </w:rPr>
        <w:t xml:space="preserve"> the possibility of </w:t>
      </w:r>
      <w:r w:rsidRPr="004859B6">
        <w:rPr>
          <w:rStyle w:val="Emphasis"/>
          <w:rFonts w:cstheme="majorHAnsi"/>
          <w:highlight w:val="yellow"/>
        </w:rPr>
        <w:t xml:space="preserve">existential </w:t>
      </w:r>
      <w:r w:rsidRPr="00153B3D">
        <w:rPr>
          <w:rStyle w:val="Emphasis"/>
          <w:rFonts w:cstheme="majorHAnsi"/>
        </w:rPr>
        <w:t>threats</w:t>
      </w:r>
      <w:r w:rsidRPr="00153B3D">
        <w:rPr>
          <w:rFonts w:cstheme="majorHAnsi"/>
          <w:sz w:val="16"/>
        </w:rPr>
        <w:t>. Fig. 2 displays these three risk categorizations (vertical dashed lines).</w:t>
      </w:r>
    </w:p>
    <w:p w14:paraId="2933FF73" w14:textId="01307E7E" w:rsidR="00CF2462" w:rsidRDefault="00CF2462" w:rsidP="003B0E3C">
      <w:pPr>
        <w:spacing w:after="0" w:line="240" w:lineRule="auto"/>
        <w:rPr>
          <w:u w:val="single"/>
        </w:rPr>
      </w:pPr>
    </w:p>
    <w:p w14:paraId="3C716644" w14:textId="6D517248" w:rsidR="00243F14" w:rsidRDefault="00243F14" w:rsidP="00243F14">
      <w:pPr>
        <w:pStyle w:val="Heading1"/>
      </w:pPr>
      <w:r>
        <w:lastRenderedPageBreak/>
        <w:t>Contention 2: Space War</w:t>
      </w:r>
    </w:p>
    <w:p w14:paraId="689A3375" w14:textId="7EB500B8" w:rsidR="00243F14" w:rsidRDefault="00243F14" w:rsidP="00243F14"/>
    <w:p w14:paraId="189EC902" w14:textId="77777777" w:rsidR="00243F14" w:rsidRDefault="00243F14" w:rsidP="00243F14">
      <w:pPr>
        <w:pStyle w:val="NormalWeb"/>
        <w:spacing w:before="0" w:beforeAutospacing="0" w:after="0" w:afterAutospacing="0"/>
      </w:pPr>
      <w:r>
        <w:rPr>
          <w:b/>
          <w:bCs/>
          <w:color w:val="000000"/>
        </w:rPr>
        <w:t>Accidental collision escalates conflict and becomes war.</w:t>
      </w:r>
    </w:p>
    <w:p w14:paraId="1E920954" w14:textId="77777777" w:rsidR="00243F14" w:rsidRDefault="00243F14" w:rsidP="00243F14">
      <w:pPr>
        <w:pStyle w:val="NormalWeb"/>
        <w:spacing w:before="0" w:beforeAutospacing="0" w:after="0" w:afterAutospacing="0"/>
      </w:pPr>
      <w:r>
        <w:rPr>
          <w:b/>
          <w:bCs/>
          <w:color w:val="000000"/>
        </w:rPr>
        <w:t>Beauchamp 14</w:t>
      </w:r>
      <w:r>
        <w:rPr>
          <w:color w:val="000000"/>
        </w:rPr>
        <w:t xml:space="preserve"> [Zack Beauchamp. Senior correspondent at Vox who covers foreign policy. “How space trash could start a nuclear war”. 4-21-2014. Vox. </w:t>
      </w:r>
      <w:hyperlink r:id="rId21" w:history="1">
        <w:r>
          <w:rPr>
            <w:rStyle w:val="FollowedHyperlink"/>
            <w:rFonts w:eastAsiaTheme="majorEastAsia"/>
            <w:color w:val="000000"/>
          </w:rPr>
          <w:t>https://www.vox.com/2014/4/21/5625246/space-war-china-north-korea-iran</w:t>
        </w:r>
      </w:hyperlink>
      <w:r>
        <w:rPr>
          <w:color w:val="000000"/>
        </w:rPr>
        <w:t>] //ab sp</w:t>
      </w:r>
    </w:p>
    <w:p w14:paraId="637C91F3" w14:textId="77777777" w:rsidR="00243F14" w:rsidRDefault="00243F14" w:rsidP="00243F14">
      <w:pPr>
        <w:pStyle w:val="NormalWeb"/>
        <w:shd w:val="clear" w:color="auto" w:fill="FFFFFF"/>
        <w:spacing w:before="0" w:beforeAutospacing="0" w:after="0" w:afterAutospacing="0"/>
      </w:pPr>
      <w:r>
        <w:rPr>
          <w:color w:val="4C4E4D"/>
          <w:sz w:val="16"/>
          <w:szCs w:val="16"/>
        </w:rPr>
        <w:t>Panic in the skies! "The threats to U.S. space assets are significant and growing," according to a new report from the Council on Foreign Relations, which warns that there's a real chance of breaching conflict's final frontier.</w:t>
      </w:r>
    </w:p>
    <w:p w14:paraId="3CF802D6" w14:textId="77777777" w:rsidR="00243F14" w:rsidRDefault="00243F14" w:rsidP="00243F14">
      <w:pPr>
        <w:pStyle w:val="NormalWeb"/>
        <w:shd w:val="clear" w:color="auto" w:fill="FFFFFF"/>
        <w:spacing w:before="0" w:beforeAutospacing="0" w:after="0" w:afterAutospacing="0"/>
      </w:pPr>
      <w:r>
        <w:rPr>
          <w:color w:val="4C4E4D"/>
          <w:sz w:val="16"/>
          <w:szCs w:val="16"/>
        </w:rPr>
        <w:t>This isn't idle fearmongering. The report makes a not-crazy case that efforts by China and other powers to limit America's total military dominance of space could accidentally destroy an American satellite, inadvertently convincing the US that war was coming and prompting retaliation on Earth. Its author, Micah Zenko, has </w:t>
      </w:r>
      <w:hyperlink r:id="rId22" w:history="1">
        <w:r>
          <w:rPr>
            <w:rStyle w:val="FollowedHyperlink"/>
            <w:rFonts w:eastAsiaTheme="majorEastAsia"/>
            <w:b/>
            <w:bCs/>
            <w:color w:val="4F7177"/>
            <w:sz w:val="16"/>
            <w:szCs w:val="16"/>
            <w:shd w:val="clear" w:color="auto" w:fill="FFFFFF"/>
          </w:rPr>
          <w:t>made a name</w:t>
        </w:r>
      </w:hyperlink>
      <w:r>
        <w:rPr>
          <w:color w:val="4C4E4D"/>
          <w:sz w:val="16"/>
          <w:szCs w:val="16"/>
        </w:rPr>
        <w:t> for himself in report-after-report downplaying the threat to the United States from China, terrorists, and, really, </w:t>
      </w:r>
      <w:hyperlink r:id="rId23" w:history="1">
        <w:r>
          <w:rPr>
            <w:rStyle w:val="FollowedHyperlink"/>
            <w:rFonts w:eastAsiaTheme="majorEastAsia"/>
            <w:b/>
            <w:bCs/>
            <w:color w:val="4F7177"/>
            <w:sz w:val="16"/>
            <w:szCs w:val="16"/>
            <w:shd w:val="clear" w:color="auto" w:fill="FFFFFF"/>
          </w:rPr>
          <w:t>most things</w:t>
        </w:r>
      </w:hyperlink>
      <w:r>
        <w:rPr>
          <w:color w:val="4C4E4D"/>
          <w:sz w:val="16"/>
          <w:szCs w:val="16"/>
        </w:rPr>
        <w:t>. So that fact that Zenko is this </w:t>
      </w:r>
      <w:hyperlink r:id="rId24" w:history="1">
        <w:r>
          <w:rPr>
            <w:rStyle w:val="FollowedHyperlink"/>
            <w:rFonts w:eastAsiaTheme="majorEastAsia"/>
            <w:b/>
            <w:bCs/>
            <w:color w:val="4F7177"/>
            <w:sz w:val="16"/>
            <w:szCs w:val="16"/>
            <w:shd w:val="clear" w:color="auto" w:fill="FFFFFF"/>
          </w:rPr>
          <w:t>concerned about space</w:t>
        </w:r>
      </w:hyperlink>
      <w:r>
        <w:rPr>
          <w:color w:val="4C4E4D"/>
          <w:sz w:val="16"/>
          <w:szCs w:val="16"/>
        </w:rPr>
        <w:t> should tell you something.</w:t>
      </w:r>
    </w:p>
    <w:p w14:paraId="1191AEF3" w14:textId="77777777" w:rsidR="00243F14" w:rsidRDefault="00243F14" w:rsidP="00243F14">
      <w:pPr>
        <w:pStyle w:val="NormalWeb"/>
        <w:shd w:val="clear" w:color="auto" w:fill="FFFFFF"/>
        <w:spacing w:before="0" w:beforeAutospacing="0" w:after="0" w:afterAutospacing="0"/>
      </w:pPr>
      <w:r>
        <w:rPr>
          <w:color w:val="4C4E4D"/>
          <w:sz w:val="16"/>
          <w:szCs w:val="16"/>
        </w:rPr>
        <w:t>The basic dynamic is simple: the US controls space and its opponents don't. Of all the money spent on space by all countries combined, America </w:t>
      </w:r>
      <w:hyperlink r:id="rId25" w:history="1">
        <w:r>
          <w:rPr>
            <w:rStyle w:val="FollowedHyperlink"/>
            <w:rFonts w:eastAsiaTheme="majorEastAsia"/>
            <w:b/>
            <w:bCs/>
            <w:color w:val="4F7177"/>
            <w:sz w:val="16"/>
            <w:szCs w:val="16"/>
          </w:rPr>
          <w:t>spends</w:t>
        </w:r>
      </w:hyperlink>
      <w:r>
        <w:rPr>
          <w:color w:val="4C4E4D"/>
          <w:sz w:val="16"/>
          <w:szCs w:val="16"/>
        </w:rPr>
        <w:t> 75 percent. It also owns 43 percent of all satellites. It uses that huge satellite network for, among other things, all sorts of military spying and coordination purposes. At one point, the Bush Administration </w:t>
      </w:r>
      <w:hyperlink r:id="rId26" w:history="1">
        <w:r>
          <w:rPr>
            <w:rStyle w:val="FollowedHyperlink"/>
            <w:rFonts w:eastAsiaTheme="majorEastAsia"/>
            <w:b/>
            <w:bCs/>
            <w:color w:val="4F7177"/>
            <w:sz w:val="16"/>
            <w:szCs w:val="16"/>
          </w:rPr>
          <w:t>mused openly</w:t>
        </w:r>
      </w:hyperlink>
      <w:r>
        <w:rPr>
          <w:color w:val="4C4E4D"/>
          <w:sz w:val="16"/>
          <w:szCs w:val="16"/>
        </w:rPr>
        <w:t> about putting actual weapons pointed at Earth in space.</w:t>
      </w:r>
    </w:p>
    <w:p w14:paraId="1CF166A3" w14:textId="77777777" w:rsidR="00243F14" w:rsidRDefault="00243F14" w:rsidP="00243F14">
      <w:pPr>
        <w:pStyle w:val="NormalWeb"/>
        <w:shd w:val="clear" w:color="auto" w:fill="FFFFFF"/>
        <w:spacing w:before="0" w:beforeAutospacing="0" w:after="0" w:afterAutospacing="0"/>
      </w:pPr>
      <w:r>
        <w:rPr>
          <w:color w:val="4C4E4D"/>
          <w:sz w:val="16"/>
          <w:szCs w:val="16"/>
        </w:rPr>
        <w:t>Countries who might hypothetically fight a war with the United States hate that space dominance, which gives the US a real strategic edge. Some have </w:t>
      </w:r>
      <w:hyperlink r:id="rId27" w:history="1">
        <w:r>
          <w:rPr>
            <w:rStyle w:val="FollowedHyperlink"/>
            <w:rFonts w:eastAsiaTheme="majorEastAsia"/>
            <w:b/>
            <w:bCs/>
            <w:color w:val="4F7177"/>
            <w:sz w:val="16"/>
            <w:szCs w:val="16"/>
          </w:rPr>
          <w:t>developed</w:t>
        </w:r>
      </w:hyperlink>
      <w:r>
        <w:rPr>
          <w:color w:val="4C4E4D"/>
          <w:sz w:val="16"/>
          <w:szCs w:val="16"/>
        </w:rPr>
        <w:t> anti-satellite (ASAT) weapons, usually missiles that shoot into space. Zenko thinks ASAT weapons are really dangerous, particularly those owned by China, North Korea, and Iran. The threat comes from both deliberate use and the risk of a misunderstanding that could spiral out of control.</w:t>
      </w:r>
    </w:p>
    <w:p w14:paraId="73FB4431" w14:textId="77777777" w:rsidR="00243F14" w:rsidRDefault="00243F14" w:rsidP="00243F14">
      <w:pPr>
        <w:pStyle w:val="NormalWeb"/>
        <w:shd w:val="clear" w:color="auto" w:fill="FFFFFF"/>
        <w:spacing w:before="0" w:beforeAutospacing="0" w:after="0" w:afterAutospacing="0"/>
      </w:pPr>
      <w:r>
        <w:rPr>
          <w:color w:val="4C4E4D"/>
          <w:u w:val="single"/>
          <w:shd w:val="clear" w:color="auto" w:fill="00FF00"/>
        </w:rPr>
        <w:t>The "greatest threat to</w:t>
      </w:r>
      <w:r>
        <w:rPr>
          <w:color w:val="4C4E4D"/>
          <w:u w:val="single"/>
        </w:rPr>
        <w:t xml:space="preserve"> international </w:t>
      </w:r>
      <w:r>
        <w:rPr>
          <w:color w:val="4C4E4D"/>
          <w:u w:val="single"/>
          <w:shd w:val="clear" w:color="auto" w:fill="00FF00"/>
        </w:rPr>
        <w:t>space security,</w:t>
      </w:r>
      <w:r>
        <w:rPr>
          <w:color w:val="4C4E4D"/>
          <w:u w:val="single"/>
        </w:rPr>
        <w:t xml:space="preserve">" in Zenko's view, </w:t>
      </w:r>
      <w:r>
        <w:rPr>
          <w:color w:val="4C4E4D"/>
          <w:u w:val="single"/>
          <w:shd w:val="clear" w:color="auto" w:fill="00FF00"/>
        </w:rPr>
        <w:t>is</w:t>
      </w:r>
      <w:r>
        <w:rPr>
          <w:color w:val="4C4E4D"/>
          <w:u w:val="single"/>
        </w:rPr>
        <w:t xml:space="preserve"> a Chinese </w:t>
      </w:r>
      <w:r>
        <w:rPr>
          <w:color w:val="4C4E4D"/>
          <w:u w:val="single"/>
          <w:shd w:val="clear" w:color="auto" w:fill="00FF00"/>
        </w:rPr>
        <w:t>accident</w:t>
      </w:r>
      <w:r>
        <w:rPr>
          <w:color w:val="4C4E4D"/>
          <w:u w:val="single"/>
        </w:rPr>
        <w:t>. China is </w:t>
      </w:r>
      <w:hyperlink r:id="rId28" w:history="1">
        <w:r>
          <w:rPr>
            <w:rStyle w:val="FollowedHyperlink"/>
            <w:rFonts w:eastAsiaTheme="majorEastAsia"/>
            <w:b/>
            <w:bCs/>
            <w:color w:val="4F7177"/>
          </w:rPr>
          <w:t>seriously investing</w:t>
        </w:r>
      </w:hyperlink>
      <w:r>
        <w:rPr>
          <w:color w:val="4C4E4D"/>
          <w:u w:val="single"/>
        </w:rPr>
        <w:t xml:space="preserve"> in ASAT weaponry, which it has tested by blowing up old satellites in low earth orbit, one of the places place where satellites live. These explosions create </w:t>
      </w:r>
      <w:r>
        <w:rPr>
          <w:color w:val="4C4E4D"/>
          <w:u w:val="single"/>
          <w:shd w:val="clear" w:color="auto" w:fill="00FF00"/>
        </w:rPr>
        <w:t>debris</w:t>
      </w:r>
      <w:r>
        <w:rPr>
          <w:color w:val="4C4E4D"/>
          <w:u w:val="single"/>
        </w:rPr>
        <w:t xml:space="preserve">, which can travel tens of thousands of miles per hour and </w:t>
      </w:r>
      <w:r>
        <w:rPr>
          <w:color w:val="4C4E4D"/>
          <w:u w:val="single"/>
          <w:shd w:val="clear" w:color="auto" w:fill="00FF00"/>
        </w:rPr>
        <w:t>shred up other satellites and spacecraft</w:t>
      </w:r>
      <w:r>
        <w:rPr>
          <w:color w:val="4C4E4D"/>
          <w:u w:val="single"/>
        </w:rPr>
        <w:t>.</w:t>
      </w:r>
    </w:p>
    <w:p w14:paraId="097408DC" w14:textId="77777777" w:rsidR="00243F14" w:rsidRDefault="00243F14" w:rsidP="00243F14">
      <w:pPr>
        <w:pStyle w:val="NormalWeb"/>
        <w:shd w:val="clear" w:color="auto" w:fill="FFFFFF"/>
        <w:spacing w:before="0" w:beforeAutospacing="0" w:after="0" w:afterAutospacing="0"/>
      </w:pPr>
      <w:r>
        <w:rPr>
          <w:color w:val="4C4E4D"/>
          <w:u w:val="single"/>
          <w:shd w:val="clear" w:color="auto" w:fill="00FF00"/>
        </w:rPr>
        <w:t>If debris</w:t>
      </w:r>
      <w:r>
        <w:rPr>
          <w:color w:val="4C4E4D"/>
          <w:u w:val="single"/>
        </w:rPr>
        <w:t xml:space="preserve"> from a Chinese test </w:t>
      </w:r>
      <w:r>
        <w:rPr>
          <w:color w:val="4C4E4D"/>
          <w:u w:val="single"/>
          <w:shd w:val="clear" w:color="auto" w:fill="00FF00"/>
        </w:rPr>
        <w:t>destroys a US military satellite, the US could mistake it as a preemptive strike</w:t>
      </w:r>
      <w:r>
        <w:rPr>
          <w:color w:val="4C4E4D"/>
          <w:u w:val="single"/>
        </w:rPr>
        <w:t xml:space="preserve"> against its space capabilities — some of which are </w:t>
      </w:r>
      <w:hyperlink r:id="rId29" w:history="1">
        <w:r>
          <w:rPr>
            <w:rStyle w:val="FollowedHyperlink"/>
            <w:rFonts w:eastAsiaTheme="majorEastAsia"/>
            <w:b/>
            <w:bCs/>
            <w:color w:val="4F7177"/>
          </w:rPr>
          <w:t>designed</w:t>
        </w:r>
      </w:hyperlink>
      <w:r>
        <w:rPr>
          <w:color w:val="4C4E4D"/>
          <w:u w:val="single"/>
        </w:rPr>
        <w:t xml:space="preserve"> to detect nuclear missile launches. If the US thinks China is trying to take out its ability to detect a nuclear launch, </w:t>
      </w:r>
      <w:r>
        <w:rPr>
          <w:color w:val="4C4E4D"/>
          <w:u w:val="single"/>
          <w:shd w:val="clear" w:color="auto" w:fill="00FF00"/>
        </w:rPr>
        <w:t>things could get very bad, very quickly.</w:t>
      </w:r>
    </w:p>
    <w:p w14:paraId="4384998B" w14:textId="77777777" w:rsidR="00243F14" w:rsidRDefault="00243F14" w:rsidP="00243F14">
      <w:pPr>
        <w:pStyle w:val="NormalWeb"/>
        <w:shd w:val="clear" w:color="auto" w:fill="FFFFFF"/>
        <w:spacing w:before="0" w:beforeAutospacing="0" w:after="0" w:afterAutospacing="0"/>
      </w:pPr>
      <w:r>
        <w:rPr>
          <w:color w:val="4C4E4D"/>
          <w:sz w:val="16"/>
          <w:szCs w:val="16"/>
        </w:rPr>
        <w:t>Accidents aren't the only concern. Zenko also worries about intentional space attacks, either during peacetime or a crisis. Here, Iran and North Korea are probably bigger threats, though their ASAT capabilities are far from proven.</w:t>
      </w:r>
    </w:p>
    <w:p w14:paraId="5103371F" w14:textId="77777777" w:rsidR="00243F14" w:rsidRDefault="00243F14" w:rsidP="00243F14">
      <w:pPr>
        <w:pStyle w:val="NormalWeb"/>
        <w:shd w:val="clear" w:color="auto" w:fill="FFFFFF"/>
        <w:spacing w:before="0" w:beforeAutospacing="0" w:after="0" w:afterAutospacing="0"/>
      </w:pPr>
      <w:r>
        <w:rPr>
          <w:color w:val="4C4E4D"/>
          <w:sz w:val="16"/>
          <w:szCs w:val="16"/>
        </w:rPr>
        <w:t>North Korea has a pattern of crazy military moves designed to extort concessions from South Korea and the West; it could extend that behavior to space. Iran, according to Zenko, "already views space as a legitimate arena in which to contest US military power." He worries that Iran might fire missiles into space "during a major crisis, especially if it believes war is imminent — an assessment that could have self-fulfilling consequences."</w:t>
      </w:r>
    </w:p>
    <w:p w14:paraId="03668100" w14:textId="77777777" w:rsidR="00243F14" w:rsidRDefault="00243F14" w:rsidP="00243F14">
      <w:pPr>
        <w:pStyle w:val="NormalWeb"/>
        <w:shd w:val="clear" w:color="auto" w:fill="FFFFFF"/>
        <w:spacing w:before="0" w:beforeAutospacing="0" w:after="0" w:afterAutospacing="0"/>
      </w:pPr>
      <w:r>
        <w:rPr>
          <w:color w:val="4C4E4D"/>
          <w:u w:val="single"/>
        </w:rPr>
        <w:t xml:space="preserve">But even if none of these scenarios for war are likely, </w:t>
      </w:r>
      <w:r>
        <w:rPr>
          <w:color w:val="4C4E4D"/>
          <w:u w:val="single"/>
          <w:shd w:val="clear" w:color="auto" w:fill="00FF00"/>
        </w:rPr>
        <w:t xml:space="preserve">preparing </w:t>
      </w:r>
      <w:r>
        <w:rPr>
          <w:color w:val="4C4E4D"/>
          <w:u w:val="single"/>
        </w:rPr>
        <w:t xml:space="preserve">and testing </w:t>
      </w:r>
      <w:r>
        <w:rPr>
          <w:color w:val="4C4E4D"/>
          <w:u w:val="single"/>
          <w:shd w:val="clear" w:color="auto" w:fill="00FF00"/>
        </w:rPr>
        <w:t>for space war is intrinsically dangerous</w:t>
      </w:r>
      <w:r>
        <w:rPr>
          <w:color w:val="4C4E4D"/>
          <w:u w:val="single"/>
        </w:rPr>
        <w:t>. Space debris don't discriminate between military and non-military satellites; the more ASAT testing there is, the more hazardous space travel becomes for everyone. As satellites become increasingly important to the economy and scientific research, even preparation for space war becomes deadly.</w:t>
      </w:r>
    </w:p>
    <w:p w14:paraId="0E6F7D39" w14:textId="77777777" w:rsidR="00243F14" w:rsidRDefault="00243F14" w:rsidP="00243F14">
      <w:pPr>
        <w:pStyle w:val="NormalWeb"/>
        <w:shd w:val="clear" w:color="auto" w:fill="FFFFFF"/>
        <w:spacing w:before="0" w:beforeAutospacing="0" w:after="0" w:afterAutospacing="0"/>
      </w:pPr>
      <w:r>
        <w:rPr>
          <w:color w:val="4C4E4D"/>
          <w:sz w:val="16"/>
          <w:szCs w:val="16"/>
        </w:rPr>
        <w:t>So what is to be done? Zenko has a 12-point list of recommendations, including investing in debris cleanup capabilities and a US declaration unilaterally forswearing ASAT weapons. These aren't pipe dreams: the US and Soviet Union negotiated the Outer Space Treaty, which </w:t>
      </w:r>
      <w:hyperlink r:id="rId30" w:history="1">
        <w:r>
          <w:rPr>
            <w:rStyle w:val="FollowedHyperlink"/>
            <w:rFonts w:eastAsiaTheme="majorEastAsia"/>
            <w:b/>
            <w:bCs/>
            <w:color w:val="4F7177"/>
            <w:sz w:val="16"/>
            <w:szCs w:val="16"/>
            <w:shd w:val="clear" w:color="auto" w:fill="FFFFFF"/>
          </w:rPr>
          <w:t>banned</w:t>
        </w:r>
      </w:hyperlink>
      <w:r>
        <w:rPr>
          <w:color w:val="4C4E4D"/>
          <w:sz w:val="16"/>
          <w:szCs w:val="16"/>
        </w:rPr>
        <w:t> "orbital weapons of mass destruction," in 1967.</w:t>
      </w:r>
    </w:p>
    <w:p w14:paraId="6623AB3A" w14:textId="77777777" w:rsidR="00243F14" w:rsidRDefault="00243F14" w:rsidP="00243F14">
      <w:pPr>
        <w:pStyle w:val="NormalWeb"/>
        <w:shd w:val="clear" w:color="auto" w:fill="FFFFFF"/>
        <w:spacing w:before="0" w:beforeAutospacing="0" w:after="0" w:afterAutospacing="0"/>
      </w:pPr>
      <w:r>
        <w:rPr>
          <w:color w:val="4C4E4D"/>
          <w:sz w:val="16"/>
          <w:szCs w:val="16"/>
        </w:rPr>
        <w:t>If the US and Soviet Union could do that at the height of the Cold War, the prospects for space arms control are real. Until then, though, it's worth lifting up our eyes and looking towards the heavens.</w:t>
      </w:r>
    </w:p>
    <w:p w14:paraId="016CC0C4" w14:textId="77777777" w:rsidR="00243F14" w:rsidRDefault="00243F14" w:rsidP="00243F14"/>
    <w:p w14:paraId="442BD9DF" w14:textId="77777777" w:rsidR="00243F14" w:rsidRDefault="00243F14" w:rsidP="00243F14">
      <w:pPr>
        <w:pStyle w:val="NormalWeb"/>
        <w:spacing w:before="0" w:beforeAutospacing="0" w:after="0" w:afterAutospacing="0"/>
      </w:pPr>
      <w:r>
        <w:rPr>
          <w:b/>
          <w:bCs/>
          <w:color w:val="000000"/>
        </w:rPr>
        <w:t>Space war is likely.</w:t>
      </w:r>
    </w:p>
    <w:p w14:paraId="61522278" w14:textId="77777777" w:rsidR="00243F14" w:rsidRDefault="00243F14" w:rsidP="00243F14">
      <w:pPr>
        <w:pStyle w:val="NormalWeb"/>
        <w:spacing w:before="0" w:beforeAutospacing="0" w:after="0" w:afterAutospacing="0"/>
      </w:pPr>
      <w:r>
        <w:rPr>
          <w:b/>
          <w:bCs/>
          <w:color w:val="000000"/>
          <w:sz w:val="20"/>
          <w:szCs w:val="20"/>
        </w:rPr>
        <w:t>Roberts 17</w:t>
      </w:r>
      <w:r>
        <w:rPr>
          <w:b/>
          <w:bCs/>
          <w:color w:val="000000"/>
          <w:sz w:val="26"/>
          <w:szCs w:val="26"/>
        </w:rPr>
        <w:t>.</w:t>
      </w:r>
      <w:r>
        <w:rPr>
          <w:color w:val="000000"/>
          <w:sz w:val="26"/>
          <w:szCs w:val="26"/>
        </w:rPr>
        <w:t xml:space="preserve"> </w:t>
      </w:r>
      <w:r>
        <w:rPr>
          <w:color w:val="000000"/>
          <w:sz w:val="20"/>
          <w:szCs w:val="20"/>
        </w:rPr>
        <w:t>Thomas González Roberts - space security researcher at the Center for Strategic and International Studies, and host of </w:t>
      </w:r>
      <w:hyperlink r:id="rId31" w:history="1">
        <w:r>
          <w:rPr>
            <w:rStyle w:val="FollowedHyperlink"/>
            <w:rFonts w:eastAsiaTheme="majorEastAsia"/>
            <w:color w:val="000000"/>
            <w:sz w:val="20"/>
            <w:szCs w:val="20"/>
          </w:rPr>
          <w:t>Moonstruck</w:t>
        </w:r>
      </w:hyperlink>
      <w:r>
        <w:rPr>
          <w:color w:val="000000"/>
          <w:sz w:val="20"/>
          <w:szCs w:val="20"/>
        </w:rPr>
        <w:t xml:space="preserve">, a podcast about humans in space. [“Why We Should Be Worried about a War in Space.” The Atlantic. December 15, 2017. </w:t>
      </w:r>
      <w:hyperlink r:id="rId32" w:history="1">
        <w:r>
          <w:rPr>
            <w:rStyle w:val="FollowedHyperlink"/>
            <w:rFonts w:eastAsiaTheme="majorEastAsia"/>
            <w:color w:val="000000"/>
            <w:sz w:val="20"/>
            <w:szCs w:val="20"/>
          </w:rPr>
          <w:t>https://www.theatlantic.com/science/archive/2017/12/why-we-should-be-worried-about-a-war-in-space/548507/</w:t>
        </w:r>
      </w:hyperlink>
      <w:r>
        <w:rPr>
          <w:color w:val="000000"/>
          <w:sz w:val="20"/>
          <w:szCs w:val="20"/>
        </w:rPr>
        <w:t>]</w:t>
      </w:r>
    </w:p>
    <w:p w14:paraId="27012E76" w14:textId="77777777" w:rsidR="00243F14" w:rsidRDefault="00243F14" w:rsidP="00243F14"/>
    <w:p w14:paraId="736028AD" w14:textId="77777777" w:rsidR="00243F14" w:rsidRDefault="00243F14" w:rsidP="00243F14">
      <w:pPr>
        <w:pStyle w:val="NormalWeb"/>
        <w:spacing w:before="0" w:beforeAutospacing="0" w:after="0" w:afterAutospacing="0"/>
      </w:pPr>
      <w:r>
        <w:rPr>
          <w:color w:val="000000"/>
          <w:sz w:val="16"/>
          <w:szCs w:val="16"/>
        </w:rPr>
        <w:t xml:space="preserve">One hundred miles above the Earth’s surface, orbiting the planet at thousands of miles per hour, the six people aboard the International Space Station enjoy a perfect isolation from the chaos of earthly conflict. Outer space has never been a military battleground. But that may not last forever. The debate in Congress over whether to create a Space Corps comes at a time when governments around the world are engaged in a bigger international struggle over how militaries should operate in space. Fundamental changes are already underway. </w:t>
      </w:r>
      <w:r>
        <w:rPr>
          <w:color w:val="000000"/>
          <w:u w:val="single"/>
        </w:rPr>
        <w:t xml:space="preserve">No longer confined to the fiction shelf, </w:t>
      </w:r>
      <w:r>
        <w:rPr>
          <w:color w:val="000000"/>
          <w:u w:val="single"/>
          <w:shd w:val="clear" w:color="auto" w:fill="00FF00"/>
        </w:rPr>
        <w:t>space warfare is</w:t>
      </w:r>
      <w:r>
        <w:rPr>
          <w:color w:val="000000"/>
          <w:u w:val="single"/>
        </w:rPr>
        <w:t xml:space="preserve"> likely </w:t>
      </w:r>
      <w:r>
        <w:rPr>
          <w:color w:val="000000"/>
          <w:u w:val="single"/>
          <w:shd w:val="clear" w:color="auto" w:fill="00FF00"/>
        </w:rPr>
        <w:t>on the horizon</w:t>
      </w:r>
      <w:r>
        <w:rPr>
          <w:color w:val="000000"/>
          <w:u w:val="single"/>
        </w:rPr>
        <w:t>.</w:t>
      </w:r>
    </w:p>
    <w:p w14:paraId="4B055D72" w14:textId="77777777" w:rsidR="00243F14" w:rsidRDefault="00243F14" w:rsidP="00243F14">
      <w:pPr>
        <w:pStyle w:val="NormalWeb"/>
        <w:spacing w:before="0" w:beforeAutospacing="0" w:after="0" w:afterAutospacing="0"/>
      </w:pPr>
      <w:r>
        <w:rPr>
          <w:color w:val="000000"/>
          <w:u w:val="single"/>
        </w:rPr>
        <w:t xml:space="preserve">While agreements for how to operate in other international domains, like the open sea, airspace, and even cyberspace, have already been established, the </w:t>
      </w:r>
      <w:r>
        <w:rPr>
          <w:color w:val="000000"/>
          <w:u w:val="single"/>
          <w:shd w:val="clear" w:color="auto" w:fill="00FF00"/>
        </w:rPr>
        <w:t>major space powers</w:t>
      </w:r>
      <w:r>
        <w:rPr>
          <w:color w:val="000000"/>
          <w:u w:val="single"/>
        </w:rPr>
        <w:t>—the United States, Russia, and China—</w:t>
      </w:r>
      <w:r>
        <w:rPr>
          <w:color w:val="000000"/>
          <w:u w:val="single"/>
          <w:shd w:val="clear" w:color="auto" w:fill="00FF00"/>
        </w:rPr>
        <w:t>have not agreed upon a rulebook</w:t>
      </w:r>
      <w:r>
        <w:rPr>
          <w:color w:val="000000"/>
          <w:u w:val="single"/>
        </w:rPr>
        <w:t xml:space="preserve"> outlining what constitutes bad behavior in space.</w:t>
      </w:r>
      <w:r>
        <w:rPr>
          <w:color w:val="000000"/>
          <w:sz w:val="16"/>
          <w:szCs w:val="16"/>
        </w:rPr>
        <w:t xml:space="preserve"> It’s presumed that International Humanitarian Law would apply in outer space—protecting the civilian astronauts aboard the International Space Station—but it’s unclear whether damaging civilian satellites or the space environment itself is covered under the agreement. </w:t>
      </w:r>
      <w:r>
        <w:rPr>
          <w:color w:val="000000"/>
          <w:u w:val="single"/>
          <w:shd w:val="clear" w:color="auto" w:fill="00FF00"/>
        </w:rPr>
        <w:t>With</w:t>
      </w:r>
      <w:r>
        <w:rPr>
          <w:color w:val="000000"/>
          <w:u w:val="single"/>
        </w:rPr>
        <w:t xml:space="preserve"> only </w:t>
      </w:r>
      <w:r>
        <w:rPr>
          <w:color w:val="000000"/>
          <w:u w:val="single"/>
          <w:shd w:val="clear" w:color="auto" w:fill="00FF00"/>
        </w:rPr>
        <w:t>a limited history of dangerous behavior to study</w:t>
      </w:r>
      <w:r>
        <w:rPr>
          <w:color w:val="000000"/>
          <w:u w:val="single"/>
        </w:rPr>
        <w:t xml:space="preserve">, and few, outdated guidelines in place, a </w:t>
      </w:r>
      <w:r>
        <w:rPr>
          <w:color w:val="000000"/>
          <w:u w:val="single"/>
          <w:shd w:val="clear" w:color="auto" w:fill="00FF00"/>
        </w:rPr>
        <w:t xml:space="preserve">war in space would be a war with </w:t>
      </w:r>
      <w:r>
        <w:rPr>
          <w:color w:val="000000"/>
          <w:u w:val="single"/>
        </w:rPr>
        <w:t>potentially</w:t>
      </w:r>
      <w:r>
        <w:rPr>
          <w:color w:val="000000"/>
          <w:u w:val="single"/>
          <w:shd w:val="clear" w:color="auto" w:fill="00FF00"/>
        </w:rPr>
        <w:t xml:space="preserve"> more consequences, but far fewer rule</w:t>
      </w:r>
      <w:r>
        <w:rPr>
          <w:color w:val="000000"/>
          <w:u w:val="single"/>
        </w:rPr>
        <w:t>s, than one on Earth.</w:t>
      </w:r>
    </w:p>
    <w:p w14:paraId="27DECE22" w14:textId="77777777" w:rsidR="00243F14" w:rsidRDefault="00243F14" w:rsidP="00243F14">
      <w:pPr>
        <w:spacing w:after="240"/>
      </w:pPr>
    </w:p>
    <w:p w14:paraId="2996C186" w14:textId="77777777" w:rsidR="00243F14" w:rsidRDefault="00243F14" w:rsidP="00243F14">
      <w:pPr>
        <w:pStyle w:val="NormalWeb"/>
        <w:spacing w:before="0" w:beforeAutospacing="0" w:after="0" w:afterAutospacing="0"/>
      </w:pPr>
      <w:r>
        <w:rPr>
          <w:b/>
          <w:bCs/>
          <w:color w:val="000000"/>
        </w:rPr>
        <w:t>Space war would go nuclear.</w:t>
      </w:r>
    </w:p>
    <w:p w14:paraId="178AFCFC" w14:textId="77777777" w:rsidR="00243F14" w:rsidRDefault="00243F14" w:rsidP="00243F14">
      <w:pPr>
        <w:pStyle w:val="NormalWeb"/>
        <w:spacing w:before="0" w:beforeAutospacing="0" w:after="0" w:afterAutospacing="0"/>
      </w:pPr>
      <w:r>
        <w:rPr>
          <w:b/>
          <w:bCs/>
          <w:color w:val="000000"/>
        </w:rPr>
        <w:t xml:space="preserve">Skibba 20 </w:t>
      </w:r>
      <w:r>
        <w:rPr>
          <w:color w:val="000000"/>
        </w:rPr>
        <w:t xml:space="preserve">[Ramin Skibba. Writer bas in San Diego that has written for </w:t>
      </w:r>
      <w:r>
        <w:rPr>
          <w:i/>
          <w:iCs/>
          <w:color w:val="000000"/>
        </w:rPr>
        <w:t>Undark, New Scientist, and Nature</w:t>
      </w:r>
      <w:r>
        <w:rPr>
          <w:color w:val="000000"/>
        </w:rPr>
        <w:t xml:space="preserve">. “The Ripple Effects of a Space Skirmish”. 7-12-2020. Atlantic. </w:t>
      </w:r>
      <w:hyperlink r:id="rId33" w:history="1">
        <w:r>
          <w:rPr>
            <w:rStyle w:val="FollowedHyperlink"/>
            <w:rFonts w:eastAsiaTheme="majorEastAsia"/>
            <w:color w:val="000000"/>
          </w:rPr>
          <w:t>https://www.theatlantic.com/technology/archive/2020/07/space-warfare-unregulated/614059/</w:t>
        </w:r>
      </w:hyperlink>
      <w:r>
        <w:rPr>
          <w:color w:val="000000"/>
        </w:rPr>
        <w:t>]</w:t>
      </w:r>
    </w:p>
    <w:p w14:paraId="4A181814" w14:textId="77777777" w:rsidR="00243F14" w:rsidRDefault="00243F14" w:rsidP="00243F14">
      <w:pPr>
        <w:pStyle w:val="NormalWeb"/>
        <w:spacing w:before="0" w:beforeAutospacing="0" w:after="450" w:afterAutospacing="0"/>
      </w:pPr>
      <w:r>
        <w:rPr>
          <w:color w:val="000000"/>
          <w:sz w:val="16"/>
          <w:szCs w:val="16"/>
        </w:rPr>
        <w:t>A number of countries are developing new military technologies for space. France, for instance, is working on laser beams that could dazzle another country’s satellite, preventing it from taking pictures of classified targets. North Korea is studying how to jam radio frequency signals sent to or from a satellite, and Iran is devising cyberattacks that could interfere with satellite systems. Meanwhile, the big three space heavyweights—the U.S., Russia, and China—are already capable of all three approaches, according to the SWF report.</w:t>
      </w:r>
    </w:p>
    <w:p w14:paraId="19608A83" w14:textId="77777777" w:rsidR="00243F14" w:rsidRDefault="00243F14" w:rsidP="00243F14">
      <w:pPr>
        <w:pStyle w:val="NormalWeb"/>
        <w:spacing w:before="0" w:beforeAutospacing="0" w:after="450" w:afterAutospacing="0"/>
      </w:pPr>
      <w:r>
        <w:rPr>
          <w:color w:val="000000"/>
          <w:sz w:val="16"/>
          <w:szCs w:val="16"/>
        </w:rPr>
        <w:t>The big three have also begun to master what the reports call “rendezvous and proximity operations,” which involve using satellites as surveillance devices or weapons. A satellite could maneuver within miles of a rival’s classified satellite, snap photos of equipment, and transmit the pictures down to Earth. Or a satellite could sidle up to another and spray its counterpart’s lenses or cover its solar panels, cutting off power and rendering it useless. Russia may be ahead with this technology, having already </w:t>
      </w:r>
      <w:hyperlink r:id="rId34" w:history="1">
        <w:r>
          <w:rPr>
            <w:rStyle w:val="FollowedHyperlink"/>
            <w:rFonts w:eastAsiaTheme="majorEastAsia"/>
            <w:color w:val="000000"/>
            <w:sz w:val="16"/>
            <w:szCs w:val="16"/>
          </w:rPr>
          <w:t>launched</w:t>
        </w:r>
      </w:hyperlink>
      <w:r>
        <w:rPr>
          <w:color w:val="000000"/>
          <w:sz w:val="16"/>
          <w:szCs w:val="16"/>
        </w:rPr>
        <w:t> a series of small “inspector satellites,” as the Russian government calls them. Last fall, according to Gen. John “Jay” Raymond, chief of space operations for the U.S. Space Force, one crept near a U.S. spy satellite, which he called a “</w:t>
      </w:r>
      <w:hyperlink r:id="rId35" w:history="1">
        <w:r>
          <w:rPr>
            <w:rStyle w:val="FollowedHyperlink"/>
            <w:rFonts w:eastAsiaTheme="majorEastAsia"/>
            <w:color w:val="000000"/>
            <w:sz w:val="16"/>
            <w:szCs w:val="16"/>
          </w:rPr>
          <w:t>potentially threatening behavior</w:t>
        </w:r>
      </w:hyperlink>
      <w:r>
        <w:rPr>
          <w:color w:val="000000"/>
          <w:sz w:val="16"/>
          <w:szCs w:val="16"/>
        </w:rPr>
        <w:t>.”</w:t>
      </w:r>
    </w:p>
    <w:p w14:paraId="27AE95DD" w14:textId="77777777" w:rsidR="00243F14" w:rsidRDefault="00243F14" w:rsidP="00243F14">
      <w:pPr>
        <w:pStyle w:val="NormalWeb"/>
        <w:spacing w:before="0" w:beforeAutospacing="0" w:after="450" w:afterAutospacing="0"/>
      </w:pPr>
      <w:r>
        <w:rPr>
          <w:color w:val="000000"/>
          <w:u w:val="single"/>
        </w:rPr>
        <w:t xml:space="preserve">So far, there are relatively few international policies or norms about what’s allowed in modern-day space and what’s not. The SWF report notes that </w:t>
      </w:r>
      <w:r>
        <w:rPr>
          <w:color w:val="000000"/>
          <w:u w:val="single"/>
          <w:shd w:val="clear" w:color="auto" w:fill="00FF00"/>
        </w:rPr>
        <w:t>an incident or misunderstanding could escalate tensions if it’s perceived as an attack.</w:t>
      </w:r>
    </w:p>
    <w:p w14:paraId="6FB803B1" w14:textId="77777777" w:rsidR="00243F14" w:rsidRDefault="00243F14" w:rsidP="00243F14">
      <w:pPr>
        <w:pStyle w:val="NormalWeb"/>
        <w:spacing w:before="0" w:beforeAutospacing="0" w:after="450" w:afterAutospacing="0"/>
      </w:pPr>
      <w:r>
        <w:rPr>
          <w:color w:val="000000"/>
          <w:sz w:val="16"/>
          <w:szCs w:val="16"/>
        </w:rPr>
        <w:t>The lack of guidance has left room for a range of activities. Weeden said that in December 2019, the Trump administration signaled its intention to strengthen the United States’ space weaponry and protect its spacecraft from possible attacks by Russia and China by transforming the Air Force Space Command into the U.S. Space Force. That shift “brought a full-time operational focus to the space domain, which was a needed change,” wrote Lieutenant Colonel Christina Hoggatt, a Space Force spokesperson, in a statement to </w:t>
      </w:r>
      <w:r>
        <w:rPr>
          <w:b/>
          <w:bCs/>
          <w:color w:val="000000"/>
          <w:u w:val="single"/>
        </w:rPr>
        <w:t>Undark</w:t>
      </w:r>
      <w:r>
        <w:rPr>
          <w:color w:val="000000"/>
          <w:sz w:val="16"/>
          <w:szCs w:val="16"/>
        </w:rPr>
        <w:t>. With these forces, the Defense Department seeks to “strengthen deterrence” and improve capabilities to “defend our vital assets in space,” she wrote. This emphasis, Burbach said, likely means that the U.S. military will focus on making satellites more resilient to attack, rather than developing offensive weapons</w:t>
      </w:r>
    </w:p>
    <w:p w14:paraId="0172974A" w14:textId="77777777" w:rsidR="00243F14" w:rsidRDefault="00243F14" w:rsidP="00243F14">
      <w:pPr>
        <w:pStyle w:val="NormalWeb"/>
        <w:spacing w:before="0" w:beforeAutospacing="0" w:after="450" w:afterAutospacing="0"/>
      </w:pPr>
      <w:r>
        <w:rPr>
          <w:color w:val="000000"/>
          <w:sz w:val="16"/>
          <w:szCs w:val="16"/>
        </w:rPr>
        <w:t xml:space="preserve">Compared with the U.S., smaller space powers have fewer satellites and therefore less to lose, the U.N.’s Porras said. </w:t>
      </w:r>
      <w:r>
        <w:rPr>
          <w:color w:val="000000"/>
          <w:u w:val="single"/>
        </w:rPr>
        <w:t xml:space="preserve">He argues that </w:t>
      </w:r>
      <w:r>
        <w:rPr>
          <w:color w:val="000000"/>
          <w:u w:val="single"/>
          <w:shd w:val="clear" w:color="auto" w:fill="00FF00"/>
        </w:rPr>
        <w:t>tense regional relationships could be particularly unpredictable</w:t>
      </w:r>
      <w:r>
        <w:rPr>
          <w:color w:val="000000"/>
          <w:u w:val="single"/>
        </w:rPr>
        <w:t xml:space="preserve">. For example, he said, </w:t>
      </w:r>
      <w:r>
        <w:rPr>
          <w:color w:val="000000"/>
          <w:u w:val="single"/>
          <w:shd w:val="clear" w:color="auto" w:fill="00FF00"/>
        </w:rPr>
        <w:lastRenderedPageBreak/>
        <w:t>if North Korean leaders found themselves in a standoff</w:t>
      </w:r>
      <w:r>
        <w:rPr>
          <w:color w:val="000000"/>
          <w:u w:val="single"/>
        </w:rPr>
        <w:t xml:space="preserve"> with South Korea and the U.S., </w:t>
      </w:r>
      <w:r>
        <w:rPr>
          <w:color w:val="000000"/>
          <w:u w:val="single"/>
          <w:shd w:val="clear" w:color="auto" w:fill="00FF00"/>
        </w:rPr>
        <w:t>they might</w:t>
      </w:r>
      <w:r>
        <w:rPr>
          <w:color w:val="000000"/>
          <w:u w:val="single"/>
        </w:rPr>
        <w:t xml:space="preserve"> launch and </w:t>
      </w:r>
      <w:r>
        <w:rPr>
          <w:color w:val="000000"/>
          <w:u w:val="single"/>
          <w:shd w:val="clear" w:color="auto" w:fill="00FF00"/>
        </w:rPr>
        <w:t>detonate a nuclear weapon</w:t>
      </w:r>
      <w:r>
        <w:rPr>
          <w:color w:val="000000"/>
          <w:u w:val="single"/>
        </w:rPr>
        <w:t xml:space="preserve"> in space; its dangerous radiation would disable most satellites.</w:t>
      </w:r>
    </w:p>
    <w:p w14:paraId="24229A45" w14:textId="77777777" w:rsidR="00243F14" w:rsidRDefault="00243F14" w:rsidP="00243F14">
      <w:pPr>
        <w:pStyle w:val="NormalWeb"/>
        <w:spacing w:before="0" w:beforeAutospacing="0" w:after="450" w:afterAutospacing="0"/>
      </w:pPr>
      <w:r>
        <w:rPr>
          <w:color w:val="000000"/>
          <w:sz w:val="16"/>
          <w:szCs w:val="16"/>
        </w:rPr>
        <w:t>The U.N. and other international groups—including SWF and the Outer Space Institute, a global research organization based in British Columbia—are working to avoid such scenarios. Weeden said that as long as countries don’t launch destructive space weapons near other countries’ spacecraft, conduct overtly provocative tests, or disable critical satellites, peaceful space activities should continue. For now, he points out, countries have only tested missiles on their own defunct satellites, and exercises against other nations’ spacecraft have remained nondestructive.</w:t>
      </w:r>
    </w:p>
    <w:p w14:paraId="5E851F3C" w14:textId="77777777" w:rsidR="00243F14" w:rsidRDefault="00243F14" w:rsidP="00243F14">
      <w:pPr>
        <w:pStyle w:val="NormalWeb"/>
        <w:spacing w:before="0" w:beforeAutospacing="0" w:after="450" w:afterAutospacing="0"/>
      </w:pPr>
      <w:r>
        <w:rPr>
          <w:color w:val="000000"/>
          <w:sz w:val="16"/>
          <w:szCs w:val="16"/>
        </w:rPr>
        <w:t>Existing international laws offer little guidance for modern military technology in space. While these rules—including the Partial Nuclear Test Ban Treaty of 1963 and the U.N.’s Outer Space Treaty of 1967—prohibit weapons of mass destruction in space, they don’t explicitly limit other kinds of space weapons, tests, or military space forces.</w:t>
      </w:r>
    </w:p>
    <w:p w14:paraId="340C21CB" w14:textId="77777777" w:rsidR="00243F14" w:rsidRDefault="00243F14" w:rsidP="00243F14">
      <w:pPr>
        <w:pStyle w:val="NormalWeb"/>
        <w:spacing w:before="0" w:beforeAutospacing="0" w:after="450" w:afterAutospacing="0"/>
      </w:pPr>
      <w:r>
        <w:rPr>
          <w:color w:val="000000"/>
          <w:sz w:val="16"/>
          <w:szCs w:val="16"/>
        </w:rPr>
        <w:t>Weeden points out that space diplomats could create new guidelines by developing something like the Incidents at Sea agreement, which the U.S. and the Soviet Union signed during the Cold War to maintain safe distances between ships and avoid maneuvers in heavy traffic. But until similar rules involving space weaponry are hammered out, he said, unexpected satellite tests will inevitably fuel speculation and paranoia.</w:t>
      </w:r>
    </w:p>
    <w:p w14:paraId="50793493" w14:textId="77777777" w:rsidR="00243F14" w:rsidRDefault="00243F14" w:rsidP="00243F14">
      <w:pPr>
        <w:pStyle w:val="NormalWeb"/>
        <w:spacing w:before="0" w:beforeAutospacing="0" w:after="450" w:afterAutospacing="0"/>
      </w:pPr>
      <w:r>
        <w:rPr>
          <w:color w:val="000000"/>
          <w:u w:val="single"/>
        </w:rPr>
        <w:t>“</w:t>
      </w:r>
      <w:r>
        <w:rPr>
          <w:color w:val="000000"/>
          <w:u w:val="single"/>
          <w:shd w:val="clear" w:color="auto" w:fill="00FF00"/>
        </w:rPr>
        <w:t>Any time you have militaries</w:t>
      </w:r>
      <w:r>
        <w:rPr>
          <w:color w:val="000000"/>
          <w:u w:val="single"/>
        </w:rPr>
        <w:t xml:space="preserve"> operating </w:t>
      </w:r>
      <w:r>
        <w:rPr>
          <w:color w:val="000000"/>
          <w:u w:val="single"/>
          <w:shd w:val="clear" w:color="auto" w:fill="00FF00"/>
        </w:rPr>
        <w:t>near each other without a lot of transparency</w:t>
      </w:r>
      <w:r>
        <w:rPr>
          <w:color w:val="000000"/>
          <w:u w:val="single"/>
        </w:rPr>
        <w:t xml:space="preserve"> or clarity,” he added, “</w:t>
      </w:r>
      <w:r>
        <w:rPr>
          <w:color w:val="000000"/>
          <w:u w:val="single"/>
          <w:shd w:val="clear" w:color="auto" w:fill="00FF00"/>
        </w:rPr>
        <w:t>you</w:t>
      </w:r>
      <w:r>
        <w:rPr>
          <w:color w:val="000000"/>
          <w:u w:val="single"/>
        </w:rPr>
        <w:t xml:space="preserve"> always </w:t>
      </w:r>
      <w:r>
        <w:rPr>
          <w:color w:val="000000"/>
          <w:u w:val="single"/>
          <w:shd w:val="clear" w:color="auto" w:fill="00FF00"/>
        </w:rPr>
        <w:t>have the opportunity for misperceptions that could lead to something very bad.”</w:t>
      </w:r>
    </w:p>
    <w:p w14:paraId="54E2BE59" w14:textId="77777777" w:rsidR="00243F14" w:rsidRDefault="00243F14" w:rsidP="00243F14">
      <w:pPr>
        <w:spacing w:after="240"/>
      </w:pPr>
    </w:p>
    <w:p w14:paraId="19AD3919" w14:textId="77777777" w:rsidR="00243F14" w:rsidRDefault="00243F14" w:rsidP="00243F14">
      <w:pPr>
        <w:pStyle w:val="Heading4"/>
      </w:pPr>
      <w:r>
        <w:rPr>
          <w:color w:val="000000"/>
        </w:rPr>
        <w:t xml:space="preserve">Nuclear war causes extinction via </w:t>
      </w:r>
      <w:r>
        <w:rPr>
          <w:color w:val="000000"/>
          <w:u w:val="single"/>
        </w:rPr>
        <w:t>nuclear winter</w:t>
      </w:r>
      <w:r>
        <w:rPr>
          <w:color w:val="000000"/>
        </w:rPr>
        <w:t>.</w:t>
      </w:r>
    </w:p>
    <w:p w14:paraId="2574229D" w14:textId="77777777" w:rsidR="00243F14" w:rsidRDefault="00243F14" w:rsidP="00243F14">
      <w:pPr>
        <w:pStyle w:val="NormalWeb"/>
        <w:spacing w:before="0" w:beforeAutospacing="0" w:after="0" w:afterAutospacing="0"/>
      </w:pPr>
      <w:r>
        <w:rPr>
          <w:b/>
          <w:bCs/>
          <w:color w:val="000000"/>
          <w:sz w:val="26"/>
          <w:szCs w:val="26"/>
        </w:rPr>
        <w:t>Starr ’17</w:t>
      </w:r>
      <w:r>
        <w:rPr>
          <w:color w:val="000000"/>
        </w:rPr>
        <w:t xml:space="preserve"> </w:t>
      </w:r>
      <w:r>
        <w:rPr>
          <w:color w:val="000000"/>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36" w:history="1">
        <w:r>
          <w:rPr>
            <w:rStyle w:val="FollowedHyperlink"/>
            <w:rFonts w:eastAsiaTheme="majorEastAsia"/>
            <w:color w:val="000000"/>
            <w:sz w:val="16"/>
            <w:szCs w:val="16"/>
          </w:rPr>
          <w:t>https://fas.org/2017/01/turning-a-blind-eye-towards-armageddon-u-s-leaders-reject-nuclear-winter-studies/</w:t>
        </w:r>
      </w:hyperlink>
      <w:r>
        <w:rPr>
          <w:color w:val="000000"/>
          <w:sz w:val="16"/>
          <w:szCs w:val="16"/>
        </w:rPr>
        <w:t>; Federation of American Scientists; accessed 11/24/18; TV)</w:t>
      </w:r>
    </w:p>
    <w:p w14:paraId="7360B327" w14:textId="77777777" w:rsidR="00243F14" w:rsidRDefault="00243F14" w:rsidP="00243F14">
      <w:pPr>
        <w:pStyle w:val="NormalWeb"/>
        <w:spacing w:before="0" w:beforeAutospacing="0" w:after="0" w:afterAutospacing="0"/>
      </w:pPr>
      <w:r>
        <w:rPr>
          <w:color w:val="000000"/>
          <w:u w:val="single"/>
        </w:rPr>
        <w:t>The detonation of an atomic bomb</w:t>
      </w:r>
      <w:r>
        <w:rPr>
          <w:color w:val="000000"/>
          <w:sz w:val="16"/>
          <w:szCs w:val="16"/>
        </w:rPr>
        <w:t xml:space="preserve"> with this explosive power </w:t>
      </w:r>
      <w:r>
        <w:rPr>
          <w:color w:val="000000"/>
          <w:u w:val="single"/>
        </w:rPr>
        <w:t xml:space="preserve">will </w:t>
      </w:r>
      <w:r>
        <w:rPr>
          <w:b/>
          <w:bCs/>
          <w:color w:val="000000"/>
          <w:u w:val="single"/>
        </w:rPr>
        <w:t>instantly ignite fires</w:t>
      </w:r>
      <w:r>
        <w:rPr>
          <w:color w:val="000000"/>
          <w:u w:val="single"/>
        </w:rPr>
        <w:t xml:space="preserve"> over</w:t>
      </w:r>
      <w:r>
        <w:rPr>
          <w:color w:val="000000"/>
          <w:sz w:val="16"/>
          <w:szCs w:val="16"/>
        </w:rPr>
        <w:t xml:space="preserve"> a surface area of </w:t>
      </w:r>
      <w:r>
        <w:rPr>
          <w:color w:val="000000"/>
          <w:u w:val="single"/>
        </w:rPr>
        <w:t>three to five</w:t>
      </w:r>
      <w:r>
        <w:rPr>
          <w:color w:val="000000"/>
          <w:sz w:val="16"/>
          <w:szCs w:val="16"/>
        </w:rPr>
        <w:t xml:space="preserve"> square </w:t>
      </w:r>
      <w:r>
        <w:rPr>
          <w:color w:val="000000"/>
          <w:u w:val="single"/>
        </w:rPr>
        <w:t>miles. In</w:t>
      </w:r>
      <w:r>
        <w:rPr>
          <w:color w:val="000000"/>
          <w:sz w:val="16"/>
          <w:szCs w:val="16"/>
        </w:rPr>
        <w:t xml:space="preserve"> the </w:t>
      </w:r>
      <w:r>
        <w:rPr>
          <w:color w:val="000000"/>
          <w:u w:val="single"/>
        </w:rPr>
        <w:t>recent studies</w:t>
      </w:r>
      <w:r>
        <w:rPr>
          <w:color w:val="000000"/>
          <w:sz w:val="16"/>
          <w:szCs w:val="16"/>
        </w:rPr>
        <w:t xml:space="preserve">, the </w:t>
      </w:r>
      <w:r>
        <w:rPr>
          <w:color w:val="000000"/>
          <w:u w:val="single"/>
        </w:rPr>
        <w:t xml:space="preserve">scientists calculated that the </w:t>
      </w:r>
      <w:r>
        <w:rPr>
          <w:b/>
          <w:bCs/>
          <w:color w:val="000000"/>
          <w:u w:val="single"/>
        </w:rPr>
        <w:t>blast</w:t>
      </w:r>
      <w:r>
        <w:rPr>
          <w:color w:val="000000"/>
          <w:u w:val="single"/>
        </w:rPr>
        <w:t xml:space="preserve">, </w:t>
      </w:r>
      <w:r>
        <w:rPr>
          <w:b/>
          <w:bCs/>
          <w:color w:val="000000"/>
          <w:u w:val="single"/>
        </w:rPr>
        <w:t>fire</w:t>
      </w:r>
      <w:r>
        <w:rPr>
          <w:color w:val="000000"/>
          <w:u w:val="single"/>
        </w:rPr>
        <w:t xml:space="preserve">, and </w:t>
      </w:r>
      <w:r>
        <w:rPr>
          <w:b/>
          <w:bCs/>
          <w:color w:val="000000"/>
          <w:u w:val="single"/>
        </w:rPr>
        <w:t>radiation</w:t>
      </w:r>
      <w:r>
        <w:rPr>
          <w:color w:val="000000"/>
          <w:u w:val="single"/>
        </w:rPr>
        <w:t xml:space="preserve"> from a war</w:t>
      </w:r>
      <w:r>
        <w:rPr>
          <w:color w:val="000000"/>
          <w:sz w:val="16"/>
          <w:szCs w:val="16"/>
        </w:rPr>
        <w:t xml:space="preserve"> fought </w:t>
      </w:r>
      <w:r>
        <w:rPr>
          <w:color w:val="000000"/>
          <w:u w:val="single"/>
        </w:rPr>
        <w:t xml:space="preserve">with 100 atomic bombs could produce </w:t>
      </w:r>
      <w:r>
        <w:rPr>
          <w:b/>
          <w:bCs/>
          <w:color w:val="000000"/>
          <w:u w:val="single"/>
        </w:rPr>
        <w:t>direct fatalities</w:t>
      </w:r>
      <w:r>
        <w:rPr>
          <w:color w:val="000000"/>
          <w:u w:val="single"/>
        </w:rPr>
        <w:t xml:space="preserve"> comparable to</w:t>
      </w:r>
      <w:r>
        <w:rPr>
          <w:color w:val="000000"/>
          <w:sz w:val="16"/>
          <w:szCs w:val="16"/>
        </w:rPr>
        <w:t xml:space="preserve"> all of those worldwide in </w:t>
      </w:r>
      <w:r>
        <w:rPr>
          <w:color w:val="000000"/>
          <w:u w:val="single"/>
        </w:rPr>
        <w:t>World War II, or to those</w:t>
      </w:r>
      <w:r>
        <w:rPr>
          <w:color w:val="000000"/>
          <w:sz w:val="16"/>
          <w:szCs w:val="16"/>
        </w:rPr>
        <w:t xml:space="preserve"> once </w:t>
      </w:r>
      <w:r>
        <w:rPr>
          <w:color w:val="000000"/>
          <w:u w:val="single"/>
        </w:rPr>
        <w:t>estimated for a “</w:t>
      </w:r>
      <w:r>
        <w:rPr>
          <w:b/>
          <w:bCs/>
          <w:color w:val="000000"/>
          <w:u w:val="single"/>
        </w:rPr>
        <w:t>counterforce</w:t>
      </w:r>
      <w:r>
        <w:rPr>
          <w:color w:val="000000"/>
          <w:u w:val="single"/>
        </w:rPr>
        <w:t xml:space="preserve">” </w:t>
      </w:r>
      <w:r>
        <w:rPr>
          <w:color w:val="000000"/>
          <w:u w:val="single"/>
          <w:shd w:val="clear" w:color="auto" w:fill="00FF00"/>
        </w:rPr>
        <w:t>nuclear war</w:t>
      </w:r>
      <w:r>
        <w:rPr>
          <w:color w:val="000000"/>
          <w:sz w:val="16"/>
          <w:szCs w:val="16"/>
        </w:rPr>
        <w:t xml:space="preserve"> between the superpowers. However, </w:t>
      </w:r>
      <w:r>
        <w:rPr>
          <w:color w:val="000000"/>
          <w:u w:val="single"/>
        </w:rPr>
        <w:t xml:space="preserve">the </w:t>
      </w:r>
      <w:r>
        <w:rPr>
          <w:b/>
          <w:bCs/>
          <w:color w:val="000000"/>
          <w:u w:val="single"/>
        </w:rPr>
        <w:t>long-term environmental effects</w:t>
      </w:r>
      <w:r>
        <w:rPr>
          <w:color w:val="000000"/>
          <w:sz w:val="16"/>
          <w:szCs w:val="16"/>
        </w:rPr>
        <w:t xml:space="preserve"> of the war </w:t>
      </w:r>
      <w:r>
        <w:rPr>
          <w:color w:val="000000"/>
          <w:u w:val="single"/>
          <w:shd w:val="clear" w:color="auto" w:fill="00FF00"/>
        </w:rPr>
        <w:t>could</w:t>
      </w:r>
      <w:r>
        <w:rPr>
          <w:color w:val="000000"/>
          <w:sz w:val="16"/>
          <w:szCs w:val="16"/>
        </w:rPr>
        <w:t xml:space="preserve"> significantly </w:t>
      </w:r>
      <w:r>
        <w:rPr>
          <w:color w:val="000000"/>
          <w:u w:val="single"/>
        </w:rPr>
        <w:t>disrupt</w:t>
      </w:r>
      <w:r>
        <w:rPr>
          <w:color w:val="000000"/>
          <w:sz w:val="16"/>
          <w:szCs w:val="16"/>
        </w:rPr>
        <w:t xml:space="preserve"> the </w:t>
      </w:r>
      <w:r>
        <w:rPr>
          <w:color w:val="000000"/>
          <w:u w:val="single"/>
        </w:rPr>
        <w:t>global weather for</w:t>
      </w:r>
      <w:r>
        <w:rPr>
          <w:color w:val="000000"/>
          <w:sz w:val="16"/>
          <w:szCs w:val="16"/>
        </w:rPr>
        <w:t xml:space="preserve"> at least </w:t>
      </w:r>
      <w:r>
        <w:rPr>
          <w:color w:val="000000"/>
          <w:u w:val="single"/>
        </w:rPr>
        <w:t>a decade, which would</w:t>
      </w:r>
      <w:r>
        <w:rPr>
          <w:color w:val="000000"/>
          <w:sz w:val="16"/>
          <w:szCs w:val="16"/>
        </w:rPr>
        <w:t xml:space="preserve"> likely </w:t>
      </w:r>
      <w:r>
        <w:rPr>
          <w:color w:val="000000"/>
          <w:u w:val="single"/>
          <w:shd w:val="clear" w:color="auto" w:fill="00FF00"/>
        </w:rPr>
        <w:t>result in</w:t>
      </w:r>
      <w:r>
        <w:rPr>
          <w:color w:val="000000"/>
          <w:u w:val="single"/>
        </w:rPr>
        <w:t xml:space="preserve"> a </w:t>
      </w:r>
      <w:r>
        <w:rPr>
          <w:b/>
          <w:bCs/>
          <w:color w:val="000000"/>
          <w:u w:val="single"/>
          <w:shd w:val="clear" w:color="auto" w:fill="00FF00"/>
        </w:rPr>
        <w:t>vast global famine</w:t>
      </w:r>
      <w:r>
        <w:rPr>
          <w:color w:val="000000"/>
          <w:sz w:val="16"/>
          <w:szCs w:val="16"/>
        </w:rPr>
        <w:t xml:space="preserve">. The scientists predicted that </w:t>
      </w:r>
      <w:r>
        <w:rPr>
          <w:b/>
          <w:bCs/>
          <w:color w:val="000000"/>
          <w:u w:val="single"/>
        </w:rPr>
        <w:t>nuclear firestorms</w:t>
      </w:r>
      <w:r>
        <w:rPr>
          <w:color w:val="000000"/>
          <w:sz w:val="16"/>
          <w:szCs w:val="16"/>
        </w:rPr>
        <w:t xml:space="preserve"> in the burning cities </w:t>
      </w:r>
      <w:r>
        <w:rPr>
          <w:color w:val="000000"/>
          <w:u w:val="single"/>
        </w:rPr>
        <w:t>would cause</w:t>
      </w:r>
      <w:r>
        <w:rPr>
          <w:color w:val="000000"/>
          <w:sz w:val="16"/>
          <w:szCs w:val="16"/>
        </w:rPr>
        <w:t xml:space="preserve"> at least </w:t>
      </w:r>
      <w:r>
        <w:rPr>
          <w:color w:val="000000"/>
          <w:u w:val="single"/>
        </w:rPr>
        <w:t xml:space="preserve">five million tons of </w:t>
      </w:r>
      <w:r>
        <w:rPr>
          <w:b/>
          <w:bCs/>
          <w:color w:val="000000"/>
          <w:u w:val="single"/>
        </w:rPr>
        <w:t>black carbon smoke</w:t>
      </w:r>
      <w:r>
        <w:rPr>
          <w:color w:val="000000"/>
          <w:u w:val="single"/>
        </w:rPr>
        <w:t xml:space="preserve"> to</w:t>
      </w:r>
      <w:r>
        <w:rPr>
          <w:color w:val="000000"/>
          <w:sz w:val="16"/>
          <w:szCs w:val="16"/>
        </w:rPr>
        <w:t xml:space="preserve"> quickly </w:t>
      </w:r>
      <w:r>
        <w:rPr>
          <w:color w:val="000000"/>
          <w:u w:val="single"/>
        </w:rPr>
        <w:t>rise</w:t>
      </w:r>
      <w:r>
        <w:rPr>
          <w:color w:val="000000"/>
          <w:sz w:val="16"/>
          <w:szCs w:val="16"/>
        </w:rPr>
        <w:t xml:space="preserve"> above cloud level </w:t>
      </w:r>
      <w:r>
        <w:rPr>
          <w:color w:val="000000"/>
          <w:u w:val="single"/>
        </w:rPr>
        <w:t>into the stratosphere</w:t>
      </w:r>
      <w:r>
        <w:rPr>
          <w:color w:val="000000"/>
          <w:sz w:val="16"/>
          <w:szCs w:val="16"/>
        </w:rPr>
        <w:t xml:space="preserve">, where it could not be rained out. </w:t>
      </w:r>
      <w:r>
        <w:rPr>
          <w:color w:val="000000"/>
          <w:u w:val="single"/>
        </w:rPr>
        <w:t xml:space="preserve">The smoke would circle the Earth in </w:t>
      </w:r>
      <w:r>
        <w:rPr>
          <w:b/>
          <w:bCs/>
          <w:color w:val="000000"/>
          <w:u w:val="single"/>
        </w:rPr>
        <w:t>less than two weeks</w:t>
      </w:r>
      <w:r>
        <w:rPr>
          <w:color w:val="000000"/>
          <w:u w:val="single"/>
        </w:rPr>
        <w:t xml:space="preserve"> and</w:t>
      </w:r>
      <w:r>
        <w:rPr>
          <w:color w:val="000000"/>
          <w:sz w:val="16"/>
          <w:szCs w:val="16"/>
        </w:rPr>
        <w:t xml:space="preserve"> would </w:t>
      </w:r>
      <w:r>
        <w:rPr>
          <w:color w:val="000000"/>
          <w:u w:val="single"/>
        </w:rPr>
        <w:t xml:space="preserve">form </w:t>
      </w:r>
      <w:r>
        <w:rPr>
          <w:color w:val="000000"/>
          <w:u w:val="single"/>
          <w:shd w:val="clear" w:color="auto" w:fill="00FF00"/>
        </w:rPr>
        <w:t>a</w:t>
      </w:r>
      <w:r>
        <w:rPr>
          <w:color w:val="000000"/>
          <w:sz w:val="16"/>
          <w:szCs w:val="16"/>
        </w:rPr>
        <w:t xml:space="preserve"> global </w:t>
      </w:r>
      <w:r>
        <w:rPr>
          <w:b/>
          <w:bCs/>
          <w:color w:val="000000"/>
          <w:u w:val="single"/>
        </w:rPr>
        <w:t xml:space="preserve">stratospheric </w:t>
      </w:r>
      <w:r>
        <w:rPr>
          <w:b/>
          <w:bCs/>
          <w:color w:val="000000"/>
          <w:u w:val="single"/>
          <w:shd w:val="clear" w:color="auto" w:fill="00FF00"/>
        </w:rPr>
        <w:t>smoke layer</w:t>
      </w:r>
      <w:r>
        <w:rPr>
          <w:color w:val="000000"/>
          <w:u w:val="single"/>
        </w:rPr>
        <w:t xml:space="preserve"> that </w:t>
      </w:r>
      <w:r>
        <w:rPr>
          <w:color w:val="000000"/>
          <w:u w:val="single"/>
          <w:shd w:val="clear" w:color="auto" w:fill="00FF00"/>
        </w:rPr>
        <w:t>would remain</w:t>
      </w:r>
      <w:r>
        <w:rPr>
          <w:color w:val="000000"/>
          <w:u w:val="single"/>
        </w:rPr>
        <w:t xml:space="preserve"> for more than a decade. The smoke would absorb</w:t>
      </w:r>
      <w:r>
        <w:rPr>
          <w:color w:val="000000"/>
          <w:sz w:val="16"/>
          <w:szCs w:val="16"/>
        </w:rPr>
        <w:t xml:space="preserve"> warming </w:t>
      </w:r>
      <w:r>
        <w:rPr>
          <w:color w:val="000000"/>
          <w:u w:val="single"/>
        </w:rPr>
        <w:t xml:space="preserve">sunlight, which would </w:t>
      </w:r>
      <w:r>
        <w:rPr>
          <w:b/>
          <w:bCs/>
          <w:color w:val="000000"/>
          <w:u w:val="single"/>
        </w:rPr>
        <w:t>heat the smoke</w:t>
      </w:r>
      <w:r>
        <w:rPr>
          <w:color w:val="000000"/>
          <w:u w:val="single"/>
        </w:rPr>
        <w:t xml:space="preserve"> to</w:t>
      </w:r>
      <w:r>
        <w:rPr>
          <w:color w:val="000000"/>
          <w:sz w:val="16"/>
          <w:szCs w:val="16"/>
        </w:rPr>
        <w:t xml:space="preserve"> temperatures near </w:t>
      </w:r>
      <w:r>
        <w:rPr>
          <w:color w:val="000000"/>
          <w:u w:val="single"/>
        </w:rPr>
        <w:t xml:space="preserve">the boiling point of water, </w:t>
      </w:r>
      <w:r>
        <w:rPr>
          <w:color w:val="000000"/>
          <w:u w:val="single"/>
          <w:shd w:val="clear" w:color="auto" w:fill="00FF00"/>
        </w:rPr>
        <w:t>producing ozone losses of</w:t>
      </w:r>
      <w:r>
        <w:rPr>
          <w:color w:val="000000"/>
          <w:sz w:val="16"/>
          <w:szCs w:val="16"/>
        </w:rPr>
        <w:t xml:space="preserve"> 20 to </w:t>
      </w:r>
      <w:r>
        <w:rPr>
          <w:b/>
          <w:bCs/>
          <w:color w:val="000000"/>
          <w:u w:val="single"/>
          <w:shd w:val="clear" w:color="auto" w:fill="00FF00"/>
        </w:rPr>
        <w:t>50 percent</w:t>
      </w:r>
      <w:r>
        <w:rPr>
          <w:color w:val="000000"/>
          <w:sz w:val="16"/>
          <w:szCs w:val="16"/>
        </w:rPr>
        <w:t xml:space="preserve"> over populated areas. </w:t>
      </w:r>
      <w:r>
        <w:rPr>
          <w:color w:val="000000"/>
          <w:u w:val="single"/>
        </w:rPr>
        <w:t>This would</w:t>
      </w:r>
      <w:r>
        <w:rPr>
          <w:color w:val="000000"/>
          <w:sz w:val="16"/>
          <w:szCs w:val="16"/>
        </w:rPr>
        <w:t xml:space="preserve"> almost </w:t>
      </w:r>
      <w:r>
        <w:rPr>
          <w:color w:val="000000"/>
          <w:u w:val="single"/>
        </w:rPr>
        <w:t>double the amount of UV-B reaching</w:t>
      </w:r>
      <w:r>
        <w:rPr>
          <w:color w:val="000000"/>
          <w:sz w:val="16"/>
          <w:szCs w:val="16"/>
        </w:rPr>
        <w:t xml:space="preserve"> the most populated regions of </w:t>
      </w:r>
      <w:r>
        <w:rPr>
          <w:color w:val="000000"/>
          <w:u w:val="single"/>
        </w:rPr>
        <w:t>the mid-latitudes</w:t>
      </w:r>
      <w:r>
        <w:rPr>
          <w:color w:val="000000"/>
          <w:sz w:val="16"/>
          <w:szCs w:val="16"/>
        </w:rPr>
        <w:t xml:space="preserve">, and it would create UV-B indices unprecedented in human history. In North America and Central Europe, </w:t>
      </w:r>
      <w:r>
        <w:rPr>
          <w:color w:val="000000"/>
          <w:u w:val="single"/>
        </w:rPr>
        <w:t>the time required to get a</w:t>
      </w:r>
      <w:r>
        <w:rPr>
          <w:color w:val="000000"/>
          <w:sz w:val="16"/>
          <w:szCs w:val="16"/>
        </w:rPr>
        <w:t xml:space="preserve"> painful </w:t>
      </w:r>
      <w:r>
        <w:rPr>
          <w:color w:val="000000"/>
          <w:u w:val="single"/>
        </w:rPr>
        <w:t>sunburn</w:t>
      </w:r>
      <w:r>
        <w:rPr>
          <w:color w:val="000000"/>
          <w:sz w:val="16"/>
          <w:szCs w:val="16"/>
        </w:rPr>
        <w:t xml:space="preserve"> at mid-day in June </w:t>
      </w:r>
      <w:r>
        <w:rPr>
          <w:color w:val="000000"/>
          <w:u w:val="single"/>
        </w:rPr>
        <w:t>could decrease to</w:t>
      </w:r>
      <w:r>
        <w:rPr>
          <w:color w:val="000000"/>
          <w:sz w:val="16"/>
          <w:szCs w:val="16"/>
        </w:rPr>
        <w:t xml:space="preserve"> as little as </w:t>
      </w:r>
      <w:r>
        <w:rPr>
          <w:color w:val="000000"/>
          <w:u w:val="single"/>
        </w:rPr>
        <w:t>six minutes</w:t>
      </w:r>
      <w:r>
        <w:rPr>
          <w:color w:val="000000"/>
          <w:sz w:val="16"/>
          <w:szCs w:val="16"/>
        </w:rPr>
        <w:t xml:space="preserve"> for fair-skinned individuals. </w:t>
      </w:r>
      <w:r>
        <w:rPr>
          <w:color w:val="000000"/>
          <w:u w:val="single"/>
        </w:rPr>
        <w:t>As the smoke</w:t>
      </w:r>
      <w:r>
        <w:rPr>
          <w:color w:val="000000"/>
          <w:sz w:val="16"/>
          <w:szCs w:val="16"/>
        </w:rPr>
        <w:t xml:space="preserve"> layer </w:t>
      </w:r>
      <w:r>
        <w:rPr>
          <w:color w:val="000000"/>
          <w:u w:val="single"/>
        </w:rPr>
        <w:t>blocked</w:t>
      </w:r>
      <w:r>
        <w:rPr>
          <w:color w:val="000000"/>
          <w:sz w:val="16"/>
          <w:szCs w:val="16"/>
        </w:rPr>
        <w:t xml:space="preserve"> warming </w:t>
      </w:r>
      <w:r>
        <w:rPr>
          <w:color w:val="000000"/>
          <w:u w:val="single"/>
        </w:rPr>
        <w:t>sunlight</w:t>
      </w:r>
      <w:r>
        <w:rPr>
          <w:color w:val="000000"/>
          <w:sz w:val="16"/>
          <w:szCs w:val="16"/>
        </w:rPr>
        <w:t xml:space="preserve"> from reaching the Earth’s surface, </w:t>
      </w:r>
      <w:r>
        <w:rPr>
          <w:color w:val="000000"/>
          <w:u w:val="single"/>
        </w:rPr>
        <w:t xml:space="preserve">it would produce the </w:t>
      </w:r>
      <w:r>
        <w:rPr>
          <w:b/>
          <w:bCs/>
          <w:color w:val="000000"/>
          <w:u w:val="single"/>
        </w:rPr>
        <w:t>coldest</w:t>
      </w:r>
      <w:r>
        <w:rPr>
          <w:color w:val="000000"/>
          <w:sz w:val="16"/>
          <w:szCs w:val="16"/>
        </w:rPr>
        <w:t xml:space="preserve"> average </w:t>
      </w:r>
      <w:r>
        <w:rPr>
          <w:b/>
          <w:bCs/>
          <w:color w:val="000000"/>
          <w:u w:val="single"/>
        </w:rPr>
        <w:t>surface temperatures</w:t>
      </w:r>
      <w:r>
        <w:rPr>
          <w:color w:val="000000"/>
          <w:u w:val="single"/>
        </w:rPr>
        <w:t xml:space="preserve"> in</w:t>
      </w:r>
      <w:r>
        <w:rPr>
          <w:color w:val="000000"/>
          <w:sz w:val="16"/>
          <w:szCs w:val="16"/>
        </w:rPr>
        <w:t xml:space="preserve"> the last </w:t>
      </w:r>
      <w:r>
        <w:rPr>
          <w:color w:val="000000"/>
          <w:u w:val="single"/>
        </w:rPr>
        <w:t>1,000 years</w:t>
      </w:r>
      <w:r>
        <w:rPr>
          <w:color w:val="000000"/>
          <w:sz w:val="16"/>
          <w:szCs w:val="16"/>
        </w:rPr>
        <w:t xml:space="preserve">. The scientists calculated that </w:t>
      </w:r>
      <w:r>
        <w:rPr>
          <w:color w:val="000000"/>
          <w:u w:val="single"/>
        </w:rPr>
        <w:lastRenderedPageBreak/>
        <w:t xml:space="preserve">global </w:t>
      </w:r>
      <w:r>
        <w:rPr>
          <w:color w:val="000000"/>
          <w:u w:val="single"/>
          <w:shd w:val="clear" w:color="auto" w:fill="00FF00"/>
        </w:rPr>
        <w:t>food production would decrease by</w:t>
      </w:r>
      <w:r>
        <w:rPr>
          <w:color w:val="000000"/>
          <w:sz w:val="16"/>
          <w:szCs w:val="16"/>
        </w:rPr>
        <w:t xml:space="preserve"> 20 to </w:t>
      </w:r>
      <w:r>
        <w:rPr>
          <w:b/>
          <w:bCs/>
          <w:color w:val="000000"/>
          <w:u w:val="single"/>
          <w:shd w:val="clear" w:color="auto" w:fill="00FF00"/>
        </w:rPr>
        <w:t>40 percent</w:t>
      </w:r>
      <w:r>
        <w:rPr>
          <w:color w:val="000000"/>
          <w:sz w:val="16"/>
          <w:szCs w:val="16"/>
        </w:rPr>
        <w:t xml:space="preserve"> during a five-year period following such a war. Medical experts have predicted that the shortening of growing seasons and corresponding </w:t>
      </w:r>
      <w:r>
        <w:rPr>
          <w:color w:val="000000"/>
          <w:u w:val="single"/>
        </w:rPr>
        <w:t>decreases in agricultural production could cause</w:t>
      </w:r>
      <w:r>
        <w:rPr>
          <w:color w:val="000000"/>
          <w:sz w:val="16"/>
          <w:szCs w:val="16"/>
        </w:rPr>
        <w:t xml:space="preserve"> up to </w:t>
      </w:r>
      <w:r>
        <w:rPr>
          <w:b/>
          <w:bCs/>
          <w:color w:val="000000"/>
          <w:u w:val="single"/>
        </w:rPr>
        <w:t>two billion</w:t>
      </w:r>
      <w:r>
        <w:rPr>
          <w:color w:val="000000"/>
          <w:sz w:val="16"/>
          <w:szCs w:val="16"/>
        </w:rPr>
        <w:t xml:space="preserve"> people </w:t>
      </w:r>
      <w:r>
        <w:rPr>
          <w:color w:val="000000"/>
          <w:u w:val="single"/>
        </w:rPr>
        <w:t>to</w:t>
      </w:r>
      <w:r>
        <w:rPr>
          <w:color w:val="000000"/>
          <w:sz w:val="16"/>
          <w:szCs w:val="16"/>
        </w:rPr>
        <w:t xml:space="preserve"> </w:t>
      </w:r>
      <w:r>
        <w:rPr>
          <w:color w:val="000000"/>
          <w:u w:val="single"/>
        </w:rPr>
        <w:t xml:space="preserve">perish from </w:t>
      </w:r>
      <w:r>
        <w:rPr>
          <w:b/>
          <w:bCs/>
          <w:color w:val="000000"/>
          <w:u w:val="single"/>
        </w:rPr>
        <w:t>famine</w:t>
      </w:r>
      <w:r>
        <w:rPr>
          <w:color w:val="000000"/>
          <w:sz w:val="16"/>
          <w:szCs w:val="16"/>
        </w:rPr>
        <w:t xml:space="preserve">. The </w:t>
      </w:r>
      <w:r>
        <w:rPr>
          <w:color w:val="000000"/>
          <w:u w:val="single"/>
        </w:rPr>
        <w:t>climatologists</w:t>
      </w:r>
      <w:r>
        <w:rPr>
          <w:color w:val="000000"/>
          <w:sz w:val="16"/>
          <w:szCs w:val="16"/>
        </w:rPr>
        <w:t xml:space="preserve"> also </w:t>
      </w:r>
      <w:r>
        <w:rPr>
          <w:color w:val="000000"/>
          <w:u w:val="single"/>
        </w:rPr>
        <w:t>investigated the effects of a nuclear war fought with</w:t>
      </w:r>
      <w:r>
        <w:rPr>
          <w:color w:val="000000"/>
          <w:sz w:val="16"/>
          <w:szCs w:val="16"/>
        </w:rPr>
        <w:t xml:space="preserve"> the vastly more powerful </w:t>
      </w:r>
      <w:r>
        <w:rPr>
          <w:b/>
          <w:bCs/>
          <w:color w:val="000000"/>
          <w:u w:val="single"/>
          <w:shd w:val="clear" w:color="auto" w:fill="00FF00"/>
        </w:rPr>
        <w:t>modern</w:t>
      </w:r>
      <w:r>
        <w:rPr>
          <w:b/>
          <w:bCs/>
          <w:color w:val="000000"/>
          <w:u w:val="single"/>
        </w:rPr>
        <w:t xml:space="preserve"> thermonuclear </w:t>
      </w:r>
      <w:r>
        <w:rPr>
          <w:b/>
          <w:bCs/>
          <w:color w:val="000000"/>
          <w:u w:val="single"/>
          <w:shd w:val="clear" w:color="auto" w:fill="00FF00"/>
        </w:rPr>
        <w:t>weapons</w:t>
      </w:r>
      <w:r>
        <w:rPr>
          <w:color w:val="000000"/>
          <w:u w:val="single"/>
        </w:rPr>
        <w:t xml:space="preserve"> possessed by the U</w:t>
      </w:r>
      <w:r>
        <w:rPr>
          <w:color w:val="000000"/>
          <w:sz w:val="16"/>
          <w:szCs w:val="16"/>
        </w:rPr>
        <w:t xml:space="preserve">nited </w:t>
      </w:r>
      <w:r>
        <w:rPr>
          <w:color w:val="000000"/>
          <w:u w:val="single"/>
        </w:rPr>
        <w:t>S</w:t>
      </w:r>
      <w:r>
        <w:rPr>
          <w:color w:val="000000"/>
          <w:sz w:val="16"/>
          <w:szCs w:val="16"/>
        </w:rPr>
        <w:t xml:space="preserve">tates, </w:t>
      </w:r>
      <w:r>
        <w:rPr>
          <w:color w:val="000000"/>
          <w:u w:val="single"/>
        </w:rPr>
        <w:t>Russia, China, France, and England. Some</w:t>
      </w:r>
      <w:r>
        <w:rPr>
          <w:color w:val="000000"/>
          <w:sz w:val="16"/>
          <w:szCs w:val="16"/>
        </w:rPr>
        <w:t xml:space="preserve"> of the thermonuclear weapons constructed during the 1950s and 1960s </w:t>
      </w:r>
      <w:r>
        <w:rPr>
          <w:color w:val="000000"/>
          <w:u w:val="single"/>
          <w:shd w:val="clear" w:color="auto" w:fill="00FF00"/>
        </w:rPr>
        <w:t xml:space="preserve">were </w:t>
      </w:r>
      <w:r>
        <w:rPr>
          <w:b/>
          <w:bCs/>
          <w:color w:val="000000"/>
          <w:u w:val="single"/>
          <w:shd w:val="clear" w:color="auto" w:fill="00FF00"/>
        </w:rPr>
        <w:t>1,000 times more powerful</w:t>
      </w:r>
      <w:r>
        <w:rPr>
          <w:color w:val="000000"/>
          <w:u w:val="single"/>
        </w:rPr>
        <w:t xml:space="preserve"> than an atomic bomb</w:t>
      </w:r>
      <w:r>
        <w:rPr>
          <w:color w:val="000000"/>
          <w:sz w:val="16"/>
          <w:szCs w:val="16"/>
        </w:rPr>
        <w:t xml:space="preserve">. During the last 30 years, the average size of thermonuclear or “strategic” nuclear weapons has decreased. Yet today, </w:t>
      </w:r>
      <w:r>
        <w:rPr>
          <w:color w:val="000000"/>
          <w:u w:val="single"/>
        </w:rPr>
        <w:t>each of the</w:t>
      </w:r>
      <w:r>
        <w:rPr>
          <w:color w:val="000000"/>
          <w:sz w:val="16"/>
          <w:szCs w:val="16"/>
        </w:rPr>
        <w:t xml:space="preserve"> approximately </w:t>
      </w:r>
      <w:r>
        <w:rPr>
          <w:color w:val="000000"/>
          <w:u w:val="single"/>
        </w:rPr>
        <w:t>3,540</w:t>
      </w:r>
      <w:r>
        <w:rPr>
          <w:color w:val="000000"/>
          <w:sz w:val="16"/>
          <w:szCs w:val="16"/>
        </w:rPr>
        <w:t xml:space="preserve"> strategic </w:t>
      </w:r>
      <w:r>
        <w:rPr>
          <w:color w:val="000000"/>
          <w:u w:val="single"/>
        </w:rPr>
        <w:t>weapons deployed by the U</w:t>
      </w:r>
      <w:r>
        <w:rPr>
          <w:color w:val="000000"/>
          <w:sz w:val="16"/>
          <w:szCs w:val="16"/>
        </w:rPr>
        <w:t xml:space="preserve">nited </w:t>
      </w:r>
      <w:r>
        <w:rPr>
          <w:color w:val="000000"/>
          <w:u w:val="single"/>
        </w:rPr>
        <w:t>S</w:t>
      </w:r>
      <w:r>
        <w:rPr>
          <w:color w:val="000000"/>
          <w:sz w:val="16"/>
          <w:szCs w:val="16"/>
        </w:rPr>
        <w:t xml:space="preserve">tates </w:t>
      </w:r>
      <w:r>
        <w:rPr>
          <w:color w:val="000000"/>
          <w:u w:val="single"/>
        </w:rPr>
        <w:t>and Russia is</w:t>
      </w:r>
      <w:r>
        <w:rPr>
          <w:color w:val="000000"/>
          <w:sz w:val="16"/>
          <w:szCs w:val="16"/>
        </w:rPr>
        <w:t xml:space="preserve"> seven to </w:t>
      </w:r>
      <w:r>
        <w:rPr>
          <w:b/>
          <w:bCs/>
          <w:color w:val="000000"/>
          <w:u w:val="single"/>
        </w:rPr>
        <w:t>80 times</w:t>
      </w:r>
      <w:r>
        <w:rPr>
          <w:color w:val="000000"/>
          <w:u w:val="single"/>
        </w:rPr>
        <w:t xml:space="preserve"> more powerful than the</w:t>
      </w:r>
      <w:r>
        <w:rPr>
          <w:color w:val="000000"/>
          <w:sz w:val="16"/>
          <w:szCs w:val="16"/>
        </w:rPr>
        <w:t xml:space="preserve"> atomic bombs modeled in the </w:t>
      </w:r>
      <w:r>
        <w:rPr>
          <w:color w:val="000000"/>
          <w:u w:val="single"/>
        </w:rPr>
        <w:t xml:space="preserve">India-Pakistan study. The smallest </w:t>
      </w:r>
      <w:r>
        <w:rPr>
          <w:color w:val="000000"/>
          <w:sz w:val="16"/>
          <w:szCs w:val="16"/>
        </w:rPr>
        <w:t xml:space="preserve">strategic nuclear weapon </w:t>
      </w:r>
      <w:r>
        <w:rPr>
          <w:color w:val="000000"/>
          <w:u w:val="single"/>
        </w:rPr>
        <w:t xml:space="preserve">has an explosive power of </w:t>
      </w:r>
      <w:r>
        <w:rPr>
          <w:b/>
          <w:bCs/>
          <w:color w:val="000000"/>
          <w:u w:val="single"/>
        </w:rPr>
        <w:t>100,000 tons of TNT</w:t>
      </w:r>
      <w:r>
        <w:rPr>
          <w:color w:val="000000"/>
          <w:sz w:val="16"/>
          <w:szCs w:val="1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w:t>
      </w:r>
      <w:r>
        <w:rPr>
          <w:color w:val="000000"/>
          <w:u w:val="single"/>
          <w:shd w:val="clear" w:color="auto" w:fill="00FF00"/>
        </w:rPr>
        <w:t>A war</w:t>
      </w:r>
      <w:r>
        <w:rPr>
          <w:color w:val="000000"/>
          <w:u w:val="single"/>
        </w:rPr>
        <w:t xml:space="preserve"> fought with</w:t>
      </w:r>
      <w:r>
        <w:rPr>
          <w:color w:val="000000"/>
          <w:sz w:val="16"/>
          <w:szCs w:val="16"/>
        </w:rPr>
        <w:t xml:space="preserve"> hundreds or thousands of </w:t>
      </w:r>
      <w:r>
        <w:rPr>
          <w:color w:val="000000"/>
          <w:u w:val="single"/>
        </w:rPr>
        <w:t>U.S. and Russian</w:t>
      </w:r>
      <w:r>
        <w:rPr>
          <w:color w:val="000000"/>
          <w:sz w:val="16"/>
          <w:szCs w:val="16"/>
        </w:rPr>
        <w:t xml:space="preserve"> strategic </w:t>
      </w:r>
      <w:r>
        <w:rPr>
          <w:color w:val="000000"/>
          <w:u w:val="single"/>
        </w:rPr>
        <w:t xml:space="preserve">nuclear weapons </w:t>
      </w:r>
      <w:r>
        <w:rPr>
          <w:color w:val="000000"/>
          <w:u w:val="single"/>
          <w:shd w:val="clear" w:color="auto" w:fill="00FF00"/>
        </w:rPr>
        <w:t xml:space="preserve">would ignite </w:t>
      </w:r>
      <w:r>
        <w:rPr>
          <w:b/>
          <w:bCs/>
          <w:color w:val="000000"/>
          <w:u w:val="single"/>
          <w:shd w:val="clear" w:color="auto" w:fill="00FF00"/>
        </w:rPr>
        <w:t>immense</w:t>
      </w:r>
      <w:r>
        <w:rPr>
          <w:color w:val="000000"/>
          <w:sz w:val="16"/>
          <w:szCs w:val="16"/>
        </w:rPr>
        <w:t xml:space="preserve"> nuclear </w:t>
      </w:r>
      <w:r>
        <w:rPr>
          <w:b/>
          <w:bCs/>
          <w:color w:val="000000"/>
          <w:u w:val="single"/>
          <w:shd w:val="clear" w:color="auto" w:fill="00FF00"/>
        </w:rPr>
        <w:t>firestorms</w:t>
      </w:r>
      <w:r>
        <w:rPr>
          <w:color w:val="000000"/>
          <w:u w:val="single"/>
        </w:rPr>
        <w:t xml:space="preserve"> covering</w:t>
      </w:r>
      <w:r>
        <w:rPr>
          <w:color w:val="000000"/>
          <w:sz w:val="16"/>
          <w:szCs w:val="16"/>
        </w:rPr>
        <w:t xml:space="preserve"> land surface areas of many thousands or </w:t>
      </w:r>
      <w:r>
        <w:rPr>
          <w:b/>
          <w:bCs/>
          <w:color w:val="000000"/>
          <w:u w:val="single"/>
        </w:rPr>
        <w:t>tens of thousands</w:t>
      </w:r>
      <w:r>
        <w:rPr>
          <w:color w:val="000000"/>
          <w:u w:val="single"/>
        </w:rPr>
        <w:t xml:space="preserve"> of square miles</w:t>
      </w:r>
      <w:r>
        <w:rPr>
          <w:color w:val="000000"/>
          <w:sz w:val="16"/>
          <w:szCs w:val="16"/>
        </w:rPr>
        <w:t xml:space="preserve">. The scientists calculated that </w:t>
      </w:r>
      <w:r>
        <w:rPr>
          <w:color w:val="000000"/>
          <w:u w:val="single"/>
        </w:rPr>
        <w:t>these fires would produce</w:t>
      </w:r>
      <w:r>
        <w:rPr>
          <w:color w:val="000000"/>
          <w:sz w:val="16"/>
          <w:szCs w:val="16"/>
        </w:rPr>
        <w:t xml:space="preserve"> up to </w:t>
      </w:r>
      <w:r>
        <w:rPr>
          <w:b/>
          <w:bCs/>
          <w:color w:val="000000"/>
          <w:u w:val="single"/>
        </w:rPr>
        <w:t>180 million tons</w:t>
      </w:r>
      <w:r>
        <w:rPr>
          <w:color w:val="000000"/>
          <w:u w:val="single"/>
        </w:rPr>
        <w:t xml:space="preserve"> of black</w:t>
      </w:r>
      <w:r>
        <w:rPr>
          <w:color w:val="000000"/>
          <w:sz w:val="16"/>
          <w:szCs w:val="16"/>
        </w:rPr>
        <w:t xml:space="preserve"> carbon soot and </w:t>
      </w:r>
      <w:r>
        <w:rPr>
          <w:color w:val="000000"/>
          <w:u w:val="single"/>
          <w:shd w:val="clear" w:color="auto" w:fill="00FF00"/>
        </w:rPr>
        <w:t>smoke</w:t>
      </w:r>
      <w:r>
        <w:rPr>
          <w:color w:val="000000"/>
          <w:u w:val="single"/>
        </w:rPr>
        <w:t>, which would form a</w:t>
      </w:r>
      <w:r>
        <w:rPr>
          <w:color w:val="000000"/>
          <w:sz w:val="16"/>
          <w:szCs w:val="16"/>
        </w:rPr>
        <w:t xml:space="preserve"> dense, </w:t>
      </w:r>
      <w:r>
        <w:rPr>
          <w:b/>
          <w:bCs/>
          <w:color w:val="000000"/>
          <w:u w:val="single"/>
        </w:rPr>
        <w:t>global stratospheric smoke layer</w:t>
      </w:r>
      <w:r>
        <w:rPr>
          <w:color w:val="000000"/>
          <w:u w:val="single"/>
        </w:rPr>
        <w:t>. The smoke would remain</w:t>
      </w:r>
      <w:r>
        <w:rPr>
          <w:color w:val="000000"/>
          <w:sz w:val="16"/>
          <w:szCs w:val="16"/>
        </w:rPr>
        <w:t xml:space="preserve"> in the stratosphere </w:t>
      </w:r>
      <w:r>
        <w:rPr>
          <w:color w:val="000000"/>
          <w:u w:val="single"/>
        </w:rPr>
        <w:t>for</w:t>
      </w:r>
      <w:r>
        <w:rPr>
          <w:color w:val="000000"/>
          <w:sz w:val="16"/>
          <w:szCs w:val="16"/>
        </w:rPr>
        <w:t xml:space="preserve"> 10 to </w:t>
      </w:r>
      <w:r>
        <w:rPr>
          <w:b/>
          <w:bCs/>
          <w:color w:val="000000"/>
          <w:u w:val="single"/>
        </w:rPr>
        <w:t>20 years</w:t>
      </w:r>
      <w:r>
        <w:rPr>
          <w:color w:val="000000"/>
          <w:sz w:val="16"/>
          <w:szCs w:val="16"/>
        </w:rPr>
        <w:t xml:space="preserve">, and </w:t>
      </w:r>
      <w:r>
        <w:rPr>
          <w:color w:val="000000"/>
          <w:u w:val="single"/>
        </w:rPr>
        <w:t xml:space="preserve">it </w:t>
      </w:r>
      <w:r>
        <w:rPr>
          <w:color w:val="000000"/>
          <w:u w:val="single"/>
          <w:shd w:val="clear" w:color="auto" w:fill="00FF00"/>
        </w:rPr>
        <w:t>would block</w:t>
      </w:r>
      <w:r>
        <w:rPr>
          <w:color w:val="000000"/>
          <w:sz w:val="16"/>
          <w:szCs w:val="16"/>
        </w:rPr>
        <w:t xml:space="preserve"> as much as </w:t>
      </w:r>
      <w:r>
        <w:rPr>
          <w:b/>
          <w:bCs/>
          <w:color w:val="000000"/>
          <w:u w:val="single"/>
          <w:shd w:val="clear" w:color="auto" w:fill="00FF00"/>
        </w:rPr>
        <w:t>70 percent</w:t>
      </w:r>
      <w:r>
        <w:rPr>
          <w:color w:val="000000"/>
          <w:u w:val="single"/>
          <w:shd w:val="clear" w:color="auto" w:fill="00FF00"/>
        </w:rPr>
        <w:t xml:space="preserve"> of sunlight</w:t>
      </w:r>
      <w:r>
        <w:rPr>
          <w:color w:val="000000"/>
          <w:u w:val="single"/>
        </w:rPr>
        <w:t xml:space="preserve"> from reaching the</w:t>
      </w:r>
      <w:r>
        <w:rPr>
          <w:color w:val="000000"/>
          <w:sz w:val="16"/>
          <w:szCs w:val="16"/>
        </w:rPr>
        <w:t xml:space="preserve"> surface of the </w:t>
      </w:r>
      <w:r>
        <w:rPr>
          <w:color w:val="000000"/>
          <w:u w:val="single"/>
        </w:rPr>
        <w:t>Northern Hemisphere</w:t>
      </w:r>
      <w:r>
        <w:rPr>
          <w:color w:val="000000"/>
          <w:sz w:val="16"/>
          <w:szCs w:val="16"/>
        </w:rPr>
        <w:t xml:space="preserve"> and 35 percent from the Southern Hemisphere. So much sunlight would be blocked by the smoke that </w:t>
      </w:r>
      <w:r>
        <w:rPr>
          <w:color w:val="000000"/>
          <w:u w:val="single"/>
        </w:rPr>
        <w:t>the</w:t>
      </w:r>
      <w:r>
        <w:rPr>
          <w:color w:val="000000"/>
          <w:sz w:val="16"/>
          <w:szCs w:val="16"/>
        </w:rPr>
        <w:t xml:space="preserve"> noonday </w:t>
      </w:r>
      <w:r>
        <w:rPr>
          <w:color w:val="000000"/>
          <w:u w:val="single"/>
        </w:rPr>
        <w:t>sun would resemble a full moon</w:t>
      </w:r>
      <w:r>
        <w:rPr>
          <w:color w:val="000000"/>
          <w:sz w:val="16"/>
          <w:szCs w:val="16"/>
        </w:rPr>
        <w:t xml:space="preserve"> at midnight. Under such conditions, </w:t>
      </w:r>
      <w:r>
        <w:rPr>
          <w:color w:val="000000"/>
          <w:u w:val="single"/>
        </w:rPr>
        <w:t>it would only require</w:t>
      </w:r>
      <w:r>
        <w:rPr>
          <w:color w:val="000000"/>
          <w:sz w:val="16"/>
          <w:szCs w:val="16"/>
        </w:rPr>
        <w:t xml:space="preserve"> a matter of </w:t>
      </w:r>
      <w:r>
        <w:rPr>
          <w:color w:val="000000"/>
          <w:u w:val="single"/>
        </w:rPr>
        <w:t>days</w:t>
      </w:r>
      <w:r>
        <w:rPr>
          <w:color w:val="000000"/>
          <w:sz w:val="16"/>
          <w:szCs w:val="16"/>
        </w:rPr>
        <w:t xml:space="preserve"> or weeks </w:t>
      </w:r>
      <w:r>
        <w:rPr>
          <w:color w:val="000000"/>
          <w:u w:val="single"/>
        </w:rPr>
        <w:t>for</w:t>
      </w:r>
      <w:r>
        <w:rPr>
          <w:color w:val="000000"/>
          <w:sz w:val="16"/>
          <w:szCs w:val="16"/>
        </w:rPr>
        <w:t xml:space="preserve"> daily minimum </w:t>
      </w:r>
      <w:r>
        <w:rPr>
          <w:color w:val="000000"/>
          <w:u w:val="single"/>
          <w:shd w:val="clear" w:color="auto" w:fill="00FF00"/>
        </w:rPr>
        <w:t>temperatures</w:t>
      </w:r>
      <w:r>
        <w:rPr>
          <w:color w:val="000000"/>
          <w:u w:val="single"/>
        </w:rPr>
        <w:t xml:space="preserve"> to </w:t>
      </w:r>
      <w:r>
        <w:rPr>
          <w:color w:val="000000"/>
          <w:u w:val="single"/>
          <w:shd w:val="clear" w:color="auto" w:fill="00FF00"/>
        </w:rPr>
        <w:t xml:space="preserve">fall </w:t>
      </w:r>
      <w:r>
        <w:rPr>
          <w:b/>
          <w:bCs/>
          <w:color w:val="000000"/>
          <w:u w:val="single"/>
          <w:shd w:val="clear" w:color="auto" w:fill="00FF00"/>
        </w:rPr>
        <w:t>below freezing</w:t>
      </w:r>
      <w:r>
        <w:rPr>
          <w:color w:val="000000"/>
          <w:u w:val="single"/>
        </w:rPr>
        <w:t xml:space="preserve"> in</w:t>
      </w:r>
      <w:r>
        <w:rPr>
          <w:color w:val="000000"/>
          <w:sz w:val="16"/>
          <w:szCs w:val="16"/>
        </w:rPr>
        <w:t xml:space="preserve"> the largest </w:t>
      </w:r>
      <w:r>
        <w:rPr>
          <w:color w:val="000000"/>
          <w:u w:val="single"/>
        </w:rPr>
        <w:t>agricultural areas</w:t>
      </w:r>
      <w:r>
        <w:rPr>
          <w:color w:val="000000"/>
          <w:sz w:val="16"/>
          <w:szCs w:val="16"/>
        </w:rPr>
        <w:t xml:space="preserve"> of the Northern Hemisphere, where freezing temperatures would occur every day for a period of between one to more than two years. </w:t>
      </w:r>
      <w:r>
        <w:rPr>
          <w:color w:val="000000"/>
          <w:u w:val="single"/>
        </w:rPr>
        <w:t>Average surface temperatures would become</w:t>
      </w:r>
      <w:r>
        <w:rPr>
          <w:color w:val="000000"/>
          <w:sz w:val="16"/>
          <w:szCs w:val="16"/>
        </w:rPr>
        <w:t xml:space="preserve"> </w:t>
      </w:r>
      <w:r>
        <w:rPr>
          <w:color w:val="000000"/>
          <w:u w:val="single"/>
        </w:rPr>
        <w:t>colder than</w:t>
      </w:r>
      <w:r>
        <w:rPr>
          <w:color w:val="000000"/>
          <w:sz w:val="16"/>
          <w:szCs w:val="16"/>
        </w:rPr>
        <w:t xml:space="preserve"> those experienced 18,000 years ago at </w:t>
      </w:r>
      <w:r>
        <w:rPr>
          <w:color w:val="000000"/>
          <w:u w:val="single"/>
        </w:rPr>
        <w:t>the height of the last Ice Age</w:t>
      </w:r>
      <w:r>
        <w:rPr>
          <w:color w:val="000000"/>
          <w:sz w:val="16"/>
          <w:szCs w:val="16"/>
        </w:rPr>
        <w:t xml:space="preserve">, and </w:t>
      </w:r>
      <w:r>
        <w:rPr>
          <w:color w:val="000000"/>
          <w:u w:val="single"/>
        </w:rPr>
        <w:t>the</w:t>
      </w:r>
      <w:r>
        <w:rPr>
          <w:color w:val="000000"/>
          <w:sz w:val="16"/>
          <w:szCs w:val="16"/>
        </w:rPr>
        <w:t xml:space="preserve"> prolonged </w:t>
      </w:r>
      <w:r>
        <w:rPr>
          <w:color w:val="000000"/>
          <w:u w:val="single"/>
        </w:rPr>
        <w:t>cold would cause</w:t>
      </w:r>
      <w:r>
        <w:rPr>
          <w:color w:val="000000"/>
          <w:sz w:val="16"/>
          <w:szCs w:val="16"/>
        </w:rPr>
        <w:t xml:space="preserve"> average </w:t>
      </w:r>
      <w:r>
        <w:rPr>
          <w:color w:val="000000"/>
          <w:u w:val="single"/>
        </w:rPr>
        <w:t>rainfall to decrease by</w:t>
      </w:r>
      <w:r>
        <w:rPr>
          <w:color w:val="000000"/>
          <w:sz w:val="16"/>
          <w:szCs w:val="16"/>
        </w:rPr>
        <w:t xml:space="preserve"> up to </w:t>
      </w:r>
      <w:r>
        <w:rPr>
          <w:color w:val="000000"/>
          <w:u w:val="single"/>
        </w:rPr>
        <w:t>90%.</w:t>
      </w:r>
      <w:r>
        <w:rPr>
          <w:color w:val="000000"/>
          <w:sz w:val="16"/>
          <w:szCs w:val="16"/>
        </w:rPr>
        <w:t xml:space="preserve"> Growing seasons would be completely eliminated for more than a decade; </w:t>
      </w:r>
      <w:r>
        <w:rPr>
          <w:color w:val="000000"/>
          <w:u w:val="single"/>
        </w:rPr>
        <w:t xml:space="preserve">it would be </w:t>
      </w:r>
      <w:r>
        <w:rPr>
          <w:b/>
          <w:bCs/>
          <w:color w:val="000000"/>
          <w:u w:val="single"/>
        </w:rPr>
        <w:t>too cold and dark</w:t>
      </w:r>
      <w:r>
        <w:rPr>
          <w:color w:val="000000"/>
          <w:u w:val="single"/>
        </w:rPr>
        <w:t xml:space="preserve"> to grow</w:t>
      </w:r>
      <w:r>
        <w:rPr>
          <w:color w:val="000000"/>
          <w:sz w:val="16"/>
          <w:szCs w:val="16"/>
        </w:rPr>
        <w:t xml:space="preserve"> food </w:t>
      </w:r>
      <w:r>
        <w:rPr>
          <w:color w:val="000000"/>
          <w:u w:val="single"/>
        </w:rPr>
        <w:t xml:space="preserve">crops, </w:t>
      </w:r>
      <w:r>
        <w:rPr>
          <w:color w:val="000000"/>
          <w:u w:val="single"/>
          <w:shd w:val="clear" w:color="auto" w:fill="00FF00"/>
        </w:rPr>
        <w:t xml:space="preserve">which would </w:t>
      </w:r>
      <w:r>
        <w:rPr>
          <w:b/>
          <w:bCs/>
          <w:color w:val="000000"/>
          <w:u w:val="single"/>
          <w:shd w:val="clear" w:color="auto" w:fill="00FF00"/>
        </w:rPr>
        <w:t>doom the</w:t>
      </w:r>
      <w:r>
        <w:rPr>
          <w:color w:val="000000"/>
          <w:sz w:val="16"/>
          <w:szCs w:val="16"/>
        </w:rPr>
        <w:t xml:space="preserve"> majority of the </w:t>
      </w:r>
      <w:r>
        <w:rPr>
          <w:b/>
          <w:bCs/>
          <w:color w:val="000000"/>
          <w:u w:val="single"/>
          <w:shd w:val="clear" w:color="auto" w:fill="00FF00"/>
        </w:rPr>
        <w:t>human population</w:t>
      </w:r>
      <w:r>
        <w:rPr>
          <w:color w:val="000000"/>
          <w:u w:val="single"/>
        </w:rPr>
        <w:t xml:space="preserve">. </w:t>
      </w:r>
      <w:r>
        <w:rPr>
          <w:color w:val="000000"/>
          <w:sz w:val="16"/>
          <w:szCs w:val="16"/>
        </w:rPr>
        <w:t>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00E97E4C" w14:textId="2F27D4D7" w:rsidR="00243F14" w:rsidRDefault="00774A1C" w:rsidP="00774A1C">
      <w:pPr>
        <w:pStyle w:val="Heading1"/>
      </w:pPr>
      <w:r>
        <w:lastRenderedPageBreak/>
        <w:t>Contention 3: Competition</w:t>
      </w:r>
    </w:p>
    <w:p w14:paraId="261D06F6" w14:textId="42A0D074" w:rsidR="00774A1C" w:rsidRDefault="00774A1C" w:rsidP="00774A1C"/>
    <w:p w14:paraId="28BB10C6" w14:textId="77777777" w:rsidR="00774A1C" w:rsidRDefault="00774A1C" w:rsidP="00774A1C"/>
    <w:p w14:paraId="2B7F5578" w14:textId="77777777" w:rsidR="00774A1C" w:rsidRDefault="00774A1C" w:rsidP="00774A1C"/>
    <w:p w14:paraId="4EFEB8C1" w14:textId="77777777" w:rsidR="00774A1C" w:rsidRDefault="00774A1C" w:rsidP="00774A1C">
      <w:pPr>
        <w:pStyle w:val="NormalWeb"/>
        <w:spacing w:before="0" w:beforeAutospacing="0" w:after="0" w:afterAutospacing="0"/>
      </w:pPr>
      <w:r>
        <w:rPr>
          <w:b/>
          <w:bCs/>
          <w:color w:val="000000"/>
        </w:rPr>
        <w:t>The amount of money to be made in space breeds competition – which makes war unavoidable.</w:t>
      </w:r>
    </w:p>
    <w:p w14:paraId="1D02ADFD" w14:textId="77777777" w:rsidR="00774A1C" w:rsidRDefault="00774A1C" w:rsidP="00774A1C">
      <w:pPr>
        <w:pStyle w:val="NormalWeb"/>
        <w:spacing w:before="0" w:beforeAutospacing="0" w:after="0" w:afterAutospacing="0"/>
      </w:pPr>
      <w:r>
        <w:rPr>
          <w:b/>
          <w:bCs/>
          <w:color w:val="000000"/>
        </w:rPr>
        <w:t xml:space="preserve">Funnell 18 </w:t>
      </w:r>
      <w:r>
        <w:rPr>
          <w:color w:val="000000"/>
        </w:rPr>
        <w:t xml:space="preserve">[Antony Funnell. Walkley award winning journalist. “Why war in space is 'inevitable'”. 08-23-2018. ABC News. </w:t>
      </w:r>
      <w:hyperlink r:id="rId37" w:history="1">
        <w:r>
          <w:rPr>
            <w:rStyle w:val="FollowedHyperlink"/>
            <w:rFonts w:eastAsiaTheme="majorEastAsia"/>
            <w:color w:val="000000"/>
          </w:rPr>
          <w:t>https://www.abc.net.au/news/2018-08-24/conflict-in-space-is-inevitable-expert-warns/10146314</w:t>
        </w:r>
      </w:hyperlink>
      <w:r>
        <w:rPr>
          <w:color w:val="000000"/>
        </w:rPr>
        <w:t>] //ab sp</w:t>
      </w:r>
    </w:p>
    <w:p w14:paraId="0AD98FA4" w14:textId="77777777" w:rsidR="00774A1C" w:rsidRDefault="00774A1C" w:rsidP="00774A1C">
      <w:pPr>
        <w:pStyle w:val="NormalWeb"/>
        <w:spacing w:before="0" w:beforeAutospacing="0" w:after="0" w:afterAutospacing="0"/>
      </w:pPr>
      <w:r>
        <w:rPr>
          <w:color w:val="000000"/>
          <w:u w:val="single"/>
        </w:rPr>
        <w:t xml:space="preserve">A leading Australian space law expert has warned </w:t>
      </w:r>
      <w:r>
        <w:rPr>
          <w:color w:val="000000"/>
          <w:u w:val="single"/>
          <w:shd w:val="clear" w:color="auto" w:fill="00FF00"/>
        </w:rPr>
        <w:t>conflict over space assets is "inevitable</w:t>
      </w:r>
      <w:r>
        <w:rPr>
          <w:color w:val="000000"/>
          <w:u w:val="single"/>
        </w:rPr>
        <w:t xml:space="preserve">", and more needs to be done now to avert the potential for hostility. Professor Melissa de Zwart, the Dean of Law at the University of Adelaide, says growing </w:t>
      </w:r>
      <w:r>
        <w:rPr>
          <w:color w:val="000000"/>
          <w:u w:val="single"/>
          <w:shd w:val="clear" w:color="auto" w:fill="00FF00"/>
        </w:rPr>
        <w:t>commercial interest in the mining</w:t>
      </w:r>
      <w:r>
        <w:rPr>
          <w:color w:val="000000"/>
          <w:u w:val="single"/>
        </w:rPr>
        <w:t xml:space="preserve"> of precious minerals on </w:t>
      </w:r>
      <w:r>
        <w:rPr>
          <w:color w:val="000000"/>
          <w:u w:val="single"/>
          <w:shd w:val="clear" w:color="auto" w:fill="00FF00"/>
        </w:rPr>
        <w:t>asteroids</w:t>
      </w:r>
      <w:r>
        <w:rPr>
          <w:color w:val="000000"/>
          <w:u w:val="single"/>
        </w:rPr>
        <w:t xml:space="preserve"> and planets has </w:t>
      </w:r>
      <w:r>
        <w:rPr>
          <w:color w:val="000000"/>
          <w:u w:val="single"/>
          <w:shd w:val="clear" w:color="auto" w:fill="00FF00"/>
        </w:rPr>
        <w:t>heightened the danger</w:t>
      </w:r>
      <w:r>
        <w:rPr>
          <w:color w:val="000000"/>
          <w:u w:val="single"/>
        </w:rPr>
        <w:t xml:space="preserve">. </w:t>
      </w:r>
      <w:r>
        <w:rPr>
          <w:color w:val="000000"/>
          <w:sz w:val="16"/>
          <w:szCs w:val="16"/>
        </w:rPr>
        <w:t xml:space="preserve">"I think you have to be a realist about that," she said. </w:t>
      </w:r>
      <w:r>
        <w:rPr>
          <w:color w:val="000000"/>
          <w:u w:val="single"/>
        </w:rPr>
        <w:t>"</w:t>
      </w:r>
      <w:r>
        <w:rPr>
          <w:color w:val="000000"/>
          <w:u w:val="single"/>
          <w:shd w:val="clear" w:color="auto" w:fill="00FF00"/>
        </w:rPr>
        <w:t>Where you have resources,</w:t>
      </w:r>
      <w:r>
        <w:rPr>
          <w:color w:val="000000"/>
          <w:u w:val="single"/>
        </w:rPr>
        <w:t xml:space="preserve"> where </w:t>
      </w:r>
      <w:r>
        <w:rPr>
          <w:color w:val="000000"/>
          <w:u w:val="single"/>
          <w:shd w:val="clear" w:color="auto" w:fill="00FF00"/>
        </w:rPr>
        <w:t>you have competition for those resources</w:t>
      </w:r>
      <w:r>
        <w:rPr>
          <w:color w:val="000000"/>
          <w:u w:val="single"/>
        </w:rPr>
        <w:t xml:space="preserve">, where you have investment of money in the extraction of those resources ... there will be an expectation of security around that investment." </w:t>
      </w:r>
      <w:r>
        <w:rPr>
          <w:color w:val="000000"/>
          <w:sz w:val="16"/>
          <w:szCs w:val="16"/>
        </w:rPr>
        <w:t xml:space="preserve">While full-scale mining is yet to be tried, there is significant international interest. Japanese aerospace agency Jaxa has already successfully landed a robotic craft on an asteroid and taken samples. </w:t>
      </w:r>
      <w:hyperlink r:id="rId38" w:history="1">
        <w:r>
          <w:rPr>
            <w:rStyle w:val="FollowedHyperlink"/>
            <w:rFonts w:eastAsiaTheme="majorEastAsia"/>
            <w:color w:val="000000"/>
            <w:sz w:val="16"/>
            <w:szCs w:val="16"/>
          </w:rPr>
          <w:t>It currently has another probe hovering over an asteroid named Ryugu</w:t>
        </w:r>
      </w:hyperlink>
      <w:r>
        <w:rPr>
          <w:color w:val="000000"/>
          <w:sz w:val="16"/>
          <w:szCs w:val="16"/>
        </w:rPr>
        <w:t>. Two American companies — Deep Space Industries and Planetary Resources — are thought to be the leaders in the field, but in May this year a UK firm called Asteroid Mining Corporation also entered the race. "Those corporations will be looking to the nation-state to say, well, are you going to protect our investment in this business?" Professor de Zwart said.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w:t>
      </w:r>
      <w:r>
        <w:rPr>
          <w:b/>
          <w:bCs/>
          <w:color w:val="000000"/>
          <w:sz w:val="16"/>
          <w:szCs w:val="16"/>
        </w:rPr>
        <w:t xml:space="preserve"> </w:t>
      </w:r>
      <w:r>
        <w:rPr>
          <w:color w:val="000000"/>
          <w:sz w:val="16"/>
          <w:szCs w:val="16"/>
        </w:rPr>
        <w:t>But the number of players is rapidly increasing.</w:t>
      </w:r>
    </w:p>
    <w:p w14:paraId="57683A0E" w14:textId="77777777" w:rsidR="00774A1C" w:rsidRDefault="00774A1C" w:rsidP="00774A1C">
      <w:pPr>
        <w:pStyle w:val="NormalWeb"/>
        <w:spacing w:before="0" w:beforeAutospacing="0" w:after="0" w:afterAutospacing="0"/>
      </w:pPr>
      <w:r>
        <w:rPr>
          <w:color w:val="000000"/>
          <w:sz w:val="16"/>
          <w:szCs w:val="16"/>
        </w:rPr>
        <w:t xml:space="preserve">The OECD's Space Forum says more than 80 countries now have some form of space program, mostly concentrated on rockets, satellites and satellite-related services and technology. They estimate the global industry is worth somewhere around $US400 billion and growing quickly. And that figure could skyrocket if, and when, asteroid mining kicks off. Eric Stallmer, the president of the US-based Commercial Spaceflight Federation, a consortium of 85 space-related organisations and businesses, believes that moment is fast approaching. "I think we are looking at a five to 10-year timetable for developing that technology. It makes for an exciting time," he said. Despite the growing international competition, US officials continue to refer to space in hegemonic terms. </w:t>
      </w:r>
      <w:r>
        <w:rPr>
          <w:color w:val="000000"/>
          <w:u w:val="single"/>
        </w:rPr>
        <w:t xml:space="preserve">Earlier this month US Vice-President Mike Pence spoke of </w:t>
      </w:r>
      <w:r>
        <w:rPr>
          <w:color w:val="000000"/>
          <w:u w:val="single"/>
          <w:shd w:val="clear" w:color="auto" w:fill="00FF00"/>
        </w:rPr>
        <w:t>outer space</w:t>
      </w:r>
      <w:r>
        <w:rPr>
          <w:color w:val="000000"/>
          <w:u w:val="single"/>
        </w:rPr>
        <w:t xml:space="preserve"> as the "next great American frontier", while Defence Secretary James Mattis described it as one of America's "vital national interests". He then went on to warn that it was </w:t>
      </w:r>
      <w:r>
        <w:rPr>
          <w:color w:val="000000"/>
          <w:u w:val="single"/>
          <w:shd w:val="clear" w:color="auto" w:fill="00FF00"/>
        </w:rPr>
        <w:t>becoming a "contested war fighting domain".</w:t>
      </w:r>
      <w:r>
        <w:rPr>
          <w:color w:val="000000"/>
          <w:u w:val="single"/>
        </w:rPr>
        <w:t xml:space="preserve"> </w:t>
      </w:r>
      <w:r>
        <w:rPr>
          <w:color w:val="000000"/>
          <w:sz w:val="16"/>
          <w:szCs w:val="16"/>
        </w:rPr>
        <w:t>"We have got to adapt to that reality," he said. "It's on par with the air, land, sea and cyberspace domains in terms of it being contested. And we've got to be able to compete, to deter and to win." America's new Space Force — a separate and independent arm of the military — is set to be established by 2020. 'I've always said that rich guys seem to like rockets': Trump is launching a space military There's also to be a Space Command and a Space Development Agency, tasked with the creation of future space technologies. America's main space-related military activity — such as the deployment of defence satellites — is currently undertaken by the US Air Force on behalf of other branches of the military. Much of that role is likely to be given over to this new entity, but exactly how the Space Force will operate, and the broad nature of its brief, still remains a mystery. The Pentagon has been tasked with finalising the details, which will then be put before Congress for final approval. The Woomera Manual is expected to be completed in 2020, the same year America's new Space Force is due to come into effect.</w:t>
      </w:r>
    </w:p>
    <w:p w14:paraId="5487FCC2" w14:textId="77777777" w:rsidR="00774A1C" w:rsidRDefault="00774A1C" w:rsidP="00774A1C"/>
    <w:p w14:paraId="7FF877DD" w14:textId="77777777" w:rsidR="00774A1C" w:rsidRDefault="00774A1C" w:rsidP="00774A1C">
      <w:pPr>
        <w:pStyle w:val="NormalWeb"/>
        <w:spacing w:before="0" w:beforeAutospacing="0" w:after="0" w:afterAutospacing="0"/>
      </w:pPr>
      <w:r>
        <w:rPr>
          <w:b/>
          <w:bCs/>
          <w:color w:val="000000"/>
        </w:rPr>
        <w:t>Competition leads to the militarization of space.</w:t>
      </w:r>
    </w:p>
    <w:p w14:paraId="7A1B4DDF" w14:textId="77777777" w:rsidR="00774A1C" w:rsidRDefault="00774A1C" w:rsidP="00774A1C">
      <w:pPr>
        <w:pStyle w:val="NormalWeb"/>
        <w:spacing w:before="0" w:beforeAutospacing="0" w:after="0" w:afterAutospacing="0"/>
      </w:pPr>
      <w:r>
        <w:rPr>
          <w:b/>
          <w:bCs/>
          <w:color w:val="000000"/>
        </w:rPr>
        <w:t xml:space="preserve">Salin 01 </w:t>
      </w:r>
      <w:r>
        <w:rPr>
          <w:color w:val="000000"/>
        </w:rPr>
        <w:t xml:space="preserve">[Patrick A. Salin. “Privatization and militarization in the space business environment.” 02-2001. Elsevier Space Policy. </w:t>
      </w:r>
      <w:hyperlink r:id="rId39" w:history="1">
        <w:r>
          <w:rPr>
            <w:rStyle w:val="FollowedHyperlink"/>
            <w:rFonts w:eastAsiaTheme="majorEastAsia"/>
            <w:color w:val="000000"/>
          </w:rPr>
          <w:t>https://sci-hub.se/https://www.sciencedirect.com/science/article/abs/pii/S0265964600000503</w:t>
        </w:r>
      </w:hyperlink>
      <w:r>
        <w:rPr>
          <w:color w:val="000000"/>
        </w:rPr>
        <w:t>] //ab sp</w:t>
      </w:r>
    </w:p>
    <w:p w14:paraId="04875622" w14:textId="77777777" w:rsidR="00774A1C" w:rsidRDefault="00774A1C" w:rsidP="00774A1C">
      <w:pPr>
        <w:pStyle w:val="NormalWeb"/>
        <w:spacing w:before="0" w:beforeAutospacing="0" w:after="0" w:afterAutospacing="0"/>
      </w:pPr>
      <w:r>
        <w:rPr>
          <w:color w:val="000000"/>
          <w:u w:val="single"/>
        </w:rPr>
        <w:lastRenderedPageBreak/>
        <w:t xml:space="preserve">We may consider that </w:t>
      </w:r>
      <w:r>
        <w:rPr>
          <w:color w:val="000000"/>
          <w:u w:val="single"/>
          <w:shd w:val="clear" w:color="auto" w:fill="00FF00"/>
        </w:rPr>
        <w:t>outer space should no longer be considered</w:t>
      </w:r>
      <w:r>
        <w:rPr>
          <w:color w:val="000000"/>
          <w:u w:val="single"/>
        </w:rPr>
        <w:t xml:space="preserve"> as a </w:t>
      </w:r>
      <w:r>
        <w:rPr>
          <w:color w:val="000000"/>
          <w:u w:val="single"/>
          <w:shd w:val="clear" w:color="auto" w:fill="00FF00"/>
        </w:rPr>
        <w:t>sanctuary safe from military operations</w:t>
      </w:r>
      <w:r>
        <w:rPr>
          <w:color w:val="000000"/>
          <w:u w:val="single"/>
        </w:rPr>
        <w:t xml:space="preserve"> as of 19 June 1999. </w:t>
      </w:r>
      <w:r>
        <w:rPr>
          <w:color w:val="000000"/>
          <w:sz w:val="16"/>
          <w:szCs w:val="16"/>
        </w:rPr>
        <w:t xml:space="preserve">On that day, a US Theater HighAltitude Area Defense (THAAD) rocket hit a target missile outside the Earth's atmosphere. </w:t>
      </w:r>
      <w:r>
        <w:rPr>
          <w:color w:val="000000"/>
          <w:u w:val="single"/>
        </w:rPr>
        <w:t xml:space="preserve">Outer </w:t>
      </w:r>
      <w:r>
        <w:rPr>
          <w:color w:val="000000"/>
          <w:u w:val="single"/>
          <w:shd w:val="clear" w:color="auto" w:fill="00FF00"/>
        </w:rPr>
        <w:t>space is</w:t>
      </w:r>
      <w:r>
        <w:rPr>
          <w:color w:val="000000"/>
          <w:u w:val="single"/>
        </w:rPr>
        <w:t xml:space="preserve"> now </w:t>
      </w:r>
      <w:r>
        <w:rPr>
          <w:color w:val="000000"/>
          <w:u w:val="single"/>
          <w:shd w:val="clear" w:color="auto" w:fill="00FF00"/>
        </w:rPr>
        <w:t>undergoing</w:t>
      </w:r>
      <w:r>
        <w:rPr>
          <w:color w:val="000000"/>
          <w:u w:val="single"/>
        </w:rPr>
        <w:t xml:space="preserve"> a </w:t>
      </w:r>
      <w:r>
        <w:rPr>
          <w:color w:val="000000"/>
          <w:u w:val="single"/>
          <w:shd w:val="clear" w:color="auto" w:fill="00FF00"/>
        </w:rPr>
        <w:t>militarization</w:t>
      </w:r>
      <w:r>
        <w:rPr>
          <w:color w:val="000000"/>
          <w:u w:val="single"/>
        </w:rPr>
        <w:t xml:space="preserve"> process that is developing </w:t>
      </w:r>
      <w:r>
        <w:rPr>
          <w:color w:val="000000"/>
          <w:u w:val="single"/>
          <w:shd w:val="clear" w:color="auto" w:fill="00FF00"/>
        </w:rPr>
        <w:t>within</w:t>
      </w:r>
      <w:r>
        <w:rPr>
          <w:color w:val="000000"/>
          <w:u w:val="single"/>
        </w:rPr>
        <w:t xml:space="preserve"> a totally new framework, that of the </w:t>
      </w:r>
      <w:r>
        <w:rPr>
          <w:color w:val="000000"/>
          <w:u w:val="single"/>
          <w:shd w:val="clear" w:color="auto" w:fill="00FF00"/>
        </w:rPr>
        <w:t>privatization of space</w:t>
      </w:r>
      <w:r>
        <w:rPr>
          <w:color w:val="000000"/>
          <w:u w:val="single"/>
        </w:rPr>
        <w:t xml:space="preserve"> ventures and projects. </w:t>
      </w:r>
      <w:r>
        <w:rPr>
          <w:color w:val="000000"/>
          <w:sz w:val="16"/>
          <w:szCs w:val="16"/>
        </w:rPr>
        <w:t xml:space="preserve">The bipolar Cold War stage has been removed and gone is the threatening vision of nuclear warfare via all sorts of Earth-based and spaceborne weapons. Yet the big industrial concerns that manufactured the weapons of the Cold War have simply converted themselves and regrouped into mammoth civilian manufacturers, deploying constellations of civilian assets in outer space.2 Instead of procuring the much-criticized US Strategic Defense Initiative (SDI), they now produce dual-use goods that can be used in an undi!erentiated manner for both civilian and military objectives [3,4]3. The borderlines between civilian and military high technology goods that prevailed only a few years ago have become meaningless and technical parameters that quali"ed equipment as being military, less than "ve years ago, are now useless, commercial entities being able to sell these, once forbidden tools, as plain commercial gadgets.4 The confusion between the US Department of Commerce and the US Department of State over determining what is (or should be) subject to authorization and what is not is illustrative of this situation. Yet, thanks to the loopholes and inconsistencies of the international treaties on outer space, we may soon end up with exactly the same result as during the Cold War * Hollywood's Star Wars, live! </w:t>
      </w:r>
      <w:r>
        <w:rPr>
          <w:color w:val="000000"/>
          <w:u w:val="single"/>
        </w:rPr>
        <w:t xml:space="preserve">We are slowly discovering that the </w:t>
      </w:r>
      <w:r>
        <w:rPr>
          <w:color w:val="000000"/>
          <w:u w:val="single"/>
          <w:shd w:val="clear" w:color="auto" w:fill="00FF00"/>
        </w:rPr>
        <w:t>militarization</w:t>
      </w:r>
      <w:r>
        <w:rPr>
          <w:color w:val="000000"/>
          <w:u w:val="single"/>
        </w:rPr>
        <w:t xml:space="preserve"> process </w:t>
      </w:r>
      <w:r>
        <w:rPr>
          <w:color w:val="000000"/>
          <w:u w:val="single"/>
          <w:shd w:val="clear" w:color="auto" w:fill="00FF00"/>
        </w:rPr>
        <w:t>of</w:t>
      </w:r>
      <w:r>
        <w:rPr>
          <w:color w:val="000000"/>
          <w:u w:val="single"/>
        </w:rPr>
        <w:t xml:space="preserve"> outer </w:t>
      </w:r>
      <w:r>
        <w:rPr>
          <w:color w:val="000000"/>
          <w:u w:val="single"/>
          <w:shd w:val="clear" w:color="auto" w:fill="00FF00"/>
        </w:rPr>
        <w:t>space seems to be a given, thanks to increasing competition</w:t>
      </w:r>
      <w:r>
        <w:rPr>
          <w:color w:val="000000"/>
          <w:u w:val="single"/>
        </w:rPr>
        <w:t xml:space="preserve"> within the space business environment. And, as privatization has accelerated during the last decade, we can clearly see an acceleration of the militarization process of outer space. This has become apparent  through two main observations: (1) private space corporations are, more than ever, vanguards of national interests; and (2) </w:t>
      </w:r>
      <w:r>
        <w:rPr>
          <w:color w:val="000000"/>
          <w:u w:val="single"/>
          <w:shd w:val="clear" w:color="auto" w:fill="00FF00"/>
        </w:rPr>
        <w:t>commercial competition is another way for nations to impose their influence in space</w:t>
      </w:r>
      <w:r>
        <w:rPr>
          <w:color w:val="000000"/>
          <w:u w:val="single"/>
        </w:rPr>
        <w:t xml:space="preserve"> (and world) </w:t>
      </w:r>
      <w:r>
        <w:rPr>
          <w:color w:val="000000"/>
          <w:u w:val="single"/>
          <w:shd w:val="clear" w:color="auto" w:fill="00FF00"/>
        </w:rPr>
        <w:t>affairs</w:t>
      </w:r>
      <w:r>
        <w:rPr>
          <w:color w:val="000000"/>
          <w:u w:val="single"/>
        </w:rPr>
        <w:t>. In the end, what is at stake here is the fragile equilibrium between world peace and tensions, now transported into outer space.</w:t>
      </w:r>
      <w:r>
        <w:rPr>
          <w:color w:val="000000"/>
          <w:sz w:val="16"/>
          <w:szCs w:val="16"/>
        </w:rPr>
        <w:t> </w:t>
      </w:r>
    </w:p>
    <w:p w14:paraId="56FFFC0A" w14:textId="77777777" w:rsidR="00774A1C" w:rsidRDefault="00774A1C" w:rsidP="00774A1C">
      <w:pPr>
        <w:spacing w:after="240"/>
      </w:pPr>
      <w:r>
        <w:br/>
      </w:r>
    </w:p>
    <w:p w14:paraId="3574F37C" w14:textId="77777777" w:rsidR="00774A1C" w:rsidRDefault="00774A1C" w:rsidP="00774A1C">
      <w:pPr>
        <w:pStyle w:val="NormalWeb"/>
        <w:spacing w:before="0" w:beforeAutospacing="0" w:after="0" w:afterAutospacing="0"/>
      </w:pPr>
      <w:r>
        <w:rPr>
          <w:b/>
          <w:bCs/>
          <w:color w:val="000000"/>
        </w:rPr>
        <w:t>Militarization of space leads to space war.</w:t>
      </w:r>
    </w:p>
    <w:p w14:paraId="62ADAC71" w14:textId="77777777" w:rsidR="00774A1C" w:rsidRDefault="00774A1C" w:rsidP="00774A1C">
      <w:pPr>
        <w:pStyle w:val="NormalWeb"/>
        <w:spacing w:before="0" w:beforeAutospacing="0" w:after="0" w:afterAutospacing="0"/>
      </w:pPr>
      <w:r>
        <w:rPr>
          <w:b/>
          <w:bCs/>
          <w:color w:val="000000"/>
        </w:rPr>
        <w:t xml:space="preserve">Gilliard 19 </w:t>
      </w:r>
      <w:r>
        <w:rPr>
          <w:color w:val="000000"/>
        </w:rPr>
        <w:t xml:space="preserve">[Alexandra Gilliard. “What are the Consequences of Militarizing Outer Space?”. 6-10-2019. Global Security Review. </w:t>
      </w:r>
      <w:hyperlink r:id="rId40" w:history="1">
        <w:r>
          <w:rPr>
            <w:rStyle w:val="FollowedHyperlink"/>
            <w:rFonts w:eastAsiaTheme="majorEastAsia"/>
            <w:color w:val="000000"/>
          </w:rPr>
          <w:t>https://globalsecurityreview.com/consequences-militarization-space/</w:t>
        </w:r>
      </w:hyperlink>
      <w:r>
        <w:rPr>
          <w:color w:val="000000"/>
        </w:rPr>
        <w:t>] //ab sp</w:t>
      </w:r>
    </w:p>
    <w:p w14:paraId="3BBD676F" w14:textId="77777777" w:rsidR="00774A1C" w:rsidRDefault="00774A1C" w:rsidP="00774A1C"/>
    <w:p w14:paraId="6C35D4E1" w14:textId="77777777" w:rsidR="00774A1C" w:rsidRDefault="00774A1C" w:rsidP="00774A1C">
      <w:pPr>
        <w:pStyle w:val="NormalWeb"/>
        <w:spacing w:before="0" w:beforeAutospacing="0" w:after="0" w:afterAutospacing="0"/>
      </w:pPr>
      <w:r>
        <w:rPr>
          <w:color w:val="000000"/>
          <w:sz w:val="16"/>
          <w:szCs w:val="16"/>
        </w:rPr>
        <w:t>The consequences of weapons testing and aggression in space could span generations, and current technological advances only increase the urgency for policymakers to pursue a limitations treaty. As it stands, there are three major ramifications of a potential arms race in space:</w:t>
      </w:r>
    </w:p>
    <w:p w14:paraId="6834A77C" w14:textId="77777777" w:rsidR="00774A1C" w:rsidRDefault="00774A1C" w:rsidP="00774A1C"/>
    <w:p w14:paraId="470A21AE" w14:textId="77777777" w:rsidR="00774A1C" w:rsidRDefault="00774A1C" w:rsidP="00774A1C">
      <w:pPr>
        <w:pStyle w:val="NormalWeb"/>
        <w:spacing w:before="0" w:beforeAutospacing="0" w:after="0" w:afterAutospacing="0"/>
      </w:pPr>
      <w:r>
        <w:rPr>
          <w:color w:val="000000"/>
          <w:sz w:val="16"/>
          <w:szCs w:val="16"/>
        </w:rPr>
        <w:t>As both financial and technological barriers to the space services industry have decreased, the number of governmental and private investors with assets in space has inevitably increased. There is now an abundance of satellites in space owned by multiple states and corporations. These satellites are used to not only coordinate military actions, but to perform more mundane tasks, like obtaining weather reports, or managing on-ground communications, and navigation.</w:t>
      </w:r>
    </w:p>
    <w:p w14:paraId="6ABADDAF" w14:textId="77777777" w:rsidR="00774A1C" w:rsidRDefault="00774A1C" w:rsidP="00774A1C"/>
    <w:p w14:paraId="1DD77BBC" w14:textId="77777777" w:rsidR="00774A1C" w:rsidRDefault="00774A1C" w:rsidP="00774A1C">
      <w:pPr>
        <w:pStyle w:val="NormalWeb"/>
        <w:spacing w:before="0" w:beforeAutospacing="0" w:after="0" w:afterAutospacing="0"/>
      </w:pPr>
      <w:r>
        <w:rPr>
          <w:color w:val="000000"/>
          <w:sz w:val="16"/>
          <w:szCs w:val="16"/>
        </w:rPr>
        <w:t>Should states begin weapons testing in space, debris could cloud the orbit and make positioning new satellites impossible, disrupting our current way of life. More pressing, however, is that if a country’s satellites are successfully destroyed by an enemy state, military capabilities can be severely hindered or destroyed, leaving the country vulnerable to attack and unable to coordinate its military forces on the ground.</w:t>
      </w:r>
    </w:p>
    <w:p w14:paraId="6EB2AA1E" w14:textId="77777777" w:rsidR="00774A1C" w:rsidRDefault="00774A1C" w:rsidP="00774A1C"/>
    <w:p w14:paraId="57354466" w14:textId="77777777" w:rsidR="00774A1C" w:rsidRDefault="00774A1C" w:rsidP="00774A1C">
      <w:pPr>
        <w:pStyle w:val="NormalWeb"/>
        <w:spacing w:before="0" w:beforeAutospacing="0" w:after="0" w:afterAutospacing="0"/>
      </w:pPr>
      <w:r>
        <w:rPr>
          <w:color w:val="000000"/>
          <w:sz w:val="16"/>
          <w:szCs w:val="16"/>
        </w:rPr>
        <w:t>Diminished future use of near space</w:t>
      </w:r>
    </w:p>
    <w:p w14:paraId="318DCE81" w14:textId="77777777" w:rsidR="00774A1C" w:rsidRDefault="00774A1C" w:rsidP="00774A1C">
      <w:pPr>
        <w:pStyle w:val="NormalWeb"/>
        <w:spacing w:before="0" w:beforeAutospacing="0" w:after="0" w:afterAutospacing="0"/>
      </w:pPr>
      <w:r>
        <w:rPr>
          <w:color w:val="000000"/>
          <w:sz w:val="16"/>
          <w:szCs w:val="16"/>
        </w:rPr>
        <w:t>Whether caused by weapons testing or actual aggression, the subsequent proliferation of debris around the planet would damage our future ability to access space. Not only would debris act as shrapnel to preexisting assets in space, but it would also become much more difficult to launch satellites or rockets, hindering scientific research, space exploration, and commercial operations.</w:t>
      </w:r>
    </w:p>
    <w:p w14:paraId="2837EF59" w14:textId="77777777" w:rsidR="00774A1C" w:rsidRDefault="00774A1C" w:rsidP="00774A1C"/>
    <w:p w14:paraId="04E603ED" w14:textId="77777777" w:rsidR="00774A1C" w:rsidRDefault="00774A1C" w:rsidP="00774A1C">
      <w:pPr>
        <w:pStyle w:val="NormalWeb"/>
        <w:spacing w:before="0" w:beforeAutospacing="0" w:after="0" w:afterAutospacing="0"/>
      </w:pPr>
      <w:r>
        <w:rPr>
          <w:color w:val="000000"/>
          <w:sz w:val="16"/>
          <w:szCs w:val="16"/>
        </w:rPr>
        <w:t xml:space="preserve">From the past fifty-odd years of activity in space alone, the debris left behind in Earth’s orbital field has already become hazardous to spacecraft — a main reason why the U.S. and the Soviet Union did not continue with ASAT testing during the Cold War. If greater </w:t>
      </w:r>
      <w:r>
        <w:rPr>
          <w:color w:val="000000"/>
          <w:sz w:val="16"/>
          <w:szCs w:val="16"/>
        </w:rPr>
        <w:lastRenderedPageBreak/>
        <w:t>pollution were to occur, space itself could be become unusable, resulting in the collapse of the global economic system, air travel, and various communications.</w:t>
      </w:r>
    </w:p>
    <w:p w14:paraId="07313F5E" w14:textId="77777777" w:rsidR="00774A1C" w:rsidRDefault="00774A1C" w:rsidP="00774A1C"/>
    <w:p w14:paraId="0758A955" w14:textId="77777777" w:rsidR="00774A1C" w:rsidRDefault="00774A1C" w:rsidP="00774A1C">
      <w:pPr>
        <w:pStyle w:val="NormalWeb"/>
        <w:spacing w:before="0" w:beforeAutospacing="0" w:after="0" w:afterAutospacing="0"/>
      </w:pPr>
      <w:r>
        <w:rPr>
          <w:color w:val="000000"/>
          <w:sz w:val="16"/>
          <w:szCs w:val="16"/>
        </w:rPr>
        <w:t>Power imbalances and proliferation on the ground</w:t>
      </w:r>
    </w:p>
    <w:p w14:paraId="6F64CD7C" w14:textId="77777777" w:rsidR="00774A1C" w:rsidRDefault="00774A1C" w:rsidP="00774A1C">
      <w:pPr>
        <w:pStyle w:val="NormalWeb"/>
        <w:spacing w:before="0" w:beforeAutospacing="0" w:after="0" w:afterAutospacing="0"/>
      </w:pPr>
      <w:r>
        <w:rPr>
          <w:color w:val="000000"/>
          <w:u w:val="single"/>
          <w:shd w:val="clear" w:color="auto" w:fill="00FF00"/>
        </w:rPr>
        <w:t>Only so many states</w:t>
      </w:r>
      <w:r>
        <w:rPr>
          <w:color w:val="000000"/>
          <w:u w:val="single"/>
        </w:rPr>
        <w:t xml:space="preserve"> currently </w:t>
      </w:r>
      <w:r>
        <w:rPr>
          <w:color w:val="000000"/>
          <w:u w:val="single"/>
          <w:shd w:val="clear" w:color="auto" w:fill="00FF00"/>
        </w:rPr>
        <w:t>have access to space—which means</w:t>
      </w:r>
      <w:r>
        <w:rPr>
          <w:color w:val="000000"/>
          <w:u w:val="single"/>
        </w:rPr>
        <w:t xml:space="preserve"> any </w:t>
      </w:r>
      <w:r>
        <w:rPr>
          <w:color w:val="000000"/>
          <w:u w:val="single"/>
          <w:shd w:val="clear" w:color="auto" w:fill="00FF00"/>
        </w:rPr>
        <w:t>militarization</w:t>
      </w:r>
      <w:r>
        <w:rPr>
          <w:color w:val="000000"/>
          <w:u w:val="single"/>
        </w:rPr>
        <w:t xml:space="preserve"> be by the few, while </w:t>
      </w:r>
      <w:r>
        <w:rPr>
          <w:color w:val="000000"/>
          <w:u w:val="single"/>
          <w:shd w:val="clear" w:color="auto" w:fill="00FF00"/>
        </w:rPr>
        <w:t>other states would be left to fend for themselves</w:t>
      </w:r>
      <w:r>
        <w:rPr>
          <w:color w:val="000000"/>
          <w:u w:val="single"/>
        </w:rPr>
        <w:t xml:space="preserve">. This would </w:t>
      </w:r>
      <w:r>
        <w:rPr>
          <w:color w:val="000000"/>
          <w:u w:val="single"/>
          <w:shd w:val="clear" w:color="auto" w:fill="00FF00"/>
        </w:rPr>
        <w:t>establish a clear power imbalance</w:t>
      </w:r>
      <w:r>
        <w:rPr>
          <w:color w:val="000000"/>
          <w:u w:val="single"/>
        </w:rPr>
        <w:t xml:space="preserve"> that could </w:t>
      </w:r>
      <w:r>
        <w:rPr>
          <w:color w:val="000000"/>
          <w:u w:val="single"/>
          <w:shd w:val="clear" w:color="auto" w:fill="00FF00"/>
        </w:rPr>
        <w:t>breed distrust among nations</w:t>
      </w:r>
      <w:r>
        <w:rPr>
          <w:color w:val="000000"/>
          <w:u w:val="single"/>
        </w:rPr>
        <w:t xml:space="preserve">, resulting in a more insecure world and a veritable power keg primed for war. Additionally, </w:t>
      </w:r>
      <w:r>
        <w:rPr>
          <w:color w:val="000000"/>
          <w:u w:val="single"/>
          <w:shd w:val="clear" w:color="auto" w:fill="00FF00"/>
        </w:rPr>
        <w:t>deterrence measures</w:t>
      </w:r>
      <w:r>
        <w:rPr>
          <w:color w:val="000000"/>
          <w:u w:val="single"/>
        </w:rPr>
        <w:t xml:space="preserve"> taken by states with access to space </w:t>
      </w:r>
      <w:r>
        <w:rPr>
          <w:color w:val="000000"/>
          <w:u w:val="single"/>
          <w:shd w:val="clear" w:color="auto" w:fill="00FF00"/>
        </w:rPr>
        <w:t>would escalate</w:t>
      </w:r>
      <w:r>
        <w:rPr>
          <w:color w:val="000000"/>
          <w:u w:val="single"/>
        </w:rPr>
        <w:t>, attempting to build up weapons caches not dissimilar to the nuclear weapons stockpiling activities of the Cold War.</w:t>
      </w:r>
    </w:p>
    <w:p w14:paraId="092C0350" w14:textId="77777777" w:rsidR="00774A1C" w:rsidRDefault="00774A1C" w:rsidP="00774A1C"/>
    <w:p w14:paraId="7887D1E0" w14:textId="77777777" w:rsidR="00774A1C" w:rsidRDefault="00774A1C" w:rsidP="00774A1C">
      <w:pPr>
        <w:pStyle w:val="NormalWeb"/>
        <w:spacing w:before="0" w:beforeAutospacing="0" w:after="0" w:afterAutospacing="0"/>
      </w:pPr>
      <w:r>
        <w:rPr>
          <w:color w:val="000000"/>
          <w:sz w:val="16"/>
          <w:szCs w:val="16"/>
        </w:rPr>
        <w:t>In any arms race, it is inevitable that more advanced weaponry is created. Yet, this does not only pose a risk to assets in space. Should a terrestrial war break out, this weaponry may eventually be deployed on the ground, and space-faring states would be able to capitalize on the power imbalance by using these new developments against states that have not yet broken into the space industry or developed equally-advanced weaponry.</w:t>
      </w:r>
    </w:p>
    <w:p w14:paraId="0D8B78F6" w14:textId="77777777" w:rsidR="00774A1C" w:rsidRDefault="00774A1C" w:rsidP="00774A1C"/>
    <w:p w14:paraId="3AAC2F23" w14:textId="77777777" w:rsidR="00774A1C" w:rsidRDefault="00774A1C" w:rsidP="00774A1C">
      <w:pPr>
        <w:pStyle w:val="NormalWeb"/>
        <w:spacing w:before="0" w:beforeAutospacing="0" w:after="0" w:afterAutospacing="0"/>
      </w:pPr>
      <w:r>
        <w:rPr>
          <w:color w:val="000000"/>
          <w:sz w:val="16"/>
          <w:szCs w:val="16"/>
        </w:rPr>
        <w:t>Into the Future</w:t>
      </w:r>
    </w:p>
    <w:p w14:paraId="7A992D46" w14:textId="77777777" w:rsidR="00774A1C" w:rsidRDefault="00774A1C" w:rsidP="00774A1C">
      <w:pPr>
        <w:pStyle w:val="NormalWeb"/>
        <w:spacing w:before="0" w:beforeAutospacing="0" w:after="0" w:afterAutospacing="0"/>
      </w:pPr>
      <w:r>
        <w:rPr>
          <w:color w:val="000000"/>
          <w:u w:val="single"/>
        </w:rPr>
        <w:t xml:space="preserve">The </w:t>
      </w:r>
      <w:r>
        <w:rPr>
          <w:color w:val="000000"/>
          <w:u w:val="single"/>
          <w:shd w:val="clear" w:color="auto" w:fill="00FF00"/>
        </w:rPr>
        <w:t>militarization of space would inevitably increase the chances of war</w:t>
      </w:r>
      <w:r>
        <w:rPr>
          <w:color w:val="000000"/>
          <w:u w:val="single"/>
        </w:rPr>
        <w:t xml:space="preserve">, and also threaten the industries that rely on space to carry out their daily operations. </w:t>
      </w:r>
      <w:r>
        <w:rPr>
          <w:color w:val="000000"/>
          <w:u w:val="single"/>
          <w:shd w:val="clear" w:color="auto" w:fill="00FF00"/>
        </w:rPr>
        <w:t>Without treaties and resolutions to regulate and limit armament in space</w:t>
      </w:r>
      <w:r>
        <w:rPr>
          <w:color w:val="000000"/>
          <w:u w:val="single"/>
        </w:rPr>
        <w:t>, the international community risks facing extreme consequences. Furthermore, with the history of U.S. disinterest in UN efforts to regulate space, the implementation of a meaningful, multilateral agreement for arms control in space is unlikely.</w:t>
      </w:r>
    </w:p>
    <w:p w14:paraId="616AD548" w14:textId="77777777" w:rsidR="00774A1C" w:rsidRDefault="00774A1C" w:rsidP="00774A1C"/>
    <w:p w14:paraId="5A8518ED" w14:textId="77777777" w:rsidR="00774A1C" w:rsidRDefault="00774A1C" w:rsidP="00774A1C">
      <w:pPr>
        <w:pStyle w:val="NormalWeb"/>
        <w:spacing w:before="0" w:beforeAutospacing="0" w:after="0" w:afterAutospacing="0"/>
      </w:pPr>
      <w:r>
        <w:rPr>
          <w:color w:val="000000"/>
          <w:sz w:val="16"/>
          <w:szCs w:val="16"/>
        </w:rPr>
        <w:t>Ultimately, the international community will need to regulate actions, militarization, and the possibility of eventual armament in space sooner rather than later in order to reduce the threat of major war, economic destruction, and global insecurity.</w:t>
      </w:r>
    </w:p>
    <w:p w14:paraId="2E69B7C0" w14:textId="77777777" w:rsidR="00774A1C" w:rsidRPr="00774A1C" w:rsidRDefault="00774A1C" w:rsidP="00774A1C"/>
    <w:sectPr w:rsidR="00774A1C" w:rsidRPr="00774A1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43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5A6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551"/>
    <w:rsid w:val="002343FE"/>
    <w:rsid w:val="00235F7B"/>
    <w:rsid w:val="00243F14"/>
    <w:rsid w:val="002502CF"/>
    <w:rsid w:val="0025766E"/>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07CB"/>
    <w:rsid w:val="002E392E"/>
    <w:rsid w:val="002E6BBC"/>
    <w:rsid w:val="002F1BA9"/>
    <w:rsid w:val="002F6E74"/>
    <w:rsid w:val="003029D1"/>
    <w:rsid w:val="003030C7"/>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E3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073"/>
    <w:rsid w:val="005E1860"/>
    <w:rsid w:val="005E43EF"/>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0C0"/>
    <w:rsid w:val="00753A84"/>
    <w:rsid w:val="007611F5"/>
    <w:rsid w:val="007619E4"/>
    <w:rsid w:val="00761E75"/>
    <w:rsid w:val="0076307E"/>
    <w:rsid w:val="0076495E"/>
    <w:rsid w:val="00765FC8"/>
    <w:rsid w:val="00774A1C"/>
    <w:rsid w:val="00775694"/>
    <w:rsid w:val="00793F46"/>
    <w:rsid w:val="007A1325"/>
    <w:rsid w:val="007A1A18"/>
    <w:rsid w:val="007A3BAF"/>
    <w:rsid w:val="007B53D8"/>
    <w:rsid w:val="007C22C5"/>
    <w:rsid w:val="007C4818"/>
    <w:rsid w:val="007C57E1"/>
    <w:rsid w:val="007C5811"/>
    <w:rsid w:val="007D2DF5"/>
    <w:rsid w:val="007D451A"/>
    <w:rsid w:val="007D5E3E"/>
    <w:rsid w:val="007D7596"/>
    <w:rsid w:val="007E242C"/>
    <w:rsid w:val="007E6631"/>
    <w:rsid w:val="00803A12"/>
    <w:rsid w:val="00805417"/>
    <w:rsid w:val="00813802"/>
    <w:rsid w:val="008266F9"/>
    <w:rsid w:val="008267E2"/>
    <w:rsid w:val="00826A9B"/>
    <w:rsid w:val="0083151C"/>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4A77"/>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246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4A2"/>
    <w:rsid w:val="00D53072"/>
    <w:rsid w:val="00D61A4E"/>
    <w:rsid w:val="00D634EA"/>
    <w:rsid w:val="00D675B4"/>
    <w:rsid w:val="00D713A1"/>
    <w:rsid w:val="00D77956"/>
    <w:rsid w:val="00D80A34"/>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FD3"/>
    <w:rsid w:val="00E8322E"/>
    <w:rsid w:val="00E903E0"/>
    <w:rsid w:val="00EA1115"/>
    <w:rsid w:val="00EA39EB"/>
    <w:rsid w:val="00EA58CE"/>
    <w:rsid w:val="00EB33FF"/>
    <w:rsid w:val="00EB3D1A"/>
    <w:rsid w:val="00EC05BB"/>
    <w:rsid w:val="00EC2759"/>
    <w:rsid w:val="00EC7106"/>
    <w:rsid w:val="00ED0120"/>
    <w:rsid w:val="00ED3BBA"/>
    <w:rsid w:val="00ED4E12"/>
    <w:rsid w:val="00EE051B"/>
    <w:rsid w:val="00EE4B53"/>
    <w:rsid w:val="00EE54B4"/>
    <w:rsid w:val="00EF1AD8"/>
    <w:rsid w:val="00EF1E53"/>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1E1"/>
    <w:rsid w:val="00F43EA3"/>
    <w:rsid w:val="00F50C55"/>
    <w:rsid w:val="00F57FFB"/>
    <w:rsid w:val="00F601E6"/>
    <w:rsid w:val="00F634AF"/>
    <w:rsid w:val="00F73954"/>
    <w:rsid w:val="00F94060"/>
    <w:rsid w:val="00FA56F6"/>
    <w:rsid w:val="00FB329D"/>
    <w:rsid w:val="00FC27E3"/>
    <w:rsid w:val="00FC74C7"/>
    <w:rsid w:val="00FD451D"/>
    <w:rsid w:val="00FD4D0C"/>
    <w:rsid w:val="00FD5B22"/>
    <w:rsid w:val="00FE1B01"/>
    <w:rsid w:val="00FF7A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AF4AA4"/>
  <w14:defaultImageDpi w14:val="300"/>
  <w15:docId w15:val="{DBFFD537-9787-474F-B1C5-13161C34E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3802"/>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8138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38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138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t"/>
    <w:basedOn w:val="Normal"/>
    <w:next w:val="Normal"/>
    <w:link w:val="Heading4Char"/>
    <w:uiPriority w:val="9"/>
    <w:unhideWhenUsed/>
    <w:qFormat/>
    <w:rsid w:val="008138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38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3802"/>
  </w:style>
  <w:style w:type="character" w:customStyle="1" w:styleId="Heading1Char">
    <w:name w:val="Heading 1 Char"/>
    <w:aliases w:val="Pocket Char"/>
    <w:basedOn w:val="DefaultParagraphFont"/>
    <w:link w:val="Heading1"/>
    <w:uiPriority w:val="9"/>
    <w:rsid w:val="00813802"/>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813802"/>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813802"/>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813802"/>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1380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813802"/>
    <w:rPr>
      <w:b w:val="0"/>
      <w:sz w:val="24"/>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813802"/>
    <w:rPr>
      <w:rFonts w:ascii="Times New Roman" w:hAnsi="Times New Roman" w:cs="Times New Roman"/>
      <w:b/>
      <w:i w:val="0"/>
      <w:iCs/>
      <w:sz w:val="24"/>
      <w:u w:val="single"/>
      <w:bdr w:val="none" w:sz="0" w:space="0" w:color="auto"/>
    </w:rPr>
  </w:style>
  <w:style w:type="character" w:styleId="FollowedHyperlink">
    <w:name w:val="FollowedHyperlink"/>
    <w:basedOn w:val="DefaultParagraphFont"/>
    <w:uiPriority w:val="99"/>
    <w:semiHidden/>
    <w:unhideWhenUsed/>
    <w:rsid w:val="0081380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813802"/>
    <w:rPr>
      <w:color w:val="auto"/>
      <w:u w:val="none"/>
    </w:rPr>
  </w:style>
  <w:style w:type="paragraph" w:styleId="DocumentMap">
    <w:name w:val="Document Map"/>
    <w:basedOn w:val="Normal"/>
    <w:link w:val="DocumentMapChar"/>
    <w:uiPriority w:val="99"/>
    <w:semiHidden/>
    <w:unhideWhenUsed/>
    <w:rsid w:val="0081380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13802"/>
    <w:rPr>
      <w:rFonts w:ascii="Lucida Grande" w:hAnsi="Lucida Grande" w:cs="Lucida Grande"/>
    </w:rPr>
  </w:style>
  <w:style w:type="paragraph" w:customStyle="1" w:styleId="textbold">
    <w:name w:val="text bold"/>
    <w:basedOn w:val="Normal"/>
    <w:link w:val="Emphasis"/>
    <w:uiPriority w:val="20"/>
    <w:qFormat/>
    <w:rsid w:val="005E43EF"/>
    <w:pPr>
      <w:ind w:left="720"/>
      <w:jc w:val="both"/>
    </w:pPr>
    <w:rPr>
      <w:b/>
      <w:iCs/>
      <w:u w:val="single"/>
    </w:rPr>
  </w:style>
  <w:style w:type="paragraph" w:styleId="NormalWeb">
    <w:name w:val="Normal (Web)"/>
    <w:basedOn w:val="Normal"/>
    <w:uiPriority w:val="99"/>
    <w:unhideWhenUsed/>
    <w:rsid w:val="005E43EF"/>
    <w:pPr>
      <w:spacing w:before="100" w:beforeAutospacing="1" w:after="100" w:afterAutospacing="1" w:line="240" w:lineRule="auto"/>
    </w:pPr>
    <w:rPr>
      <w:rFonts w:eastAsia="Times New Roman"/>
    </w:rPr>
  </w:style>
  <w:style w:type="character" w:styleId="UnresolvedMention">
    <w:name w:val="Unresolved Mention"/>
    <w:basedOn w:val="DefaultParagraphFont"/>
    <w:uiPriority w:val="99"/>
    <w:semiHidden/>
    <w:unhideWhenUsed/>
    <w:rsid w:val="002E07CB"/>
    <w:rPr>
      <w:color w:val="605E5C"/>
      <w:shd w:val="clear" w:color="auto" w:fill="E1DFDD"/>
    </w:rPr>
  </w:style>
  <w:style w:type="paragraph" w:styleId="Revision">
    <w:name w:val="Revision"/>
    <w:hidden/>
    <w:uiPriority w:val="99"/>
    <w:semiHidden/>
    <w:rsid w:val="00CF246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301741">
      <w:bodyDiv w:val="1"/>
      <w:marLeft w:val="0"/>
      <w:marRight w:val="0"/>
      <w:marTop w:val="0"/>
      <w:marBottom w:val="0"/>
      <w:divBdr>
        <w:top w:val="none" w:sz="0" w:space="0" w:color="auto"/>
        <w:left w:val="none" w:sz="0" w:space="0" w:color="auto"/>
        <w:bottom w:val="none" w:sz="0" w:space="0" w:color="auto"/>
        <w:right w:val="none" w:sz="0" w:space="0" w:color="auto"/>
      </w:divBdr>
    </w:div>
    <w:div w:id="186451507">
      <w:bodyDiv w:val="1"/>
      <w:marLeft w:val="0"/>
      <w:marRight w:val="0"/>
      <w:marTop w:val="0"/>
      <w:marBottom w:val="0"/>
      <w:divBdr>
        <w:top w:val="none" w:sz="0" w:space="0" w:color="auto"/>
        <w:left w:val="none" w:sz="0" w:space="0" w:color="auto"/>
        <w:bottom w:val="none" w:sz="0" w:space="0" w:color="auto"/>
        <w:right w:val="none" w:sz="0" w:space="0" w:color="auto"/>
      </w:divBdr>
    </w:div>
    <w:div w:id="670833010">
      <w:bodyDiv w:val="1"/>
      <w:marLeft w:val="0"/>
      <w:marRight w:val="0"/>
      <w:marTop w:val="0"/>
      <w:marBottom w:val="0"/>
      <w:divBdr>
        <w:top w:val="none" w:sz="0" w:space="0" w:color="auto"/>
        <w:left w:val="none" w:sz="0" w:space="0" w:color="auto"/>
        <w:bottom w:val="none" w:sz="0" w:space="0" w:color="auto"/>
        <w:right w:val="none" w:sz="0" w:space="0" w:color="auto"/>
      </w:divBdr>
    </w:div>
    <w:div w:id="1559241546">
      <w:bodyDiv w:val="1"/>
      <w:marLeft w:val="0"/>
      <w:marRight w:val="0"/>
      <w:marTop w:val="0"/>
      <w:marBottom w:val="0"/>
      <w:divBdr>
        <w:top w:val="none" w:sz="0" w:space="0" w:color="auto"/>
        <w:left w:val="none" w:sz="0" w:space="0" w:color="auto"/>
        <w:bottom w:val="none" w:sz="0" w:space="0" w:color="auto"/>
        <w:right w:val="none" w:sz="0" w:space="0" w:color="auto"/>
      </w:divBdr>
    </w:div>
    <w:div w:id="1559434971">
      <w:bodyDiv w:val="1"/>
      <w:marLeft w:val="0"/>
      <w:marRight w:val="0"/>
      <w:marTop w:val="0"/>
      <w:marBottom w:val="0"/>
      <w:divBdr>
        <w:top w:val="none" w:sz="0" w:space="0" w:color="auto"/>
        <w:left w:val="none" w:sz="0" w:space="0" w:color="auto"/>
        <w:bottom w:val="none" w:sz="0" w:space="0" w:color="auto"/>
        <w:right w:val="none" w:sz="0" w:space="0" w:color="auto"/>
      </w:divBdr>
    </w:div>
    <w:div w:id="16067665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Kessler_syndrome" TargetMode="External"/><Relationship Id="rId18" Type="http://schemas.openxmlformats.org/officeDocument/2006/relationships/hyperlink" Target="https://ourplnt.com/space-junk-earth/" TargetMode="External"/><Relationship Id="rId26" Type="http://schemas.openxmlformats.org/officeDocument/2006/relationships/hyperlink" Target="http://www.armscontrol.org/act/2004_11/Krepon" TargetMode="External"/><Relationship Id="rId39" Type="http://schemas.openxmlformats.org/officeDocument/2006/relationships/hyperlink" Target="https://sci-hub.se/https:/www.sciencedirect.com/science/article/abs/pii/S0265964600000503" TargetMode="External"/><Relationship Id="rId21" Type="http://schemas.openxmlformats.org/officeDocument/2006/relationships/hyperlink" Target="https://www.vox.com/2014/4/21/5625246/space-war-china-north-korea-iran" TargetMode="External"/><Relationship Id="rId34" Type="http://schemas.openxmlformats.org/officeDocument/2006/relationships/hyperlink" Target="https://time.com/5779315/russian-spacecraft-spy-satellite-space-force/"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2009_satellite_collision" TargetMode="External"/><Relationship Id="rId20" Type="http://schemas.openxmlformats.org/officeDocument/2006/relationships/hyperlink" Target="https://books.google.com/books?id=Gpwgm022ltMC&amp;pg=PA284&amp;lpg=PA284&amp;dq=shock+waves+create+nitrous+oxide+in+stratosphere&amp;source=bl&amp;ots=YM-MlE1TWQ&amp;sig=CeRXiNYPpEvUEvJYovnl6Bo6DyE&amp;hl=en&amp;sa=X&amp;ved=2ahUKEwiJqJvG9I7fAhUFLqwKHXuOBjs4ChDoATAFegQIABAB" TargetMode="External"/><Relationship Id="rId29" Type="http://schemas.openxmlformats.org/officeDocument/2006/relationships/hyperlink" Target="http://www.pbs.org/wgbh/nova/military/nuclear-false-alarms.htm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bes.com/sites/jonathanocallaghan/2020/02/17/spacex-launches-fifth-starlink-mission-and-takes-its-total-number-of-satellites-up-to-300/" TargetMode="External"/><Relationship Id="rId24" Type="http://schemas.openxmlformats.org/officeDocument/2006/relationships/hyperlink" Target="http://www.cfr.org/space/dangerous-space-incidents/p32790?sp_mid=45655631&amp;sp_rid=emFjay5iZWF1Y2hhbXBAZ21haWwuY29tS0" TargetMode="External"/><Relationship Id="rId32" Type="http://schemas.openxmlformats.org/officeDocument/2006/relationships/hyperlink" Target="https://www.theatlantic.com/science/archive/2017/12/why-we-should-be-worried-about-a-war-in-space/548507/" TargetMode="External"/><Relationship Id="rId37" Type="http://schemas.openxmlformats.org/officeDocument/2006/relationships/hyperlink" Target="https://www.abc.net.au/news/2018-08-24/conflict-in-space-is-inevitable-expert-warns/10146314" TargetMode="External"/><Relationship Id="rId40" Type="http://schemas.openxmlformats.org/officeDocument/2006/relationships/hyperlink" Target="https://globalsecurityreview.com/consequences-militarization-space/" TargetMode="External"/><Relationship Id="rId5" Type="http://schemas.openxmlformats.org/officeDocument/2006/relationships/numbering" Target="numbering.xml"/><Relationship Id="rId15" Type="http://schemas.openxmlformats.org/officeDocument/2006/relationships/hyperlink" Target="https://www.swpc.noaa.gov/impacts" TargetMode="External"/><Relationship Id="rId23" Type="http://schemas.openxmlformats.org/officeDocument/2006/relationships/hyperlink" Target="http://blogs.cfr.org/zenko/2012/02/23/clear-and-present-safety-the-united-states-is-more-secure-than-washington-thinks/" TargetMode="External"/><Relationship Id="rId28" Type="http://schemas.openxmlformats.org/officeDocument/2006/relationships/hyperlink" Target="http://america.aljazeera.com/articles/2014/4/16/china-s-presidentxiurgesgreatermilitaryuseofspace.html" TargetMode="External"/><Relationship Id="rId36" Type="http://schemas.openxmlformats.org/officeDocument/2006/relationships/hyperlink" Target="https://fas.org/2017/01/turning-a-blind-eye-towards-armageddon-u-s-leaders-reject-nuclear-winter-studies/" TargetMode="External"/><Relationship Id="rId10" Type="http://schemas.openxmlformats.org/officeDocument/2006/relationships/hyperlink" Target="https://www.cnn.com/2021/05/08/opinions/long-march-5b-space-junk-growing-problem-gorman/index.html" TargetMode="External"/><Relationship Id="rId19" Type="http://schemas.openxmlformats.org/officeDocument/2006/relationships/hyperlink" Target="https://www.scientificamerican.com/article/how-much-air-pollution-is-produced-by-rockets/" TargetMode="External"/><Relationship Id="rId31" Type="http://schemas.openxmlformats.org/officeDocument/2006/relationships/hyperlink" Target="https://www.moonstruckpodcast.com/" TargetMode="External"/><Relationship Id="rId4" Type="http://schemas.openxmlformats.org/officeDocument/2006/relationships/customXml" Target="../customXml/item4.xml"/><Relationship Id="rId9" Type="http://schemas.openxmlformats.org/officeDocument/2006/relationships/hyperlink" Target="https://www.nhm.ac.uk/discover/what-is-space-junk-and-why-is-it-a-problem.html" TargetMode="External"/><Relationship Id="rId14" Type="http://schemas.openxmlformats.org/officeDocument/2006/relationships/hyperlink" Target="http://physics.ucsc.edu/cosmo/Mountbat.PDF" TargetMode="External"/><Relationship Id="rId22" Type="http://schemas.openxmlformats.org/officeDocument/2006/relationships/hyperlink" Target="http://www.theamericanconservative.com/articles/the-anti-warrior/" TargetMode="External"/><Relationship Id="rId27" Type="http://schemas.openxmlformats.org/officeDocument/2006/relationships/hyperlink" Target="http://www.stimson.org/images/uploads/Anti-satellite_Weapons.pdf" TargetMode="External"/><Relationship Id="rId30" Type="http://schemas.openxmlformats.org/officeDocument/2006/relationships/hyperlink" Target="http://www.state.gov/t/isn/5181.htm" TargetMode="External"/><Relationship Id="rId35" Type="http://schemas.openxmlformats.org/officeDocument/2006/relationships/hyperlink" Target="https://www.businessinsider.com/russian-spacecraft-trailing-us-spy-satellite-space-force-commander-report-2020-2"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forbes.com/sites/startswithabang/2020/01/30/dangers-to-astronomy-intensify-with-spacexs-latest-starlink-launch/" TargetMode="External"/><Relationship Id="rId17" Type="http://schemas.openxmlformats.org/officeDocument/2006/relationships/hyperlink" Target="https://astroscale.com/astroscale-celebrates-successful-launch-of-elsa-d/" TargetMode="External"/><Relationship Id="rId25" Type="http://schemas.openxmlformats.org/officeDocument/2006/relationships/hyperlink" Target="http://www.cfr.org/space/dangerous-space-incidents/p32790?sp_mid=45655631&amp;sp_rid=emFjay5iZWF1Y2hhbXBAZ21haWwuY29tS0" TargetMode="External"/><Relationship Id="rId33" Type="http://schemas.openxmlformats.org/officeDocument/2006/relationships/hyperlink" Target="https://www.theatlantic.com/technology/archive/2020/07/space-warfare-unregulated/614059/" TargetMode="External"/><Relationship Id="rId38" Type="http://schemas.openxmlformats.org/officeDocument/2006/relationships/hyperlink" Target="https://www.abc.net.au/news/science/2018-06-27/hayabusa-2-spacecraft-is-about-to-arrive-at-ryugu/99116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phiepear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23</Pages>
  <Words>13098</Words>
  <Characters>74663</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87586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Sophie Pearo</dc:creator>
  <cp:keywords>5.2</cp:keywords>
  <dc:description/>
  <cp:lastModifiedBy>Sophie Pearo</cp:lastModifiedBy>
  <cp:revision>6</cp:revision>
  <dcterms:created xsi:type="dcterms:W3CDTF">2022-02-19T21:30:00Z</dcterms:created>
  <dcterms:modified xsi:type="dcterms:W3CDTF">2022-02-19T21:52:00Z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