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D9D7D2" w14:textId="2A9E9FBE" w:rsidR="008F357C" w:rsidRDefault="008F357C" w:rsidP="008F357C">
      <w:pPr>
        <w:pStyle w:val="Heading2"/>
      </w:pPr>
      <w:r>
        <w:t>1NC</w:t>
      </w:r>
    </w:p>
    <w:p w14:paraId="1D8B2599" w14:textId="59856978" w:rsidR="00BE5B8F" w:rsidRDefault="00BE5B8F" w:rsidP="00BE5B8F">
      <w:pPr>
        <w:pStyle w:val="Heading3"/>
      </w:pPr>
      <w:r>
        <w:t>New affs bad</w:t>
      </w:r>
    </w:p>
    <w:p w14:paraId="12369F27" w14:textId="4170C039" w:rsidR="00BE5B8F" w:rsidRDefault="00BE5B8F" w:rsidP="00BE5B8F">
      <w:pPr>
        <w:pStyle w:val="Heading4"/>
      </w:pPr>
      <w:r>
        <w:t>Interpretation—the aff must disclose the plan text, framework, and advantage areas 30 minutes before the round. To clarify, disclosure can occur on the wiki or over message.</w:t>
      </w:r>
    </w:p>
    <w:p w14:paraId="54846712" w14:textId="77777777" w:rsidR="00BE5B8F" w:rsidRDefault="00BE5B8F" w:rsidP="00BE5B8F"/>
    <w:p w14:paraId="7672F773" w14:textId="77777777" w:rsidR="00BE5B8F" w:rsidRDefault="00BE5B8F" w:rsidP="00BE5B8F">
      <w:pPr>
        <w:pStyle w:val="Heading4"/>
      </w:pPr>
      <w:r>
        <w:t>Violation—they didn’t</w:t>
      </w:r>
    </w:p>
    <w:p w14:paraId="338BF5C8" w14:textId="7929781C" w:rsidR="00BE5B8F" w:rsidRDefault="00BE5B8F" w:rsidP="00BE5B8F">
      <w:r>
        <w:rPr>
          <w:noProof/>
        </w:rPr>
        <w:drawing>
          <wp:inline distT="0" distB="0" distL="0" distR="0" wp14:anchorId="46F1C115" wp14:editId="7F9CE7AC">
            <wp:extent cx="10464800" cy="210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10464800" cy="2108200"/>
                    </a:xfrm>
                    <a:prstGeom prst="rect">
                      <a:avLst/>
                    </a:prstGeom>
                  </pic:spPr>
                </pic:pic>
              </a:graphicData>
            </a:graphic>
          </wp:inline>
        </w:drawing>
      </w:r>
    </w:p>
    <w:p w14:paraId="0BBC79BF" w14:textId="77777777" w:rsidR="00BE5B8F" w:rsidRDefault="00BE5B8F" w:rsidP="00BE5B8F">
      <w:pPr>
        <w:pStyle w:val="Heading4"/>
      </w:pPr>
      <w:bookmarkStart w:id="0" w:name="_Hlk12873938"/>
      <w:r>
        <w:t>Vote neg for prep and clash—two internal links—</w:t>
      </w:r>
    </w:p>
    <w:p w14:paraId="3CA1927F" w14:textId="77777777" w:rsidR="00BE5B8F" w:rsidRDefault="00BE5B8F" w:rsidP="00BE5B8F">
      <w:pPr>
        <w:pStyle w:val="Heading4"/>
      </w:pPr>
      <w:r w:rsidRPr="00280F06">
        <w:rPr>
          <w:u w:val="single"/>
        </w:rPr>
        <w:t>a) neg prep</w:t>
      </w:r>
      <w:r>
        <w:t xml:space="preserve">—4 minutes of prep is not enough to put together a coherent 1nc or update generics—30 minutes is necessary to learn a little about the affirmative and piece together what 1nc positions apply and cut and research their applications to the affirmative </w:t>
      </w:r>
    </w:p>
    <w:p w14:paraId="115D3A54" w14:textId="7BA86BD3" w:rsidR="008F357C" w:rsidRDefault="00BE5B8F" w:rsidP="008F357C">
      <w:pPr>
        <w:pStyle w:val="Heading4"/>
      </w:pPr>
      <w:r w:rsidRPr="00280F06">
        <w:rPr>
          <w:u w:val="single"/>
        </w:rPr>
        <w:t>b) aff quality</w:t>
      </w:r>
      <w:r>
        <w:t>—plan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p w14:paraId="5AAAE7FB" w14:textId="77777777" w:rsidR="006C4126" w:rsidRPr="00910A32" w:rsidRDefault="006C4126" w:rsidP="006C4126">
      <w:pPr>
        <w:pStyle w:val="Heading4"/>
        <w:rPr>
          <w:rFonts w:cs="Calibri"/>
        </w:rPr>
      </w:pPr>
      <w:r w:rsidRPr="00910A32">
        <w:rPr>
          <w:rFonts w:cs="Calibri"/>
        </w:rPr>
        <w:t xml:space="preserve">Voters: </w:t>
      </w:r>
    </w:p>
    <w:p w14:paraId="69926817" w14:textId="77777777" w:rsidR="006C4126" w:rsidRPr="00910A32" w:rsidRDefault="006C4126" w:rsidP="006C4126">
      <w:pPr>
        <w:pStyle w:val="Heading4"/>
        <w:rPr>
          <w:rFonts w:cs="Calibri"/>
        </w:rPr>
      </w:pPr>
      <w:r w:rsidRPr="00910A32">
        <w:rPr>
          <w:rFonts w:cs="Calibri"/>
        </w:rPr>
        <w:t>Competing interpretations—it tells the negative what they do and do not have to prepare for. Reasonability is arbitrary and unpredictable, inviting a race to the bottom and we’ll win it links to our offense.</w:t>
      </w:r>
    </w:p>
    <w:p w14:paraId="30B02761" w14:textId="77777777" w:rsidR="006C4126" w:rsidRPr="00910A32" w:rsidRDefault="006C4126" w:rsidP="006C4126">
      <w:pPr>
        <w:pStyle w:val="Heading4"/>
        <w:rPr>
          <w:rFonts w:cs="Calibri"/>
        </w:rPr>
      </w:pPr>
      <w:bookmarkStart w:id="1" w:name="_Hlk21386949"/>
      <w:r w:rsidRPr="00910A32">
        <w:rPr>
          <w:rFonts w:cs="Calibri"/>
        </w:rPr>
        <w:t>Drop the debater to deter future abuse and because the 2N doesn’t get new disads to whole rez so it’s permanently skewed.</w:t>
      </w:r>
    </w:p>
    <w:bookmarkEnd w:id="1"/>
    <w:p w14:paraId="22EAE490" w14:textId="5C09E2EB" w:rsidR="006C4126" w:rsidRPr="008F357C" w:rsidRDefault="006C4126" w:rsidP="00761A7B">
      <w:pPr>
        <w:pStyle w:val="Heading4"/>
        <w:rPr>
          <w:rFonts w:cs="Calibri"/>
        </w:rPr>
      </w:pPr>
      <w:r w:rsidRPr="00910A32">
        <w:rPr>
          <w:rFonts w:cs="Calibri"/>
        </w:rPr>
        <w:t xml:space="preserve">No RVIs—it’s your burden to be fair </w:t>
      </w:r>
    </w:p>
    <w:p w14:paraId="073D6DD3" w14:textId="77777777" w:rsidR="006C4126" w:rsidRPr="006C4126" w:rsidRDefault="006C4126" w:rsidP="006C4126"/>
    <w:p w14:paraId="72AE1758" w14:textId="129C5A32" w:rsidR="006C4126" w:rsidRPr="003D797F" w:rsidRDefault="006C4126" w:rsidP="006C4126">
      <w:pPr>
        <w:pStyle w:val="Heading3"/>
      </w:pPr>
      <w:bookmarkStart w:id="2" w:name="_Hlk79447762"/>
      <w:r>
        <w:t xml:space="preserve">Innovation DA </w:t>
      </w:r>
    </w:p>
    <w:p w14:paraId="1BC2899A" w14:textId="77777777" w:rsidR="006C4126" w:rsidRPr="00005719" w:rsidRDefault="006C4126" w:rsidP="006C4126">
      <w:pPr>
        <w:pStyle w:val="Heading4"/>
        <w:rPr>
          <w:rFonts w:cs="Calibri"/>
        </w:rPr>
      </w:pPr>
      <w:r w:rsidRPr="00005719">
        <w:rPr>
          <w:rFonts w:cs="Calibri"/>
        </w:rPr>
        <w:t>Biotech industry strong now</w:t>
      </w:r>
      <w:r>
        <w:rPr>
          <w:rFonts w:cs="Calibri"/>
        </w:rPr>
        <w:t xml:space="preserve"> – new innovation and R&amp;D coming</w:t>
      </w:r>
    </w:p>
    <w:p w14:paraId="11258B86" w14:textId="77777777" w:rsidR="006C4126" w:rsidRPr="00005719" w:rsidRDefault="006C4126" w:rsidP="006C4126">
      <w:r w:rsidRPr="00005719">
        <w:rPr>
          <w:rStyle w:val="Style13ptBold"/>
        </w:rPr>
        <w:t>Cancherini et al. 4/30</w:t>
      </w:r>
      <w:r w:rsidRPr="00005719">
        <w:t xml:space="preserve"> [Laura, Engagement Manager @ McKinsey &amp; Company, Joseph Lydon, Associate Partner @ McKinsey &amp; Company, Jorge Santos Da Silva, Senior Partner at McKinsey &amp; Company, and Alexandra Zemp, Partner at McKinsey &amp; Company</w:t>
      </w:r>
      <w:r>
        <w:t>]</w:t>
      </w:r>
      <w:r w:rsidRPr="00005719">
        <w:t xml:space="preserve"> “What’s ahead for biotech: Another wave or low tide?“,  McKinsey &amp; Company, 4-30-2021, </w:t>
      </w:r>
      <w:hyperlink r:id="rId10" w:history="1">
        <w:r w:rsidRPr="00005719">
          <w:rPr>
            <w:rStyle w:val="Hyperlink"/>
          </w:rPr>
          <w:t>https://www.mckinsey.com/industries/pharmaceuticals-and-medical-products/our-insights/whats-ahead-for-biotech-another-wave-or-low-tide</w:t>
        </w:r>
      </w:hyperlink>
      <w:r w:rsidRPr="00005719">
        <w:t xml:space="preserve"> </w:t>
      </w:r>
      <w:r>
        <w:t>//ajs</w:t>
      </w:r>
      <w:r w:rsidRPr="00005719">
        <w:t xml:space="preserve">  </w:t>
      </w:r>
    </w:p>
    <w:p w14:paraId="68665E75" w14:textId="77777777" w:rsidR="006C4126" w:rsidRPr="00005719" w:rsidRDefault="006C4126" w:rsidP="006C4126">
      <w:r w:rsidRPr="00005719">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3A4292FC" w14:textId="77777777" w:rsidR="006C4126" w:rsidRPr="00005719" w:rsidRDefault="006C4126" w:rsidP="006C4126">
      <w:r w:rsidRPr="00005719">
        <w:t xml:space="preserve">Belying this downbeat mood, </w:t>
      </w:r>
      <w:r w:rsidRPr="003D797F">
        <w:rPr>
          <w:rStyle w:val="StyleUnderline"/>
          <w:highlight w:val="green"/>
        </w:rPr>
        <w:t>biotech</w:t>
      </w:r>
      <w:r w:rsidRPr="00005719">
        <w:rPr>
          <w:rStyle w:val="StyleUnderline"/>
        </w:rPr>
        <w:t xml:space="preserve"> has in fact had one of its best years so far. By</w:t>
      </w:r>
      <w:r w:rsidRPr="00005719">
        <w:t xml:space="preserve"> January </w:t>
      </w:r>
      <w:r w:rsidRPr="00005719">
        <w:rPr>
          <w:rStyle w:val="StyleUnderline"/>
        </w:rPr>
        <w:t xml:space="preserve">2021, </w:t>
      </w:r>
      <w:r w:rsidRPr="003D797F">
        <w:rPr>
          <w:rStyle w:val="StyleUnderline"/>
          <w:highlight w:val="green"/>
        </w:rPr>
        <w:t>venture capitalists</w:t>
      </w:r>
      <w:r w:rsidRPr="00005719">
        <w:rPr>
          <w:rStyle w:val="StyleUnderline"/>
        </w:rPr>
        <w:t xml:space="preserve"> had </w:t>
      </w:r>
      <w:r w:rsidRPr="003D797F">
        <w:rPr>
          <w:rStyle w:val="StyleUnderline"/>
          <w:highlight w:val="green"/>
        </w:rPr>
        <w:t>invested</w:t>
      </w:r>
      <w:r w:rsidRPr="00005719">
        <w:rPr>
          <w:rStyle w:val="StyleUnderline"/>
        </w:rPr>
        <w:t xml:space="preserve"> some </w:t>
      </w:r>
      <w:r w:rsidRPr="003D797F">
        <w:rPr>
          <w:rStyle w:val="StyleUnderline"/>
          <w:highlight w:val="green"/>
        </w:rPr>
        <w:t>60 percent more</w:t>
      </w:r>
      <w:r w:rsidRPr="00005719">
        <w:rPr>
          <w:rStyle w:val="StyleUnderline"/>
        </w:rPr>
        <w:t xml:space="preserve"> than</w:t>
      </w:r>
      <w:r w:rsidRPr="00005719">
        <w:t xml:space="preserve"> they had in January </w:t>
      </w:r>
      <w:r w:rsidRPr="00005719">
        <w:rPr>
          <w:rStyle w:val="StyleUnderline"/>
        </w:rPr>
        <w:t>2020</w:t>
      </w:r>
      <w:r w:rsidRPr="00005719">
        <w:t xml:space="preserve">, with more than </w:t>
      </w:r>
      <w:r w:rsidRPr="003D797F">
        <w:rPr>
          <w:rStyle w:val="StyleUnderline"/>
          <w:highlight w:val="green"/>
        </w:rPr>
        <w:t>$3 billion invested</w:t>
      </w:r>
      <w:r w:rsidRPr="003D797F">
        <w:rPr>
          <w:rStyle w:val="StyleUnderline"/>
        </w:rPr>
        <w:t xml:space="preserve"> worldwide </w:t>
      </w:r>
      <w:r w:rsidRPr="003D797F">
        <w:rPr>
          <w:rStyle w:val="StyleUnderline"/>
          <w:highlight w:val="green"/>
        </w:rPr>
        <w:t>in January 2021</w:t>
      </w:r>
      <w:r w:rsidRPr="003D797F">
        <w:rPr>
          <w:rStyle w:val="StyleUnderline"/>
        </w:rPr>
        <w:t xml:space="preserve"> alone.5 IPO</w:t>
      </w:r>
      <w:r w:rsidRPr="00005719">
        <w:rPr>
          <w:rStyle w:val="StyleUnderline"/>
        </w:rPr>
        <w:t xml:space="preserve"> activity grew strongly: there were 19 more closures than in the same period in </w:t>
      </w:r>
      <w:r w:rsidRPr="003D797F">
        <w:rPr>
          <w:rStyle w:val="StyleUnderline"/>
        </w:rPr>
        <w:t>2020, with an average of $150 million per raise, 17 percent more than in 2020</w:t>
      </w:r>
      <w:r w:rsidRPr="00005719">
        <w:t xml:space="preserve">. Other deals have also had a bumper start to 2021, with </w:t>
      </w:r>
      <w:r w:rsidRPr="00005719">
        <w:rPr>
          <w:rStyle w:val="StyleUnderline"/>
        </w:rPr>
        <w:t xml:space="preserve">the </w:t>
      </w:r>
      <w:r w:rsidRPr="003D797F">
        <w:rPr>
          <w:rStyle w:val="StyleUnderline"/>
          <w:highlight w:val="green"/>
        </w:rPr>
        <w:t>average deal size</w:t>
      </w:r>
      <w:r w:rsidRPr="00005719">
        <w:rPr>
          <w:rStyle w:val="StyleUnderline"/>
        </w:rPr>
        <w:t xml:space="preserve"> reaching more than $500 million, </w:t>
      </w:r>
      <w:r w:rsidRPr="003D797F">
        <w:rPr>
          <w:rStyle w:val="StyleUnderline"/>
          <w:highlight w:val="green"/>
        </w:rPr>
        <w:t>up</w:t>
      </w:r>
      <w:r w:rsidRPr="00005719">
        <w:rPr>
          <w:rStyle w:val="StyleUnderline"/>
        </w:rPr>
        <w:t xml:space="preserve"> by </w:t>
      </w:r>
      <w:r w:rsidRPr="003D797F">
        <w:rPr>
          <w:rStyle w:val="StyleUnderline"/>
        </w:rPr>
        <w:t xml:space="preserve">more than </w:t>
      </w:r>
      <w:r w:rsidRPr="003D797F">
        <w:rPr>
          <w:rStyle w:val="StyleUnderline"/>
          <w:highlight w:val="green"/>
        </w:rPr>
        <w:t>66 percent</w:t>
      </w:r>
      <w:r w:rsidRPr="00005719">
        <w:rPr>
          <w:rStyle w:val="StyleUnderline"/>
        </w:rPr>
        <w:t xml:space="preserve"> on the 2020 average</w:t>
      </w:r>
      <w:r w:rsidRPr="00005719">
        <w:t xml:space="preserve"> (Exhibit 3).6</w:t>
      </w:r>
    </w:p>
    <w:p w14:paraId="270D9747" w14:textId="77777777" w:rsidR="006C4126" w:rsidRPr="00005719" w:rsidRDefault="006C4126" w:rsidP="006C4126">
      <w:r w:rsidRPr="00005719">
        <w:t>What about SPACs?</w:t>
      </w:r>
    </w:p>
    <w:p w14:paraId="4F714E71" w14:textId="77777777" w:rsidR="006C4126" w:rsidRPr="00005719" w:rsidRDefault="006C4126" w:rsidP="006C4126">
      <w:r w:rsidRPr="00005719">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48DB221D" w14:textId="77777777" w:rsidR="006C4126" w:rsidRPr="00005719" w:rsidRDefault="006C4126" w:rsidP="006C4126">
      <w:r w:rsidRPr="00005719">
        <w:t>Fundamentals continue strong</w:t>
      </w:r>
    </w:p>
    <w:p w14:paraId="19B87CF1" w14:textId="77777777" w:rsidR="006C4126" w:rsidRPr="00005719" w:rsidRDefault="006C4126" w:rsidP="006C4126">
      <w:pPr>
        <w:rPr>
          <w:rStyle w:val="StyleUnderline"/>
        </w:rPr>
      </w:pPr>
      <w:r w:rsidRPr="00005719">
        <w:t xml:space="preserve">When we asked executives and investors why </w:t>
      </w:r>
      <w:r w:rsidRPr="00005719">
        <w:rPr>
          <w:rStyle w:val="StyleUnderline"/>
        </w:rPr>
        <w:t xml:space="preserve">the </w:t>
      </w:r>
      <w:r w:rsidRPr="003D797F">
        <w:rPr>
          <w:rStyle w:val="StyleUnderline"/>
          <w:highlight w:val="green"/>
        </w:rPr>
        <w:t>biotech sector</w:t>
      </w:r>
      <w:r w:rsidRPr="00005719">
        <w:rPr>
          <w:rStyle w:val="StyleUnderline"/>
        </w:rPr>
        <w:t xml:space="preserve"> had </w:t>
      </w:r>
      <w:r w:rsidRPr="003D797F">
        <w:rPr>
          <w:rStyle w:val="StyleUnderline"/>
          <w:highlight w:val="green"/>
        </w:rPr>
        <w:t>stayed</w:t>
      </w:r>
      <w:r w:rsidRPr="00005719">
        <w:rPr>
          <w:rStyle w:val="StyleUnderline"/>
        </w:rPr>
        <w:t xml:space="preserve"> so </w:t>
      </w:r>
      <w:r w:rsidRPr="003D797F">
        <w:rPr>
          <w:rStyle w:val="StyleUnderline"/>
          <w:highlight w:val="green"/>
        </w:rPr>
        <w:t>resilient</w:t>
      </w:r>
      <w:r w:rsidRPr="00005719">
        <w:rPr>
          <w:rStyle w:val="StyleUnderline"/>
        </w:rPr>
        <w:t xml:space="preserve"> </w:t>
      </w:r>
      <w:r w:rsidRPr="00005719">
        <w:t xml:space="preserve">during the worst economic crisis in decades, they cited </w:t>
      </w:r>
      <w:r w:rsidRPr="00005719">
        <w:rPr>
          <w:rStyle w:val="StyleUnderline"/>
        </w:rPr>
        <w:t>innovation</w:t>
      </w:r>
      <w:r w:rsidRPr="00005719">
        <w:t xml:space="preserve"> as the main reason. The number of assets transitioning to clinical phases is still rising, and </w:t>
      </w:r>
      <w:r w:rsidRPr="00005719">
        <w:rPr>
          <w:rStyle w:val="StyleUnderline"/>
        </w:rPr>
        <w:t xml:space="preserve">further waves of </w:t>
      </w:r>
      <w:r w:rsidRPr="003D797F">
        <w:rPr>
          <w:rStyle w:val="StyleUnderline"/>
          <w:highlight w:val="green"/>
        </w:rPr>
        <w:t>innovation</w:t>
      </w:r>
      <w:r w:rsidRPr="00005719">
        <w:rPr>
          <w:rStyle w:val="StyleUnderline"/>
        </w:rPr>
        <w:t xml:space="preserve"> are </w:t>
      </w:r>
      <w:r w:rsidRPr="003D797F">
        <w:rPr>
          <w:rStyle w:val="StyleUnderline"/>
          <w:highlight w:val="green"/>
        </w:rPr>
        <w:t>on the horizon</w:t>
      </w:r>
      <w:r w:rsidRPr="00005719">
        <w:rPr>
          <w:rStyle w:val="StyleUnderline"/>
        </w:rPr>
        <w:t>, driven by the convergence of biological and technological advances.</w:t>
      </w:r>
    </w:p>
    <w:p w14:paraId="559DEB30" w14:textId="77777777" w:rsidR="006C4126" w:rsidRPr="00005719" w:rsidRDefault="006C4126" w:rsidP="006C4126">
      <w:pPr>
        <w:rPr>
          <w:rStyle w:val="StyleUnderline"/>
        </w:rPr>
      </w:pPr>
      <w:r w:rsidRPr="00005719">
        <w:t xml:space="preserve">In the present day, many biotechs, along with the wider pharmaceutical industry, are taking steps to address the COVID-19 pandemic. Together, biotechs and pharma companies have </w:t>
      </w:r>
      <w:hyperlink r:id="rId11" w:history="1">
        <w:r w:rsidRPr="00005719">
          <w:rPr>
            <w:rStyle w:val="Hyperlink"/>
          </w:rPr>
          <w:t>more than 250 vaccine candidates in their pipelines</w:t>
        </w:r>
      </w:hyperlink>
      <w:r w:rsidRPr="00005719">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05719">
        <w:rPr>
          <w:rStyle w:val="StyleUnderline"/>
        </w:rPr>
        <w:t xml:space="preserve">the world has been living through a time of </w:t>
      </w:r>
      <w:r w:rsidRPr="003D797F">
        <w:rPr>
          <w:rStyle w:val="StyleUnderline"/>
          <w:highlight w:val="green"/>
        </w:rPr>
        <w:t>mass</w:t>
      </w:r>
      <w:r w:rsidRPr="00005719">
        <w:rPr>
          <w:rStyle w:val="StyleUnderline"/>
        </w:rPr>
        <w:t xml:space="preserve"> education in </w:t>
      </w:r>
      <w:r w:rsidRPr="003D797F">
        <w:rPr>
          <w:rStyle w:val="StyleUnderline"/>
          <w:highlight w:val="green"/>
        </w:rPr>
        <w:t>science r</w:t>
      </w:r>
      <w:r w:rsidRPr="00005719">
        <w:rPr>
          <w:rStyle w:val="StyleUnderline"/>
        </w:rPr>
        <w:t xml:space="preserve">esearch </w:t>
      </w:r>
      <w:r w:rsidRPr="003D797F">
        <w:rPr>
          <w:rStyle w:val="StyleUnderline"/>
          <w:highlight w:val="green"/>
        </w:rPr>
        <w:t>and d</w:t>
      </w:r>
      <w:r w:rsidRPr="00005719">
        <w:rPr>
          <w:rStyle w:val="StyleUnderline"/>
        </w:rPr>
        <w:t>evelopment.</w:t>
      </w:r>
    </w:p>
    <w:p w14:paraId="26546EC6" w14:textId="77777777" w:rsidR="006C4126" w:rsidRPr="00005719" w:rsidRDefault="006C4126" w:rsidP="006C4126">
      <w:r w:rsidRPr="003D797F">
        <w:rPr>
          <w:rStyle w:val="StyleUnderline"/>
          <w:highlight w:val="green"/>
        </w:rPr>
        <w:t>Biotech</w:t>
      </w:r>
      <w:r w:rsidRPr="00005719">
        <w:rPr>
          <w:rStyle w:val="StyleUnderline"/>
        </w:rPr>
        <w:t xml:space="preserve"> has also benefited from its </w:t>
      </w:r>
      <w:r w:rsidRPr="003D797F">
        <w:rPr>
          <w:rStyle w:val="StyleUnderline"/>
          <w:highlight w:val="green"/>
        </w:rPr>
        <w:t>innate financial resilience</w:t>
      </w:r>
      <w:r w:rsidRPr="00005719">
        <w:rPr>
          <w:rStyle w:val="StyleUnderline"/>
        </w:rPr>
        <w:t xml:space="preserve">. </w:t>
      </w:r>
      <w:r w:rsidRPr="003D797F">
        <w:rPr>
          <w:rStyle w:val="StyleUnderline"/>
        </w:rPr>
        <w:t>Healthcare</w:t>
      </w:r>
      <w:r w:rsidRPr="00005719">
        <w:t xml:space="preserve"> as a whole </w:t>
      </w:r>
      <w:r w:rsidRPr="00005719">
        <w:rPr>
          <w:rStyle w:val="StyleUnderline"/>
        </w:rPr>
        <w:t xml:space="preserve">is </w:t>
      </w:r>
      <w:r w:rsidRPr="003D797F">
        <w:rPr>
          <w:rStyle w:val="StyleUnderline"/>
          <w:highlight w:val="green"/>
        </w:rPr>
        <w:t>less dependent on economic cycles</w:t>
      </w:r>
      <w:r w:rsidRPr="00005719">
        <w:t xml:space="preserve"> than most other industries. Biotech is an innovator, actively identifying and addressing patients’ unmet needs. In </w:t>
      </w:r>
      <w:r w:rsidRPr="003D797F">
        <w:t>addition,</w:t>
      </w:r>
      <w:r w:rsidRPr="00005719">
        <w:rPr>
          <w:rStyle w:val="StyleUnderline"/>
        </w:rPr>
        <w:t xml:space="preserve"> biotechs’ top-line revenues have been less affected by lockdowns</w:t>
      </w:r>
      <w:r w:rsidRPr="00005719">
        <w:t xml:space="preserve"> than is the case in most other industries.</w:t>
      </w:r>
    </w:p>
    <w:p w14:paraId="102A6FB5" w14:textId="77777777" w:rsidR="006C4126" w:rsidRPr="00005719" w:rsidRDefault="006C4126" w:rsidP="006C4126">
      <w:r w:rsidRPr="00005719">
        <w:t xml:space="preserve">Another factor acting in the sector’s favor is that </w:t>
      </w:r>
      <w:r w:rsidRPr="00005719">
        <w:rPr>
          <w:rStyle w:val="StyleUnderline"/>
        </w:rPr>
        <w:t>larger pharmaceutical companies still rely on biotechs as a source of innovation.</w:t>
      </w:r>
      <w:r w:rsidRPr="00005719">
        <w:t xml:space="preserve"> With </w:t>
      </w:r>
      <w:r w:rsidRPr="00005719">
        <w:rPr>
          <w:rStyle w:val="StyleUnderline"/>
        </w:rPr>
        <w:t xml:space="preserve">the </w:t>
      </w:r>
      <w:hyperlink r:id="rId12" w:history="1">
        <w:r w:rsidRPr="00005719">
          <w:rPr>
            <w:rStyle w:val="StyleUnderline"/>
          </w:rPr>
          <w:t>top dozen pharma companies</w:t>
        </w:r>
      </w:hyperlink>
      <w:r w:rsidRPr="00005719">
        <w:rPr>
          <w:rStyle w:val="StyleUnderline"/>
        </w:rPr>
        <w:t xml:space="preserve"> having more than $170 billion in excess reserves</w:t>
      </w:r>
      <w:r w:rsidRPr="00005719">
        <w:t xml:space="preserve"> that could be available </w:t>
      </w:r>
      <w:r w:rsidRPr="00005719">
        <w:rPr>
          <w:rStyle w:val="StyleUnderline"/>
        </w:rPr>
        <w:t>for spending on M&amp;A,</w:t>
      </w:r>
      <w:r w:rsidRPr="00005719">
        <w:t xml:space="preserve"> the prospects for further financing and deal making look promising.</w:t>
      </w:r>
    </w:p>
    <w:p w14:paraId="470C3B0F" w14:textId="77777777" w:rsidR="006C4126" w:rsidRPr="00005719" w:rsidRDefault="006C4126" w:rsidP="006C4126">
      <w:r w:rsidRPr="00005719">
        <w:t xml:space="preserve">For these and other reasons, </w:t>
      </w:r>
      <w:r w:rsidRPr="00005719">
        <w:rPr>
          <w:rStyle w:val="StyleUnderline"/>
        </w:rPr>
        <w:t xml:space="preserve">many investors regard biotech as a safe haven. </w:t>
      </w:r>
      <w:r w:rsidRPr="00005719">
        <w:t>One interviewee felt it had benefited from a halo effect during the pandemic.</w:t>
      </w:r>
    </w:p>
    <w:p w14:paraId="3B429327" w14:textId="77777777" w:rsidR="006C4126" w:rsidRPr="00005719" w:rsidRDefault="006C4126" w:rsidP="006C4126">
      <w:r w:rsidRPr="00005719">
        <w:t>More innovation on the horizon</w:t>
      </w:r>
    </w:p>
    <w:p w14:paraId="04141DCE" w14:textId="77777777" w:rsidR="006C4126" w:rsidRPr="00005719" w:rsidRDefault="006C4126" w:rsidP="006C4126">
      <w:r w:rsidRPr="00005719">
        <w:t xml:space="preserve">The investors and executives we interviewed agreed that </w:t>
      </w:r>
      <w:r w:rsidRPr="00005719">
        <w:rPr>
          <w:rStyle w:val="StyleUnderline"/>
        </w:rPr>
        <w:t xml:space="preserve">biotech </w:t>
      </w:r>
      <w:r w:rsidRPr="003D797F">
        <w:rPr>
          <w:rStyle w:val="StyleUnderline"/>
          <w:highlight w:val="green"/>
        </w:rPr>
        <w:t>innovation continues to increase in quality and quantity</w:t>
      </w:r>
      <w:r w:rsidRPr="00005719">
        <w:rPr>
          <w:rStyle w:val="StyleUnderline"/>
        </w:rPr>
        <w:t xml:space="preserve"> despite the macroeconomic environment</w:t>
      </w:r>
      <w:r w:rsidRPr="00005719">
        <w:t xml:space="preserve">. Evidence can be seen in the accelerating pace of assets transitioning across the development lifecycle. When we tracked the number of assets transitioning to Phase I, Phase II, and Phase III clinical trials, we found that Phase I and Phase II </w:t>
      </w:r>
      <w:r w:rsidRPr="00005719">
        <w:rPr>
          <w:rStyle w:val="StyleUnderline"/>
        </w:rPr>
        <w:t xml:space="preserve">assets have transitioned 50 percent faster since 2018 </w:t>
      </w:r>
      <w:r w:rsidRPr="00005719">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12C82B20" w14:textId="77777777" w:rsidR="006C4126" w:rsidRPr="00005719" w:rsidRDefault="006C4126" w:rsidP="006C4126">
      <w:r w:rsidRPr="00005719">
        <w:t xml:space="preserve">Looking forward, the combination of advances in biological science and accelerating developments in technology and artificial intelligence has the potential to take innovation to a new level. A </w:t>
      </w:r>
      <w:hyperlink r:id="rId13" w:history="1">
        <w:r w:rsidRPr="00005719">
          <w:rPr>
            <w:rStyle w:val="Hyperlink"/>
          </w:rPr>
          <w:t>recent report</w:t>
        </w:r>
      </w:hyperlink>
      <w:r w:rsidRPr="00005719">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242B2273" w14:textId="77777777" w:rsidR="006C4126" w:rsidRPr="00005719" w:rsidRDefault="006C4126" w:rsidP="006C4126">
      <w:pPr>
        <w:tabs>
          <w:tab w:val="left" w:pos="1433"/>
        </w:tabs>
      </w:pPr>
    </w:p>
    <w:p w14:paraId="25D5559E" w14:textId="77777777" w:rsidR="006C4126" w:rsidRDefault="006C4126" w:rsidP="006C4126">
      <w:pPr>
        <w:pStyle w:val="Heading4"/>
        <w:rPr>
          <w:rFonts w:cs="Calibri"/>
        </w:rPr>
      </w:pPr>
      <w:r>
        <w:rPr>
          <w:rFonts w:cs="Calibri"/>
        </w:rPr>
        <w:t xml:space="preserve">Strong IPR is key to innovation – empirics and FDI </w:t>
      </w:r>
    </w:p>
    <w:p w14:paraId="04425EF3" w14:textId="77777777" w:rsidR="006C4126" w:rsidRDefault="006C4126" w:rsidP="006C4126">
      <w:r w:rsidRPr="00CD41EB">
        <w:rPr>
          <w:rStyle w:val="StyleUnderline"/>
        </w:rPr>
        <w:t>Ezell and Cory 19</w:t>
      </w:r>
      <w:r>
        <w:t xml:space="preserve"> [Stephen Ezell, BS from</w:t>
      </w:r>
      <w:r w:rsidRPr="00CD41EB">
        <w:t xml:space="preserve"> School of Foreign Service at Georgetown</w:t>
      </w:r>
      <w:r>
        <w:t xml:space="preserve">, VP of global innovation policy at </w:t>
      </w:r>
      <w:r w:rsidRPr="00CD41EB">
        <w:t>Information Technology and Innovation Foundation</w:t>
      </w:r>
      <w:r>
        <w:t xml:space="preserve">. </w:t>
      </w:r>
      <w:r w:rsidRPr="00CD41EB">
        <w:t>Nigel</w:t>
      </w:r>
      <w:r>
        <w:t xml:space="preserve"> Cory</w:t>
      </w:r>
      <w:r w:rsidRPr="00CD41EB">
        <w:t>,</w:t>
      </w:r>
      <w:r>
        <w:t xml:space="preserve"> MA in public policy from Georgetown, BA in international business from Griffith University,</w:t>
      </w:r>
      <w:r w:rsidRPr="00CD41EB">
        <w:t xml:space="preserve"> </w:t>
      </w:r>
      <w:r>
        <w:t>A</w:t>
      </w:r>
      <w:r w:rsidRPr="00CD41EB">
        <w:t xml:space="preserve">ssociate </w:t>
      </w:r>
      <w:r>
        <w:t>D</w:t>
      </w:r>
      <w:r w:rsidRPr="00CD41EB">
        <w:t xml:space="preserve">irector </w:t>
      </w:r>
      <w:r>
        <w:t xml:space="preserve">of </w:t>
      </w:r>
      <w:r w:rsidRPr="00CD41EB">
        <w:t>trade policy at Information Technology and Innovation Foundation, former researcher in the Southeast Asia Program at the Center for Strategic and International Studies</w:t>
      </w:r>
      <w:r>
        <w:t>.]</w:t>
      </w:r>
      <w:r w:rsidRPr="00CD41EB">
        <w:t xml:space="preserve"> “The Way Forward for Intellectual Property Internationally,” Information Technology and Innovation Foundation, </w:t>
      </w:r>
      <w:r>
        <w:t xml:space="preserve">April 25, 2019, </w:t>
      </w:r>
      <w:hyperlink r:id="rId14" w:history="1">
        <w:r w:rsidRPr="00404B84">
          <w:rPr>
            <w:rStyle w:val="Hyperlink"/>
          </w:rPr>
          <w:t>https://itif.org/publications/2019/04/25/way-forward-intellectual-property-internationally</w:t>
        </w:r>
      </w:hyperlink>
      <w:r>
        <w:t xml:space="preserve"> TG</w:t>
      </w:r>
    </w:p>
    <w:p w14:paraId="01414DDF" w14:textId="77777777" w:rsidR="006C4126" w:rsidRPr="00CD41EB" w:rsidRDefault="006C4126" w:rsidP="006C4126">
      <w:pPr>
        <w:pStyle w:val="ListParagraph"/>
        <w:numPr>
          <w:ilvl w:val="0"/>
          <w:numId w:val="14"/>
        </w:numPr>
      </w:pPr>
      <w:r>
        <w:t>FDI – foreign direct investment</w:t>
      </w:r>
    </w:p>
    <w:p w14:paraId="41552354" w14:textId="77777777" w:rsidR="006C4126" w:rsidRPr="00CD41EB" w:rsidRDefault="006C4126" w:rsidP="006C4126">
      <w:pPr>
        <w:rPr>
          <w:rStyle w:val="StyleUnderline"/>
        </w:rPr>
      </w:pPr>
      <w:r w:rsidRPr="001F7834">
        <w:rPr>
          <w:rStyle w:val="StyleUnderline"/>
          <w:highlight w:val="green"/>
        </w:rPr>
        <w:t>IPRs</w:t>
      </w:r>
      <w:r w:rsidRPr="00CD41EB">
        <w:rPr>
          <w:rStyle w:val="StyleUnderline"/>
        </w:rPr>
        <w:t xml:space="preserve"> Strengthen Innovation</w:t>
      </w:r>
    </w:p>
    <w:p w14:paraId="7A3913A5" w14:textId="77777777" w:rsidR="006C4126" w:rsidRPr="00CD41EB" w:rsidRDefault="006C4126" w:rsidP="006C4126">
      <w:r w:rsidRPr="00CD41EB">
        <w:rPr>
          <w:rStyle w:val="StyleUnderline"/>
        </w:rPr>
        <w:t xml:space="preserve">Intellectual property rights </w:t>
      </w:r>
      <w:r w:rsidRPr="001F7834">
        <w:rPr>
          <w:rStyle w:val="StyleUnderline"/>
          <w:highlight w:val="green"/>
        </w:rPr>
        <w:t>power innovation</w:t>
      </w:r>
      <w:r w:rsidRPr="00CD41EB">
        <w:t xml:space="preserve">. For instance, analyzing the level of intellectual property protections (via the World Economic Forum’s Global Competitiveness reports) and creative outputs (via the Global Innovation Index) shows that </w:t>
      </w:r>
      <w:r w:rsidRPr="00CD41EB">
        <w:rPr>
          <w:rStyle w:val="StyleUnderline"/>
        </w:rPr>
        <w:t>countries with stronger IP protection have more creative outputs</w:t>
      </w:r>
      <w:r w:rsidRPr="00CD41EB">
        <w:t xml:space="preserve"> (in terms of intangible assets and creative goods and services in a nation’s media, printing and publishing, and entertainment industries, including online), even at varying levels of development.46</w:t>
      </w:r>
    </w:p>
    <w:p w14:paraId="7AB3AD34" w14:textId="77777777" w:rsidR="006C4126" w:rsidRPr="00CD41EB" w:rsidRDefault="006C4126" w:rsidP="006C4126">
      <w:r w:rsidRPr="00CD41EB">
        <w:rPr>
          <w:rStyle w:val="StyleUnderline"/>
        </w:rPr>
        <w:t xml:space="preserve">IPR reforms also introduce strong incentives for domestic innovation. Sherwood, using </w:t>
      </w:r>
      <w:r w:rsidRPr="001F7834">
        <w:rPr>
          <w:rStyle w:val="StyleUnderline"/>
          <w:highlight w:val="green"/>
        </w:rPr>
        <w:t>case studies from 18</w:t>
      </w:r>
      <w:r w:rsidRPr="00CD41EB">
        <w:rPr>
          <w:rStyle w:val="StyleUnderline"/>
        </w:rPr>
        <w:t xml:space="preserve"> developing </w:t>
      </w:r>
      <w:r w:rsidRPr="001F7834">
        <w:rPr>
          <w:rStyle w:val="StyleUnderline"/>
          <w:highlight w:val="green"/>
        </w:rPr>
        <w:t>countries, concluded</w:t>
      </w:r>
      <w:r w:rsidRPr="00CD41EB">
        <w:rPr>
          <w:rStyle w:val="StyleUnderline"/>
        </w:rPr>
        <w:t xml:space="preserve"> that </w:t>
      </w:r>
      <w:r w:rsidRPr="001F7834">
        <w:rPr>
          <w:rStyle w:val="StyleUnderline"/>
          <w:highlight w:val="green"/>
        </w:rPr>
        <w:t>poor</w:t>
      </w:r>
      <w:r w:rsidRPr="00CD41EB">
        <w:rPr>
          <w:rStyle w:val="StyleUnderline"/>
        </w:rPr>
        <w:t xml:space="preserve"> provision of </w:t>
      </w:r>
      <w:r w:rsidRPr="001F7834">
        <w:rPr>
          <w:rStyle w:val="StyleUnderline"/>
          <w:highlight w:val="green"/>
        </w:rPr>
        <w:t>i</w:t>
      </w:r>
      <w:r w:rsidRPr="00CD41EB">
        <w:rPr>
          <w:rStyle w:val="StyleUnderline"/>
        </w:rPr>
        <w:t xml:space="preserve">ntellectual </w:t>
      </w:r>
      <w:r w:rsidRPr="001F7834">
        <w:rPr>
          <w:rStyle w:val="StyleUnderline"/>
          <w:highlight w:val="green"/>
        </w:rPr>
        <w:t>p</w:t>
      </w:r>
      <w:r w:rsidRPr="00CD41EB">
        <w:rPr>
          <w:rStyle w:val="StyleUnderline"/>
        </w:rPr>
        <w:t xml:space="preserve">roperty </w:t>
      </w:r>
      <w:r w:rsidRPr="001F7834">
        <w:rPr>
          <w:rStyle w:val="StyleUnderline"/>
          <w:highlight w:val="green"/>
        </w:rPr>
        <w:t>r</w:t>
      </w:r>
      <w:r w:rsidRPr="00CD41EB">
        <w:rPr>
          <w:rStyle w:val="StyleUnderline"/>
        </w:rPr>
        <w:t xml:space="preserve">ights </w:t>
      </w:r>
      <w:r w:rsidRPr="001F7834">
        <w:rPr>
          <w:rStyle w:val="StyleUnderline"/>
          <w:highlight w:val="green"/>
        </w:rPr>
        <w:t>deters local innovation</w:t>
      </w:r>
      <w:r w:rsidRPr="00CD41EB">
        <w:rPr>
          <w:rStyle w:val="StyleUnderline"/>
        </w:rPr>
        <w:t xml:space="preserve"> and risk-taking</w:t>
      </w:r>
      <w:r w:rsidRPr="00CD41EB">
        <w:t xml:space="preserve">.47 In contrast, </w:t>
      </w:r>
      <w:r w:rsidRPr="00CD41EB">
        <w:rPr>
          <w:rStyle w:val="StyleUnderline"/>
        </w:rPr>
        <w:t>IPR reform has been associated with increased innovative activity, as measured by domestic patent filings</w:t>
      </w:r>
      <w:r w:rsidRPr="00CD41EB">
        <w:t xml:space="preserve">, albeit with some variation across countries and sectors.48 For example, Ryan, in a study of biomedical innovations and patent reform in Brazil, found that </w:t>
      </w:r>
      <w:r w:rsidRPr="001F7834">
        <w:rPr>
          <w:rStyle w:val="StyleUnderline"/>
          <w:highlight w:val="green"/>
        </w:rPr>
        <w:t>patents</w:t>
      </w:r>
      <w:r w:rsidRPr="00CD41EB">
        <w:rPr>
          <w:rStyle w:val="StyleUnderline"/>
        </w:rPr>
        <w:t xml:space="preserve"> provided incentives for innovation investments and </w:t>
      </w:r>
      <w:r w:rsidRPr="001F7834">
        <w:rPr>
          <w:rStyle w:val="StyleUnderline"/>
          <w:highlight w:val="green"/>
        </w:rPr>
        <w:t>facilitated</w:t>
      </w:r>
      <w:r w:rsidRPr="00CD41EB">
        <w:rPr>
          <w:rStyle w:val="StyleUnderline"/>
        </w:rPr>
        <w:t xml:space="preserve"> the </w:t>
      </w:r>
      <w:r w:rsidRPr="001F7834">
        <w:rPr>
          <w:rStyle w:val="StyleUnderline"/>
          <w:highlight w:val="green"/>
        </w:rPr>
        <w:t>functioning</w:t>
      </w:r>
      <w:r w:rsidRPr="00CD41EB">
        <w:rPr>
          <w:rStyle w:val="StyleUnderline"/>
        </w:rPr>
        <w:t xml:space="preserve"> of </w:t>
      </w:r>
      <w:r w:rsidRPr="001F7834">
        <w:rPr>
          <w:rStyle w:val="StyleUnderline"/>
          <w:highlight w:val="green"/>
        </w:rPr>
        <w:t>tech</w:t>
      </w:r>
      <w:r w:rsidRPr="00CD41EB">
        <w:rPr>
          <w:rStyle w:val="StyleUnderline"/>
        </w:rPr>
        <w:t xml:space="preserve">nology </w:t>
      </w:r>
      <w:r w:rsidRPr="001F7834">
        <w:rPr>
          <w:rStyle w:val="StyleUnderline"/>
          <w:highlight w:val="green"/>
        </w:rPr>
        <w:t>markets</w:t>
      </w:r>
      <w:r w:rsidRPr="00CD41EB">
        <w:t xml:space="preserve">.49 Park and Lippoldt also observed that the </w:t>
      </w:r>
      <w:r w:rsidRPr="00CD41EB">
        <w:rPr>
          <w:rStyle w:val="StyleUnderline"/>
        </w:rPr>
        <w:t>provision of adequate protection for IPRs can help to stimulate local innovation, in some cases building on the transfer of technologies that provide inputs and spillovers</w:t>
      </w:r>
      <w:r w:rsidRPr="00CD41EB">
        <w:t xml:space="preserve">.50 In other words, local innovators are introduced to technologies first through the technology transfer that takes place in an environment wherein protection of IPRs is assured; then, they may build on those ideas to create an evolved product or develop alternate approaches (i.e., to innovate). Related research finds that </w:t>
      </w:r>
      <w:r w:rsidRPr="00CD41EB">
        <w:rPr>
          <w:rStyle w:val="StyleUnderline"/>
        </w:rPr>
        <w:t>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w:t>
      </w:r>
      <w:r w:rsidRPr="00CD41EB">
        <w:t xml:space="preserve">.51 However, Maskus notes that </w:t>
      </w:r>
      <w:r w:rsidRPr="00CD41EB">
        <w:rPr>
          <w:rStyle w:val="StyleUnderline"/>
        </w:rPr>
        <w:t>without protection from potential abuse of their newly developed technologies, foreign enterprises may be less willing to reveal technical information</w:t>
      </w:r>
      <w:r w:rsidRPr="00CD41EB">
        <w:t xml:space="preserve"> associated with their innovations.52 The protection of patents and trade secrets provides necessary legal assurances for firms wishing to reveal proprietary characteristics of technologies to subsidiaries and licensees via contracts.</w:t>
      </w:r>
    </w:p>
    <w:p w14:paraId="5A08A54A" w14:textId="77777777" w:rsidR="006C4126" w:rsidRPr="00CD41EB" w:rsidRDefault="006C4126" w:rsidP="006C4126">
      <w:r w:rsidRPr="00CD41EB">
        <w:t xml:space="preserve">The </w:t>
      </w:r>
      <w:r w:rsidRPr="001F7834">
        <w:rPr>
          <w:rStyle w:val="StyleUnderline"/>
        </w:rPr>
        <w:t>relationship between IPR rights and innovation can also be seen in studies of how the introduction of stronger IPR laws, with regard to patents, copyrights, and trademarks, affect R&amp;D activity in an economy</w:t>
      </w:r>
      <w:r w:rsidRPr="00CD41EB">
        <w:t xml:space="preserve">. Studies by Varsakelis and by Kanwar and Evenson found that </w:t>
      </w:r>
      <w:r w:rsidRPr="001F7834">
        <w:rPr>
          <w:rStyle w:val="StyleUnderline"/>
          <w:highlight w:val="green"/>
        </w:rPr>
        <w:t>R&amp;D to GDP ratios are positively related to</w:t>
      </w:r>
      <w:r w:rsidRPr="001F7834">
        <w:rPr>
          <w:rStyle w:val="StyleUnderline"/>
        </w:rPr>
        <w:t xml:space="preserve"> the </w:t>
      </w:r>
      <w:r w:rsidRPr="001F7834">
        <w:rPr>
          <w:rStyle w:val="StyleUnderline"/>
          <w:highlight w:val="green"/>
        </w:rPr>
        <w:t>strength of patent rights</w:t>
      </w:r>
      <w:r w:rsidRPr="00CD41EB">
        <w:t xml:space="preserve">, and are conditional on other factors.53 Cavazos Cepeda et al. </w:t>
      </w:r>
      <w:r w:rsidRPr="001F7834">
        <w:rPr>
          <w:rStyle w:val="StyleUnderline"/>
        </w:rPr>
        <w:t xml:space="preserve">found a positive influence of IPRs on the level of R&amp;D in an economy, with each </w:t>
      </w:r>
      <w:r w:rsidRPr="001F7834">
        <w:rPr>
          <w:rStyle w:val="StyleUnderline"/>
          <w:highlight w:val="green"/>
        </w:rPr>
        <w:t>1 percent increase in</w:t>
      </w:r>
      <w:r w:rsidRPr="001F7834">
        <w:rPr>
          <w:rStyle w:val="StyleUnderline"/>
        </w:rPr>
        <w:t xml:space="preserve"> the level of protection of </w:t>
      </w:r>
      <w:r w:rsidRPr="001F7834">
        <w:rPr>
          <w:rStyle w:val="StyleUnderline"/>
          <w:highlight w:val="green"/>
        </w:rPr>
        <w:t>IPRs</w:t>
      </w:r>
      <w:r w:rsidRPr="001F7834">
        <w:rPr>
          <w:rStyle w:val="StyleUnderline"/>
        </w:rPr>
        <w:t xml:space="preserve"> in an economy</w:t>
      </w:r>
      <w:r w:rsidRPr="001F7834">
        <w:t xml:space="preserve"> (as measured by improvements to a country’s score in the Patent Rights Index) </w:t>
      </w:r>
      <w:r w:rsidRPr="001F7834">
        <w:rPr>
          <w:rStyle w:val="StyleUnderline"/>
          <w:highlight w:val="green"/>
        </w:rPr>
        <w:t>equating</w:t>
      </w:r>
      <w:r w:rsidRPr="001F7834">
        <w:rPr>
          <w:rStyle w:val="StyleUnderline"/>
        </w:rPr>
        <w:t xml:space="preserve"> to, on average, a </w:t>
      </w:r>
      <w:r w:rsidRPr="001F7834">
        <w:rPr>
          <w:rStyle w:val="StyleUnderline"/>
          <w:highlight w:val="green"/>
        </w:rPr>
        <w:t>0.7 percent increase in</w:t>
      </w:r>
      <w:r w:rsidRPr="001F7834">
        <w:rPr>
          <w:rStyle w:val="StyleUnderline"/>
        </w:rPr>
        <w:t xml:space="preserve"> the </w:t>
      </w:r>
      <w:r w:rsidRPr="001F7834">
        <w:rPr>
          <w:rStyle w:val="StyleUnderline"/>
          <w:highlight w:val="green"/>
        </w:rPr>
        <w:t>domestic</w:t>
      </w:r>
      <w:r w:rsidRPr="001F7834">
        <w:rPr>
          <w:rStyle w:val="StyleUnderline"/>
        </w:rPr>
        <w:t xml:space="preserve"> level of </w:t>
      </w:r>
      <w:r w:rsidRPr="001F7834">
        <w:rPr>
          <w:rStyle w:val="StyleUnderline"/>
          <w:highlight w:val="green"/>
        </w:rPr>
        <w:t>R&amp;D</w:t>
      </w:r>
      <w:r w:rsidRPr="001F7834">
        <w:rPr>
          <w:highlight w:val="green"/>
        </w:rPr>
        <w:t>.</w:t>
      </w:r>
      <w:r w:rsidRPr="00CD41EB">
        <w:t xml:space="preserve">54 Likewise, </w:t>
      </w:r>
      <w:r w:rsidRPr="001F7834">
        <w:rPr>
          <w:rStyle w:val="StyleUnderline"/>
        </w:rPr>
        <w:t xml:space="preserve">a </w:t>
      </w:r>
      <w:r w:rsidRPr="001F7834">
        <w:rPr>
          <w:rStyle w:val="StyleUnderline"/>
          <w:highlight w:val="green"/>
        </w:rPr>
        <w:t>1 percent increase in copyright protection</w:t>
      </w:r>
      <w:r w:rsidRPr="001F7834">
        <w:rPr>
          <w:rStyle w:val="StyleUnderline"/>
        </w:rPr>
        <w:t xml:space="preserve"> was associated </w:t>
      </w:r>
      <w:r w:rsidRPr="001F7834">
        <w:rPr>
          <w:rStyle w:val="StyleUnderline"/>
          <w:highlight w:val="green"/>
        </w:rPr>
        <w:t>with</w:t>
      </w:r>
      <w:r w:rsidRPr="001F7834">
        <w:rPr>
          <w:rStyle w:val="StyleUnderline"/>
        </w:rPr>
        <w:t xml:space="preserve"> a </w:t>
      </w:r>
      <w:r w:rsidRPr="001F7834">
        <w:rPr>
          <w:rStyle w:val="StyleUnderline"/>
          <w:highlight w:val="green"/>
        </w:rPr>
        <w:t>3.3 percent increase in domestic R&amp;D</w:t>
      </w:r>
      <w:r w:rsidRPr="00CD41EB">
        <w:t xml:space="preserve">. Similarly, </w:t>
      </w:r>
      <w:r w:rsidRPr="001F7834">
        <w:rPr>
          <w:rStyle w:val="StyleUnderline"/>
        </w:rPr>
        <w:t>when trademark protection increased by 1 percent, there was an associated R&amp;D increase of 1.4 percent</w:t>
      </w:r>
      <w:r w:rsidRPr="00CD41EB">
        <w:t>. As the authors concluded, “</w:t>
      </w:r>
      <w:r w:rsidRPr="001F7834">
        <w:rPr>
          <w:rStyle w:val="StyleUnderline"/>
          <w:highlight w:val="green"/>
        </w:rPr>
        <w:t>Increases in</w:t>
      </w:r>
      <w:r w:rsidRPr="001F7834">
        <w:rPr>
          <w:rStyle w:val="StyleUnderline"/>
        </w:rPr>
        <w:t xml:space="preserve"> the protection of the </w:t>
      </w:r>
      <w:r w:rsidRPr="001F7834">
        <w:rPr>
          <w:rStyle w:val="StyleUnderline"/>
          <w:highlight w:val="green"/>
        </w:rPr>
        <w:t>IPRs carried</w:t>
      </w:r>
      <w:r w:rsidRPr="001F7834">
        <w:rPr>
          <w:rStyle w:val="StyleUnderline"/>
        </w:rPr>
        <w:t xml:space="preserve"> economic benefits in the form of </w:t>
      </w:r>
      <w:r w:rsidRPr="001F7834">
        <w:rPr>
          <w:rStyle w:val="StyleUnderline"/>
          <w:highlight w:val="green"/>
        </w:rPr>
        <w:t>higher</w:t>
      </w:r>
      <w:r w:rsidRPr="001F7834">
        <w:rPr>
          <w:rStyle w:val="StyleUnderline"/>
        </w:rPr>
        <w:t xml:space="preserve"> inflows of </w:t>
      </w:r>
      <w:r w:rsidRPr="001F7834">
        <w:rPr>
          <w:rStyle w:val="StyleUnderline"/>
          <w:highlight w:val="green"/>
        </w:rPr>
        <w:t>FDI, and</w:t>
      </w:r>
      <w:r w:rsidRPr="001F7834">
        <w:rPr>
          <w:rStyle w:val="StyleUnderline"/>
        </w:rPr>
        <w:t xml:space="preserve"> increases in the levels of both domestically conducted </w:t>
      </w:r>
      <w:r w:rsidRPr="001F7834">
        <w:rPr>
          <w:rStyle w:val="StyleUnderline"/>
          <w:highlight w:val="green"/>
        </w:rPr>
        <w:t>R&amp;D</w:t>
      </w:r>
      <w:r w:rsidRPr="001F7834">
        <w:rPr>
          <w:rStyle w:val="StyleUnderline"/>
        </w:rPr>
        <w:t xml:space="preserve"> and service imports</w:t>
      </w:r>
      <w:r w:rsidRPr="00CD41EB">
        <w:t xml:space="preserve"> as measured by licensing fees.”55 As Jackson summarized, regarding the relationship between IPR reform and both innovation and R&amp;D, and FDI, “In </w:t>
      </w:r>
      <w:r w:rsidRPr="001F7834">
        <w:rPr>
          <w:rStyle w:val="StyleUnderline"/>
        </w:rPr>
        <w:t>addition to spurring domestic innovation, strong intellectual property rights can increase incentives for foreign direct investment which in turn also leads to economic growth</w:t>
      </w:r>
      <w:r w:rsidRPr="00CD41EB">
        <w:t>.”56</w:t>
      </w:r>
    </w:p>
    <w:p w14:paraId="18B9FC66" w14:textId="77777777" w:rsidR="006C4126" w:rsidRPr="00897004" w:rsidRDefault="006C4126" w:rsidP="006C4126"/>
    <w:p w14:paraId="321499D7" w14:textId="77777777" w:rsidR="006C4126" w:rsidRPr="00005719" w:rsidRDefault="006C4126" w:rsidP="006C4126">
      <w:pPr>
        <w:pStyle w:val="Heading4"/>
        <w:rPr>
          <w:rFonts w:cs="Calibri"/>
        </w:rPr>
      </w:pPr>
      <w:r w:rsidRPr="00005719">
        <w:rPr>
          <w:rFonts w:cs="Calibri"/>
        </w:rPr>
        <w:t xml:space="preserve">Biopharmaceutical innovation is key to prevent </w:t>
      </w:r>
      <w:r w:rsidRPr="00005719">
        <w:rPr>
          <w:rFonts w:cs="Calibri"/>
          <w:u w:val="single"/>
        </w:rPr>
        <w:t>future pandemics</w:t>
      </w:r>
      <w:r w:rsidRPr="00005719">
        <w:rPr>
          <w:rFonts w:cs="Calibri"/>
        </w:rPr>
        <w:t xml:space="preserve"> and </w:t>
      </w:r>
      <w:r w:rsidRPr="00005719">
        <w:rPr>
          <w:rFonts w:cs="Calibri"/>
          <w:u w:val="single"/>
        </w:rPr>
        <w:t>bioterror</w:t>
      </w:r>
      <w:r w:rsidRPr="00005719">
        <w:rPr>
          <w:rFonts w:cs="Calibri"/>
        </w:rPr>
        <w:t xml:space="preserve"> – turns case</w:t>
      </w:r>
    </w:p>
    <w:p w14:paraId="5B5E9D34" w14:textId="77777777" w:rsidR="006C4126" w:rsidRPr="00005719" w:rsidRDefault="006C4126" w:rsidP="006C4126">
      <w:r w:rsidRPr="00005719">
        <w:rPr>
          <w:rStyle w:val="Style13ptBold"/>
        </w:rPr>
        <w:t>Marjanovic and Feijao 20</w:t>
      </w:r>
      <w:r w:rsidRPr="00005719">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57C1B466" w14:textId="77777777" w:rsidR="006C4126" w:rsidRPr="00005719" w:rsidRDefault="006C4126" w:rsidP="006C4126">
      <w:r w:rsidRPr="00005719">
        <w:t xml:space="preserve">As key actors in the healthcare innovation landscape, </w:t>
      </w:r>
      <w:r w:rsidRPr="00005719">
        <w:rPr>
          <w:rStyle w:val="StyleUnderline"/>
          <w:highlight w:val="green"/>
        </w:rPr>
        <w:t>pharma</w:t>
      </w:r>
      <w:r w:rsidRPr="00005719">
        <w:rPr>
          <w:rStyle w:val="StyleUnderline"/>
        </w:rPr>
        <w:t>ceutical</w:t>
      </w:r>
      <w:r w:rsidRPr="00005719">
        <w:t xml:space="preserve"> and life sciences </w:t>
      </w:r>
      <w:r w:rsidRPr="00005719">
        <w:rPr>
          <w:rStyle w:val="StyleUnderline"/>
          <w:highlight w:val="green"/>
        </w:rPr>
        <w:t>companies</w:t>
      </w:r>
      <w:r w:rsidRPr="00005719">
        <w:rPr>
          <w:rStyle w:val="StyleUnderline"/>
        </w:rPr>
        <w:t xml:space="preserve"> have been </w:t>
      </w:r>
      <w:r w:rsidRPr="00005719">
        <w:rPr>
          <w:rStyle w:val="StyleUnderline"/>
          <w:highlight w:val="green"/>
        </w:rPr>
        <w:t>called on</w:t>
      </w:r>
      <w:r w:rsidRPr="00005719">
        <w:rPr>
          <w:rStyle w:val="StyleUnderline"/>
        </w:rPr>
        <w:t xml:space="preserve"> to develop medicines, vaccines and diagnostics </w:t>
      </w:r>
      <w:r w:rsidRPr="00005719">
        <w:rPr>
          <w:rStyle w:val="StyleUnderline"/>
          <w:highlight w:val="green"/>
        </w:rPr>
        <w:t>for</w:t>
      </w:r>
      <w:r w:rsidRPr="00005719">
        <w:rPr>
          <w:rStyle w:val="StyleUnderline"/>
        </w:rPr>
        <w:t xml:space="preserve"> pressing </w:t>
      </w:r>
      <w:r w:rsidRPr="00005719">
        <w:rPr>
          <w:rStyle w:val="StyleUnderline"/>
          <w:highlight w:val="green"/>
        </w:rPr>
        <w:t>public health challenges</w:t>
      </w:r>
      <w:r w:rsidRPr="00005719">
        <w:t xml:space="preserve">. The COVID-19 crisis is one such challenge, but there are many others. For example, MERS, SARS, Ebola, Zika and avian and swine flu are also infectious diseases that represent public health threats. Infectious agents such as </w:t>
      </w:r>
      <w:r w:rsidRPr="00005719">
        <w:rPr>
          <w:rStyle w:val="StyleUnderline"/>
        </w:rPr>
        <w:t xml:space="preserve">anthrax, smallpox and tularemia could present </w:t>
      </w:r>
      <w:r w:rsidRPr="00005719">
        <w:rPr>
          <w:rStyle w:val="StyleUnderline"/>
          <w:highlight w:val="green"/>
        </w:rPr>
        <w:t>threats in a bioterror</w:t>
      </w:r>
      <w:r w:rsidRPr="00005719">
        <w:rPr>
          <w:rStyle w:val="StyleUnderline"/>
        </w:rPr>
        <w:t xml:space="preserve">ism </w:t>
      </w:r>
      <w:r w:rsidRPr="00005719">
        <w:rPr>
          <w:rStyle w:val="StyleUnderline"/>
          <w:highlight w:val="green"/>
        </w:rPr>
        <w:t>context</w:t>
      </w:r>
      <w:r w:rsidRPr="00005719">
        <w:t xml:space="preserve">.1 The general threat to public health that is posed by antimicrobial resistance is also well-recognised as an area in need of pharmaceutical innovation. </w:t>
      </w:r>
      <w:r w:rsidRPr="00005719">
        <w:rPr>
          <w:rStyle w:val="StyleUnderline"/>
          <w:highlight w:val="green"/>
        </w:rPr>
        <w:t>Innovating</w:t>
      </w:r>
      <w:r w:rsidRPr="00005719">
        <w:t xml:space="preserve"> in response to these challenges </w:t>
      </w:r>
      <w:r w:rsidRPr="00005719">
        <w:rPr>
          <w:rStyle w:val="StyleUnderline"/>
          <w:highlight w:val="green"/>
        </w:rPr>
        <w:t>does not always align</w:t>
      </w:r>
      <w:r w:rsidRPr="00005719">
        <w:rPr>
          <w:rStyle w:val="StyleUnderline"/>
        </w:rPr>
        <w:t xml:space="preserve"> well </w:t>
      </w:r>
      <w:r w:rsidRPr="00005719">
        <w:rPr>
          <w:rStyle w:val="StyleUnderline"/>
          <w:highlight w:val="green"/>
        </w:rPr>
        <w:t>with pharma</w:t>
      </w:r>
      <w:r w:rsidRPr="00005719">
        <w:rPr>
          <w:rStyle w:val="StyleUnderline"/>
        </w:rPr>
        <w:t xml:space="preserve">ceutical industry </w:t>
      </w:r>
      <w:r w:rsidRPr="00005719">
        <w:rPr>
          <w:rStyle w:val="StyleUnderline"/>
          <w:highlight w:val="green"/>
        </w:rPr>
        <w:t>commercial models</w:t>
      </w:r>
      <w:r w:rsidRPr="00005719">
        <w:rPr>
          <w:rStyle w:val="StyleUnderline"/>
        </w:rPr>
        <w:t>, shareholder expectations and competition</w:t>
      </w:r>
      <w:r w:rsidRPr="00005719">
        <w:t xml:space="preserve"> within the industry. </w:t>
      </w:r>
      <w:r w:rsidRPr="00005719">
        <w:rPr>
          <w:rStyle w:val="StyleUnderline"/>
          <w:highlight w:val="green"/>
        </w:rPr>
        <w:t>However</w:t>
      </w:r>
      <w:r w:rsidRPr="00005719">
        <w:rPr>
          <w:rStyle w:val="StyleUnderline"/>
        </w:rPr>
        <w:t xml:space="preserve">, the </w:t>
      </w:r>
      <w:r w:rsidRPr="00005719">
        <w:rPr>
          <w:rStyle w:val="StyleUnderline"/>
          <w:highlight w:val="green"/>
        </w:rPr>
        <w:t>expertise, networks and infrastructure</w:t>
      </w:r>
      <w:r w:rsidRPr="00005719">
        <w:rPr>
          <w:rStyle w:val="StyleUnderline"/>
        </w:rPr>
        <w:t xml:space="preserve"> that industry has</w:t>
      </w:r>
      <w:r w:rsidRPr="00005719">
        <w:t xml:space="preserve"> within its reach, </w:t>
      </w:r>
      <w:r w:rsidRPr="00005719">
        <w:rPr>
          <w:rStyle w:val="StyleUnderline"/>
        </w:rPr>
        <w:t>as well as public expectations and</w:t>
      </w:r>
      <w:r w:rsidRPr="00005719">
        <w:t xml:space="preserve"> the </w:t>
      </w:r>
      <w:r w:rsidRPr="00005719">
        <w:rPr>
          <w:rStyle w:val="StyleUnderline"/>
        </w:rPr>
        <w:t xml:space="preserve">moral imperative, </w:t>
      </w:r>
      <w:r w:rsidRPr="00005719">
        <w:rPr>
          <w:rStyle w:val="StyleUnderline"/>
          <w:highlight w:val="green"/>
        </w:rPr>
        <w:t>make pharma</w:t>
      </w:r>
      <w:r w:rsidRPr="00005719">
        <w:rPr>
          <w:rStyle w:val="StyleUnderline"/>
        </w:rPr>
        <w:t>ceutical companies</w:t>
      </w:r>
      <w:r w:rsidRPr="00005719">
        <w:t xml:space="preserve"> and the wider life sciences sector </w:t>
      </w:r>
      <w:r w:rsidRPr="00005719">
        <w:rPr>
          <w:rStyle w:val="StyleUnderline"/>
        </w:rPr>
        <w:t xml:space="preserve">an </w:t>
      </w:r>
      <w:r w:rsidRPr="00005719">
        <w:rPr>
          <w:rStyle w:val="StyleUnderline"/>
          <w:highlight w:val="green"/>
        </w:rPr>
        <w:t>indispensable</w:t>
      </w:r>
      <w:r w:rsidRPr="00005719">
        <w:rPr>
          <w:rStyle w:val="StyleUnderline"/>
        </w:rPr>
        <w:t xml:space="preserve"> partner</w:t>
      </w:r>
      <w:r w:rsidRPr="00005719">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005719">
        <w:rPr>
          <w:rStyle w:val="StyleUnderline"/>
        </w:rPr>
        <w:t xml:space="preserve">we are seeing industry-wide efforts unfold at </w:t>
      </w:r>
      <w:r w:rsidRPr="00005719">
        <w:rPr>
          <w:rStyle w:val="StyleUnderline"/>
          <w:highlight w:val="green"/>
        </w:rPr>
        <w:t>unprecedented scale and pace</w:t>
      </w:r>
      <w:r w:rsidRPr="00005719">
        <w:rPr>
          <w:rStyle w:val="StyleUnderline"/>
        </w:rPr>
        <w:t>.</w:t>
      </w:r>
      <w:r w:rsidRPr="00005719">
        <w:t xml:space="preserve"> Whereas there is always scope for more activity, </w:t>
      </w:r>
      <w:r w:rsidRPr="00005719">
        <w:rPr>
          <w:rStyle w:val="StyleUnderline"/>
        </w:rPr>
        <w:t>industry is currently contributing in a variety of ways. Examples include pharmaceutical companies donating existing compounds to assess their utility</w:t>
      </w:r>
      <w:r w:rsidRPr="00005719">
        <w:t xml:space="preserve"> in the fight against COVID19; </w:t>
      </w:r>
      <w:r w:rsidRPr="00005719">
        <w:rPr>
          <w:rStyle w:val="StyleUnderline"/>
          <w:highlight w:val="green"/>
        </w:rPr>
        <w:t>screening</w:t>
      </w:r>
      <w:r w:rsidRPr="00005719">
        <w:rPr>
          <w:rStyle w:val="StyleUnderline"/>
        </w:rPr>
        <w:t xml:space="preserve"> existing </w:t>
      </w:r>
      <w:r w:rsidRPr="00005719">
        <w:rPr>
          <w:rStyle w:val="StyleUnderline"/>
          <w:highlight w:val="green"/>
        </w:rPr>
        <w:t>compound libraries</w:t>
      </w:r>
      <w:r w:rsidRPr="00005719">
        <w:rPr>
          <w:rStyle w:val="StyleUnderline"/>
        </w:rPr>
        <w:t xml:space="preserve"> in-house or with partners to see if they can be repurposed; </w:t>
      </w:r>
      <w:r w:rsidRPr="00005719">
        <w:rPr>
          <w:rStyle w:val="StyleUnderline"/>
          <w:highlight w:val="green"/>
        </w:rPr>
        <w:t>accelerating trials</w:t>
      </w:r>
      <w:r w:rsidRPr="00005719">
        <w:t xml:space="preserve"> for potentially effective medicine or vaccine candidates; </w:t>
      </w:r>
      <w:r w:rsidRPr="00005719">
        <w:rPr>
          <w:rStyle w:val="StyleUnderline"/>
        </w:rPr>
        <w:t xml:space="preserve">and in some cases rapidly accelerating in-house research and development </w:t>
      </w:r>
      <w:r w:rsidRPr="00005719">
        <w:t xml:space="preserve">to discover new treatments or vaccine agents and develop diagnostics tests.3,4 </w:t>
      </w:r>
      <w:r w:rsidRPr="00005719">
        <w:rPr>
          <w:rStyle w:val="StyleUnderline"/>
        </w:rPr>
        <w:t>Pharmaceutical companies are collaborating</w:t>
      </w:r>
      <w:r w:rsidRPr="00005719">
        <w:t xml:space="preserve"> with each other in some of these efforts </w:t>
      </w:r>
      <w:r w:rsidRPr="00005719">
        <w:rPr>
          <w:rStyle w:val="StyleUnderline"/>
        </w:rPr>
        <w:t xml:space="preserve">and participating in global </w:t>
      </w:r>
      <w:r w:rsidRPr="00005719">
        <w:rPr>
          <w:rStyle w:val="StyleUnderline"/>
          <w:highlight w:val="green"/>
        </w:rPr>
        <w:t>R&amp;D partnerships</w:t>
      </w:r>
      <w:r w:rsidRPr="00005719">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005719">
        <w:rPr>
          <w:rStyle w:val="StyleUnderline"/>
        </w:rPr>
        <w:t>there are likely to be relatively few companies that are ‘commercial’ winners</w:t>
      </w:r>
      <w:r w:rsidRPr="00005719">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005719">
        <w:rPr>
          <w:rStyle w:val="StyleUnderline"/>
        </w:rPr>
        <w:t>in the United States AbbVie has waived intellectual property rights for an existing combination product that is being tested for therapeutic potential against COVID-19</w:t>
      </w:r>
      <w:r w:rsidRPr="00005719">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005719">
        <w:rPr>
          <w:rStyle w:val="StyleUnderline"/>
        </w:rPr>
        <w:t xml:space="preserve">Many public health threats (including those associated with other infectious </w:t>
      </w:r>
      <w:r w:rsidRPr="00005719">
        <w:rPr>
          <w:rStyle w:val="StyleUnderline"/>
          <w:highlight w:val="green"/>
        </w:rPr>
        <w:t>diseases, bioterror</w:t>
      </w:r>
      <w:r w:rsidRPr="00005719">
        <w:rPr>
          <w:rStyle w:val="StyleUnderline"/>
        </w:rPr>
        <w:t xml:space="preserve">ism </w:t>
      </w:r>
      <w:r w:rsidRPr="00005719">
        <w:rPr>
          <w:rStyle w:val="StyleUnderline"/>
          <w:highlight w:val="green"/>
        </w:rPr>
        <w:t>agents and antimicrobial resistance</w:t>
      </w:r>
      <w:r w:rsidRPr="00005719">
        <w:rPr>
          <w:rStyle w:val="StyleUnderline"/>
        </w:rPr>
        <w:t xml:space="preserve">) are urgently </w:t>
      </w:r>
      <w:r w:rsidRPr="00005719">
        <w:rPr>
          <w:rStyle w:val="StyleUnderline"/>
          <w:highlight w:val="green"/>
        </w:rPr>
        <w:t>in need of pharma</w:t>
      </w:r>
      <w:r w:rsidRPr="00005719">
        <w:rPr>
          <w:rStyle w:val="StyleUnderline"/>
        </w:rPr>
        <w:t xml:space="preserve">ceutical </w:t>
      </w:r>
      <w:r w:rsidRPr="00005719">
        <w:rPr>
          <w:rStyle w:val="StyleUnderline"/>
          <w:highlight w:val="green"/>
        </w:rPr>
        <w:t>innovation</w:t>
      </w:r>
      <w:r w:rsidRPr="00005719">
        <w:t xml:space="preserve">, even if their impacts are not as visible to society as COVID-19 is in the immediate term. </w:t>
      </w:r>
      <w:r w:rsidRPr="00005719">
        <w:rPr>
          <w:rStyle w:val="StyleUnderline"/>
        </w:rPr>
        <w:t>The pharmaceutical industry has responded to previous public health emergencies associated with infectious disease in recent times – for example</w:t>
      </w:r>
      <w:r w:rsidRPr="00005719">
        <w:t xml:space="preserve"> those associated with </w:t>
      </w:r>
      <w:r w:rsidRPr="00005719">
        <w:rPr>
          <w:rStyle w:val="StyleUnderline"/>
        </w:rPr>
        <w:t>Ebola and Zika</w:t>
      </w:r>
      <w:r w:rsidRPr="00005719">
        <w:t xml:space="preserve"> outbreaks.11 However, </w:t>
      </w:r>
      <w:r w:rsidRPr="00005719">
        <w:rPr>
          <w:rStyle w:val="StyleUnderline"/>
        </w:rPr>
        <w:t>it has done so to a lesser scale than for COVID-19 and with contributions from fewer companies</w:t>
      </w:r>
      <w:r w:rsidRPr="00005719">
        <w:t xml:space="preserve">. Similarly, </w:t>
      </w:r>
      <w:r w:rsidRPr="00005719">
        <w:rPr>
          <w:rStyle w:val="StyleUnderline"/>
        </w:rPr>
        <w:t>levels of activity in response to the threat of antimicrobial resistance are still low</w:t>
      </w:r>
      <w:r w:rsidRPr="00005719">
        <w:t xml:space="preserve">.12 There are important policy questions as to whether – and how – industry could engage with such public health threats to an even greater extent under improved innovation conditions. </w:t>
      </w:r>
    </w:p>
    <w:p w14:paraId="3D328519" w14:textId="77777777" w:rsidR="006C4126" w:rsidRPr="00005719" w:rsidRDefault="006C4126" w:rsidP="006C4126"/>
    <w:p w14:paraId="5628D3F7" w14:textId="77777777" w:rsidR="006C4126" w:rsidRPr="00005719" w:rsidRDefault="006C4126" w:rsidP="006C4126">
      <w:pPr>
        <w:pStyle w:val="Heading4"/>
        <w:rPr>
          <w:rFonts w:cs="Calibri"/>
        </w:rPr>
      </w:pPr>
      <w:r w:rsidRPr="00005719">
        <w:rPr>
          <w:rFonts w:cs="Calibri"/>
        </w:rPr>
        <w:t xml:space="preserve">COVID incentivizes </w:t>
      </w:r>
      <w:r w:rsidRPr="00005719">
        <w:rPr>
          <w:rFonts w:cs="Calibri"/>
          <w:u w:val="single"/>
        </w:rPr>
        <w:t>engineered bioterror</w:t>
      </w:r>
      <w:r w:rsidRPr="00005719">
        <w:rPr>
          <w:rFonts w:cs="Calibri"/>
        </w:rPr>
        <w:t>- extinction</w:t>
      </w:r>
    </w:p>
    <w:p w14:paraId="77589A4C" w14:textId="77777777" w:rsidR="006C4126" w:rsidRPr="00005719" w:rsidRDefault="006C4126" w:rsidP="006C4126">
      <w:r w:rsidRPr="00005719">
        <w:rPr>
          <w:rStyle w:val="Style13ptBold"/>
        </w:rPr>
        <w:t>Walsh, 20</w:t>
      </w:r>
      <w:r w:rsidRPr="00005719">
        <w:t xml:space="preserve"> -- Axios Future correspondent [Bryan Walsh, "The coronavirus pandemic reawakens bioweapon fears," Axios, 5-14-2020, https://www.axios.com/coronavirus-pandemic-pathogen-bioweapon-45417c86-52aa-41b1-8a99-44a6e597d3a8.html, accessed 9-7-2020]</w:t>
      </w:r>
    </w:p>
    <w:p w14:paraId="1D244135" w14:textId="77777777" w:rsidR="006C4126" w:rsidRPr="00005719" w:rsidRDefault="006C4126" w:rsidP="006C4126">
      <w:pPr>
        <w:rPr>
          <w:sz w:val="14"/>
        </w:rPr>
      </w:pPr>
      <w:r w:rsidRPr="00005719">
        <w:rPr>
          <w:sz w:val="14"/>
        </w:rPr>
        <w:t xml:space="preserve">The </w:t>
      </w:r>
      <w:r w:rsidRPr="00005719">
        <w:rPr>
          <w:rStyle w:val="StyleUnderline"/>
        </w:rPr>
        <w:t>corona</w:t>
      </w:r>
      <w:r w:rsidRPr="00005719">
        <w:rPr>
          <w:sz w:val="14"/>
        </w:rPr>
        <w:t xml:space="preserve">virus pandemic </w:t>
      </w:r>
      <w:r w:rsidRPr="00005719">
        <w:rPr>
          <w:rStyle w:val="StyleUnderline"/>
        </w:rPr>
        <w:t>reawakens bioweapon fears</w:t>
      </w:r>
    </w:p>
    <w:p w14:paraId="12E661CD" w14:textId="77777777" w:rsidR="006C4126" w:rsidRPr="00005719" w:rsidRDefault="006C4126" w:rsidP="006C4126">
      <w:pPr>
        <w:rPr>
          <w:sz w:val="14"/>
        </w:rPr>
      </w:pPr>
      <w:r w:rsidRPr="00005719">
        <w:rPr>
          <w:rStyle w:val="StyleUnderline"/>
        </w:rPr>
        <w:t>The immense</w:t>
      </w:r>
      <w:r w:rsidRPr="00005719">
        <w:rPr>
          <w:sz w:val="14"/>
        </w:rPr>
        <w:t xml:space="preserve"> human and economic </w:t>
      </w:r>
      <w:r w:rsidRPr="00005719">
        <w:rPr>
          <w:rStyle w:val="StyleUnderline"/>
        </w:rPr>
        <w:t>toll</w:t>
      </w:r>
      <w:r w:rsidRPr="00005719">
        <w:rPr>
          <w:sz w:val="14"/>
        </w:rPr>
        <w:t xml:space="preserve"> of the COVID-19 pandemic </w:t>
      </w:r>
      <w:r w:rsidRPr="00005719">
        <w:rPr>
          <w:rStyle w:val="StyleUnderline"/>
        </w:rPr>
        <w:t>only underscores the threat posed by pathogens that could be deliberately engineered and released</w:t>
      </w:r>
      <w:r w:rsidRPr="00005719">
        <w:rPr>
          <w:sz w:val="14"/>
        </w:rPr>
        <w:t>.</w:t>
      </w:r>
    </w:p>
    <w:p w14:paraId="2B42BD41" w14:textId="77777777" w:rsidR="006C4126" w:rsidRPr="00005719" w:rsidRDefault="006C4126" w:rsidP="006C4126">
      <w:pPr>
        <w:rPr>
          <w:sz w:val="14"/>
        </w:rPr>
      </w:pPr>
      <w:r w:rsidRPr="00005719">
        <w:rPr>
          <w:sz w:val="14"/>
        </w:rPr>
        <w:t xml:space="preserve">Why it matters: </w:t>
      </w:r>
      <w:r w:rsidRPr="00005719">
        <w:rPr>
          <w:rStyle w:val="Emphasis"/>
          <w:highlight w:val="green"/>
        </w:rPr>
        <w:t>New tech</w:t>
      </w:r>
      <w:r w:rsidRPr="00005719">
        <w:rPr>
          <w:sz w:val="14"/>
        </w:rPr>
        <w:t xml:space="preserve">nology </w:t>
      </w:r>
      <w:r w:rsidRPr="00005719">
        <w:rPr>
          <w:rStyle w:val="StyleUnderline"/>
          <w:highlight w:val="green"/>
        </w:rPr>
        <w:t xml:space="preserve">like </w:t>
      </w:r>
      <w:r w:rsidRPr="00005719">
        <w:rPr>
          <w:rStyle w:val="Emphasis"/>
          <w:highlight w:val="green"/>
        </w:rPr>
        <w:t xml:space="preserve">gene editing </w:t>
      </w:r>
      <w:r w:rsidRPr="00005719">
        <w:rPr>
          <w:rStyle w:val="StyleUnderline"/>
          <w:highlight w:val="green"/>
        </w:rPr>
        <w:t xml:space="preserve">and </w:t>
      </w:r>
      <w:r w:rsidRPr="00005719">
        <w:rPr>
          <w:rStyle w:val="Emphasis"/>
          <w:highlight w:val="green"/>
        </w:rPr>
        <w:t xml:space="preserve">DNA synthesis </w:t>
      </w:r>
      <w:r w:rsidRPr="00005719">
        <w:rPr>
          <w:sz w:val="14"/>
        </w:rPr>
        <w:t xml:space="preserve">has </w:t>
      </w:r>
      <w:r w:rsidRPr="00005719">
        <w:rPr>
          <w:rStyle w:val="StyleUnderline"/>
          <w:highlight w:val="green"/>
        </w:rPr>
        <w:t xml:space="preserve">made </w:t>
      </w:r>
      <w:r w:rsidRPr="00005719">
        <w:rPr>
          <w:rStyle w:val="StyleUnderline"/>
        </w:rPr>
        <w:t>the creation of more virulent pathogens easier</w:t>
      </w:r>
      <w:r w:rsidRPr="00005719">
        <w:rPr>
          <w:sz w:val="14"/>
        </w:rPr>
        <w:t>. Yet security and regulation efforts haven't kept pace with the science.</w:t>
      </w:r>
    </w:p>
    <w:p w14:paraId="3A6340E7" w14:textId="77777777" w:rsidR="006C4126" w:rsidRPr="00005719" w:rsidRDefault="006C4126" w:rsidP="006C4126">
      <w:pPr>
        <w:rPr>
          <w:sz w:val="14"/>
        </w:rPr>
      </w:pPr>
      <w:r w:rsidRPr="00005719">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0CBDB30A" w14:textId="77777777" w:rsidR="006C4126" w:rsidRPr="00005719" w:rsidRDefault="006C4126" w:rsidP="006C4126">
      <w:pPr>
        <w:rPr>
          <w:rStyle w:val="StyleUnderline"/>
        </w:rPr>
      </w:pPr>
      <w:r w:rsidRPr="00005719">
        <w:rPr>
          <w:sz w:val="14"/>
        </w:rPr>
        <w:t xml:space="preserve">That doesn't mean the threat from bioweapons isn't dire. Along with AI, </w:t>
      </w:r>
      <w:r w:rsidRPr="00005719">
        <w:rPr>
          <w:rStyle w:val="Emphasis"/>
          <w:highlight w:val="green"/>
        </w:rPr>
        <w:t>engineered pandemics</w:t>
      </w:r>
      <w:r w:rsidRPr="00005719">
        <w:rPr>
          <w:rStyle w:val="StyleUnderline"/>
        </w:rPr>
        <w:t xml:space="preserve"> are widely considered </w:t>
      </w:r>
      <w:r w:rsidRPr="00005719">
        <w:rPr>
          <w:rStyle w:val="StyleUnderline"/>
          <w:highlight w:val="green"/>
        </w:rPr>
        <w:t xml:space="preserve">the </w:t>
      </w:r>
      <w:r w:rsidRPr="00005719">
        <w:rPr>
          <w:rStyle w:val="Emphasis"/>
          <w:highlight w:val="green"/>
        </w:rPr>
        <w:t>biggest existential risk facing humanity</w:t>
      </w:r>
      <w:r w:rsidRPr="00005719">
        <w:rPr>
          <w:rStyle w:val="StyleUnderline"/>
        </w:rPr>
        <w:t>.</w:t>
      </w:r>
    </w:p>
    <w:p w14:paraId="648A474B" w14:textId="77777777" w:rsidR="006C4126" w:rsidRPr="00005719" w:rsidRDefault="006C4126" w:rsidP="006C4126">
      <w:pPr>
        <w:rPr>
          <w:rStyle w:val="StyleUnderline"/>
        </w:rPr>
      </w:pPr>
      <w:r w:rsidRPr="00005719">
        <w:rPr>
          <w:sz w:val="14"/>
        </w:rPr>
        <w:t xml:space="preserve">That's in part because </w:t>
      </w:r>
      <w:r w:rsidRPr="00005719">
        <w:rPr>
          <w:rStyle w:val="StyleUnderline"/>
        </w:rPr>
        <w:t xml:space="preserve">a </w:t>
      </w:r>
      <w:r w:rsidRPr="00005719">
        <w:rPr>
          <w:rStyle w:val="StyleUnderline"/>
          <w:highlight w:val="green"/>
        </w:rPr>
        <w:t xml:space="preserve">pathogen could be </w:t>
      </w:r>
      <w:r w:rsidRPr="00005719">
        <w:rPr>
          <w:rStyle w:val="Emphasis"/>
          <w:highlight w:val="green"/>
        </w:rPr>
        <w:t>engineered</w:t>
      </w:r>
      <w:r w:rsidRPr="00005719">
        <w:rPr>
          <w:rStyle w:val="StyleUnderline"/>
          <w:highlight w:val="green"/>
        </w:rPr>
        <w:t xml:space="preserve"> </w:t>
      </w:r>
      <w:r w:rsidRPr="00005719">
        <w:rPr>
          <w:rStyle w:val="StyleUnderline"/>
        </w:rPr>
        <w:t xml:space="preserve">in a lab </w:t>
      </w:r>
      <w:r w:rsidRPr="00005719">
        <w:rPr>
          <w:rStyle w:val="Emphasis"/>
          <w:highlight w:val="green"/>
        </w:rPr>
        <w:t>for maximum contagiousness and virulence</w:t>
      </w:r>
      <w:r w:rsidRPr="00005719">
        <w:rPr>
          <w:rStyle w:val="StyleUnderline"/>
        </w:rPr>
        <w:t>, well beyond what would arise through natural selection.</w:t>
      </w:r>
    </w:p>
    <w:p w14:paraId="27DDFF16" w14:textId="77777777" w:rsidR="006C4126" w:rsidRPr="00005719" w:rsidRDefault="006C4126" w:rsidP="006C4126">
      <w:pPr>
        <w:rPr>
          <w:sz w:val="14"/>
        </w:rPr>
      </w:pPr>
      <w:r w:rsidRPr="00005719">
        <w:rPr>
          <w:sz w:val="14"/>
        </w:rPr>
        <w:t>Case in point: a 2018 pandemic simulation put on by the Johns Hopkins Center for Health Security featured a fictional engineered virus called Clade X that combined the contagiousness of the common cold with the virulence of the real-life Nipah virus, which has a mortality rate of 40-75%. The resulting simulated global outbreak killed 150 million people.</w:t>
      </w:r>
    </w:p>
    <w:p w14:paraId="0A8FA59E" w14:textId="77777777" w:rsidR="006C4126" w:rsidRPr="00005719" w:rsidRDefault="006C4126" w:rsidP="006C4126">
      <w:pPr>
        <w:rPr>
          <w:sz w:val="14"/>
        </w:rPr>
      </w:pPr>
      <w:r w:rsidRPr="00005719">
        <w:rPr>
          <w:sz w:val="14"/>
        </w:rPr>
        <w:t xml:space="preserve">COVID-19 isn't anywhere near that fatal, but </w:t>
      </w:r>
      <w:r w:rsidRPr="00005719">
        <w:rPr>
          <w:rStyle w:val="StyleUnderline"/>
        </w:rPr>
        <w:t xml:space="preserve">the </w:t>
      </w:r>
      <w:r w:rsidRPr="00005719">
        <w:rPr>
          <w:rStyle w:val="StyleUnderline"/>
          <w:highlight w:val="green"/>
        </w:rPr>
        <w:t>pandemic has shown the vulnerability of the U.S.</w:t>
      </w:r>
      <w:r w:rsidRPr="00005719">
        <w:rPr>
          <w:sz w:val="14"/>
        </w:rPr>
        <w:t xml:space="preserve"> and the world </w:t>
      </w:r>
      <w:r w:rsidRPr="00005719">
        <w:rPr>
          <w:rStyle w:val="StyleUnderline"/>
        </w:rPr>
        <w:t>to bio</w:t>
      </w:r>
      <w:r w:rsidRPr="00005719">
        <w:rPr>
          <w:sz w:val="14"/>
        </w:rPr>
        <w:t xml:space="preserve">logical </w:t>
      </w:r>
      <w:r w:rsidRPr="00005719">
        <w:rPr>
          <w:rStyle w:val="StyleUnderline"/>
        </w:rPr>
        <w:t>threats</w:t>
      </w:r>
      <w:r w:rsidRPr="00005719">
        <w:rPr>
          <w:sz w:val="14"/>
        </w:rPr>
        <w:t xml:space="preserve"> both natural and manmade.</w:t>
      </w:r>
    </w:p>
    <w:p w14:paraId="43D161D6" w14:textId="77777777" w:rsidR="006C4126" w:rsidRPr="00005719" w:rsidRDefault="006C4126" w:rsidP="006C4126">
      <w:pPr>
        <w:rPr>
          <w:sz w:val="14"/>
        </w:rPr>
      </w:pPr>
      <w:r w:rsidRPr="00005719">
        <w:rPr>
          <w:sz w:val="14"/>
        </w:rPr>
        <w:t>"</w:t>
      </w:r>
      <w:r w:rsidRPr="00005719">
        <w:rPr>
          <w:rStyle w:val="StyleUnderline"/>
        </w:rPr>
        <w:t xml:space="preserve">Potential </w:t>
      </w:r>
      <w:r w:rsidRPr="00005719">
        <w:rPr>
          <w:rStyle w:val="StyleUnderline"/>
          <w:highlight w:val="green"/>
        </w:rPr>
        <w:t>adversaries are</w:t>
      </w:r>
      <w:r w:rsidRPr="00005719">
        <w:rPr>
          <w:sz w:val="14"/>
        </w:rPr>
        <w:t xml:space="preserve"> of course </w:t>
      </w:r>
      <w:r w:rsidRPr="00005719">
        <w:rPr>
          <w:rStyle w:val="StyleUnderline"/>
          <w:highlight w:val="green"/>
        </w:rPr>
        <w:t xml:space="preserve">seeing the same things </w:t>
      </w:r>
      <w:r w:rsidRPr="00005719">
        <w:rPr>
          <w:rStyle w:val="StyleUnderline"/>
        </w:rPr>
        <w:t>we’re seeing</w:t>
      </w:r>
      <w:r w:rsidRPr="00005719">
        <w:rPr>
          <w:sz w:val="14"/>
        </w:rPr>
        <w:t>," says Richard Pilch of the Middlebury Institute of International Studies. "</w:t>
      </w:r>
      <w:r w:rsidRPr="00005719">
        <w:rPr>
          <w:rStyle w:val="StyleUnderline"/>
        </w:rPr>
        <w:t>Anyone looking for a radical leveling approach</w:t>
      </w:r>
      <w:r w:rsidRPr="00005719">
        <w:rPr>
          <w:sz w:val="14"/>
        </w:rPr>
        <w:t xml:space="preserve"> — whether a state actor like North Korea or </w:t>
      </w:r>
      <w:r w:rsidRPr="00005719">
        <w:rPr>
          <w:rStyle w:val="StyleUnderline"/>
        </w:rPr>
        <w:t>a</w:t>
      </w:r>
      <w:r w:rsidRPr="00005719">
        <w:rPr>
          <w:rStyle w:val="StyleUnderline"/>
          <w:highlight w:val="green"/>
        </w:rPr>
        <w:t xml:space="preserve"> </w:t>
      </w:r>
      <w:r w:rsidRPr="00005719">
        <w:rPr>
          <w:rStyle w:val="StyleUnderline"/>
        </w:rPr>
        <w:t xml:space="preserve">motivated </w:t>
      </w:r>
      <w:r w:rsidRPr="00005719">
        <w:rPr>
          <w:rStyle w:val="StyleUnderline"/>
          <w:highlight w:val="green"/>
        </w:rPr>
        <w:t>terrorist organization</w:t>
      </w:r>
      <w:r w:rsidRPr="00005719">
        <w:rPr>
          <w:sz w:val="14"/>
          <w:highlight w:val="green"/>
        </w:rPr>
        <w:t xml:space="preserve"> — </w:t>
      </w:r>
      <w:r w:rsidRPr="00005719">
        <w:rPr>
          <w:rStyle w:val="StyleUnderline"/>
          <w:highlight w:val="green"/>
        </w:rPr>
        <w:t>may be influenced by COVID</w:t>
      </w:r>
      <w:r w:rsidRPr="00005719">
        <w:rPr>
          <w:sz w:val="14"/>
        </w:rPr>
        <w:t xml:space="preserve">-19 </w:t>
      </w:r>
      <w:r w:rsidRPr="00005719">
        <w:rPr>
          <w:rStyle w:val="StyleUnderline"/>
          <w:highlight w:val="green"/>
        </w:rPr>
        <w:t>to</w:t>
      </w:r>
      <w:r w:rsidRPr="00005719">
        <w:rPr>
          <w:sz w:val="14"/>
          <w:highlight w:val="green"/>
        </w:rPr>
        <w:t xml:space="preserve"> </w:t>
      </w:r>
      <w:r w:rsidRPr="00005719">
        <w:rPr>
          <w:sz w:val="14"/>
        </w:rPr>
        <w:t xml:space="preserve">consider </w:t>
      </w:r>
      <w:r w:rsidRPr="00005719">
        <w:rPr>
          <w:rStyle w:val="StyleUnderline"/>
          <w:highlight w:val="green"/>
        </w:rPr>
        <w:t>pursu</w:t>
      </w:r>
      <w:r w:rsidRPr="00005719">
        <w:rPr>
          <w:sz w:val="14"/>
        </w:rPr>
        <w:t xml:space="preserve">ing a </w:t>
      </w:r>
      <w:r w:rsidRPr="00005719">
        <w:rPr>
          <w:rStyle w:val="StyleUnderline"/>
          <w:highlight w:val="green"/>
        </w:rPr>
        <w:t>bio</w:t>
      </w:r>
      <w:r w:rsidRPr="00005719">
        <w:rPr>
          <w:sz w:val="14"/>
        </w:rPr>
        <w:t xml:space="preserve">logical </w:t>
      </w:r>
      <w:r w:rsidRPr="00005719">
        <w:rPr>
          <w:rStyle w:val="StyleUnderline"/>
          <w:highlight w:val="green"/>
        </w:rPr>
        <w:t xml:space="preserve">weapons </w:t>
      </w:r>
      <w:r w:rsidRPr="00005719">
        <w:rPr>
          <w:rStyle w:val="StyleUnderline"/>
        </w:rPr>
        <w:t>capability."</w:t>
      </w:r>
    </w:p>
    <w:p w14:paraId="52A31480" w14:textId="77777777" w:rsidR="006C4126" w:rsidRPr="00005719" w:rsidRDefault="006C4126" w:rsidP="006C4126">
      <w:pPr>
        <w:rPr>
          <w:sz w:val="14"/>
        </w:rPr>
      </w:pPr>
      <w:r w:rsidRPr="00005719">
        <w:rPr>
          <w:sz w:val="14"/>
        </w:rPr>
        <w:t>Background: Bioweapons were officially banned by the Biological Weapons Convention in 1975, though North Korea is suspected of maintaining an offensive bioweapons program.</w:t>
      </w:r>
    </w:p>
    <w:p w14:paraId="55565076" w14:textId="77777777" w:rsidR="006C4126" w:rsidRPr="00005719" w:rsidRDefault="006C4126" w:rsidP="006C4126">
      <w:pPr>
        <w:rPr>
          <w:sz w:val="14"/>
        </w:rPr>
      </w:pPr>
      <w:r w:rsidRPr="00005719">
        <w:rPr>
          <w:sz w:val="14"/>
        </w:rPr>
        <w:t xml:space="preserve">A particular concern about biowarfare and bioterror, though, is that many of </w:t>
      </w:r>
      <w:r w:rsidRPr="00005719">
        <w:rPr>
          <w:rStyle w:val="StyleUnderline"/>
        </w:rPr>
        <w:t>the tools and methods that could be used to create a weaponized virus are</w:t>
      </w:r>
      <w:r w:rsidRPr="00005719">
        <w:rPr>
          <w:sz w:val="14"/>
        </w:rPr>
        <w:t xml:space="preserve"> largely </w:t>
      </w:r>
      <w:r w:rsidRPr="00005719">
        <w:rPr>
          <w:rStyle w:val="StyleUnderline"/>
        </w:rPr>
        <w:t>indistinguishable from those used in</w:t>
      </w:r>
      <w:r w:rsidRPr="00005719">
        <w:rPr>
          <w:sz w:val="14"/>
        </w:rPr>
        <w:t xml:space="preserve"> the course of </w:t>
      </w:r>
      <w:r w:rsidRPr="00005719">
        <w:rPr>
          <w:rStyle w:val="StyleUnderline"/>
        </w:rPr>
        <w:t>legitimate scientific research. This makes biotech</w:t>
      </w:r>
      <w:r w:rsidRPr="00005719">
        <w:rPr>
          <w:sz w:val="14"/>
        </w:rPr>
        <w:t xml:space="preserve">nology </w:t>
      </w:r>
      <w:r w:rsidRPr="00005719">
        <w:rPr>
          <w:rStyle w:val="StyleUnderline"/>
        </w:rPr>
        <w:t>"dual-use"</w:t>
      </w:r>
      <w:r w:rsidRPr="00005719">
        <w:rPr>
          <w:sz w:val="14"/>
        </w:rPr>
        <w:t xml:space="preserve"> — and that much more difficult to safely regulate without cutting off research that could be vitally important.</w:t>
      </w:r>
    </w:p>
    <w:p w14:paraId="6B599029" w14:textId="77777777" w:rsidR="006C4126" w:rsidRPr="00005719" w:rsidRDefault="006C4126" w:rsidP="006C4126">
      <w:pPr>
        <w:rPr>
          <w:sz w:val="14"/>
        </w:rPr>
      </w:pPr>
      <w:r w:rsidRPr="00005719">
        <w:rPr>
          <w:sz w:val="14"/>
        </w:rPr>
        <w:t xml:space="preserve">While earlier bioweapons fears focused on the possibility that a state or terror group could try to weaponize a known dangerous agent like smallpox — which would require somehow obtaining restricted pathogens — </w:t>
      </w:r>
      <w:r w:rsidRPr="00005719">
        <w:rPr>
          <w:rStyle w:val="StyleUnderline"/>
        </w:rPr>
        <w:t>new tech</w:t>
      </w:r>
      <w:r w:rsidRPr="00005719">
        <w:rPr>
          <w:sz w:val="14"/>
        </w:rPr>
        <w:t xml:space="preserve">nology </w:t>
      </w:r>
      <w:r w:rsidRPr="00005719">
        <w:rPr>
          <w:rStyle w:val="StyleUnderline"/>
        </w:rPr>
        <w:t>means</w:t>
      </w:r>
      <w:r w:rsidRPr="00005719">
        <w:rPr>
          <w:sz w:val="14"/>
        </w:rPr>
        <w:t xml:space="preserve"> that </w:t>
      </w:r>
      <w:r w:rsidRPr="00005719">
        <w:rPr>
          <w:rStyle w:val="StyleUnderline"/>
        </w:rPr>
        <w:t>someone could obtain the genetic sequence of a germ online and synthesize it in the lab</w:t>
      </w:r>
      <w:r w:rsidRPr="00005719">
        <w:rPr>
          <w:sz w:val="14"/>
        </w:rPr>
        <w:t>.</w:t>
      </w:r>
    </w:p>
    <w:p w14:paraId="65FC782B" w14:textId="77777777" w:rsidR="006C4126" w:rsidRPr="00005719" w:rsidRDefault="006C4126" w:rsidP="006C4126">
      <w:pPr>
        <w:rPr>
          <w:sz w:val="14"/>
        </w:rPr>
      </w:pPr>
      <w:r w:rsidRPr="00005719">
        <w:rPr>
          <w:sz w:val="14"/>
        </w:rPr>
        <w:t>"If you've been trained in a relevant technical discipline, that means you can make almost any potentially harmful agent that you're aware of," says Kevin Esvelt, a biologist at the MIT Media Lab and a member of the CDC's Biological Agent Containment Working Group. That would include the novel coronavirus that causes COVID-19, which was recently synthesized from its genetic sequence in a study published in Nature.</w:t>
      </w:r>
    </w:p>
    <w:p w14:paraId="219AEC74" w14:textId="77777777" w:rsidR="006C4126" w:rsidRPr="00005719" w:rsidRDefault="006C4126" w:rsidP="006C4126">
      <w:pPr>
        <w:rPr>
          <w:sz w:val="14"/>
        </w:rPr>
      </w:pPr>
      <w:r w:rsidRPr="00005719">
        <w:rPr>
          <w:sz w:val="14"/>
        </w:rPr>
        <w:t>How it works: Currently, synthetic DNA is ordered through commercial suppliers. But while most suppliers screen DNA orders for the sequences of dangerous pathogens, they're not required to — and not all do, which means safety efforts are "incomplete, inaccurate, and insecure," says Esvelt.</w:t>
      </w:r>
    </w:p>
    <w:p w14:paraId="4F6DE805" w14:textId="77777777" w:rsidR="006C4126" w:rsidRPr="00005719" w:rsidRDefault="006C4126" w:rsidP="006C4126">
      <w:pPr>
        <w:rPr>
          <w:sz w:val="14"/>
        </w:rPr>
      </w:pPr>
      <w:r w:rsidRPr="00005719">
        <w:rPr>
          <w:sz w:val="14"/>
        </w:rPr>
        <w:t>Screening efforts that look for the genetic sequences of known pathogens also wouldn't necessarily be able to detect when synthetic DNA was being used to make something entirely novel and dangerous.</w:t>
      </w:r>
    </w:p>
    <w:p w14:paraId="466AE567" w14:textId="77777777" w:rsidR="006C4126" w:rsidRPr="00005719" w:rsidRDefault="006C4126" w:rsidP="006C4126">
      <w:pPr>
        <w:rPr>
          <w:sz w:val="14"/>
        </w:rPr>
      </w:pPr>
      <w:r w:rsidRPr="00005719">
        <w:rPr>
          <w:sz w:val="14"/>
        </w:rPr>
        <w:t>In the near future, desktop DNA synthesizers may be able to generate synthetic DNA in the lab, cutting out the need for commercial suppliers — and potential security screenings.</w:t>
      </w:r>
    </w:p>
    <w:p w14:paraId="0DEF753D" w14:textId="77777777" w:rsidR="006C4126" w:rsidRPr="00005719" w:rsidRDefault="006C4126" w:rsidP="006C4126">
      <w:pPr>
        <w:rPr>
          <w:sz w:val="14"/>
        </w:rPr>
      </w:pPr>
      <w:r w:rsidRPr="00005719">
        <w:rPr>
          <w:rStyle w:val="StyleUnderline"/>
          <w:highlight w:val="green"/>
        </w:rPr>
        <w:t xml:space="preserve">The </w:t>
      </w:r>
      <w:r w:rsidRPr="00005719">
        <w:rPr>
          <w:rStyle w:val="Emphasis"/>
          <w:highlight w:val="green"/>
        </w:rPr>
        <w:t>democratization of biotech</w:t>
      </w:r>
      <w:r w:rsidRPr="00005719">
        <w:rPr>
          <w:sz w:val="14"/>
        </w:rPr>
        <w:t xml:space="preserve">nology </w:t>
      </w:r>
      <w:r w:rsidRPr="00005719">
        <w:rPr>
          <w:rStyle w:val="StyleUnderline"/>
          <w:highlight w:val="green"/>
        </w:rPr>
        <w:t xml:space="preserve">could unleash a </w:t>
      </w:r>
      <w:r w:rsidRPr="00005719">
        <w:rPr>
          <w:rStyle w:val="Emphasis"/>
          <w:highlight w:val="green"/>
        </w:rPr>
        <w:t>wave of</w:t>
      </w:r>
      <w:r w:rsidRPr="00005719">
        <w:rPr>
          <w:rStyle w:val="StyleUnderline"/>
          <w:highlight w:val="green"/>
        </w:rPr>
        <w:t xml:space="preserve"> </w:t>
      </w:r>
      <w:r w:rsidRPr="00005719">
        <w:rPr>
          <w:sz w:val="14"/>
        </w:rPr>
        <w:t xml:space="preserve">creativity and </w:t>
      </w:r>
      <w:r w:rsidRPr="00005719">
        <w:rPr>
          <w:rStyle w:val="Emphasis"/>
          <w:highlight w:val="green"/>
        </w:rPr>
        <w:t>innovation</w:t>
      </w:r>
      <w:r w:rsidRPr="00005719">
        <w:rPr>
          <w:sz w:val="14"/>
        </w:rPr>
        <w:t xml:space="preserve">, just as the democratization of personal computing did. </w:t>
      </w:r>
      <w:r w:rsidRPr="00005719">
        <w:rPr>
          <w:rStyle w:val="StyleUnderline"/>
        </w:rPr>
        <w:t xml:space="preserve">But </w:t>
      </w:r>
      <w:r w:rsidRPr="00005719">
        <w:rPr>
          <w:rStyle w:val="StyleUnderline"/>
          <w:highlight w:val="green"/>
        </w:rPr>
        <w:t xml:space="preserve">it </w:t>
      </w:r>
      <w:r w:rsidRPr="00005719">
        <w:rPr>
          <w:sz w:val="14"/>
        </w:rPr>
        <w:t xml:space="preserve">also </w:t>
      </w:r>
      <w:r w:rsidRPr="00005719">
        <w:rPr>
          <w:rStyle w:val="StyleUnderline"/>
          <w:highlight w:val="green"/>
        </w:rPr>
        <w:t xml:space="preserve">increases the number of people who could </w:t>
      </w:r>
      <w:r w:rsidRPr="00005719">
        <w:rPr>
          <w:rStyle w:val="StyleUnderline"/>
        </w:rPr>
        <w:t xml:space="preserve">potentially </w:t>
      </w:r>
      <w:r w:rsidRPr="00005719">
        <w:rPr>
          <w:rStyle w:val="StyleUnderline"/>
          <w:highlight w:val="green"/>
        </w:rPr>
        <w:t xml:space="preserve">make a dangerous </w:t>
      </w:r>
      <w:r w:rsidRPr="00005719">
        <w:rPr>
          <w:rStyle w:val="StyleUnderline"/>
        </w:rPr>
        <w:t xml:space="preserve">engineered </w:t>
      </w:r>
      <w:r w:rsidRPr="00005719">
        <w:rPr>
          <w:rStyle w:val="StyleUnderline"/>
          <w:highlight w:val="green"/>
        </w:rPr>
        <w:t>virus</w:t>
      </w:r>
      <w:r w:rsidRPr="00005719">
        <w:rPr>
          <w:sz w:val="14"/>
        </w:rPr>
        <w:t>, whether deliberately or by accident.</w:t>
      </w:r>
    </w:p>
    <w:p w14:paraId="67333FAC" w14:textId="24756FD7" w:rsidR="006C4126" w:rsidRPr="00F5027C" w:rsidRDefault="00761A7B" w:rsidP="006C4126">
      <w:pPr>
        <w:pStyle w:val="Heading3"/>
      </w:pPr>
      <w:r>
        <w:t>US-China DA</w:t>
      </w:r>
    </w:p>
    <w:p w14:paraId="341EA2B8" w14:textId="77777777" w:rsidR="006C4126" w:rsidRPr="008334AC" w:rsidRDefault="006C4126" w:rsidP="006C4126">
      <w:pPr>
        <w:pStyle w:val="Heading4"/>
      </w:pPr>
      <w:r>
        <w:t xml:space="preserve">Despite </w:t>
      </w:r>
      <w:r w:rsidRPr="00A11340">
        <w:rPr>
          <w:u w:val="single"/>
        </w:rPr>
        <w:t>growing rivalry</w:t>
      </w:r>
      <w:r>
        <w:t xml:space="preserve">, US-China economic </w:t>
      </w:r>
      <w:r w:rsidRPr="00A11340">
        <w:rPr>
          <w:u w:val="single"/>
        </w:rPr>
        <w:t>interdependence</w:t>
      </w:r>
      <w:r>
        <w:t xml:space="preserve"> strong now. Exchange of tech know-how, collaboration science research, and massive US-China STEM pipeline improving relations – but it can </w:t>
      </w:r>
      <w:r w:rsidRPr="00A11340">
        <w:rPr>
          <w:u w:val="single"/>
        </w:rPr>
        <w:t>easily collapse</w:t>
      </w:r>
      <w:r>
        <w:t>.</w:t>
      </w:r>
    </w:p>
    <w:p w14:paraId="165542A4" w14:textId="77777777" w:rsidR="006C4126" w:rsidRPr="008334AC" w:rsidRDefault="006C4126" w:rsidP="006C4126">
      <w:r w:rsidRPr="008334AC">
        <w:rPr>
          <w:rStyle w:val="Style13ptBold"/>
        </w:rPr>
        <w:t>Hass 8/12</w:t>
      </w:r>
      <w:r>
        <w:t xml:space="preserve"> [Ryan Hass (Senior Fellow - Foreign Policy, Center for East Asia Policy Studies, John L. Thornton China Center The Michael H. Armacost Chair Chen-Fu and Cecilia Yen Koo Chair in Taiwan Studies Nonresident Fellow, Paul Tsai China Center, Yale Law School), </w:t>
      </w:r>
      <w:r w:rsidRPr="008334AC">
        <w:t xml:space="preserve">8-12-2021, "The “new normal” in US-China relations: Hardening competition and deep interdependence," Brookings, </w:t>
      </w:r>
      <w:hyperlink r:id="rId15" w:history="1">
        <w:r w:rsidRPr="009B67B8">
          <w:rPr>
            <w:rStyle w:val="Hyperlink"/>
          </w:rPr>
          <w:t>https://www.brookings.edu/blog/order-from-chaos/2021/08/12/the-new-normal-in-us-china-relations-hardening-competition-and-deep-interdependence/</w:t>
        </w:r>
      </w:hyperlink>
      <w:r>
        <w:t xml:space="preserve"> // belle]</w:t>
      </w:r>
    </w:p>
    <w:p w14:paraId="5FEA403A" w14:textId="77777777" w:rsidR="006C4126" w:rsidRDefault="006C4126" w:rsidP="006C4126">
      <w:r>
        <w:t xml:space="preserve">The </w:t>
      </w:r>
      <w:r w:rsidRPr="00A11340">
        <w:rPr>
          <w:rStyle w:val="Emphasis"/>
        </w:rPr>
        <w:t xml:space="preserve">intensification of </w:t>
      </w:r>
      <w:r w:rsidRPr="00A11340">
        <w:rPr>
          <w:rStyle w:val="Emphasis"/>
          <w:highlight w:val="green"/>
        </w:rPr>
        <w:t xml:space="preserve">U.S.-China </w:t>
      </w:r>
      <w:r w:rsidRPr="00A11340">
        <w:rPr>
          <w:rStyle w:val="Emphasis"/>
        </w:rPr>
        <w:t>competition</w:t>
      </w:r>
      <w:r>
        <w:t xml:space="preserve"> has captured significant attention in recent years. American attitudes toward China have become more negative during this period, as anger has built over disruptions resulting from the COVID-19 pandemic, Beijing’s trampling of Hong Kong’s autonomy, human rights violations in Xinjiang, and job losses to China.</w:t>
      </w:r>
    </w:p>
    <w:p w14:paraId="38AEE92E" w14:textId="77777777" w:rsidR="006C4126" w:rsidRDefault="006C4126" w:rsidP="006C4126">
      <w:r>
        <w:t xml:space="preserve">Amidst this focus on great power competition, two broader trends in the U.S.-China relationship have commanded relatively less attention. The first has been the widening gap in America’s and China’s overall national power relative to every other country in the world. The second has been the continuing </w:t>
      </w:r>
      <w:r w:rsidRPr="008334AC">
        <w:rPr>
          <w:rStyle w:val="Emphasis"/>
        </w:rPr>
        <w:t xml:space="preserve">thick </w:t>
      </w:r>
      <w:r w:rsidRPr="00A11340">
        <w:rPr>
          <w:rStyle w:val="Emphasis"/>
          <w:highlight w:val="green"/>
        </w:rPr>
        <w:t>interdependence</w:t>
      </w:r>
      <w:r w:rsidRPr="008334AC">
        <w:rPr>
          <w:rStyle w:val="Emphasis"/>
        </w:rPr>
        <w:t xml:space="preserve"> between the United States and </w:t>
      </w:r>
      <w:r w:rsidRPr="0059338C">
        <w:rPr>
          <w:rStyle w:val="Emphasis"/>
        </w:rPr>
        <w:t xml:space="preserve">China, even </w:t>
      </w:r>
      <w:r w:rsidRPr="00A11340">
        <w:rPr>
          <w:rStyle w:val="Emphasis"/>
          <w:highlight w:val="green"/>
        </w:rPr>
        <w:t>amidst their growing rivalry</w:t>
      </w:r>
      <w:r>
        <w:t xml:space="preserve">. Even on economic issues, where rhetoric and actions around decoupling command the most attention, </w:t>
      </w:r>
      <w:r w:rsidRPr="00A11340">
        <w:rPr>
          <w:rStyle w:val="Emphasis"/>
          <w:highlight w:val="green"/>
        </w:rPr>
        <w:t>trade and investment data</w:t>
      </w:r>
      <w:r w:rsidRPr="008334AC">
        <w:rPr>
          <w:rStyle w:val="Emphasis"/>
        </w:rPr>
        <w:t xml:space="preserve"> continue to </w:t>
      </w:r>
      <w:r w:rsidRPr="00A11340">
        <w:rPr>
          <w:rStyle w:val="Emphasis"/>
          <w:highlight w:val="green"/>
        </w:rPr>
        <w:t>point</w:t>
      </w:r>
      <w:r w:rsidRPr="008334AC">
        <w:rPr>
          <w:rStyle w:val="Emphasis"/>
        </w:rPr>
        <w:t xml:space="preserve"> stubbornly </w:t>
      </w:r>
      <w:r w:rsidRPr="00A11340">
        <w:rPr>
          <w:rStyle w:val="Emphasis"/>
          <w:highlight w:val="green"/>
        </w:rPr>
        <w:t>in the direction of</w:t>
      </w:r>
      <w:r w:rsidRPr="008334AC">
        <w:rPr>
          <w:rStyle w:val="Emphasis"/>
        </w:rPr>
        <w:t xml:space="preserve"> deep </w:t>
      </w:r>
      <w:r w:rsidRPr="00A11340">
        <w:rPr>
          <w:rStyle w:val="Emphasis"/>
          <w:highlight w:val="green"/>
        </w:rPr>
        <w:t>interdependence</w:t>
      </w:r>
      <w:r>
        <w:t>. These trends will impact how competition is conducted between the U.S. and China in the coming years.</w:t>
      </w:r>
    </w:p>
    <w:p w14:paraId="29346A12" w14:textId="77777777" w:rsidR="006C4126" w:rsidRDefault="006C4126" w:rsidP="006C4126">
      <w:r>
        <w:t>SEPARATING FROM THE PACK</w:t>
      </w:r>
    </w:p>
    <w:p w14:paraId="5AD5FEA4" w14:textId="77777777" w:rsidR="006C4126" w:rsidRDefault="006C4126" w:rsidP="006C4126">
      <w:r>
        <w:t>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w:t>
      </w:r>
    </w:p>
    <w:p w14:paraId="5E96CC11" w14:textId="77777777" w:rsidR="006C4126" w:rsidRDefault="006C4126" w:rsidP="006C4126">
      <w:r>
        <w:t>The U.S. and China are likely to continue amassing disproportionate weight in the international system going forward. Their growing role in the global economy is fueled largely by both countries’ technology sectors. These two countries have unique traits. 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is expected to add to the global economy by 2030.</w:t>
      </w:r>
    </w:p>
    <w:p w14:paraId="5A1F96FE" w14:textId="77777777" w:rsidR="006C4126" w:rsidRDefault="006C4126" w:rsidP="006C4126">
      <w:r>
        <w:t>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w:t>
      </w:r>
    </w:p>
    <w:p w14:paraId="08F080EB" w14:textId="77777777" w:rsidR="006C4126" w:rsidRDefault="006C4126" w:rsidP="006C4126">
      <w:r>
        <w:t>DEEP INTERDEPENDENCE</w:t>
      </w:r>
    </w:p>
    <w:p w14:paraId="0D8E6767" w14:textId="77777777" w:rsidR="006C4126" w:rsidRPr="00A11340" w:rsidRDefault="006C4126" w:rsidP="006C4126">
      <w:pPr>
        <w:rPr>
          <w:b/>
          <w:iCs/>
          <w:sz w:val="26"/>
          <w:u w:val="single"/>
        </w:rPr>
      </w:pPr>
      <w:r>
        <w:t xml:space="preserve">At the same time, </w:t>
      </w:r>
      <w:r w:rsidRPr="00A11340">
        <w:rPr>
          <w:rStyle w:val="Emphasis"/>
        </w:rPr>
        <w:t>bilateral competition between the United States and China also is intensifying</w:t>
      </w:r>
      <w:r>
        <w:t xml:space="preserve">. </w:t>
      </w:r>
      <w:r w:rsidRPr="00A11340">
        <w:rPr>
          <w:rStyle w:val="Emphasis"/>
        </w:rPr>
        <w:t xml:space="preserve">Even so, </w:t>
      </w:r>
      <w:r w:rsidRPr="00A11340">
        <w:rPr>
          <w:rStyle w:val="Emphasis"/>
          <w:highlight w:val="green"/>
        </w:rPr>
        <w:t>rising bilateral friction</w:t>
      </w:r>
      <w:r w:rsidRPr="00A11340">
        <w:rPr>
          <w:rStyle w:val="Emphasis"/>
        </w:rPr>
        <w:t xml:space="preserve"> has not </w:t>
      </w:r>
      <w:r w:rsidRPr="0059338C">
        <w:rPr>
          <w:rStyle w:val="Emphasis"/>
        </w:rPr>
        <w:t xml:space="preserve">– at least </w:t>
      </w:r>
      <w:r w:rsidRPr="00A11340">
        <w:rPr>
          <w:rStyle w:val="Emphasis"/>
          <w:highlight w:val="green"/>
        </w:rPr>
        <w:t>not yet</w:t>
      </w:r>
      <w:r w:rsidRPr="00A11340">
        <w:rPr>
          <w:rStyle w:val="Emphasis"/>
        </w:rPr>
        <w:t xml:space="preserve"> – </w:t>
      </w:r>
      <w:r w:rsidRPr="00A11340">
        <w:rPr>
          <w:rStyle w:val="Emphasis"/>
          <w:highlight w:val="green"/>
        </w:rPr>
        <w:t>undone</w:t>
      </w:r>
      <w:r w:rsidRPr="00A11340">
        <w:rPr>
          <w:rStyle w:val="Emphasis"/>
        </w:rPr>
        <w:t xml:space="preserve"> the deep </w:t>
      </w:r>
      <w:r w:rsidRPr="00A11340">
        <w:rPr>
          <w:rStyle w:val="Emphasis"/>
          <w:highlight w:val="green"/>
        </w:rPr>
        <w:t>interdependencies</w:t>
      </w:r>
      <w:r w:rsidRPr="00A11340">
        <w:rPr>
          <w:rStyle w:val="Emphasis"/>
        </w:rPr>
        <w:t xml:space="preserve"> that have </w:t>
      </w:r>
      <w:r w:rsidRPr="00A11340">
        <w:rPr>
          <w:rStyle w:val="Emphasis"/>
          <w:highlight w:val="green"/>
        </w:rPr>
        <w:t xml:space="preserve">built up </w:t>
      </w:r>
      <w:r w:rsidRPr="0059338C">
        <w:rPr>
          <w:rStyle w:val="Emphasis"/>
        </w:rPr>
        <w:t xml:space="preserve">between the two powers </w:t>
      </w:r>
      <w:r w:rsidRPr="00A11340">
        <w:rPr>
          <w:rStyle w:val="Emphasis"/>
          <w:highlight w:val="green"/>
        </w:rPr>
        <w:t>over decades</w:t>
      </w:r>
      <w:r w:rsidRPr="00A11340">
        <w:rPr>
          <w:rStyle w:val="Emphasis"/>
        </w:rPr>
        <w:t>.</w:t>
      </w:r>
    </w:p>
    <w:p w14:paraId="2B219E74" w14:textId="77777777" w:rsidR="006C4126" w:rsidRDefault="006C4126" w:rsidP="006C4126">
      <w:r>
        <w:t xml:space="preserve">In the economic realm, </w:t>
      </w:r>
      <w:r w:rsidRPr="00A11340">
        <w:rPr>
          <w:rStyle w:val="Emphasis"/>
        </w:rPr>
        <w:t>trade and investment ties remain significant</w:t>
      </w:r>
      <w:r>
        <w:t>, even as both countries continue to take steps to limit vulnerabilities from the other. For example, Chinese regulators have been asserting greater control over when and where Chinese companies raise capital; Beijing’s recent probe of ride-hailing app Didi Chuxing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A11340">
        <w:rPr>
          <w:rStyle w:val="Emphasis"/>
        </w:rPr>
        <w:t>. Both countries have sought to disentangle supply chains around sensitive technologies with national security</w:t>
      </w:r>
      <w:r>
        <w:t>, and in the American case, human rights dimensions. U.S. officials have sought to raise awareness of the risks for American firms of doing business in Hong Kong and Xinjiang.</w:t>
      </w:r>
    </w:p>
    <w:p w14:paraId="43C89F48" w14:textId="77777777" w:rsidR="006C4126" w:rsidRPr="00A11340" w:rsidRDefault="006C4126" w:rsidP="006C4126">
      <w:pPr>
        <w:rPr>
          <w:rStyle w:val="Emphasis"/>
        </w:rPr>
      </w:pPr>
      <w:r w:rsidRPr="00A11340">
        <w:rPr>
          <w:rStyle w:val="Emphasis"/>
        </w:rPr>
        <w:t xml:space="preserve">Even so, U.S.-China </w:t>
      </w:r>
      <w:r w:rsidRPr="00A11340">
        <w:rPr>
          <w:rStyle w:val="Emphasis"/>
          <w:highlight w:val="green"/>
        </w:rPr>
        <w:t xml:space="preserve">trade </w:t>
      </w:r>
      <w:r w:rsidRPr="00A11340">
        <w:rPr>
          <w:rStyle w:val="Emphasis"/>
        </w:rPr>
        <w:t>and</w:t>
      </w:r>
      <w:r w:rsidRPr="00A11340">
        <w:rPr>
          <w:rStyle w:val="Emphasis"/>
          <w:highlight w:val="green"/>
        </w:rPr>
        <w:t xml:space="preserve"> investment ties </w:t>
      </w:r>
      <w:r w:rsidRPr="00E20330">
        <w:rPr>
          <w:rStyle w:val="Emphasis"/>
        </w:rPr>
        <w:t>remain</w:t>
      </w:r>
      <w:r w:rsidRPr="00A11340">
        <w:rPr>
          <w:rStyle w:val="Emphasis"/>
          <w:highlight w:val="green"/>
        </w:rPr>
        <w:t xml:space="preserve"> robust</w:t>
      </w:r>
      <w:r w:rsidRPr="00A11340">
        <w:rPr>
          <w:rStyle w:val="Emphasis"/>
        </w:rPr>
        <w:t>.</w:t>
      </w:r>
      <w:r>
        <w:t xml:space="preserve"> </w:t>
      </w:r>
      <w:r w:rsidRPr="00A11340">
        <w:rPr>
          <w:rStyle w:val="Emphasis"/>
        </w:rPr>
        <w:t xml:space="preserve">In </w:t>
      </w:r>
      <w:r w:rsidRPr="00A11340">
        <w:rPr>
          <w:rStyle w:val="Emphasis"/>
          <w:highlight w:val="green"/>
        </w:rPr>
        <w:t xml:space="preserve">2020, China </w:t>
      </w:r>
      <w:r w:rsidRPr="00E20330">
        <w:rPr>
          <w:rStyle w:val="Emphasis"/>
        </w:rPr>
        <w:t>was</w:t>
      </w:r>
      <w:r w:rsidRPr="00A11340">
        <w:rPr>
          <w:rStyle w:val="Emphasis"/>
          <w:highlight w:val="green"/>
        </w:rPr>
        <w:t xml:space="preserve"> America’s largest </w:t>
      </w:r>
      <w:r w:rsidRPr="00A11340">
        <w:rPr>
          <w:rStyle w:val="Emphasis"/>
        </w:rPr>
        <w:t>goods</w:t>
      </w:r>
      <w:r w:rsidRPr="00A11340">
        <w:rPr>
          <w:rStyle w:val="Emphasis"/>
          <w:highlight w:val="green"/>
        </w:rPr>
        <w:t xml:space="preserve"> trading partner</w:t>
      </w:r>
      <w:r w:rsidRPr="00A11340">
        <w:rPr>
          <w:rStyle w:val="Emphasis"/>
        </w:rPr>
        <w:t xml:space="preserve">, </w:t>
      </w:r>
      <w:r w:rsidRPr="00A11340">
        <w:rPr>
          <w:rStyle w:val="Emphasis"/>
          <w:highlight w:val="green"/>
        </w:rPr>
        <w:t>third largest export market</w:t>
      </w:r>
      <w:r w:rsidRPr="00A11340">
        <w:rPr>
          <w:rStyle w:val="Emphasis"/>
        </w:rPr>
        <w:t xml:space="preserve">, and </w:t>
      </w:r>
      <w:r w:rsidRPr="00A11340">
        <w:rPr>
          <w:rStyle w:val="Emphasis"/>
          <w:highlight w:val="green"/>
        </w:rPr>
        <w:t>largest source of imports</w:t>
      </w:r>
      <w:r w:rsidRPr="00A11340">
        <w:rPr>
          <w:rStyle w:val="Emphasis"/>
        </w:rPr>
        <w:t xml:space="preserve">. Exports to China supported an estimated </w:t>
      </w:r>
      <w:r w:rsidRPr="00E20330">
        <w:rPr>
          <w:rStyle w:val="Emphasis"/>
        </w:rPr>
        <w:t xml:space="preserve">1.2 million </w:t>
      </w:r>
      <w:r w:rsidRPr="00A11340">
        <w:rPr>
          <w:rStyle w:val="Emphasis"/>
          <w:highlight w:val="green"/>
        </w:rPr>
        <w:t>jobs</w:t>
      </w:r>
      <w:r w:rsidRPr="00A11340">
        <w:rPr>
          <w:rStyle w:val="Emphasis"/>
        </w:rPr>
        <w:t xml:space="preserve"> in the United States in 2019. Most </w:t>
      </w:r>
      <w:r w:rsidRPr="00A11340">
        <w:rPr>
          <w:rStyle w:val="Emphasis"/>
          <w:highlight w:val="green"/>
        </w:rPr>
        <w:t>U.S. companies</w:t>
      </w:r>
      <w:r w:rsidRPr="00A11340">
        <w:rPr>
          <w:rStyle w:val="Emphasis"/>
        </w:rPr>
        <w:t xml:space="preserve"> operating </w:t>
      </w:r>
      <w:r w:rsidRPr="0059338C">
        <w:rPr>
          <w:rStyle w:val="Emphasis"/>
        </w:rPr>
        <w:t>in China report</w:t>
      </w:r>
      <w:r w:rsidRPr="00A11340">
        <w:rPr>
          <w:rStyle w:val="Emphasis"/>
        </w:rPr>
        <w:t xml:space="preserve"> being </w:t>
      </w:r>
      <w:r w:rsidRPr="00A11340">
        <w:rPr>
          <w:rStyle w:val="Emphasis"/>
          <w:highlight w:val="green"/>
        </w:rPr>
        <w:t>committed to</w:t>
      </w:r>
      <w:r w:rsidRPr="00A11340">
        <w:rPr>
          <w:rStyle w:val="Emphasis"/>
        </w:rPr>
        <w:t xml:space="preserve"> the </w:t>
      </w:r>
      <w:r w:rsidRPr="00A11340">
        <w:rPr>
          <w:rStyle w:val="Emphasis"/>
          <w:highlight w:val="green"/>
        </w:rPr>
        <w:t>China market for</w:t>
      </w:r>
      <w:r w:rsidRPr="00A11340">
        <w:rPr>
          <w:rStyle w:val="Emphasis"/>
        </w:rPr>
        <w:t xml:space="preserve"> the </w:t>
      </w:r>
      <w:r w:rsidRPr="00A11340">
        <w:rPr>
          <w:rStyle w:val="Emphasis"/>
          <w:highlight w:val="green"/>
        </w:rPr>
        <w:t>long term.</w:t>
      </w:r>
    </w:p>
    <w:p w14:paraId="02937084" w14:textId="77777777" w:rsidR="006C4126" w:rsidRPr="002E29F4" w:rsidRDefault="006C4126" w:rsidP="006C4126">
      <w:pPr>
        <w:rPr>
          <w:b/>
          <w:iCs/>
          <w:sz w:val="26"/>
          <w:u w:val="single"/>
        </w:rPr>
      </w:pPr>
      <w:r w:rsidRPr="0059338C">
        <w:rPr>
          <w:rStyle w:val="Emphasis"/>
        </w:rPr>
        <w:t xml:space="preserve">U.S. investment firms have been increasing their positions in China, following a global trend. </w:t>
      </w:r>
      <w:r w:rsidRPr="0059338C">
        <w:t>BlackRock</w:t>
      </w:r>
      <w:r w:rsidRPr="00A11340">
        <w:t xml:space="preserve">, J.P. Morgan Chase, Goldman Sachs, and Morgan Stanley have all increased their exposure in China, matching similar efforts by UBS, Nomura </w:t>
      </w:r>
      <w:r w:rsidRPr="00E20330">
        <w:t>Holding</w:t>
      </w:r>
      <w:r w:rsidRPr="00A11340">
        <w:t>s, Credit Suisse, and AXA.</w:t>
      </w:r>
      <w:r w:rsidRPr="00A11340">
        <w:rPr>
          <w:rStyle w:val="Emphasis"/>
        </w:rPr>
        <w:t xml:space="preserve"> The Rhodium Group estimates that </w:t>
      </w:r>
      <w:r w:rsidRPr="00A11340">
        <w:rPr>
          <w:rStyle w:val="Emphasis"/>
          <w:highlight w:val="green"/>
        </w:rPr>
        <w:t>U.S. investors</w:t>
      </w:r>
      <w:r w:rsidRPr="00A11340">
        <w:rPr>
          <w:rStyle w:val="Emphasis"/>
        </w:rPr>
        <w:t xml:space="preserve"> held </w:t>
      </w:r>
      <w:r w:rsidRPr="00E20330">
        <w:rPr>
          <w:rStyle w:val="Emphasis"/>
        </w:rPr>
        <w:t>$1.1 trillion in</w:t>
      </w:r>
      <w:r w:rsidRPr="00A11340">
        <w:rPr>
          <w:rStyle w:val="Emphasis"/>
          <w:highlight w:val="green"/>
        </w:rPr>
        <w:t xml:space="preserve"> equities issued by Chinese companies</w:t>
      </w:r>
      <w:r w:rsidRPr="00A11340">
        <w:rPr>
          <w:rStyle w:val="Emphasis"/>
        </w:rPr>
        <w:t xml:space="preserve">, and that there was as much as </w:t>
      </w:r>
      <w:r w:rsidRPr="00E20330">
        <w:rPr>
          <w:rStyle w:val="Emphasis"/>
        </w:rPr>
        <w:t>$3.3 trillion in U.</w:t>
      </w:r>
      <w:r w:rsidRPr="00A11340">
        <w:rPr>
          <w:rStyle w:val="Emphasis"/>
        </w:rPr>
        <w:t>S.-</w:t>
      </w:r>
      <w:r w:rsidRPr="00E20330">
        <w:rPr>
          <w:rStyle w:val="Emphasis"/>
        </w:rPr>
        <w:t>China two-way equity and bond holdings</w:t>
      </w:r>
      <w:r w:rsidRPr="00A11340">
        <w:rPr>
          <w:rStyle w:val="Emphasis"/>
        </w:rPr>
        <w:t xml:space="preserve"> at the end of 2020.</w:t>
      </w:r>
    </w:p>
    <w:p w14:paraId="6D5025E2" w14:textId="77777777" w:rsidR="006C4126" w:rsidRDefault="006C4126" w:rsidP="006C4126">
      <w:r>
        <w:t xml:space="preserve">One leg of the U.S.-China economic relationship that has atrophied in recent years has been </w:t>
      </w:r>
      <w:r w:rsidRPr="00A11340">
        <w:rPr>
          <w:rStyle w:val="Emphasis"/>
          <w:highlight w:val="green"/>
        </w:rPr>
        <w:t>China’s flow of investment into</w:t>
      </w:r>
      <w:r w:rsidRPr="00A11340">
        <w:rPr>
          <w:rStyle w:val="Emphasis"/>
        </w:rPr>
        <w:t xml:space="preserve"> the </w:t>
      </w:r>
      <w:r w:rsidRPr="00A11340">
        <w:rPr>
          <w:rStyle w:val="Emphasis"/>
          <w:highlight w:val="green"/>
        </w:rPr>
        <w:t>U</w:t>
      </w:r>
      <w:r w:rsidRPr="00A11340">
        <w:rPr>
          <w:rStyle w:val="Emphasis"/>
        </w:rPr>
        <w:t xml:space="preserve">nited </w:t>
      </w:r>
      <w:r w:rsidRPr="00A11340">
        <w:rPr>
          <w:rStyle w:val="Emphasis"/>
          <w:highlight w:val="green"/>
        </w:rPr>
        <w:t>S</w:t>
      </w:r>
      <w:r w:rsidRPr="00A11340">
        <w:rPr>
          <w:rStyle w:val="Emphasis"/>
        </w:rPr>
        <w:t>tates.</w:t>
      </w:r>
      <w:r>
        <w:t xml:space="preserve"> This has largely been a product of tightened capital controls in China, growing Chinese government scrutiny of its companies’ offshore investments, and enhanced U.S. screening of Chinese investments for national security concerns.</w:t>
      </w:r>
    </w:p>
    <w:p w14:paraId="36CA3635" w14:textId="77777777" w:rsidR="006C4126" w:rsidRPr="002E29F4" w:rsidRDefault="006C4126" w:rsidP="006C4126">
      <w:pPr>
        <w:rPr>
          <w:b/>
          <w:iCs/>
          <w:sz w:val="26"/>
          <w:u w:val="single"/>
        </w:rPr>
      </w:pPr>
      <w:r w:rsidRPr="0059338C">
        <w:rPr>
          <w:rStyle w:val="Emphasis"/>
        </w:rPr>
        <w:t>Another area of U.S.-China interdependence has</w:t>
      </w:r>
      <w:r w:rsidRPr="00A11340">
        <w:rPr>
          <w:rStyle w:val="Emphasis"/>
        </w:rPr>
        <w:t xml:space="preserve"> </w:t>
      </w:r>
      <w:r w:rsidRPr="0059338C">
        <w:rPr>
          <w:rStyle w:val="Emphasis"/>
        </w:rPr>
        <w:t>been knowledge production</w:t>
      </w:r>
      <w:r w:rsidRPr="0059338C">
        <w:t>. As</w:t>
      </w:r>
      <w:r>
        <w:t xml:space="preserve"> U.S.-China technology expert Matt Sheehan has observed, “</w:t>
      </w:r>
      <w:r w:rsidRPr="00A11340">
        <w:rPr>
          <w:rStyle w:val="Emphasis"/>
        </w:rPr>
        <w:t xml:space="preserve">With the rise of Chinese talent and capital, the </w:t>
      </w:r>
      <w:r w:rsidRPr="00A11340">
        <w:rPr>
          <w:rStyle w:val="Emphasis"/>
          <w:highlight w:val="green"/>
        </w:rPr>
        <w:t>exchange of tech</w:t>
      </w:r>
      <w:r w:rsidRPr="00A11340">
        <w:rPr>
          <w:rStyle w:val="Emphasis"/>
        </w:rPr>
        <w:t xml:space="preserve">nological </w:t>
      </w:r>
      <w:r w:rsidRPr="00A11340">
        <w:rPr>
          <w:rStyle w:val="Emphasis"/>
          <w:highlight w:val="green"/>
        </w:rPr>
        <w:t xml:space="preserve">know-how </w:t>
      </w:r>
      <w:r w:rsidRPr="0059338C">
        <w:rPr>
          <w:rStyle w:val="Emphasis"/>
        </w:rPr>
        <w:t xml:space="preserve">between </w:t>
      </w:r>
      <w:r w:rsidRPr="00E20330">
        <w:rPr>
          <w:rStyle w:val="Emphasis"/>
        </w:rPr>
        <w:t>the U</w:t>
      </w:r>
      <w:r w:rsidRPr="00E20330">
        <w:t>nited</w:t>
      </w:r>
      <w:r w:rsidRPr="00E20330">
        <w:rPr>
          <w:rStyle w:val="Emphasis"/>
        </w:rPr>
        <w:t xml:space="preserve"> S</w:t>
      </w:r>
      <w:r w:rsidRPr="00E20330">
        <w:t xml:space="preserve">tates </w:t>
      </w:r>
      <w:r w:rsidRPr="00E20330">
        <w:rPr>
          <w:rStyle w:val="Emphasis"/>
        </w:rPr>
        <w:t>and China now</w:t>
      </w:r>
      <w:r w:rsidRPr="00A11340">
        <w:rPr>
          <w:rStyle w:val="Emphasis"/>
        </w:rPr>
        <w:t xml:space="preserve"> takes place among private businesses and between individuals.” </w:t>
      </w:r>
      <w:r w:rsidRPr="00A11340">
        <w:rPr>
          <w:rStyle w:val="Emphasis"/>
          <w:highlight w:val="green"/>
        </w:rPr>
        <w:t>Leading tech</w:t>
      </w:r>
      <w:r w:rsidRPr="00A11340">
        <w:rPr>
          <w:rStyle w:val="Emphasis"/>
        </w:rPr>
        <w:t xml:space="preserve">nology </w:t>
      </w:r>
      <w:r w:rsidRPr="00A11340">
        <w:rPr>
          <w:rStyle w:val="Emphasis"/>
          <w:highlight w:val="green"/>
        </w:rPr>
        <w:t xml:space="preserve">companies </w:t>
      </w:r>
      <w:r w:rsidRPr="0059338C">
        <w:rPr>
          <w:rStyle w:val="Emphasis"/>
        </w:rPr>
        <w:t>in both countries have</w:t>
      </w:r>
      <w:r w:rsidRPr="00A11340">
        <w:rPr>
          <w:rStyle w:val="Emphasis"/>
        </w:rPr>
        <w:t xml:space="preserve"> been </w:t>
      </w:r>
      <w:r w:rsidRPr="00A11340">
        <w:rPr>
          <w:rStyle w:val="Emphasis"/>
          <w:highlight w:val="green"/>
        </w:rPr>
        <w:t>building research centers</w:t>
      </w:r>
      <w:r w:rsidRPr="00A11340">
        <w:rPr>
          <w:rStyle w:val="Emphasis"/>
        </w:rPr>
        <w:t xml:space="preserve"> </w:t>
      </w:r>
      <w:r w:rsidRPr="00A11340">
        <w:rPr>
          <w:rStyle w:val="Emphasis"/>
          <w:highlight w:val="green"/>
        </w:rPr>
        <w:t>in the other</w:t>
      </w:r>
      <w:r w:rsidRPr="00A11340">
        <w:rPr>
          <w:rStyle w:val="Emphasis"/>
        </w:rPr>
        <w:t xml:space="preserve">. </w:t>
      </w:r>
      <w:r w:rsidRPr="00A11340">
        <w:t>Alibaba, Baidu, and Tencent have all opened research centers in the United States, just as Apple, Microsoft, Tesla, and other major American technology companies rely upon engineering talent in China.</w:t>
      </w:r>
    </w:p>
    <w:p w14:paraId="068E576A" w14:textId="77777777" w:rsidR="006C4126" w:rsidRDefault="006C4126" w:rsidP="006C4126">
      <w:r>
        <w:t xml:space="preserve">In </w:t>
      </w:r>
      <w:r w:rsidRPr="00A11340">
        <w:rPr>
          <w:rStyle w:val="Emphasis"/>
          <w:highlight w:val="green"/>
        </w:rPr>
        <w:t>science</w:t>
      </w:r>
      <w:r w:rsidRPr="00E20330">
        <w:rPr>
          <w:rStyle w:val="Emphasis"/>
        </w:rPr>
        <w:t xml:space="preserve"> collaboration</w:t>
      </w:r>
      <w:r>
        <w:t xml:space="preserve">, The Nature Index ranks </w:t>
      </w:r>
      <w:r w:rsidRPr="00A11340">
        <w:rPr>
          <w:rStyle w:val="Emphasis"/>
        </w:rPr>
        <w:t xml:space="preserve">the </w:t>
      </w:r>
      <w:r w:rsidRPr="00A11340">
        <w:rPr>
          <w:rStyle w:val="Emphasis"/>
          <w:highlight w:val="green"/>
        </w:rPr>
        <w:t>joint research</w:t>
      </w:r>
      <w:r w:rsidRPr="00A11340">
        <w:rPr>
          <w:rStyle w:val="Emphasis"/>
        </w:rPr>
        <w:t xml:space="preserve"> between the two countries as the world’s most </w:t>
      </w:r>
      <w:r w:rsidRPr="00A11340">
        <w:rPr>
          <w:rStyle w:val="Emphasis"/>
          <w:highlight w:val="green"/>
        </w:rPr>
        <w:t>academically fertile</w:t>
      </w:r>
      <w:r>
        <w:t xml:space="preserve">. U.S.-China scientific collaboration grew by more than 10% each year on average between 2015 and 2019. </w:t>
      </w:r>
      <w:r w:rsidRPr="00A11340">
        <w:rPr>
          <w:rStyle w:val="Emphasis"/>
        </w:rPr>
        <w:t xml:space="preserve">Even following the global spread of COVID-19, </w:t>
      </w:r>
      <w:r w:rsidRPr="0059338C">
        <w:rPr>
          <w:rStyle w:val="Emphasis"/>
        </w:rPr>
        <w:t xml:space="preserve">American and Chinese </w:t>
      </w:r>
      <w:r w:rsidRPr="00A11340">
        <w:rPr>
          <w:rStyle w:val="Emphasis"/>
          <w:highlight w:val="green"/>
        </w:rPr>
        <w:t>experts</w:t>
      </w:r>
      <w:r w:rsidRPr="00A11340">
        <w:rPr>
          <w:rStyle w:val="Emphasis"/>
        </w:rPr>
        <w:t xml:space="preserve"> </w:t>
      </w:r>
      <w:r w:rsidRPr="00A11340">
        <w:rPr>
          <w:rStyle w:val="Emphasis"/>
          <w:highlight w:val="green"/>
        </w:rPr>
        <w:t xml:space="preserve">collaborated more during </w:t>
      </w:r>
      <w:r w:rsidRPr="0059338C">
        <w:rPr>
          <w:rStyle w:val="Emphasis"/>
        </w:rPr>
        <w:t xml:space="preserve">the </w:t>
      </w:r>
      <w:r w:rsidRPr="00A11340">
        <w:rPr>
          <w:rStyle w:val="Emphasis"/>
          <w:highlight w:val="green"/>
        </w:rPr>
        <w:t>past year than over</w:t>
      </w:r>
      <w:r w:rsidRPr="00A11340">
        <w:rPr>
          <w:rStyle w:val="Emphasis"/>
        </w:rPr>
        <w:t xml:space="preserve"> the </w:t>
      </w:r>
      <w:r w:rsidRPr="00A11340">
        <w:rPr>
          <w:rStyle w:val="Emphasis"/>
          <w:highlight w:val="green"/>
        </w:rPr>
        <w:t>previous five years combined</w:t>
      </w:r>
      <w:r>
        <w:t>. This has led to over 100 co-authored articles in leading scientific journals and frequent joint appearances in science-focused workshops and webinars.</w:t>
      </w:r>
    </w:p>
    <w:p w14:paraId="1DBC2DEA" w14:textId="77777777" w:rsidR="006C4126" w:rsidRDefault="006C4126" w:rsidP="006C4126">
      <w:r w:rsidRPr="00A11340">
        <w:rPr>
          <w:rStyle w:val="Emphasis"/>
          <w:highlight w:val="green"/>
        </w:rPr>
        <w:t>China</w:t>
      </w:r>
      <w:r w:rsidRPr="00A11340">
        <w:rPr>
          <w:rStyle w:val="Emphasis"/>
        </w:rPr>
        <w:t xml:space="preserve"> also is the </w:t>
      </w:r>
      <w:r w:rsidRPr="00A11340">
        <w:rPr>
          <w:rStyle w:val="Emphasis"/>
          <w:highlight w:val="green"/>
        </w:rPr>
        <w:t>largest source</w:t>
      </w:r>
      <w:r w:rsidRPr="00A11340">
        <w:rPr>
          <w:rStyle w:val="Emphasis"/>
        </w:rPr>
        <w:t xml:space="preserve"> of </w:t>
      </w:r>
      <w:r w:rsidRPr="00A11340">
        <w:rPr>
          <w:rStyle w:val="Emphasis"/>
          <w:highlight w:val="green"/>
        </w:rPr>
        <w:t>international students</w:t>
      </w:r>
      <w:r w:rsidRPr="00A11340">
        <w:rPr>
          <w:rStyle w:val="Emphasis"/>
        </w:rPr>
        <w:t xml:space="preserve"> in the United States</w:t>
      </w:r>
      <w:r>
        <w:t xml:space="preserve">. In the 2019-20 year, there were over 370,000 Chinese students in the U.S., representing 34% of international students in colleges and universities. Up until now, many of the top Chinese students have </w:t>
      </w:r>
      <w:r w:rsidRPr="002E29F4">
        <w:rPr>
          <w:rStyle w:val="Emphasis"/>
        </w:rPr>
        <w:t xml:space="preserve">stayed in the United States </w:t>
      </w:r>
      <w:r w:rsidRPr="002E29F4">
        <w:rPr>
          <w:rStyle w:val="Emphasis"/>
          <w:highlight w:val="green"/>
        </w:rPr>
        <w:t>following graduation</w:t>
      </w:r>
      <w:r w:rsidRPr="00A11340">
        <w:rPr>
          <w:rStyle w:val="Emphasis"/>
        </w:rPr>
        <w:t xml:space="preserve"> and </w:t>
      </w:r>
      <w:r w:rsidRPr="002E29F4">
        <w:rPr>
          <w:rStyle w:val="Emphasis"/>
          <w:highlight w:val="green"/>
        </w:rPr>
        <w:t>contributed to America’s scientific, tech</w:t>
      </w:r>
      <w:r w:rsidRPr="00A11340">
        <w:rPr>
          <w:rStyle w:val="Emphasis"/>
        </w:rPr>
        <w:t xml:space="preserve">nological, and </w:t>
      </w:r>
      <w:r w:rsidRPr="002E29F4">
        <w:rPr>
          <w:rStyle w:val="Emphasis"/>
          <w:highlight w:val="green"/>
        </w:rPr>
        <w:t>economic development</w:t>
      </w:r>
      <w:r>
        <w:t>. It remains to be seen whether this trend will continue.</w:t>
      </w:r>
    </w:p>
    <w:p w14:paraId="573A2A85" w14:textId="77777777" w:rsidR="006C4126" w:rsidRDefault="006C4126" w:rsidP="006C4126">
      <w:r>
        <w:t>COMPETITIVE INTERDEPENDENCE</w:t>
      </w:r>
    </w:p>
    <w:p w14:paraId="6D7E1937" w14:textId="77777777" w:rsidR="006C4126" w:rsidRDefault="006C4126" w:rsidP="006C4126">
      <w:r>
        <w:t xml:space="preserve">The scale of American and Chinese interests implicated will likely induce sobriety over time in Washington and Beijing as to how the relationship is managed. </w:t>
      </w:r>
      <w:r w:rsidRPr="002E29F4">
        <w:rPr>
          <w:rStyle w:val="Emphasis"/>
        </w:rPr>
        <w:t xml:space="preserve">The </w:t>
      </w:r>
      <w:r w:rsidRPr="002E29F4">
        <w:rPr>
          <w:rStyle w:val="Emphasis"/>
          <w:highlight w:val="green"/>
        </w:rPr>
        <w:t>U.S. policy</w:t>
      </w:r>
      <w:r w:rsidRPr="002E29F4">
        <w:rPr>
          <w:rStyle w:val="Emphasis"/>
        </w:rPr>
        <w:t xml:space="preserve"> focus </w:t>
      </w:r>
      <w:r w:rsidRPr="002E29F4">
        <w:rPr>
          <w:rStyle w:val="Emphasis"/>
          <w:highlight w:val="green"/>
        </w:rPr>
        <w:t>for</w:t>
      </w:r>
      <w:r w:rsidRPr="002E29F4">
        <w:rPr>
          <w:rStyle w:val="Emphasis"/>
        </w:rPr>
        <w:t xml:space="preserve"> the foreseeable </w:t>
      </w:r>
      <w:r w:rsidRPr="002E29F4">
        <w:rPr>
          <w:rStyle w:val="Emphasis"/>
          <w:highlight w:val="green"/>
        </w:rPr>
        <w:t>future is not</w:t>
      </w:r>
      <w:r w:rsidRPr="002E29F4">
        <w:rPr>
          <w:rStyle w:val="Emphasis"/>
        </w:rPr>
        <w:t xml:space="preserve"> likely to be seeking </w:t>
      </w:r>
      <w:r w:rsidRPr="002E29F4">
        <w:rPr>
          <w:rStyle w:val="Emphasis"/>
          <w:highlight w:val="green"/>
        </w:rPr>
        <w:t>to “defeat” China</w:t>
      </w:r>
      <w:r w:rsidRPr="002E29F4">
        <w:rPr>
          <w:rStyle w:val="Emphasis"/>
        </w:rPr>
        <w:t xml:space="preserve"> </w:t>
      </w:r>
      <w:r w:rsidRPr="007C5165">
        <w:rPr>
          <w:rStyle w:val="Emphasis"/>
        </w:rPr>
        <w:t>or compel the collapse of the Chinese Communist Party</w:t>
      </w:r>
      <w:r w:rsidRPr="002E29F4">
        <w:rPr>
          <w:rStyle w:val="Emphasis"/>
        </w:rPr>
        <w:t xml:space="preserve">. </w:t>
      </w:r>
      <w:r w:rsidRPr="002E29F4">
        <w:rPr>
          <w:rStyle w:val="Emphasis"/>
          <w:highlight w:val="green"/>
        </w:rPr>
        <w:t>Rathe</w:t>
      </w:r>
      <w:r w:rsidRPr="002E29F4">
        <w:rPr>
          <w:rStyle w:val="Emphasis"/>
        </w:rPr>
        <w:t xml:space="preserve">r, the focus will be on </w:t>
      </w:r>
      <w:r w:rsidRPr="002E29F4">
        <w:rPr>
          <w:rStyle w:val="Emphasis"/>
          <w:highlight w:val="green"/>
        </w:rPr>
        <w:t>taking steps</w:t>
      </w:r>
      <w:r w:rsidRPr="002E29F4">
        <w:rPr>
          <w:rStyle w:val="Emphasis"/>
        </w:rPr>
        <w:t xml:space="preserve"> at home and with partners abroad to </w:t>
      </w:r>
      <w:r w:rsidRPr="002E29F4">
        <w:rPr>
          <w:rStyle w:val="Emphasis"/>
          <w:highlight w:val="green"/>
        </w:rPr>
        <w:t>strengthen</w:t>
      </w:r>
      <w:r w:rsidRPr="002E29F4">
        <w:rPr>
          <w:rStyle w:val="Emphasis"/>
        </w:rPr>
        <w:t xml:space="preserve"> America’s long-term </w:t>
      </w:r>
      <w:r w:rsidRPr="002E29F4">
        <w:rPr>
          <w:rStyle w:val="Emphasis"/>
          <w:highlight w:val="green"/>
        </w:rPr>
        <w:t>competitiveness</w:t>
      </w:r>
      <w:r w:rsidRPr="002E29F4">
        <w:rPr>
          <w:rStyle w:val="Emphasis"/>
        </w:rPr>
        <w:t xml:space="preserve"> vis-à-vis China</w:t>
      </w:r>
      <w:r>
        <w:t>. At the same time, American leaders will continue to push their Chinese counterparts to improve the treatment of their citizens. Such efforts are definitional to America’s self-identity as a champion of values.</w:t>
      </w:r>
    </w:p>
    <w:p w14:paraId="199A3836" w14:textId="77777777" w:rsidR="006C4126" w:rsidRDefault="006C4126" w:rsidP="006C4126">
      <w:r>
        <w:t xml:space="preserve">The </w:t>
      </w:r>
      <w:r w:rsidRPr="002E29F4">
        <w:rPr>
          <w:rStyle w:val="Emphasis"/>
        </w:rPr>
        <w:t>dense webs formed by trade, financial, scientific, and academic links</w:t>
      </w:r>
      <w:r>
        <w:t xml:space="preserve"> between the United States and China will make it difficult for one side to inflict harm on the other without hurting itself in the process. As Joe Nye has written, “America can decouple security risks like Huawei from its 5G telecommunications network, but trying to curtail all trade with China would be too costly. And even if breaking apart economic interdependence were possible, we cannot decouple the ecological interdependence that obeys the laws of biology and physics, not politics.”</w:t>
      </w:r>
    </w:p>
    <w:p w14:paraId="4C6B3261" w14:textId="77777777" w:rsidR="006C4126" w:rsidRDefault="006C4126" w:rsidP="006C4126">
      <w:r>
        <w:t>President Joe Biden likely will use the challenges posed by China as a spur for his domestic resilience agenda. He is not an ideologue, though, and is unlikely to limit his own flexibility by painting the world with permanent black and white dividing lines. The Biden team knows it will be harder to realize progress on serious global challenges like climate change, pandemics, and inclusive global economic recovery without pragmatic dealings with non-democratic states.</w:t>
      </w:r>
    </w:p>
    <w:p w14:paraId="47788702" w14:textId="77777777" w:rsidR="006C4126" w:rsidRDefault="006C4126" w:rsidP="006C4126">
      <w:r>
        <w:t>Major near-term improvements to the U.S.-China relationship are unlikely, barring an unexpected moderation in Beijing’s behavior. At the same time, the relationship is also unlikely to tip into outright hostility, barring an unforeseen dramatic event, such as a Chinese act of aggression against an American security partner.</w:t>
      </w:r>
    </w:p>
    <w:p w14:paraId="75E03469" w14:textId="77777777" w:rsidR="006C4126" w:rsidRPr="002E29F4" w:rsidRDefault="006C4126" w:rsidP="006C4126">
      <w:r w:rsidRPr="002E29F4">
        <w:rPr>
          <w:rStyle w:val="Emphasis"/>
          <w:highlight w:val="green"/>
        </w:rPr>
        <w:t xml:space="preserve">U.S.-China relations </w:t>
      </w:r>
      <w:r w:rsidRPr="0059338C">
        <w:rPr>
          <w:rStyle w:val="Emphasis"/>
        </w:rPr>
        <w:t>are</w:t>
      </w:r>
      <w:r w:rsidRPr="002E29F4">
        <w:rPr>
          <w:rStyle w:val="Emphasis"/>
          <w:highlight w:val="green"/>
        </w:rPr>
        <w:t xml:space="preserve"> going to be</w:t>
      </w:r>
      <w:r w:rsidRPr="002E29F4">
        <w:rPr>
          <w:rStyle w:val="Emphasis"/>
        </w:rPr>
        <w:t xml:space="preserve"> hard-nosed and </w:t>
      </w:r>
      <w:r w:rsidRPr="002E29F4">
        <w:rPr>
          <w:rStyle w:val="Emphasis"/>
          <w:highlight w:val="green"/>
        </w:rPr>
        <w:t>tense.</w:t>
      </w:r>
      <w:r w:rsidRPr="002E29F4">
        <w:rPr>
          <w:rStyle w:val="Emphasis"/>
        </w:rPr>
        <w:t xml:space="preserve"> </w:t>
      </w:r>
      <w:r w:rsidRPr="002E29F4">
        <w:rPr>
          <w:rStyle w:val="Emphasis"/>
          <w:highlight w:val="green"/>
        </w:rPr>
        <w:t>Neither side</w:t>
      </w:r>
      <w:r w:rsidRPr="002E29F4">
        <w:rPr>
          <w:rStyle w:val="Emphasis"/>
        </w:rPr>
        <w:t xml:space="preserve"> is likely to </w:t>
      </w:r>
      <w:r w:rsidRPr="002E29F4">
        <w:rPr>
          <w:rStyle w:val="Emphasis"/>
          <w:highlight w:val="green"/>
        </w:rPr>
        <w:t>offer concessions</w:t>
      </w:r>
      <w:r w:rsidRPr="002E29F4">
        <w:rPr>
          <w:rStyle w:val="Emphasis"/>
        </w:rPr>
        <w:t xml:space="preserve"> in service </w:t>
      </w:r>
      <w:r w:rsidRPr="0059338C">
        <w:rPr>
          <w:rStyle w:val="Emphasis"/>
        </w:rPr>
        <w:t xml:space="preserve">of smoother relations. </w:t>
      </w:r>
      <w:r w:rsidRPr="0059338C">
        <w:t>At the same time</w:t>
      </w:r>
      <w:r w:rsidRPr="002E29F4">
        <w:t>, the balance of interests on both sides likely will control hostile impulses, placing the relationship in a state of hardening competition that coexists alongside a mutual awareness that both sides will be impacted — for good or ill — by their capacity to address common challenges.</w:t>
      </w:r>
    </w:p>
    <w:p w14:paraId="3547946F" w14:textId="77777777" w:rsidR="006C4126" w:rsidRDefault="006C4126" w:rsidP="006C4126">
      <w:pPr>
        <w:pStyle w:val="Heading4"/>
      </w:pPr>
      <w:r>
        <w:t>Plan hurts US-China relations – means China goes back on it’s promise to regulate IP violations and draws in U.S. crackdown.</w:t>
      </w:r>
    </w:p>
    <w:p w14:paraId="16163C92" w14:textId="77777777" w:rsidR="006C4126" w:rsidRPr="00976391" w:rsidRDefault="006C4126" w:rsidP="006C4126">
      <w:r w:rsidRPr="00976391">
        <w:rPr>
          <w:rStyle w:val="Style13ptBold"/>
        </w:rPr>
        <w:t>Shape 2/19</w:t>
      </w:r>
      <w:r>
        <w:t xml:space="preserve"> [</w:t>
      </w:r>
      <w:r w:rsidRPr="00976391">
        <w:t>Steven M. Shape</w:t>
      </w:r>
      <w:r>
        <w:t xml:space="preserve">; </w:t>
      </w:r>
      <w:r w:rsidRPr="00976391">
        <w:t>registered patent attorney and electrical engineer who has represented preeminent technology companies in complex, high-stakes Intellectual Property litigation</w:t>
      </w:r>
      <w:r>
        <w:t xml:space="preserve">; </w:t>
      </w:r>
      <w:r w:rsidRPr="00976391">
        <w:t xml:space="preserve">2-19-2021, "IP Law Looms Large Over U.S.-China Relations," No Publication, </w:t>
      </w:r>
      <w:hyperlink r:id="rId16" w:history="1">
        <w:r w:rsidRPr="00C24FBA">
          <w:rPr>
            <w:rStyle w:val="Hyperlink"/>
          </w:rPr>
          <w:t>https://www.mondaq.com/trademark/1038030/ip-law-looms-large-over-us-china-relations //</w:t>
        </w:r>
      </w:hyperlink>
      <w:r>
        <w:t xml:space="preserve"> belle]</w:t>
      </w:r>
    </w:p>
    <w:p w14:paraId="6E1E6323" w14:textId="77777777" w:rsidR="006C4126" w:rsidRPr="00EE3067" w:rsidRDefault="006C4126" w:rsidP="006C4126">
      <w:pPr>
        <w:rPr>
          <w:rStyle w:val="Emphasis"/>
        </w:rPr>
      </w:pPr>
      <w:r>
        <w:t xml:space="preserve">The </w:t>
      </w:r>
      <w:r w:rsidRPr="001F3975">
        <w:rPr>
          <w:rStyle w:val="Emphasis"/>
          <w:highlight w:val="green"/>
        </w:rPr>
        <w:t>U.S. and China</w:t>
      </w:r>
      <w:r>
        <w:t xml:space="preserve"> were indisputably the two largest parties in the global trade war that consumed much of the last several years. Particularly between early 2018 and late 2019, it seemed as if one could hardly go a week, if that, without hearing something about tariffs, exports, imports, steel, soybeans, then-President Donald Trump, President Xi Jinping and the like. </w:t>
      </w:r>
      <w:r w:rsidRPr="001F3975">
        <w:rPr>
          <w:rStyle w:val="Emphasis"/>
        </w:rPr>
        <w:t>Accusations regarding violations of Intellectual Property law were among the biggest flashpoints,</w:t>
      </w:r>
      <w:r>
        <w:t xml:space="preserve"> and ultimately, China announced new regulations concerning IP protection in November 2019 as a conciliatory move. Nearly 14 months later, newly inaugurated President Joe </w:t>
      </w:r>
      <w:r w:rsidRPr="001F3975">
        <w:rPr>
          <w:rStyle w:val="Emphasis"/>
        </w:rPr>
        <w:t>Biden has yet to fully clarify his administration's stance toward China.</w:t>
      </w:r>
      <w:r>
        <w:t xml:space="preserve"> However, </w:t>
      </w:r>
      <w:r w:rsidRPr="001F3975">
        <w:rPr>
          <w:rStyle w:val="Emphasis"/>
        </w:rPr>
        <w:t xml:space="preserve">it is </w:t>
      </w:r>
      <w:r w:rsidRPr="001F3975">
        <w:rPr>
          <w:rStyle w:val="Emphasis"/>
          <w:highlight w:val="green"/>
        </w:rPr>
        <w:t>inevitable</w:t>
      </w:r>
      <w:r w:rsidRPr="001F3975">
        <w:rPr>
          <w:rStyle w:val="Emphasis"/>
        </w:rPr>
        <w:t xml:space="preserve"> that </w:t>
      </w:r>
      <w:r w:rsidRPr="001F3975">
        <w:rPr>
          <w:rStyle w:val="Emphasis"/>
          <w:highlight w:val="green"/>
        </w:rPr>
        <w:t>IP rights</w:t>
      </w:r>
      <w:r w:rsidRPr="001F3975">
        <w:rPr>
          <w:rStyle w:val="Emphasis"/>
        </w:rPr>
        <w:t xml:space="preserve"> and their preservation </w:t>
      </w:r>
      <w:r w:rsidRPr="001F3975">
        <w:rPr>
          <w:rStyle w:val="Emphasis"/>
          <w:highlight w:val="green"/>
        </w:rPr>
        <w:t>will factor into negotiations between</w:t>
      </w:r>
      <w:r w:rsidRPr="001F3975">
        <w:rPr>
          <w:rStyle w:val="Emphasis"/>
        </w:rPr>
        <w:t xml:space="preserve"> </w:t>
      </w:r>
      <w:r w:rsidRPr="001F3975">
        <w:rPr>
          <w:rStyle w:val="Emphasis"/>
          <w:highlight w:val="green"/>
        </w:rPr>
        <w:t>the two</w:t>
      </w:r>
      <w:r w:rsidRPr="001F3975">
        <w:rPr>
          <w:rStyle w:val="Emphasis"/>
        </w:rPr>
        <w:t xml:space="preserve"> economic giants.</w:t>
      </w:r>
      <w:r>
        <w:rPr>
          <w:rStyle w:val="Emphasis"/>
        </w:rPr>
        <w:t xml:space="preserve"> </w:t>
      </w:r>
      <w:r>
        <w:t xml:space="preserve">A look back at the proposed reforms (and their effects) Reports from CNN at the time claimed that China's prospective IP law reforms focused on making the penalties for IP infringement more strict.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976391">
        <w:rPr>
          <w:rStyle w:val="Emphasis"/>
          <w:highlight w:val="green"/>
        </w:rPr>
        <w:t>two nations agreed</w:t>
      </w:r>
      <w:r w:rsidRPr="00976391">
        <w:rPr>
          <w:rStyle w:val="Emphasis"/>
        </w:rPr>
        <w:t xml:space="preserve"> in principle</w:t>
      </w:r>
      <w:r>
        <w:t xml:space="preserve"> on "Phase One" of a new trade agreement December 12, 2019, per The Washington Post, and formalized the deal about a month later. The </w:t>
      </w:r>
      <w:r w:rsidRPr="00976391">
        <w:rPr>
          <w:rStyle w:val="Emphasis"/>
          <w:highlight w:val="green"/>
        </w:rPr>
        <w:t>U.S.</w:t>
      </w:r>
      <w:r w:rsidRPr="00976391">
        <w:rPr>
          <w:rStyle w:val="Emphasis"/>
        </w:rPr>
        <w:t xml:space="preserve"> pledged </w:t>
      </w:r>
      <w:r w:rsidRPr="00976391">
        <w:rPr>
          <w:rStyle w:val="Emphasis"/>
          <w:highlight w:val="green"/>
        </w:rPr>
        <w:t>not to impose</w:t>
      </w:r>
      <w:r w:rsidRPr="00976391">
        <w:rPr>
          <w:rStyle w:val="Emphasis"/>
        </w:rPr>
        <w:t xml:space="preserve"> further </w:t>
      </w:r>
      <w:r w:rsidRPr="00976391">
        <w:rPr>
          <w:rStyle w:val="Emphasis"/>
          <w:highlight w:val="green"/>
        </w:rPr>
        <w:t>tariffs</w:t>
      </w:r>
      <w:r w:rsidRPr="00976391">
        <w:rPr>
          <w:rStyle w:val="Emphasis"/>
        </w:rPr>
        <w:t xml:space="preserve"> and roll back existing import taxes </w:t>
      </w:r>
      <w:r w:rsidRPr="00976391">
        <w:rPr>
          <w:rStyle w:val="Emphasis"/>
          <w:highlight w:val="green"/>
        </w:rPr>
        <w:t>in return for China's IP reforms</w:t>
      </w:r>
      <w:r w:rsidRPr="00976391">
        <w:rPr>
          <w:rStyle w:val="Emphasis"/>
        </w:rPr>
        <w:t xml:space="preserve"> and agreement to buy American goods.</w:t>
      </w:r>
      <w:r>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 On the IP front, a Hong Kong news provider noted that Beijing had drafted some specific guidance to protect pharmaceutical patents, trade secrets and copyrights, but it was unclear how well they were being implemented. Additionally, a January 2021 report by the U.S. Patent and Trademark Office (USPTO) found that </w:t>
      </w:r>
      <w:r w:rsidRPr="00976391">
        <w:rPr>
          <w:rStyle w:val="Emphasis"/>
          <w:highlight w:val="green"/>
        </w:rPr>
        <w:t>Chinese policies</w:t>
      </w:r>
      <w:r>
        <w:t xml:space="preserve"> which </w:t>
      </w:r>
      <w:r w:rsidRPr="00976391">
        <w:rPr>
          <w:rStyle w:val="Emphasis"/>
          <w:highlight w:val="green"/>
        </w:rPr>
        <w:t>offered subsidies</w:t>
      </w:r>
      <w:r>
        <w:t xml:space="preserve"> for certain trademark and </w:t>
      </w:r>
      <w:r w:rsidRPr="00976391">
        <w:rPr>
          <w:rStyle w:val="Emphasis"/>
        </w:rPr>
        <w:t xml:space="preserve">patent applications </w:t>
      </w:r>
      <w:r w:rsidRPr="00976391">
        <w:rPr>
          <w:rStyle w:val="Emphasis"/>
          <w:highlight w:val="green"/>
        </w:rPr>
        <w:t>helped motivate</w:t>
      </w:r>
      <w:r>
        <w:t xml:space="preserve"> a glut of </w:t>
      </w:r>
      <w:r w:rsidRPr="00976391">
        <w:rPr>
          <w:rStyle w:val="Emphasis"/>
          <w:highlight w:val="green"/>
        </w:rPr>
        <w:t>fraudulent</w:t>
      </w:r>
      <w:r w:rsidRPr="00976391">
        <w:rPr>
          <w:rStyle w:val="Emphasis"/>
        </w:rPr>
        <w:t xml:space="preserve"> </w:t>
      </w:r>
      <w:r>
        <w:t xml:space="preserve">and bad-faith </w:t>
      </w:r>
      <w:r w:rsidRPr="00976391">
        <w:rPr>
          <w:rStyle w:val="Emphasis"/>
          <w:highlight w:val="green"/>
        </w:rPr>
        <w:t>filings</w:t>
      </w:r>
      <w:r w:rsidRPr="00976391">
        <w:rPr>
          <w:rStyle w:val="Emphasis"/>
        </w:rPr>
        <w:t xml:space="preserve"> in the last few years</w:t>
      </w:r>
      <w:r>
        <w:t xml:space="preserve">. The bigger picture of China's IP law A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1F3975">
        <w:rPr>
          <w:rStyle w:val="Emphasis"/>
        </w:rPr>
        <w:t xml:space="preserve">China is quite strict in certain aspects of IP protection: Beijing allows (and encourages) all businesses to impose non-compete agreements to help protect trade secrets and other IP assets. In addition, according to the National Law Review, </w:t>
      </w:r>
      <w:r w:rsidRPr="00EE3067">
        <w:rPr>
          <w:rStyle w:val="Emphasis"/>
          <w:highlight w:val="green"/>
        </w:rPr>
        <w:t>two new measures</w:t>
      </w:r>
      <w:r w:rsidRPr="001F3975">
        <w:rPr>
          <w:rStyle w:val="Emphasis"/>
        </w:rPr>
        <w:t xml:space="preserve"> were passed in 2020 </w:t>
      </w:r>
      <w:r w:rsidRPr="00EE3067">
        <w:rPr>
          <w:rStyle w:val="Emphasis"/>
          <w:highlight w:val="green"/>
        </w:rPr>
        <w:t>specifically</w:t>
      </w:r>
      <w:r w:rsidRPr="001F3975">
        <w:rPr>
          <w:rStyle w:val="Emphasis"/>
        </w:rPr>
        <w:t xml:space="preserve"> to </w:t>
      </w:r>
      <w:r w:rsidRPr="00EE3067">
        <w:rPr>
          <w:rStyle w:val="Emphasis"/>
          <w:highlight w:val="green"/>
        </w:rPr>
        <w:t>combat bad-faith trademark applications</w:t>
      </w:r>
      <w:r w:rsidRPr="001F3975">
        <w:rPr>
          <w:rStyle w:val="Emphasis"/>
        </w:rPr>
        <w:t xml:space="preserve">, in addition to the other </w:t>
      </w:r>
      <w:r w:rsidRPr="00EE3067">
        <w:rPr>
          <w:rStyle w:val="Emphasis"/>
          <w:highlight w:val="green"/>
        </w:rPr>
        <w:t>new guidelines</w:t>
      </w:r>
      <w:r w:rsidRPr="001F3975">
        <w:rPr>
          <w:rStyle w:val="Emphasis"/>
        </w:rPr>
        <w:t xml:space="preserve"> being imposed </w:t>
      </w:r>
      <w:r w:rsidRPr="00EE3067">
        <w:rPr>
          <w:rStyle w:val="Emphasis"/>
          <w:highlight w:val="green"/>
        </w:rPr>
        <w:t>by</w:t>
      </w:r>
      <w:r w:rsidRPr="001F3975">
        <w:rPr>
          <w:rStyle w:val="Emphasis"/>
        </w:rPr>
        <w:t xml:space="preserve"> the China National Intellectual Property Administration (</w:t>
      </w:r>
      <w:r w:rsidRPr="00EE3067">
        <w:rPr>
          <w:rStyle w:val="Emphasis"/>
          <w:highlight w:val="green"/>
        </w:rPr>
        <w:t>CNIPA</w:t>
      </w:r>
      <w:r w:rsidRPr="001F3975">
        <w:rPr>
          <w:rStyle w:val="Emphasis"/>
        </w:rPr>
        <w:t>) in accordance with the Phase One agreement.</w:t>
      </w:r>
      <w:r>
        <w:rPr>
          <w:rStyle w:val="Emphasis"/>
        </w:rPr>
        <w:t xml:space="preserve"> </w:t>
      </w:r>
      <w:r w:rsidRPr="00EE3067">
        <w:rPr>
          <w:rStyle w:val="Emphasis"/>
        </w:rPr>
        <w:t xml:space="preserve">All that said, it would be inaccurate to describe </w:t>
      </w:r>
      <w:r w:rsidRPr="00EE3067">
        <w:rPr>
          <w:rStyle w:val="Emphasis"/>
          <w:highlight w:val="green"/>
        </w:rPr>
        <w:t>Chinese IP law</w:t>
      </w:r>
      <w:r w:rsidRPr="00EE3067">
        <w:rPr>
          <w:rStyle w:val="Emphasis"/>
        </w:rPr>
        <w:t xml:space="preserve"> as thoroughly protective for either domestic or foreign innovators. Along with the aforementioned trademark and patent subsidies, considerable </w:t>
      </w:r>
      <w:r w:rsidRPr="00EE3067">
        <w:rPr>
          <w:rStyle w:val="Emphasis"/>
          <w:highlight w:val="green"/>
        </w:rPr>
        <w:t>controversy stems from "forced technology transfer</w:t>
      </w:r>
      <w:r w:rsidRPr="00EE3067">
        <w:rPr>
          <w:rStyle w:val="Emphasis"/>
        </w:rPr>
        <w:t xml:space="preserve">" policies. </w:t>
      </w:r>
      <w:r w:rsidRPr="00EE3067">
        <w:t>According to the University of Oxford's Business Law Blog</w:t>
      </w:r>
      <w:r w:rsidRPr="00EE3067">
        <w:rPr>
          <w:rStyle w:val="Emphasis"/>
        </w:rPr>
        <w:t xml:space="preserve">, foreign companies looking to do business in China must turn over their technology to local firms or be denied the right to operate within China. </w:t>
      </w:r>
      <w:r w:rsidRPr="00EE3067">
        <w:t>This effectively means</w:t>
      </w:r>
      <w:r w:rsidRPr="00EE3067">
        <w:rPr>
          <w:rStyle w:val="Emphasis"/>
        </w:rPr>
        <w:t xml:space="preserve"> turning over the blueprints (literal or otherwise) to such technology - which is all but equivalent to surrendering the IP. It creates considerable opportunities for infringement, fraud and corruption</w:t>
      </w:r>
      <w:r w:rsidRPr="00EE3067">
        <w:t>. Also, in disputes with foreign firms, some local IP courts still markedly favor domestic organizations</w:t>
      </w:r>
      <w:r w:rsidRPr="00EE3067">
        <w:rPr>
          <w:rStyle w:val="Emphasis"/>
        </w:rPr>
        <w:t>.</w:t>
      </w:r>
      <w:r>
        <w:rPr>
          <w:rStyle w:val="Emphasis"/>
        </w:rPr>
        <w:t xml:space="preserve"> </w:t>
      </w:r>
      <w:r w:rsidRPr="00EE3067">
        <w:rPr>
          <w:rStyle w:val="Emphasis"/>
          <w:highlight w:val="green"/>
        </w:rPr>
        <w:t>Chinese government</w:t>
      </w:r>
      <w:r w:rsidRPr="00EE3067">
        <w:rPr>
          <w:rStyle w:val="Emphasis"/>
        </w:rPr>
        <w:t xml:space="preserve"> representatives often </w:t>
      </w:r>
      <w:r w:rsidRPr="00EE3067">
        <w:rPr>
          <w:rStyle w:val="Emphasis"/>
          <w:highlight w:val="green"/>
        </w:rPr>
        <w:t>resent</w:t>
      </w:r>
      <w:r w:rsidRPr="00EE3067">
        <w:rPr>
          <w:rStyle w:val="Emphasis"/>
        </w:rPr>
        <w:t xml:space="preserve"> such </w:t>
      </w:r>
      <w:r w:rsidRPr="00EE3067">
        <w:rPr>
          <w:rStyle w:val="Emphasis"/>
          <w:highlight w:val="green"/>
        </w:rPr>
        <w:t>accusations of bias</w:t>
      </w:r>
      <w:r w:rsidRPr="00EE3067">
        <w:rPr>
          <w:rStyle w:val="Emphasis"/>
        </w:rPr>
        <w:t xml:space="preserve"> or corruption. </w:t>
      </w:r>
      <w:r w:rsidRPr="00EE3067">
        <w:t>In their view, the deals represent friendly agreements between businesses, and courts' decisions are not politically motivated. While Oxford noted that FTT guidelines are not as pervasive now as they were a few years ago, they have yet to disappear altogether. The</w:t>
      </w:r>
      <w:r>
        <w:t xml:space="preserve"> Biden approach: Not dissimilar, but multilateral If the new U.S. Secretary of the Treasury, Janet Yellen, is to be believed, the </w:t>
      </w:r>
      <w:r w:rsidRPr="00EE3067">
        <w:rPr>
          <w:rStyle w:val="Emphasis"/>
          <w:highlight w:val="green"/>
        </w:rPr>
        <w:t>Biden</w:t>
      </w:r>
      <w:r>
        <w:t xml:space="preserve"> administration </w:t>
      </w:r>
      <w:r w:rsidRPr="00EE3067">
        <w:rPr>
          <w:rStyle w:val="Emphasis"/>
          <w:highlight w:val="green"/>
        </w:rPr>
        <w:t>will not tolerate</w:t>
      </w:r>
      <w:r w:rsidRPr="00EE3067">
        <w:rPr>
          <w:rStyle w:val="Emphasis"/>
        </w:rPr>
        <w:t xml:space="preserve"> any signs of </w:t>
      </w:r>
      <w:r w:rsidRPr="00EE3067">
        <w:rPr>
          <w:rStyle w:val="Emphasis"/>
          <w:highlight w:val="green"/>
        </w:rPr>
        <w:t>lapses in China's IP protections</w:t>
      </w:r>
      <w:r w:rsidRPr="00EE3067">
        <w:rPr>
          <w:rStyle w:val="Emphasis"/>
        </w:rPr>
        <w:t>.</w:t>
      </w:r>
      <w:r>
        <w:t xml:space="preserve"> "We need to take on China's abusive, unfair and illegal practices," Yellen said to the Senate Finance Committee at her confirmation hearings. As reported by Bloomberg, she added, </w:t>
      </w:r>
      <w:r w:rsidRPr="00EE3067">
        <w:rPr>
          <w:rStyle w:val="Emphasis"/>
        </w:rPr>
        <w:t>"[</w:t>
      </w:r>
      <w:r w:rsidRPr="00EE3067">
        <w:rPr>
          <w:rStyle w:val="Emphasis"/>
          <w:highlight w:val="green"/>
        </w:rPr>
        <w:t>China</w:t>
      </w:r>
      <w:r w:rsidRPr="00EE3067">
        <w:rPr>
          <w:rStyle w:val="Emphasis"/>
        </w:rPr>
        <w:t xml:space="preserve"> has] been </w:t>
      </w:r>
      <w:r w:rsidRPr="00EE3067">
        <w:rPr>
          <w:rStyle w:val="Emphasis"/>
          <w:highlight w:val="green"/>
        </w:rPr>
        <w:t>stealing</w:t>
      </w:r>
      <w:r w:rsidRPr="00EE3067">
        <w:rPr>
          <w:rStyle w:val="Emphasis"/>
        </w:rPr>
        <w:t xml:space="preserve"> </w:t>
      </w:r>
      <w:r w:rsidRPr="00EE3067">
        <w:rPr>
          <w:rStyle w:val="Emphasis"/>
          <w:highlight w:val="green"/>
        </w:rPr>
        <w:t>i</w:t>
      </w:r>
      <w:r w:rsidRPr="00EE3067">
        <w:rPr>
          <w:rStyle w:val="Emphasis"/>
        </w:rPr>
        <w:t xml:space="preserve">ntellectual </w:t>
      </w:r>
      <w:r w:rsidRPr="00EE3067">
        <w:rPr>
          <w:rStyle w:val="Emphasis"/>
          <w:highlight w:val="green"/>
        </w:rPr>
        <w:t>p</w:t>
      </w:r>
      <w:r w:rsidRPr="00EE3067">
        <w:rPr>
          <w:rStyle w:val="Emphasis"/>
        </w:rPr>
        <w:t xml:space="preserve">roperty and engaging practices that give it an unfair technological </w:t>
      </w:r>
      <w:r w:rsidRPr="00EE3067">
        <w:rPr>
          <w:rStyle w:val="StyleUnderline"/>
        </w:rPr>
        <w:t xml:space="preserve">advantage, including forced technology transfers. And these . are practices that </w:t>
      </w:r>
      <w:r w:rsidRPr="00EE3067">
        <w:rPr>
          <w:rStyle w:val="StyleUnderline"/>
          <w:highlight w:val="green"/>
        </w:rPr>
        <w:t>we're prepared to</w:t>
      </w:r>
      <w:r w:rsidRPr="00EE3067">
        <w:rPr>
          <w:rStyle w:val="StyleUnderline"/>
        </w:rPr>
        <w:t xml:space="preserve"> use the full array of tools to </w:t>
      </w:r>
      <w:r w:rsidRPr="00EE3067">
        <w:rPr>
          <w:rStyle w:val="StyleUnderline"/>
          <w:highlight w:val="green"/>
        </w:rPr>
        <w:t>address."</w:t>
      </w:r>
      <w:r>
        <w:rPr>
          <w:rStyle w:val="StyleUnderline"/>
        </w:rPr>
        <w:t xml:space="preserve"> </w:t>
      </w:r>
      <w:r w:rsidRPr="00EE3067">
        <w:rPr>
          <w:rStyle w:val="Emphasis"/>
        </w:rPr>
        <w:t xml:space="preserve">Biden had expressed similar sentiments during a December interview with The New York Times. However, he also said that </w:t>
      </w:r>
      <w:r w:rsidRPr="00EE3067">
        <w:rPr>
          <w:rStyle w:val="Emphasis"/>
          <w:highlight w:val="green"/>
        </w:rPr>
        <w:t>they would work with ally</w:t>
      </w:r>
      <w:r w:rsidRPr="00EE3067">
        <w:rPr>
          <w:rStyle w:val="Emphasis"/>
        </w:rPr>
        <w:t xml:space="preserve"> nations to "</w:t>
      </w:r>
      <w:r w:rsidRPr="00EE3067">
        <w:rPr>
          <w:rStyle w:val="Emphasis"/>
          <w:highlight w:val="green"/>
        </w:rPr>
        <w:t xml:space="preserve">develop </w:t>
      </w:r>
      <w:r w:rsidRPr="00EE3067">
        <w:rPr>
          <w:rStyle w:val="Emphasis"/>
        </w:rPr>
        <w:t xml:space="preserve">a coherent </w:t>
      </w:r>
      <w:r w:rsidRPr="00EE3067">
        <w:rPr>
          <w:rStyle w:val="Emphasis"/>
          <w:highlight w:val="green"/>
        </w:rPr>
        <w:t>strategy" for addressin</w:t>
      </w:r>
      <w:r w:rsidRPr="00EE3067">
        <w:rPr>
          <w:rStyle w:val="Emphasis"/>
        </w:rPr>
        <w:t xml:space="preserve">g cases of </w:t>
      </w:r>
      <w:r w:rsidRPr="00EE3067">
        <w:rPr>
          <w:rStyle w:val="Emphasis"/>
          <w:highlight w:val="green"/>
        </w:rPr>
        <w:t>IP infringement</w:t>
      </w:r>
      <w:r w:rsidRPr="00EE3067">
        <w:rPr>
          <w:rStyle w:val="Emphasis"/>
        </w:rPr>
        <w:t xml:space="preserve"> and other issues - a stance Yellen echoed before the Senate - instead of taking China on in a unilateral and bellicose manner. </w:t>
      </w:r>
      <w:r w:rsidRPr="00EE3067">
        <w:t>This more nuanced approach could yield greater cooperation from Beijing and help repair U.S.-China trade relations, but we will likely not know one way or the other for some time.</w:t>
      </w:r>
      <w:r>
        <w:rPr>
          <w:rStyle w:val="Emphasis"/>
        </w:rPr>
        <w:t xml:space="preserve"> </w:t>
      </w:r>
      <w:r w:rsidRPr="00EE3067">
        <w:rPr>
          <w:rStyle w:val="Emphasis"/>
        </w:rPr>
        <w:t xml:space="preserve">As we saw with the trade war, conflicts between the </w:t>
      </w:r>
      <w:r w:rsidRPr="0021005C">
        <w:rPr>
          <w:rStyle w:val="Emphasis"/>
          <w:highlight w:val="green"/>
        </w:rPr>
        <w:t>U</w:t>
      </w:r>
      <w:r w:rsidRPr="00EE3067">
        <w:rPr>
          <w:rStyle w:val="Emphasis"/>
          <w:highlight w:val="green"/>
        </w:rPr>
        <w:t>.S. and China can quickly escalate</w:t>
      </w:r>
      <w:r w:rsidRPr="00EE3067">
        <w:rPr>
          <w:rStyle w:val="Emphasis"/>
        </w:rPr>
        <w:t xml:space="preserve"> and have ripple effects throughout the world. I</w:t>
      </w:r>
      <w:r w:rsidRPr="00EE3067">
        <w:t>t would thus be wise for all organizations doing business in China to keep themselves abreast of the country's evolving IP regulations and work with a reliable IP services provider to help establish strong protection for their intangible assets.</w:t>
      </w:r>
    </w:p>
    <w:p w14:paraId="630C42C3" w14:textId="77777777" w:rsidR="006C4126" w:rsidRDefault="006C4126" w:rsidP="006C4126">
      <w:pPr>
        <w:pStyle w:val="Heading4"/>
      </w:pPr>
      <w:r>
        <w:t>Maintaining US-China relations key to confidence building, dialogue measures, and address mutual anxieties about nukes -- that prevents nuke war.</w:t>
      </w:r>
    </w:p>
    <w:p w14:paraId="686A1525" w14:textId="77777777" w:rsidR="006C4126" w:rsidRDefault="006C4126" w:rsidP="006C4126">
      <w:r w:rsidRPr="00D12863">
        <w:rPr>
          <w:rStyle w:val="Style13ptBold"/>
        </w:rPr>
        <w:t>CSIS ’13</w:t>
      </w:r>
      <w:r>
        <w:t xml:space="preserve"> [CSIS (</w:t>
      </w:r>
      <w:r w:rsidRPr="00D12863">
        <w:t>CSIS is a nonprofit organization headquartered in Washington, D.C. The Center’s 220 full- time staff and large network of affiliated scholars conduct research and analysis and develop policy initiatives that look into the future and anticipate change</w:t>
      </w:r>
      <w:r>
        <w:t>)</w:t>
      </w:r>
      <w:r w:rsidRPr="00D12863">
        <w:t xml:space="preserve">, </w:t>
      </w:r>
      <w:r>
        <w:t>March 2013</w:t>
      </w:r>
      <w:r w:rsidRPr="00D12863">
        <w:t xml:space="preserve">, " </w:t>
      </w:r>
      <w:r>
        <w:t>Nuclear Weapons and U.S.-China Relations a way forward</w:t>
      </w:r>
      <w:r w:rsidRPr="00D12863">
        <w:t xml:space="preserve">," Center for Strategic and International Studies, </w:t>
      </w:r>
      <w:hyperlink r:id="rId17" w:history="1">
        <w:r w:rsidRPr="009B67B8">
          <w:rPr>
            <w:rStyle w:val="Hyperlink"/>
          </w:rPr>
          <w:t>https://csis-website-prod.s3.amazonaws.com/s3fs-public/legacy_files/files/publication/130307_Colby_USChinaNuclear_Web.pdf</w:t>
        </w:r>
      </w:hyperlink>
      <w:r>
        <w:t xml:space="preserve">  // belle]</w:t>
      </w:r>
    </w:p>
    <w:p w14:paraId="48BA1245" w14:textId="77777777" w:rsidR="006C4126" w:rsidRDefault="006C4126" w:rsidP="006C4126">
      <w:r>
        <w:t xml:space="preserve">The United States has long seen China as a central factor in its strategy in Asia. Since the 1970s, </w:t>
      </w:r>
      <w:r w:rsidRPr="00D12863">
        <w:rPr>
          <w:rStyle w:val="Emphasis"/>
        </w:rPr>
        <w:t>U.S. policy</w:t>
      </w:r>
      <w:r>
        <w:t xml:space="preserve"> has </w:t>
      </w:r>
      <w:r w:rsidRPr="00D12863">
        <w:rPr>
          <w:rStyle w:val="Emphasis"/>
        </w:rPr>
        <w:t>sought to encourage China’s economic reforms and development and to integrate China into the existing international political and economic order</w:t>
      </w:r>
      <w:r>
        <w:t xml:space="preserve">. While hopeful that China will develop into a constructive stakeholder, the United States and much of the Asia-Pacific region </w:t>
      </w:r>
      <w:r w:rsidRPr="00D12863">
        <w:rPr>
          <w:rStyle w:val="Emphasis"/>
        </w:rPr>
        <w:t>share continuing concerns</w:t>
      </w:r>
      <w:r>
        <w:t xml:space="preserve"> about some aspects of China’s behavior that, it is feared, could undermine regional stability and U.S. interests in the Asia-Pacific.</w:t>
      </w:r>
    </w:p>
    <w:p w14:paraId="255BB523" w14:textId="77777777" w:rsidR="006C4126" w:rsidRPr="00D12863" w:rsidRDefault="006C4126" w:rsidP="006C4126">
      <w:pPr>
        <w:rPr>
          <w:rStyle w:val="Emphasis"/>
        </w:rPr>
      </w:pPr>
      <w:r>
        <w:t xml:space="preserve">Unfortunately, significant sources of tension and disagreement between the United States and its allies, on the one hand, and China, on the other, remain. These sources of discord could, in the worst case, lead to conflict. Needless to say, a large-scale conventional war between the United States and China would be incredibly dangerous and likely tremendously damaging. </w:t>
      </w:r>
      <w:r w:rsidRPr="00D12863">
        <w:rPr>
          <w:rStyle w:val="Emphasis"/>
        </w:rPr>
        <w:t>Nuclear war between the two would be devastating for all involved.</w:t>
      </w:r>
      <w:r>
        <w:t xml:space="preserve"> Even though a </w:t>
      </w:r>
      <w:r w:rsidRPr="00D12863">
        <w:rPr>
          <w:rStyle w:val="Emphasis"/>
        </w:rPr>
        <w:t xml:space="preserve">conventional war </w:t>
      </w:r>
      <w:r>
        <w:t xml:space="preserve">between the two nations currently seems unlikely and nuclear war even more so, the possibility that war could break out, posing dramatic dangers and damage, clearly </w:t>
      </w:r>
      <w:r w:rsidRPr="00D12863">
        <w:rPr>
          <w:rStyle w:val="Emphasis"/>
        </w:rPr>
        <w:t xml:space="preserve">indicates that </w:t>
      </w:r>
      <w:r w:rsidRPr="00D12863">
        <w:rPr>
          <w:rStyle w:val="Emphasis"/>
          <w:highlight w:val="green"/>
        </w:rPr>
        <w:t>active steps should</w:t>
      </w:r>
      <w:r w:rsidRPr="00D12863">
        <w:rPr>
          <w:rStyle w:val="Emphasis"/>
        </w:rPr>
        <w:t xml:space="preserve"> </w:t>
      </w:r>
      <w:r w:rsidRPr="00D12863">
        <w:rPr>
          <w:rStyle w:val="Emphasis"/>
          <w:highlight w:val="green"/>
        </w:rPr>
        <w:t>be taken to avoid conflict</w:t>
      </w:r>
      <w:r w:rsidRPr="00D12863">
        <w:rPr>
          <w:rStyle w:val="Emphasis"/>
        </w:rPr>
        <w:t xml:space="preserve"> and successfully </w:t>
      </w:r>
      <w:r w:rsidRPr="00D12863">
        <w:rPr>
          <w:rStyle w:val="Emphasis"/>
          <w:highlight w:val="green"/>
        </w:rPr>
        <w:t>manage U.S.-China nuclear dynamics</w:t>
      </w:r>
      <w:r w:rsidRPr="00D12863">
        <w:rPr>
          <w:rStyle w:val="Emphasis"/>
        </w:rPr>
        <w:t>.</w:t>
      </w:r>
    </w:p>
    <w:p w14:paraId="4A40D1E9" w14:textId="77777777" w:rsidR="006C4126" w:rsidRDefault="006C4126" w:rsidP="006C4126">
      <w:r>
        <w:t>Significance and Objectives of U.S.-China Nuclear Relations</w:t>
      </w:r>
    </w:p>
    <w:p w14:paraId="33C1BB73" w14:textId="77777777" w:rsidR="006C4126" w:rsidRDefault="006C4126" w:rsidP="006C4126">
      <w:r w:rsidRPr="00D12863">
        <w:rPr>
          <w:rStyle w:val="Emphasis"/>
          <w:highlight w:val="green"/>
        </w:rPr>
        <w:t>Maintaining stability</w:t>
      </w:r>
      <w:r w:rsidRPr="00D12863">
        <w:t xml:space="preserve"> in</w:t>
      </w:r>
      <w:r>
        <w:t xml:space="preserve"> U.S.-China nuclear relations will be </w:t>
      </w:r>
      <w:r w:rsidRPr="00D12863">
        <w:rPr>
          <w:rStyle w:val="Emphasis"/>
          <w:highlight w:val="green"/>
        </w:rPr>
        <w:t>critical</w:t>
      </w:r>
      <w:r w:rsidRPr="00D12863">
        <w:rPr>
          <w:rStyle w:val="Emphasis"/>
        </w:rPr>
        <w:t xml:space="preserve"> </w:t>
      </w:r>
      <w:r>
        <w:t xml:space="preserve">to the interests of the United States and those of its allies and security partners in the coming years. The Working Group judges that the nuclear dynamics between the United States and China are relatively stable at this time, primarily because both sides have or will soon have a nuclear deterrent of the size and scope they determine they need, and China appears committed to a relatively restrained posture oriented around a “lean and effective” nuclear force and its no-first-use policy. Yet the Working Group is concerned that the changing </w:t>
      </w:r>
      <w:r w:rsidRPr="00D12863">
        <w:rPr>
          <w:rStyle w:val="Emphasis"/>
          <w:highlight w:val="green"/>
        </w:rPr>
        <w:t>conventional military balance</w:t>
      </w:r>
      <w:r w:rsidRPr="00D12863">
        <w:rPr>
          <w:rStyle w:val="Emphasis"/>
        </w:rPr>
        <w:t xml:space="preserve"> of power in the region, the current sources of </w:t>
      </w:r>
      <w:r w:rsidRPr="00D12863">
        <w:rPr>
          <w:rStyle w:val="Emphasis"/>
          <w:highlight w:val="green"/>
        </w:rPr>
        <w:t>tension</w:t>
      </w:r>
      <w:r w:rsidRPr="00D12863">
        <w:rPr>
          <w:rStyle w:val="Emphasis"/>
        </w:rPr>
        <w:t xml:space="preserve"> and possible conflict, and the </w:t>
      </w:r>
      <w:r w:rsidRPr="00D12863">
        <w:rPr>
          <w:rStyle w:val="Emphasis"/>
          <w:highlight w:val="green"/>
        </w:rPr>
        <w:t>expansion of</w:t>
      </w:r>
      <w:r w:rsidRPr="00D12863">
        <w:rPr>
          <w:rStyle w:val="Emphasis"/>
        </w:rPr>
        <w:t xml:space="preserve"> the quality and quantity of </w:t>
      </w:r>
      <w:r w:rsidRPr="00D12863">
        <w:rPr>
          <w:rStyle w:val="Emphasis"/>
          <w:highlight w:val="green"/>
        </w:rPr>
        <w:t>China’s nuclear arsenal</w:t>
      </w:r>
      <w:r w:rsidRPr="00D12863">
        <w:rPr>
          <w:rStyle w:val="Emphasis"/>
        </w:rPr>
        <w:t xml:space="preserve"> raise serious </w:t>
      </w:r>
      <w:r w:rsidRPr="00D12863">
        <w:rPr>
          <w:rStyle w:val="Emphasis"/>
          <w:highlight w:val="green"/>
        </w:rPr>
        <w:t>questions</w:t>
      </w:r>
      <w:r w:rsidRPr="00D12863">
        <w:rPr>
          <w:rStyle w:val="Emphasis"/>
        </w:rPr>
        <w:t xml:space="preserve"> </w:t>
      </w:r>
      <w:r w:rsidRPr="00D12863">
        <w:rPr>
          <w:rStyle w:val="Emphasis"/>
          <w:highlight w:val="green"/>
        </w:rPr>
        <w:t>about</w:t>
      </w:r>
      <w:r w:rsidRPr="00D12863">
        <w:rPr>
          <w:rStyle w:val="Emphasis"/>
        </w:rPr>
        <w:t xml:space="preserve"> the </w:t>
      </w:r>
      <w:r w:rsidRPr="00D12863">
        <w:rPr>
          <w:rStyle w:val="Emphasis"/>
          <w:highlight w:val="green"/>
        </w:rPr>
        <w:t>future stability</w:t>
      </w:r>
      <w:r w:rsidRPr="00D12863">
        <w:rPr>
          <w:rStyle w:val="Emphasis"/>
        </w:rPr>
        <w:t xml:space="preserve"> of U.S-China nuclear relations</w:t>
      </w:r>
      <w:r>
        <w:t xml:space="preserve">. The </w:t>
      </w:r>
      <w:r w:rsidRPr="00D12863">
        <w:rPr>
          <w:rStyle w:val="Emphasis"/>
          <w:highlight w:val="green"/>
        </w:rPr>
        <w:t>recommendations</w:t>
      </w:r>
      <w:r>
        <w:t xml:space="preserve"> contained in this report are therefore focused on enhancing nuclear stabil- ity between the United States and China, </w:t>
      </w:r>
      <w:r w:rsidRPr="00D12863">
        <w:rPr>
          <w:rStyle w:val="Emphasis"/>
        </w:rPr>
        <w:t xml:space="preserve">primarily by advocating a series of both bilateral and unilat- eral policy and posture adjustments that would enhance crisis stability and arms race stability, while also </w:t>
      </w:r>
      <w:r w:rsidRPr="00D12863">
        <w:rPr>
          <w:rStyle w:val="Emphasis"/>
          <w:highlight w:val="green"/>
        </w:rPr>
        <w:t>lay</w:t>
      </w:r>
      <w:r w:rsidRPr="00D12863">
        <w:rPr>
          <w:rStyle w:val="Emphasis"/>
        </w:rPr>
        <w:t xml:space="preserve">ing the </w:t>
      </w:r>
      <w:r w:rsidRPr="00D12863">
        <w:rPr>
          <w:rStyle w:val="Emphasis"/>
          <w:highlight w:val="green"/>
        </w:rPr>
        <w:t>groundwork for</w:t>
      </w:r>
      <w:r w:rsidRPr="00D12863">
        <w:rPr>
          <w:rStyle w:val="Emphasis"/>
        </w:rPr>
        <w:t xml:space="preserve"> future </w:t>
      </w:r>
      <w:r w:rsidRPr="00D12863">
        <w:rPr>
          <w:rStyle w:val="Emphasis"/>
          <w:highlight w:val="green"/>
        </w:rPr>
        <w:t>bilateral and multilateral nuclear engagement</w:t>
      </w:r>
      <w:r w:rsidRPr="00D12863">
        <w:rPr>
          <w:rStyle w:val="Emphasis"/>
        </w:rPr>
        <w:t>.</w:t>
      </w:r>
    </w:p>
    <w:p w14:paraId="2A410285" w14:textId="77777777" w:rsidR="006C4126" w:rsidRDefault="006C4126" w:rsidP="006C4126">
      <w:r>
        <w:t xml:space="preserve">Because the current nuclear dynamics are broadly stabilizing and should be sustained, the Working Group recommends that U.S.-China nuclear relations be oriented toward sustaining these dynamics and avoiding decisions by either side that could erode stability. We therefore </w:t>
      </w:r>
      <w:r w:rsidRPr="00D12863">
        <w:rPr>
          <w:rStyle w:val="Emphasis"/>
          <w:highlight w:val="green"/>
        </w:rPr>
        <w:t>recommend</w:t>
      </w:r>
      <w:r w:rsidRPr="00D12863">
        <w:rPr>
          <w:rStyle w:val="Emphasis"/>
        </w:rPr>
        <w:t xml:space="preserve"> a </w:t>
      </w:r>
      <w:r w:rsidRPr="00D12863">
        <w:rPr>
          <w:rStyle w:val="Emphasis"/>
          <w:highlight w:val="green"/>
        </w:rPr>
        <w:t>robust</w:t>
      </w:r>
      <w:r w:rsidRPr="00D12863">
        <w:rPr>
          <w:rStyle w:val="Emphasis"/>
        </w:rPr>
        <w:t xml:space="preserve"> but realistically tailored program of </w:t>
      </w:r>
      <w:r w:rsidRPr="00D12863">
        <w:rPr>
          <w:rStyle w:val="Emphasis"/>
          <w:highlight w:val="green"/>
        </w:rPr>
        <w:t>engagement and dialogue</w:t>
      </w:r>
      <w:r w:rsidRPr="00D12863">
        <w:rPr>
          <w:rStyle w:val="Emphasis"/>
        </w:rPr>
        <w:t xml:space="preserve"> on nuclear issues that reinforce China’s nuclear restraint and </w:t>
      </w:r>
      <w:r w:rsidRPr="00D12863">
        <w:rPr>
          <w:rStyle w:val="Emphasis"/>
          <w:highlight w:val="green"/>
        </w:rPr>
        <w:t>advance</w:t>
      </w:r>
      <w:r w:rsidRPr="00D12863">
        <w:rPr>
          <w:rStyle w:val="Emphasis"/>
        </w:rPr>
        <w:t xml:space="preserve"> U.S. interests in stability, dialogue, </w:t>
      </w:r>
      <w:r w:rsidRPr="00D12863">
        <w:rPr>
          <w:rStyle w:val="Emphasis"/>
          <w:highlight w:val="green"/>
        </w:rPr>
        <w:t>transparency</w:t>
      </w:r>
      <w:r w:rsidRPr="00D12863">
        <w:rPr>
          <w:rStyle w:val="Emphasis"/>
        </w:rPr>
        <w:t xml:space="preserve">, and prog- ress toward </w:t>
      </w:r>
      <w:r w:rsidRPr="00D12863">
        <w:rPr>
          <w:rStyle w:val="Emphasis"/>
          <w:highlight w:val="green"/>
        </w:rPr>
        <w:t>arms control</w:t>
      </w:r>
      <w:r w:rsidRPr="00D12863">
        <w:rPr>
          <w:rStyle w:val="Emphasis"/>
        </w:rPr>
        <w:t>.</w:t>
      </w:r>
      <w:r>
        <w:t xml:space="preserve"> The Working Group recognizes, however, the limited success attempts at dialogue and cooperation have thus far yielded. The Group’s recommendations are therefore de- signed to be ambitious but realistic, and are structured in such a way that, in the event that Beijing is unwilling to engage in earnest along the lines the Group advocates, the United States would be left with a powerful strategic capability and in the strong political position of having proffered a serious, fair-minded path forward in bilateral nuclear weapons relations that China had rebuffed.</w:t>
      </w:r>
    </w:p>
    <w:p w14:paraId="1B0A76B2" w14:textId="77777777" w:rsidR="006C4126" w:rsidRDefault="006C4126" w:rsidP="006C4126">
      <w:r>
        <w:t>The Working Group also recommends that the United States adopt a policy of accepting China’s possession of an assured second-strike nuclear capability, and thus avoid attempting to acquire the capability to negate China’s nuclear retaliatory capabilities. This judgment relies on the fundamental determination that the United States cannot realistically hope to deny China’s second-strike capability, that a failed attempt to deny it would be costly and counterproductive, and that Beijing’s possession of a reliable retaliatory capability promotes stability rather than detracts from it. In addition, this approach could reinforce China’s nuclear restraint. The Working Group is, however, divided on whether the United States should publicly and formally announce this acceptance.</w:t>
      </w:r>
    </w:p>
    <w:p w14:paraId="7B783DFD" w14:textId="77777777" w:rsidR="006C4126" w:rsidRDefault="006C4126" w:rsidP="006C4126">
      <w:r>
        <w:t>The Working Group believes that some of the concepts associated with the idea of “strategic stability” provide an appropriate framework for U.S.-China engagement on nuclear weapons is- sues, although the specific meaning of the term is the subject of a long-running debate that has never been definitively settled. In order to gain the benefits of strategic stability, the Working Group believes that nuclear relations between the United States and China should emphasize two complementary approaches: crisis stability and arms race stability.</w:t>
      </w:r>
    </w:p>
    <w:p w14:paraId="4EEEFD02" w14:textId="77777777" w:rsidR="006C4126" w:rsidRDefault="006C4126" w:rsidP="006C4126">
      <w:r>
        <w:t>Stability can emerge between the United States and China if each fields forces that are capable of surviving a first strike and if each is able to credibly demonstrate to the other side that its cur- rent and future capabilities are not capable of denying the other side a viable strategic deterrent. As a result, fear of preemption and the need to launch weapons early become irrelevant, either as irri- tants in crisis or as dangers in conflict. In this way, the benefits of deterrence can be retained, while minimizing the chances of nuclear escalation and avoiding a competition in the development of offensive and defensive strategic arms that would intensify uncertainties for both sides.</w:t>
      </w:r>
    </w:p>
    <w:p w14:paraId="416D175C" w14:textId="77777777" w:rsidR="006C4126" w:rsidRDefault="006C4126" w:rsidP="006C4126">
      <w:r w:rsidRPr="00D12863">
        <w:rPr>
          <w:rStyle w:val="Emphasis"/>
          <w:highlight w:val="green"/>
        </w:rPr>
        <w:t>Both sides</w:t>
      </w:r>
      <w:r w:rsidRPr="00D12863">
        <w:rPr>
          <w:rStyle w:val="Emphasis"/>
        </w:rPr>
        <w:t xml:space="preserve"> could </w:t>
      </w:r>
      <w:r w:rsidRPr="00D12863">
        <w:rPr>
          <w:rStyle w:val="Emphasis"/>
          <w:highlight w:val="green"/>
        </w:rPr>
        <w:t>derive value from cooperation</w:t>
      </w:r>
      <w:r>
        <w:t xml:space="preserve"> </w:t>
      </w:r>
      <w:r w:rsidRPr="00D12863">
        <w:rPr>
          <w:rStyle w:val="Emphasis"/>
        </w:rPr>
        <w:t>on nuclear weapons issues</w:t>
      </w:r>
      <w:r>
        <w:t xml:space="preserve"> grounded in the stability concept. </w:t>
      </w:r>
      <w:r w:rsidRPr="00D12863">
        <w:rPr>
          <w:rStyle w:val="Emphasis"/>
        </w:rPr>
        <w:t xml:space="preserve">The </w:t>
      </w:r>
      <w:r w:rsidRPr="00D12863">
        <w:rPr>
          <w:rStyle w:val="Emphasis"/>
          <w:highlight w:val="green"/>
        </w:rPr>
        <w:t>U</w:t>
      </w:r>
      <w:r w:rsidRPr="00D12863">
        <w:rPr>
          <w:rStyle w:val="Emphasis"/>
        </w:rPr>
        <w:t xml:space="preserve">nited </w:t>
      </w:r>
      <w:r w:rsidRPr="00D12863">
        <w:rPr>
          <w:rStyle w:val="Emphasis"/>
          <w:highlight w:val="green"/>
        </w:rPr>
        <w:t>S</w:t>
      </w:r>
      <w:r w:rsidRPr="00D12863">
        <w:rPr>
          <w:rStyle w:val="Emphasis"/>
        </w:rPr>
        <w:t xml:space="preserve">tates </w:t>
      </w:r>
      <w:r w:rsidRPr="00D12863">
        <w:rPr>
          <w:rStyle w:val="Emphasis"/>
          <w:highlight w:val="green"/>
        </w:rPr>
        <w:t>worries</w:t>
      </w:r>
      <w:r w:rsidRPr="00D12863">
        <w:rPr>
          <w:rStyle w:val="Emphasis"/>
        </w:rPr>
        <w:t xml:space="preserve"> about the composition of China’s nuclear force, China’s views on escalation and plans for nuclear use, and the </w:t>
      </w:r>
      <w:r w:rsidRPr="00D12863">
        <w:rPr>
          <w:rStyle w:val="Emphasis"/>
          <w:highlight w:val="green"/>
        </w:rPr>
        <w:t>future trajectory of China’s</w:t>
      </w:r>
      <w:r w:rsidRPr="00D12863">
        <w:rPr>
          <w:rStyle w:val="Emphasis"/>
        </w:rPr>
        <w:t xml:space="preserve"> strategic </w:t>
      </w:r>
      <w:r w:rsidRPr="00D12863">
        <w:rPr>
          <w:rStyle w:val="Emphasis"/>
          <w:highlight w:val="green"/>
        </w:rPr>
        <w:t>posture</w:t>
      </w:r>
      <w:r w:rsidRPr="00D12863">
        <w:rPr>
          <w:highlight w:val="green"/>
        </w:rPr>
        <w:t>.</w:t>
      </w:r>
      <w:r>
        <w:t xml:space="preserve"> </w:t>
      </w:r>
      <w:r w:rsidRPr="00D12863">
        <w:rPr>
          <w:rStyle w:val="Emphasis"/>
          <w:highlight w:val="green"/>
        </w:rPr>
        <w:t>China</w:t>
      </w:r>
      <w:r w:rsidRPr="00D12863">
        <w:rPr>
          <w:rStyle w:val="Emphasis"/>
        </w:rPr>
        <w:t xml:space="preserve">, meanwhile, </w:t>
      </w:r>
      <w:r w:rsidRPr="00D12863">
        <w:rPr>
          <w:rStyle w:val="Emphasis"/>
          <w:highlight w:val="green"/>
        </w:rPr>
        <w:t>worries about</w:t>
      </w:r>
      <w:r w:rsidRPr="00D12863">
        <w:rPr>
          <w:rStyle w:val="Emphasis"/>
        </w:rPr>
        <w:t xml:space="preserve"> the ability of the </w:t>
      </w:r>
      <w:r w:rsidRPr="00D12863">
        <w:rPr>
          <w:rStyle w:val="Emphasis"/>
          <w:highlight w:val="green"/>
        </w:rPr>
        <w:t>U</w:t>
      </w:r>
      <w:r w:rsidRPr="00D12863">
        <w:rPr>
          <w:rStyle w:val="Emphasis"/>
        </w:rPr>
        <w:t xml:space="preserve">nited </w:t>
      </w:r>
      <w:r w:rsidRPr="00D12863">
        <w:rPr>
          <w:rStyle w:val="Emphasis"/>
          <w:highlight w:val="green"/>
        </w:rPr>
        <w:t>S</w:t>
      </w:r>
      <w:r w:rsidRPr="00D12863">
        <w:rPr>
          <w:rStyle w:val="Emphasis"/>
        </w:rPr>
        <w:t xml:space="preserve">tates to </w:t>
      </w:r>
      <w:r w:rsidRPr="00D12863">
        <w:rPr>
          <w:rStyle w:val="Emphasis"/>
          <w:highlight w:val="green"/>
        </w:rPr>
        <w:t>deny it</w:t>
      </w:r>
      <w:r w:rsidRPr="00D12863">
        <w:rPr>
          <w:rStyle w:val="Emphasis"/>
        </w:rPr>
        <w:t xml:space="preserve"> a </w:t>
      </w:r>
      <w:r w:rsidRPr="00D12863">
        <w:rPr>
          <w:rStyle w:val="Emphasis"/>
          <w:highlight w:val="green"/>
        </w:rPr>
        <w:t>second-strike</w:t>
      </w:r>
      <w:r w:rsidRPr="00D12863">
        <w:rPr>
          <w:rStyle w:val="Emphasis"/>
        </w:rPr>
        <w:t xml:space="preserve"> capa- bility;</w:t>
      </w:r>
      <w:r>
        <w:t xml:space="preserve"> the scope and sophistication of future U.S. nuclear, conventional prompt global strike, and </w:t>
      </w:r>
      <w:r w:rsidRPr="00D12863">
        <w:t xml:space="preserve">missile defense programs; and U.S. unwillingness to acknowledge a condition of mutual vulner- ability between the two nations. </w:t>
      </w:r>
      <w:r w:rsidRPr="00D12863">
        <w:rPr>
          <w:rStyle w:val="Emphasis"/>
        </w:rPr>
        <w:t xml:space="preserve">A </w:t>
      </w:r>
      <w:r w:rsidRPr="00D12863">
        <w:rPr>
          <w:rStyle w:val="Emphasis"/>
          <w:highlight w:val="green"/>
        </w:rPr>
        <w:t>stability-grounded model</w:t>
      </w:r>
      <w:r w:rsidRPr="00D12863">
        <w:rPr>
          <w:rStyle w:val="Emphasis"/>
        </w:rPr>
        <w:t xml:space="preserve"> could help </w:t>
      </w:r>
      <w:r w:rsidRPr="00D12863">
        <w:rPr>
          <w:rStyle w:val="Emphasis"/>
          <w:highlight w:val="green"/>
        </w:rPr>
        <w:t>address these anxiet- ies</w:t>
      </w:r>
      <w:r w:rsidRPr="00D12863">
        <w:t xml:space="preserve">—on the U.S. side by </w:t>
      </w:r>
      <w:r w:rsidRPr="00D12863">
        <w:rPr>
          <w:rStyle w:val="Emphasis"/>
          <w:highlight w:val="green"/>
        </w:rPr>
        <w:t>providing greater insight</w:t>
      </w:r>
      <w:r w:rsidRPr="00D12863">
        <w:t xml:space="preserve"> into China’s current and future force structure and deeper insight into China’s ways of thinking about nuclear strategy, and on the Chinese side by providing similar insight into U.S. developments and a greater degree of assurance about U.S. acknowledgment of the survivability of the Chinese force. Concurrently, such an approach would have the added benefit of </w:t>
      </w:r>
      <w:r w:rsidRPr="00D12863">
        <w:rPr>
          <w:rStyle w:val="Emphasis"/>
          <w:highlight w:val="green"/>
        </w:rPr>
        <w:t>building confidence on both sides</w:t>
      </w:r>
      <w:r w:rsidRPr="00D12863">
        <w:t xml:space="preserve">, thereby </w:t>
      </w:r>
      <w:r w:rsidRPr="00D12863">
        <w:rPr>
          <w:rStyle w:val="Emphasis"/>
          <w:highlight w:val="green"/>
        </w:rPr>
        <w:t xml:space="preserve">enhancing strategic trust </w:t>
      </w:r>
      <w:r w:rsidRPr="00D12863">
        <w:rPr>
          <w:rStyle w:val="Emphasis"/>
        </w:rPr>
        <w:t>more broadly</w:t>
      </w:r>
      <w:r w:rsidRPr="00D12863">
        <w:t>. Finally, such a model could also provide a satisfactory way in which both nations could see something approximating their current force size, posture, and doctrine as satisfactory and compatible with stability.</w:t>
      </w:r>
    </w:p>
    <w:p w14:paraId="1125F1E7" w14:textId="77777777" w:rsidR="006C4126" w:rsidRDefault="006C4126" w:rsidP="006C4126">
      <w:pPr>
        <w:rPr>
          <w:u w:val="single"/>
        </w:rPr>
      </w:pPr>
    </w:p>
    <w:p w14:paraId="77BDD759" w14:textId="77777777" w:rsidR="006C4126" w:rsidRDefault="006C4126" w:rsidP="006C4126">
      <w:pPr>
        <w:pStyle w:val="Heading4"/>
      </w:pPr>
      <w:r>
        <w:t>US-China war causes extinction.</w:t>
      </w:r>
    </w:p>
    <w:p w14:paraId="48FB6685" w14:textId="77777777" w:rsidR="006C4126" w:rsidRPr="00BC1103" w:rsidRDefault="006C4126" w:rsidP="006C4126">
      <w:pPr>
        <w:rPr>
          <w:rStyle w:val="Style13ptBold"/>
        </w:rPr>
      </w:pPr>
      <w:r w:rsidRPr="00BC1103">
        <w:rPr>
          <w:rStyle w:val="Style13ptBold"/>
        </w:rPr>
        <w:t>Wittner</w:t>
      </w:r>
      <w:r>
        <w:rPr>
          <w:rStyle w:val="Style13ptBold"/>
        </w:rPr>
        <w:t xml:space="preserve">, PhD, </w:t>
      </w:r>
      <w:r w:rsidRPr="00BC1103">
        <w:rPr>
          <w:rStyle w:val="Style13ptBold"/>
        </w:rPr>
        <w:t>12</w:t>
      </w:r>
    </w:p>
    <w:p w14:paraId="6F98D973" w14:textId="77777777" w:rsidR="006C4126" w:rsidRPr="00BC1103" w:rsidRDefault="006C4126" w:rsidP="006C4126">
      <w:pPr>
        <w:rPr>
          <w:szCs w:val="16"/>
        </w:rPr>
      </w:pPr>
      <w:r w:rsidRPr="00BC1103">
        <w:rPr>
          <w:szCs w:val="16"/>
        </w:rPr>
        <w:t xml:space="preserve">(Lawrence, </w:t>
      </w:r>
      <w:r>
        <w:rPr>
          <w:szCs w:val="16"/>
        </w:rPr>
        <w:t xml:space="preserve">History from Columbia, </w:t>
      </w:r>
      <w:r w:rsidRPr="00BC1103">
        <w:rPr>
          <w:szCs w:val="16"/>
        </w:rPr>
        <w:t xml:space="preserve">Professor Emeritus of History at SUNY Albany, </w:t>
      </w:r>
      <w:hyperlink r:id="rId18" w:history="1">
        <w:r w:rsidRPr="00BC1103">
          <w:rPr>
            <w:rStyle w:val="Hyperlink"/>
            <w:szCs w:val="16"/>
          </w:rPr>
          <w:t>https://www.huffpost.com/entry/nuclear-war-china_b_1116556</w:t>
        </w:r>
      </w:hyperlink>
      <w:r w:rsidRPr="00BC1103">
        <w:rPr>
          <w:szCs w:val="16"/>
        </w:rPr>
        <w:t>) BW</w:t>
      </w:r>
    </w:p>
    <w:p w14:paraId="55DB0883" w14:textId="77777777" w:rsidR="006C4126" w:rsidRPr="005370C7" w:rsidRDefault="006C4126" w:rsidP="006C4126">
      <w:pPr>
        <w:rPr>
          <w:sz w:val="14"/>
        </w:rPr>
      </w:pPr>
      <w:r w:rsidRPr="00481E15">
        <w:rPr>
          <w:sz w:val="14"/>
        </w:rPr>
        <w:t xml:space="preserve">Of course, the bottom line for those Americans convinced that nuclear weapons safeguard them from a Chinese nuclear attack might be that the U.S. nuclear arsenal is far greater than its Chinese counterpart. Today, it is estimated that the U.S. government possesses over 5,000 nuclear warheads, while the Chinese government has a total inventory of roughly 300. Moreover, only about 40 of these Chinese nuclear weapons can reach the United States. Surely the United States would “win” any nuclear war with China. But </w:t>
      </w:r>
      <w:r w:rsidRPr="00C83363">
        <w:rPr>
          <w:rStyle w:val="StyleUnderline"/>
        </w:rPr>
        <w:t>what would that “victory” entail?</w:t>
      </w:r>
      <w:r>
        <w:rPr>
          <w:rStyle w:val="StyleUnderline"/>
        </w:rPr>
        <w:t xml:space="preserve"> </w:t>
      </w:r>
      <w:r w:rsidRPr="00974A6A">
        <w:rPr>
          <w:rStyle w:val="StyleUnderline"/>
        </w:rPr>
        <w:t>An attack</w:t>
      </w:r>
      <w:r w:rsidRPr="00C83363">
        <w:rPr>
          <w:rStyle w:val="StyleUnderline"/>
        </w:rPr>
        <w:t xml:space="preserve"> with these </w:t>
      </w:r>
      <w:r w:rsidRPr="00911637">
        <w:rPr>
          <w:rStyle w:val="StyleUnderline"/>
          <w:highlight w:val="green"/>
        </w:rPr>
        <w:t>Chinese</w:t>
      </w:r>
      <w:r w:rsidRPr="00C83363">
        <w:rPr>
          <w:rStyle w:val="StyleUnderline"/>
        </w:rPr>
        <w:t xml:space="preserve"> nuclear </w:t>
      </w:r>
      <w:r w:rsidRPr="00911637">
        <w:rPr>
          <w:rStyle w:val="StyleUnderline"/>
          <w:highlight w:val="green"/>
        </w:rPr>
        <w:t>weapons would immediately slaughter at least 10 million Americans</w:t>
      </w:r>
      <w:r w:rsidRPr="00481E15">
        <w:rPr>
          <w:sz w:val="14"/>
        </w:rPr>
        <w:t xml:space="preserve"> in a great storm of blast and fire, </w:t>
      </w:r>
      <w:r w:rsidRPr="00C83363">
        <w:rPr>
          <w:rStyle w:val="StyleUnderline"/>
        </w:rPr>
        <w:t>while leaving many more dying horribly of sickness and radiation poisoning.</w:t>
      </w:r>
      <w:r>
        <w:rPr>
          <w:rStyle w:val="StyleUnderline"/>
        </w:rPr>
        <w:t xml:space="preserve"> </w:t>
      </w:r>
      <w:r w:rsidRPr="00911637">
        <w:rPr>
          <w:rStyle w:val="StyleUnderline"/>
          <w:highlight w:val="green"/>
        </w:rPr>
        <w:t>The Chinese death toll</w:t>
      </w:r>
      <w:r w:rsidRPr="00481E15">
        <w:rPr>
          <w:sz w:val="14"/>
        </w:rPr>
        <w:t xml:space="preserve"> in a nuclear war </w:t>
      </w:r>
      <w:r w:rsidRPr="00C83363">
        <w:rPr>
          <w:rStyle w:val="StyleUnderline"/>
        </w:rPr>
        <w:t xml:space="preserve">would be </w:t>
      </w:r>
      <w:r w:rsidRPr="00911637">
        <w:rPr>
          <w:rStyle w:val="StyleUnderline"/>
          <w:highlight w:val="green"/>
        </w:rPr>
        <w:t>far higher. Both</w:t>
      </w:r>
      <w:r w:rsidRPr="00C83363">
        <w:rPr>
          <w:rStyle w:val="StyleUnderline"/>
        </w:rPr>
        <w:t xml:space="preserve"> nations </w:t>
      </w:r>
      <w:r w:rsidRPr="00911637">
        <w:rPr>
          <w:rStyle w:val="StyleUnderline"/>
          <w:highlight w:val="green"/>
        </w:rPr>
        <w:t xml:space="preserve">would be </w:t>
      </w:r>
      <w:r w:rsidRPr="00911637">
        <w:rPr>
          <w:rStyle w:val="Emphasis"/>
          <w:highlight w:val="green"/>
        </w:rPr>
        <w:t>reduced to</w:t>
      </w:r>
      <w:r w:rsidRPr="00C83363">
        <w:rPr>
          <w:rStyle w:val="Emphasis"/>
        </w:rPr>
        <w:t xml:space="preserve"> smoldering, </w:t>
      </w:r>
      <w:r w:rsidRPr="00974A6A">
        <w:rPr>
          <w:rStyle w:val="Emphasis"/>
        </w:rPr>
        <w:t xml:space="preserve">radioactive </w:t>
      </w:r>
      <w:r w:rsidRPr="00911637">
        <w:rPr>
          <w:rStyle w:val="Emphasis"/>
          <w:highlight w:val="green"/>
        </w:rPr>
        <w:t>wastelands.</w:t>
      </w:r>
      <w:r w:rsidRPr="00481E15">
        <w:rPr>
          <w:sz w:val="14"/>
        </w:rPr>
        <w:t xml:space="preserve"> Also, </w:t>
      </w:r>
      <w:r w:rsidRPr="00C83363">
        <w:rPr>
          <w:rStyle w:val="StyleUnderline"/>
        </w:rPr>
        <w:t xml:space="preserve">radioactive </w:t>
      </w:r>
      <w:r w:rsidRPr="00911637">
        <w:rPr>
          <w:rStyle w:val="StyleUnderline"/>
          <w:highlight w:val="green"/>
        </w:rPr>
        <w:t>debris</w:t>
      </w:r>
      <w:r w:rsidRPr="00481E15">
        <w:rPr>
          <w:sz w:val="14"/>
        </w:rPr>
        <w:t xml:space="preserve"> sent aloft by the nuclear explosions </w:t>
      </w:r>
      <w:r w:rsidRPr="00911637">
        <w:rPr>
          <w:rStyle w:val="StyleUnderline"/>
          <w:highlight w:val="green"/>
        </w:rPr>
        <w:t>would</w:t>
      </w:r>
      <w:r w:rsidRPr="00C83363">
        <w:rPr>
          <w:rStyle w:val="StyleUnderline"/>
        </w:rPr>
        <w:t xml:space="preserve"> blot out the sun and </w:t>
      </w:r>
      <w:r w:rsidRPr="00911637">
        <w:rPr>
          <w:rStyle w:val="StyleUnderline"/>
          <w:highlight w:val="green"/>
        </w:rPr>
        <w:t xml:space="preserve">bring on a </w:t>
      </w:r>
      <w:r w:rsidRPr="00911637">
        <w:rPr>
          <w:rStyle w:val="Emphasis"/>
          <w:highlight w:val="green"/>
        </w:rPr>
        <w:t>“nuclear winter” around the globe — destroying agriculture, creating worldwide famine, and generating chaos and destruction.</w:t>
      </w:r>
      <w:r>
        <w:rPr>
          <w:rStyle w:val="Emphasis"/>
        </w:rPr>
        <w:t xml:space="preserve"> </w:t>
      </w:r>
      <w:r w:rsidRPr="00481E15">
        <w:rPr>
          <w:sz w:val="14"/>
        </w:rPr>
        <w:t xml:space="preserve">Moreover, </w:t>
      </w:r>
      <w:r w:rsidRPr="00C83363">
        <w:rPr>
          <w:rStyle w:val="StyleUnderline"/>
        </w:rPr>
        <w:t>in another decade the extent</w:t>
      </w:r>
      <w:r w:rsidRPr="00481E15">
        <w:rPr>
          <w:sz w:val="14"/>
        </w:rPr>
        <w:t xml:space="preserve"> of this catastrophe </w:t>
      </w:r>
      <w:r w:rsidRPr="00C83363">
        <w:rPr>
          <w:rStyle w:val="StyleUnderline"/>
        </w:rPr>
        <w:t>would be far worse.</w:t>
      </w:r>
      <w:r>
        <w:rPr>
          <w:rStyle w:val="StyleUnderline"/>
        </w:rPr>
        <w:t xml:space="preserve"> </w:t>
      </w:r>
      <w:r w:rsidRPr="00C83363">
        <w:rPr>
          <w:rStyle w:val="StyleUnderline"/>
        </w:rPr>
        <w:t>The Chinese government</w:t>
      </w:r>
      <w:r w:rsidRPr="00481E15">
        <w:rPr>
          <w:sz w:val="14"/>
        </w:rPr>
        <w:t xml:space="preserve">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 </w:t>
      </w:r>
      <w:r w:rsidRPr="00C83363">
        <w:rPr>
          <w:rStyle w:val="StyleUnderline"/>
        </w:rPr>
        <w:t xml:space="preserve">To </w:t>
      </w:r>
      <w:r w:rsidRPr="00974A6A">
        <w:rPr>
          <w:rStyle w:val="StyleUnderline"/>
        </w:rPr>
        <w:t>avert the enormous disaster</w:t>
      </w:r>
      <w:r w:rsidRPr="00C83363">
        <w:rPr>
          <w:rStyle w:val="StyleUnderline"/>
        </w:rPr>
        <w:t xml:space="preserve"> of a U.S.-China nuclear war,</w:t>
      </w:r>
      <w:r w:rsidRPr="00481E15">
        <w:rPr>
          <w:sz w:val="14"/>
        </w:rPr>
        <w:t xml:space="preserve"> there are two obvious actions that can be taken. The first is to get rid of nuclear weapons, as the nuclear powers have agreed to do but thus far have resisted doing. The second, conducted while the nuclear disarmament process is occurring, is to </w:t>
      </w:r>
      <w:r w:rsidRPr="00911637">
        <w:rPr>
          <w:rStyle w:val="StyleUnderline"/>
          <w:highlight w:val="green"/>
        </w:rPr>
        <w:t>improve U.S.-China relations</w:t>
      </w:r>
      <w:r w:rsidRPr="00C83363">
        <w:rPr>
          <w:rStyle w:val="StyleUnderline"/>
        </w:rPr>
        <w:t>.</w:t>
      </w:r>
      <w:r w:rsidRPr="00481E15">
        <w:rPr>
          <w:sz w:val="14"/>
        </w:rPr>
        <w:t xml:space="preserve"> </w:t>
      </w:r>
      <w:r w:rsidRPr="00C83363">
        <w:rPr>
          <w:rStyle w:val="StyleUnderline"/>
        </w:rPr>
        <w:t xml:space="preserve">If the American and Chinese people are interested in </w:t>
      </w:r>
      <w:r w:rsidRPr="00911637">
        <w:rPr>
          <w:rStyle w:val="Emphasis"/>
          <w:highlight w:val="green"/>
        </w:rPr>
        <w:t>ensuring</w:t>
      </w:r>
      <w:r w:rsidRPr="00481E15">
        <w:rPr>
          <w:sz w:val="14"/>
        </w:rPr>
        <w:t xml:space="preserve"> their </w:t>
      </w:r>
      <w:r w:rsidRPr="00911637">
        <w:rPr>
          <w:rStyle w:val="Emphasis"/>
          <w:highlight w:val="green"/>
        </w:rPr>
        <w:t>survival</w:t>
      </w:r>
      <w:r w:rsidRPr="00481E15">
        <w:rPr>
          <w:sz w:val="14"/>
        </w:rPr>
        <w:t xml:space="preserve"> and that </w:t>
      </w:r>
      <w:r w:rsidRPr="00911637">
        <w:rPr>
          <w:rStyle w:val="Emphasis"/>
          <w:highlight w:val="green"/>
        </w:rPr>
        <w:t>of the world,</w:t>
      </w:r>
      <w:r w:rsidRPr="00C83363">
        <w:rPr>
          <w:rStyle w:val="StyleUnderline"/>
        </w:rPr>
        <w:t xml:space="preserve"> they should</w:t>
      </w:r>
      <w:r w:rsidRPr="00481E15">
        <w:rPr>
          <w:sz w:val="14"/>
        </w:rPr>
        <w:t xml:space="preserve"> be working to </w:t>
      </w:r>
      <w:r w:rsidRPr="00C83363">
        <w:rPr>
          <w:rStyle w:val="StyleUnderline"/>
        </w:rPr>
        <w:t>encourage these policies.</w:t>
      </w:r>
      <w:r w:rsidRPr="00481E15">
        <w:rPr>
          <w:sz w:val="14"/>
        </w:rPr>
        <w:t xml:space="preserve"> </w:t>
      </w:r>
    </w:p>
    <w:p w14:paraId="36717050" w14:textId="77777777" w:rsidR="006C4126" w:rsidRPr="00005719" w:rsidRDefault="006C4126" w:rsidP="006C4126"/>
    <w:bookmarkEnd w:id="2"/>
    <w:p w14:paraId="2E7CDDFA" w14:textId="20C61E79" w:rsidR="006C4126" w:rsidRPr="00243B23" w:rsidRDefault="006C4126" w:rsidP="006C4126">
      <w:pPr>
        <w:pStyle w:val="Heading3"/>
      </w:pPr>
      <w:r>
        <w:t>CP</w:t>
      </w:r>
      <w:r>
        <w:t xml:space="preserve"> – </w:t>
      </w:r>
      <w:r w:rsidR="00761A7B">
        <w:t>Compulsory Licensing</w:t>
      </w:r>
    </w:p>
    <w:p w14:paraId="075C99F6" w14:textId="2198D6E5" w:rsidR="006C4126" w:rsidRDefault="006C4126" w:rsidP="006C4126">
      <w:pPr>
        <w:pStyle w:val="Heading4"/>
      </w:pPr>
      <w:r w:rsidRPr="0091488B">
        <w:t xml:space="preserve">CP: Member nations of the WTO” a national emergency on the basis of </w:t>
      </w:r>
      <w:r>
        <w:t>superbugs and innovation loss</w:t>
      </w:r>
      <w:r w:rsidRPr="0091488B">
        <w:t xml:space="preserve"> and issue compulsory licenses for relevant medicines. Member nations should offer regulatory and legal assistance to nations filing a compulsory license.</w:t>
      </w:r>
    </w:p>
    <w:p w14:paraId="068B398E" w14:textId="77777777" w:rsidR="006C4126" w:rsidRDefault="006C4126" w:rsidP="006C4126">
      <w:r>
        <w:t>The national emergency declaration matters because normally invocation of compulsory licenses requires an attempt to negotiate a voluntary license first. Invoking national emergency bypasses this</w:t>
      </w:r>
    </w:p>
    <w:p w14:paraId="262B9F21" w14:textId="77777777" w:rsidR="006C4126" w:rsidRDefault="006C4126" w:rsidP="006C4126">
      <w:pPr>
        <w:pStyle w:val="ListParagraph"/>
        <w:numPr>
          <w:ilvl w:val="0"/>
          <w:numId w:val="12"/>
        </w:numPr>
      </w:pPr>
      <w:r>
        <w:t>The last plank is because a big criticism is that these countries (e.g. Rwanda) haven’t used CL as much because they lack the experience to invoke it.</w:t>
      </w:r>
    </w:p>
    <w:p w14:paraId="728484B6" w14:textId="77777777" w:rsidR="006C4126" w:rsidRDefault="006C4126" w:rsidP="006C4126">
      <w:pPr>
        <w:pStyle w:val="ListParagraph"/>
        <w:numPr>
          <w:ilvl w:val="0"/>
          <w:numId w:val="12"/>
        </w:numPr>
      </w:pPr>
      <w:r>
        <w:t>If countries can’t manufacture the medicine, they can import it from others who have CL. Means multiple actors is key</w:t>
      </w:r>
    </w:p>
    <w:p w14:paraId="60E41E25" w14:textId="77777777" w:rsidR="006C4126" w:rsidRPr="00BA3571" w:rsidRDefault="006C4126" w:rsidP="006C4126">
      <w:pPr>
        <w:pStyle w:val="Heading4"/>
        <w:rPr>
          <w:u w:val="single"/>
        </w:rPr>
      </w:pPr>
      <w:r>
        <w:t xml:space="preserve">Compulsory licensing solves access- </w:t>
      </w:r>
      <w:r w:rsidRPr="00BA3571">
        <w:rPr>
          <w:u w:val="single"/>
        </w:rPr>
        <w:t>empirics</w:t>
      </w:r>
      <w:r>
        <w:t xml:space="preserve"> and past precedent</w:t>
      </w:r>
    </w:p>
    <w:p w14:paraId="2A655E2A" w14:textId="77777777" w:rsidR="006C4126" w:rsidRDefault="006C4126" w:rsidP="006C4126">
      <w:pPr>
        <w:pStyle w:val="ListParagraph"/>
        <w:numPr>
          <w:ilvl w:val="0"/>
          <w:numId w:val="13"/>
        </w:numPr>
      </w:pPr>
      <w:r>
        <w:t>AT: Can’t manufacture—can import from foreign firms</w:t>
      </w:r>
    </w:p>
    <w:p w14:paraId="0DDA3A3E" w14:textId="77777777" w:rsidR="006C4126" w:rsidRPr="009A2A15" w:rsidRDefault="006C4126" w:rsidP="006C4126">
      <w:pPr>
        <w:pStyle w:val="ListParagraph"/>
        <w:numPr>
          <w:ilvl w:val="0"/>
          <w:numId w:val="13"/>
        </w:numPr>
      </w:pPr>
      <w:r>
        <w:t>AT: Prices still high—MNC’s lower price to avoid CL</w:t>
      </w:r>
    </w:p>
    <w:p w14:paraId="07F90CDB" w14:textId="77777777" w:rsidR="006C4126" w:rsidRDefault="006C4126" w:rsidP="006C4126">
      <w:pPr>
        <w:rPr>
          <w:sz w:val="18"/>
          <w:szCs w:val="18"/>
        </w:rPr>
      </w:pPr>
      <w:r w:rsidRPr="001B1307">
        <w:rPr>
          <w:b/>
          <w:bCs/>
          <w:sz w:val="26"/>
          <w:szCs w:val="26"/>
        </w:rPr>
        <w:t>Zhuang 2017</w:t>
      </w:r>
      <w:r>
        <w:t xml:space="preserve"> </w:t>
      </w:r>
      <w:r w:rsidRPr="00BA3571">
        <w:rPr>
          <w:sz w:val="18"/>
          <w:szCs w:val="18"/>
        </w:rPr>
        <w:t xml:space="preserve">(Wei, PhD from the University of Geneva, is currently an associate in the Geneva Office of Van Bael &amp; Bellis. She assists governments in WTO dispute settlement proceedings and advises companies and governments in trade remedy investigations. Prior to joining Van Bael &amp; Bellis, Wei worked in the Legal Affairs Division of the WTO as part of a Secretariat Team on a trade remedy dispute from beginning to end. In addition, she assisted the WTO Secretariat Team in an IP-related dispute, including by contributing to the preliminary rulings. Wei has also gained practical experience as a legal consultant at the United Nations (2010 – 2011), as a legal intern at the International Tribunal for the Law of the Sea (2009) and as an associate judicial officer at the Commission for Discipline Inspection (Muchuan Branch) in China. Wei was also a Marie Curie Fellow with the DISSETTLE (Dispute Settlement in Trade: Training in Law and Economics) Programme; a Visiting Fellow at the Lauterpacht Centre for International Law, University of Cambridge, and a Research Fellow at the Max Planck Institute for IP and Competition Law. </w:t>
      </w:r>
      <w:r w:rsidRPr="001B1307">
        <w:rPr>
          <w:sz w:val="18"/>
          <w:szCs w:val="18"/>
        </w:rPr>
        <w:t xml:space="preserve">Interpreting Patent-Related Flexibilities in the TRIIPS Agreement for Facilitating Innovation and Transfer of ESTs, chapter 6 of </w:t>
      </w:r>
      <w:r w:rsidRPr="001B1307">
        <w:rPr>
          <w:i/>
          <w:iCs/>
          <w:sz w:val="18"/>
          <w:szCs w:val="18"/>
        </w:rPr>
        <w:t xml:space="preserve">Intellectual Property Rights and Climate Change </w:t>
      </w:r>
      <w:r w:rsidRPr="001B1307">
        <w:rPr>
          <w:sz w:val="18"/>
          <w:szCs w:val="18"/>
        </w:rPr>
        <w:t>Cambridge University Press Pg. 298-30</w:t>
      </w:r>
      <w:r>
        <w:rPr>
          <w:sz w:val="18"/>
          <w:szCs w:val="18"/>
        </w:rPr>
        <w:t>4</w:t>
      </w:r>
      <w:r w:rsidRPr="001B1307">
        <w:rPr>
          <w:sz w:val="18"/>
          <w:szCs w:val="18"/>
        </w:rPr>
        <w:t>)DR 21</w:t>
      </w:r>
    </w:p>
    <w:p w14:paraId="786EE71A" w14:textId="77777777" w:rsidR="006C4126" w:rsidRPr="001B1307" w:rsidRDefault="006C4126" w:rsidP="006C4126">
      <w:pPr>
        <w:rPr>
          <w:sz w:val="18"/>
          <w:szCs w:val="18"/>
        </w:rPr>
      </w:pPr>
      <w:r>
        <w:rPr>
          <w:sz w:val="18"/>
          <w:szCs w:val="18"/>
        </w:rPr>
        <w:t>***Note: EST= Environmentally Sound Technologies***</w:t>
      </w:r>
    </w:p>
    <w:p w14:paraId="51A4BD77" w14:textId="77777777" w:rsidR="006C4126" w:rsidRPr="001B1307" w:rsidRDefault="006C4126" w:rsidP="006C4126">
      <w:r w:rsidRPr="001B1307">
        <w:t xml:space="preserve">Even though there are limits to their effectiveness, compulsory licences are considered a valuable tool for governments to facilitate access to medicines through the prevention of patent abuses as well as the “encouragement of domestic capacities for manufacturing pharmaceuticals”. 289 According to the UNDP Human Development Report (2001), </w:t>
      </w:r>
      <w:r w:rsidRPr="00B73EED">
        <w:rPr>
          <w:highlight w:val="green"/>
          <w:u w:val="single"/>
        </w:rPr>
        <w:t>after</w:t>
      </w:r>
      <w:r w:rsidRPr="001B1307">
        <w:rPr>
          <w:u w:val="single"/>
        </w:rPr>
        <w:t xml:space="preserve"> the adoption of the </w:t>
      </w:r>
      <w:r w:rsidRPr="00B73EED">
        <w:rPr>
          <w:highlight w:val="green"/>
          <w:u w:val="single"/>
        </w:rPr>
        <w:t>TRIPS</w:t>
      </w:r>
      <w:r w:rsidRPr="001B1307">
        <w:rPr>
          <w:u w:val="single"/>
        </w:rPr>
        <w:t xml:space="preserve"> Agreement,</w:t>
      </w:r>
      <w:r w:rsidRPr="00822CE5">
        <w:rPr>
          <w:u w:val="single"/>
        </w:rPr>
        <w:t xml:space="preserve"> </w:t>
      </w:r>
      <w:r w:rsidRPr="00B73EED">
        <w:rPr>
          <w:rStyle w:val="Emphasis"/>
          <w:highlight w:val="green"/>
        </w:rPr>
        <w:t>compulsory licences were</w:t>
      </w:r>
      <w:r w:rsidRPr="001B1307">
        <w:rPr>
          <w:u w:val="single"/>
        </w:rPr>
        <w:t xml:space="preserve"> initially </w:t>
      </w:r>
      <w:r w:rsidRPr="009B774B">
        <w:rPr>
          <w:u w:val="single"/>
        </w:rPr>
        <w:t xml:space="preserve">mainly </w:t>
      </w:r>
      <w:r w:rsidRPr="00B73EED">
        <w:rPr>
          <w:highlight w:val="green"/>
          <w:u w:val="single"/>
        </w:rPr>
        <w:t>used in Canada</w:t>
      </w:r>
      <w:r w:rsidRPr="001B1307">
        <w:rPr>
          <w:u w:val="single"/>
        </w:rPr>
        <w:t xml:space="preserve">, Japan, the UK </w:t>
      </w:r>
      <w:r w:rsidRPr="00B73EED">
        <w:rPr>
          <w:highlight w:val="green"/>
          <w:u w:val="single"/>
        </w:rPr>
        <w:t>and the U</w:t>
      </w:r>
      <w:r w:rsidRPr="001B1307">
        <w:rPr>
          <w:u w:val="single"/>
        </w:rPr>
        <w:t xml:space="preserve">nited </w:t>
      </w:r>
      <w:r w:rsidRPr="00B73EED">
        <w:rPr>
          <w:highlight w:val="green"/>
          <w:u w:val="single"/>
        </w:rPr>
        <w:t>S</w:t>
      </w:r>
      <w:r w:rsidRPr="001B1307">
        <w:rPr>
          <w:u w:val="single"/>
        </w:rPr>
        <w:t>tates for products such as pharmaceuticals</w:t>
      </w:r>
      <w:r w:rsidRPr="001B1307">
        <w:t xml:space="preserve"> – particularly as a remedy to address anti-competitive practices and prevent higher prices – </w:t>
      </w:r>
      <w:r w:rsidRPr="001B1307">
        <w:rPr>
          <w:u w:val="single"/>
        </w:rPr>
        <w:t xml:space="preserve">while </w:t>
      </w:r>
      <w:r w:rsidRPr="00B73EED">
        <w:rPr>
          <w:rStyle w:val="Emphasis"/>
          <w:highlight w:val="green"/>
        </w:rPr>
        <w:t>no compulsory licence was issued</w:t>
      </w:r>
      <w:r w:rsidRPr="001B1307">
        <w:rPr>
          <w:u w:val="single"/>
        </w:rPr>
        <w:t xml:space="preserve"> then </w:t>
      </w:r>
      <w:r w:rsidRPr="00B73EED">
        <w:rPr>
          <w:highlight w:val="green"/>
          <w:u w:val="single"/>
        </w:rPr>
        <w:t xml:space="preserve">in </w:t>
      </w:r>
      <w:r w:rsidRPr="00B73EED">
        <w:rPr>
          <w:rStyle w:val="Emphasis"/>
          <w:highlight w:val="green"/>
        </w:rPr>
        <w:t>developing countries</w:t>
      </w:r>
      <w:r w:rsidRPr="001B1307">
        <w:rPr>
          <w:u w:val="single"/>
        </w:rPr>
        <w:t xml:space="preserve"> largely </w:t>
      </w:r>
      <w:r w:rsidRPr="00B73EED">
        <w:rPr>
          <w:rStyle w:val="Emphasis"/>
          <w:highlight w:val="green"/>
        </w:rPr>
        <w:t>due to pressure from</w:t>
      </w:r>
      <w:r w:rsidRPr="00B73EED">
        <w:rPr>
          <w:highlight w:val="green"/>
          <w:u w:val="single"/>
        </w:rPr>
        <w:t xml:space="preserve"> </w:t>
      </w:r>
      <w:r w:rsidRPr="00B73EED">
        <w:rPr>
          <w:rStyle w:val="Emphasis"/>
          <w:highlight w:val="green"/>
        </w:rPr>
        <w:t>Europe</w:t>
      </w:r>
      <w:r w:rsidRPr="00B73EED">
        <w:rPr>
          <w:highlight w:val="green"/>
          <w:u w:val="single"/>
        </w:rPr>
        <w:t xml:space="preserve"> and </w:t>
      </w:r>
      <w:r w:rsidRPr="00B73EED">
        <w:rPr>
          <w:rStyle w:val="Emphasis"/>
          <w:highlight w:val="green"/>
        </w:rPr>
        <w:t>the U</w:t>
      </w:r>
      <w:r w:rsidRPr="001B1307">
        <w:rPr>
          <w:rStyle w:val="Emphasis"/>
        </w:rPr>
        <w:t xml:space="preserve">nited </w:t>
      </w:r>
      <w:r w:rsidRPr="00B73EED">
        <w:rPr>
          <w:rStyle w:val="Emphasis"/>
          <w:highlight w:val="green"/>
        </w:rPr>
        <w:t>S</w:t>
      </w:r>
      <w:r w:rsidRPr="001B1307">
        <w:rPr>
          <w:rStyle w:val="Emphasis"/>
        </w:rPr>
        <w:t>tates</w:t>
      </w:r>
      <w:r w:rsidRPr="001B1307">
        <w:t xml:space="preserve"> and the fear of long and expensive litigation against the pharmaceutical industry.290 As demonstrated in Section 5.4.1.2, in order to address developing countries’ concern, </w:t>
      </w:r>
      <w:r w:rsidRPr="001B1307">
        <w:rPr>
          <w:u w:val="single"/>
        </w:rPr>
        <w:t>the 2001 Doha Declaration explicitly reaffirmed the right of countries to issue compulsory licences</w:t>
      </w:r>
      <w:r w:rsidRPr="001B1307">
        <w:t xml:space="preserve"> where necessary, in the interests of public health.</w:t>
      </w:r>
    </w:p>
    <w:p w14:paraId="38056329" w14:textId="77777777" w:rsidR="006C4126" w:rsidRPr="001B1307" w:rsidRDefault="006C4126" w:rsidP="006C4126">
      <w:pPr>
        <w:ind w:firstLine="720"/>
      </w:pPr>
      <w:r w:rsidRPr="001B1307">
        <w:rPr>
          <w:u w:val="single"/>
        </w:rPr>
        <w:t>In order to enable countries with insufficient manufacturing capacity</w:t>
      </w:r>
      <w:r w:rsidRPr="001B1307">
        <w:t xml:space="preserve"> in the pharmaceutical sector to benefit from the compulsory licensing system, </w:t>
      </w:r>
      <w:r w:rsidRPr="001B1307">
        <w:rPr>
          <w:u w:val="single"/>
        </w:rPr>
        <w:t xml:space="preserve">the WTO General Council adopted the </w:t>
      </w:r>
      <w:r w:rsidRPr="001B1307">
        <w:t>Decision of 30 August 2003 on the implementation of paragraph 6 of the Doha Declaration on the TRIPS Agreement and public health (the so-called</w:t>
      </w:r>
      <w:r w:rsidRPr="001B1307">
        <w:rPr>
          <w:u w:val="single"/>
        </w:rPr>
        <w:t xml:space="preserve"> paragraph 6 system</w:t>
      </w:r>
      <w:r w:rsidRPr="001B1307">
        <w:t>).291 This decision essentially expanded the TRIPS flexibilities, involving two waivers: (1) with respect to the exporting country, a “waiver” of obligations to use the authorised compulsory licence predominantly for the supply of the domestic market under Article 31(f); and (2) with regard to the importing country, a waiver of the adequate remuneration requirement under Article 31(h) when remuneration is paid in the exporting Member. “Where a compulsory licence is granted by an exporting Member under the system set out in this Decision, adequate remuneration pursuant to Article 31(h) of the TRIPS Agreement shall be paid in that Member taking into account the economic value to the importing Member of the use that has been authorised in the exporting Member”. 292</w:t>
      </w:r>
    </w:p>
    <w:p w14:paraId="41B9E912" w14:textId="77777777" w:rsidR="006C4126" w:rsidRPr="001B1307" w:rsidRDefault="006C4126" w:rsidP="006C4126">
      <w:pPr>
        <w:ind w:firstLine="720"/>
      </w:pPr>
      <w:r w:rsidRPr="001B1307">
        <w:rPr>
          <w:u w:val="single"/>
        </w:rPr>
        <w:t>In 2005, WTO Members agreed to make the waivers permanent by amending the TRIPS Agreement.</w:t>
      </w:r>
      <w:r w:rsidRPr="001B1307">
        <w:t xml:space="preserve">293 </w:t>
      </w:r>
      <w:r w:rsidRPr="001B1307">
        <w:rPr>
          <w:u w:val="single"/>
        </w:rPr>
        <w:t>With the approval of two-thirds of the WTO Members, the amendment entered into force on 23 January 2017.</w:t>
      </w:r>
      <w:r w:rsidRPr="001B1307">
        <w:t xml:space="preserve"> As the very first legal amendment to a WTO multilateral agreement, it was said to have shown that “[M]embers are determined to ensure the WTO’s trading system contributes to humanitarian and development goals”. 294 Likewise, </w:t>
      </w:r>
      <w:r w:rsidRPr="001B1307">
        <w:rPr>
          <w:u w:val="single"/>
        </w:rPr>
        <w:t xml:space="preserve">such amendment could be extended to address other global concerns such as climate change in accordance with the WTO’s sustainable development objective </w:t>
      </w:r>
      <w:r w:rsidRPr="001B1307">
        <w:t>and Articles 7 and 8 of the TRIPS Agreement.</w:t>
      </w:r>
    </w:p>
    <w:p w14:paraId="142F34D4" w14:textId="77777777" w:rsidR="006C4126" w:rsidRDefault="006C4126" w:rsidP="006C4126">
      <w:pPr>
        <w:ind w:firstLine="720"/>
      </w:pPr>
      <w:r w:rsidRPr="001B1307">
        <w:t xml:space="preserve">In effect, </w:t>
      </w:r>
      <w:r w:rsidRPr="001B1307">
        <w:rPr>
          <w:u w:val="single"/>
        </w:rPr>
        <w:t xml:space="preserve">the </w:t>
      </w:r>
      <w:r w:rsidRPr="001B1307">
        <w:rPr>
          <w:rStyle w:val="Emphasis"/>
        </w:rPr>
        <w:t>compulsory licensing system</w:t>
      </w:r>
      <w:r w:rsidRPr="001B1307">
        <w:rPr>
          <w:u w:val="single"/>
        </w:rPr>
        <w:t xml:space="preserve"> established within the WTO framework is not a panacea, but rather a legal guarantee of rights and ability to make effective use of compulsory licences. </w:t>
      </w:r>
      <w:r w:rsidRPr="00B73EED">
        <w:rPr>
          <w:highlight w:val="green"/>
          <w:u w:val="single"/>
        </w:rPr>
        <w:t>Since</w:t>
      </w:r>
      <w:r w:rsidRPr="001B1307">
        <w:rPr>
          <w:u w:val="single"/>
        </w:rPr>
        <w:t xml:space="preserve"> the adoption of the </w:t>
      </w:r>
      <w:r w:rsidRPr="00B73EED">
        <w:rPr>
          <w:rStyle w:val="Emphasis"/>
          <w:highlight w:val="green"/>
        </w:rPr>
        <w:t>Doha</w:t>
      </w:r>
      <w:r w:rsidRPr="001B1307">
        <w:rPr>
          <w:u w:val="single"/>
        </w:rPr>
        <w:t xml:space="preserve"> Declaration, </w:t>
      </w:r>
      <w:r w:rsidRPr="0091488B">
        <w:rPr>
          <w:rStyle w:val="Emphasis"/>
        </w:rPr>
        <w:t xml:space="preserve">a number of </w:t>
      </w:r>
      <w:r w:rsidRPr="00B73EED">
        <w:rPr>
          <w:rStyle w:val="Emphasis"/>
          <w:highlight w:val="green"/>
        </w:rPr>
        <w:t>developing countries</w:t>
      </w:r>
      <w:r w:rsidRPr="001B1307">
        <w:rPr>
          <w:u w:val="single"/>
        </w:rPr>
        <w:t xml:space="preserve"> (e.g., </w:t>
      </w:r>
      <w:r w:rsidRPr="001B1307">
        <w:rPr>
          <w:rStyle w:val="Emphasis"/>
        </w:rPr>
        <w:t>Thailand</w:t>
      </w:r>
      <w:r w:rsidRPr="001B1307">
        <w:rPr>
          <w:u w:val="single"/>
        </w:rPr>
        <w:t xml:space="preserve">, </w:t>
      </w:r>
      <w:r w:rsidRPr="001B1307">
        <w:rPr>
          <w:rStyle w:val="Emphasis"/>
        </w:rPr>
        <w:t>Brazil</w:t>
      </w:r>
      <w:r w:rsidRPr="001B1307">
        <w:rPr>
          <w:u w:val="single"/>
        </w:rPr>
        <w:t xml:space="preserve">, </w:t>
      </w:r>
      <w:r w:rsidRPr="001B1307">
        <w:rPr>
          <w:rStyle w:val="Emphasis"/>
        </w:rPr>
        <w:t>Ecuador</w:t>
      </w:r>
      <w:r w:rsidRPr="001B1307">
        <w:rPr>
          <w:u w:val="single"/>
        </w:rPr>
        <w:t xml:space="preserve">, </w:t>
      </w:r>
      <w:r w:rsidRPr="001B1307">
        <w:rPr>
          <w:rStyle w:val="Emphasis"/>
        </w:rPr>
        <w:t>India</w:t>
      </w:r>
      <w:r w:rsidRPr="001B1307">
        <w:rPr>
          <w:u w:val="single"/>
        </w:rPr>
        <w:t xml:space="preserve"> and </w:t>
      </w:r>
      <w:r w:rsidRPr="001B1307">
        <w:rPr>
          <w:rStyle w:val="Emphasis"/>
        </w:rPr>
        <w:t>Indonesia</w:t>
      </w:r>
      <w:r w:rsidRPr="0091488B">
        <w:rPr>
          <w:u w:val="single"/>
        </w:rPr>
        <w:t xml:space="preserve">) have </w:t>
      </w:r>
      <w:r w:rsidRPr="00B73EED">
        <w:rPr>
          <w:highlight w:val="green"/>
          <w:u w:val="single"/>
        </w:rPr>
        <w:t xml:space="preserve">issued </w:t>
      </w:r>
      <w:r w:rsidRPr="00B73EED">
        <w:rPr>
          <w:rStyle w:val="Emphasis"/>
          <w:highlight w:val="green"/>
        </w:rPr>
        <w:t>compulsory licences to lower the price of</w:t>
      </w:r>
      <w:r w:rsidRPr="001B1307">
        <w:rPr>
          <w:rStyle w:val="Emphasis"/>
        </w:rPr>
        <w:t xml:space="preserve"> </w:t>
      </w:r>
      <w:r w:rsidRPr="0091488B">
        <w:rPr>
          <w:rStyle w:val="Emphasis"/>
        </w:rPr>
        <w:t>patented medicines</w:t>
      </w:r>
      <w:r w:rsidRPr="0091488B">
        <w:rPr>
          <w:u w:val="single"/>
        </w:rPr>
        <w:t xml:space="preserve"> such as </w:t>
      </w:r>
      <w:r w:rsidRPr="00B73EED">
        <w:rPr>
          <w:rStyle w:val="Emphasis"/>
          <w:highlight w:val="green"/>
        </w:rPr>
        <w:t>HIV</w:t>
      </w:r>
      <w:r w:rsidRPr="001B1307">
        <w:rPr>
          <w:rStyle w:val="Emphasis"/>
        </w:rPr>
        <w:t xml:space="preserve">/AIDS </w:t>
      </w:r>
      <w:r w:rsidRPr="00B73EED">
        <w:rPr>
          <w:rStyle w:val="Emphasis"/>
          <w:highlight w:val="green"/>
        </w:rPr>
        <w:t>drugs</w:t>
      </w:r>
      <w:r w:rsidRPr="001B1307">
        <w:t xml:space="preserve">.295 Additionally, </w:t>
      </w:r>
      <w:r w:rsidRPr="001B1307">
        <w:rPr>
          <w:u w:val="single"/>
        </w:rPr>
        <w:t xml:space="preserve">in 2007, </w:t>
      </w:r>
      <w:r w:rsidRPr="00B73EED">
        <w:rPr>
          <w:rStyle w:val="Emphasis"/>
          <w:highlight w:val="green"/>
        </w:rPr>
        <w:t>Rwanda</w:t>
      </w:r>
      <w:r w:rsidRPr="001B1307">
        <w:rPr>
          <w:u w:val="single"/>
        </w:rPr>
        <w:t xml:space="preserve"> </w:t>
      </w:r>
      <w:r w:rsidRPr="0091488B">
        <w:rPr>
          <w:u w:val="single"/>
        </w:rPr>
        <w:t xml:space="preserve">became </w:t>
      </w:r>
      <w:r w:rsidRPr="0091488B">
        <w:rPr>
          <w:rStyle w:val="Emphasis"/>
        </w:rPr>
        <w:t xml:space="preserve">the </w:t>
      </w:r>
      <w:r w:rsidRPr="00B73EED">
        <w:rPr>
          <w:rStyle w:val="Emphasis"/>
          <w:highlight w:val="green"/>
        </w:rPr>
        <w:t>first country without</w:t>
      </w:r>
      <w:r w:rsidRPr="001B1307">
        <w:rPr>
          <w:rStyle w:val="Emphasis"/>
        </w:rPr>
        <w:t xml:space="preserve"> sufficient </w:t>
      </w:r>
      <w:r w:rsidRPr="0091488B">
        <w:rPr>
          <w:rStyle w:val="Emphasis"/>
          <w:highlight w:val="green"/>
        </w:rPr>
        <w:t>manufacturing</w:t>
      </w:r>
      <w:r w:rsidRPr="0091488B">
        <w:rPr>
          <w:rStyle w:val="Emphasis"/>
        </w:rPr>
        <w:t xml:space="preserve"> capacities</w:t>
      </w:r>
      <w:r w:rsidRPr="0091488B">
        <w:rPr>
          <w:u w:val="single"/>
        </w:rPr>
        <w:t xml:space="preserve"> </w:t>
      </w:r>
      <w:r w:rsidRPr="0091488B">
        <w:rPr>
          <w:highlight w:val="green"/>
          <w:u w:val="single"/>
        </w:rPr>
        <w:t>to</w:t>
      </w:r>
      <w:r w:rsidRPr="0091488B">
        <w:rPr>
          <w:u w:val="single"/>
        </w:rPr>
        <w:t xml:space="preserve"> </w:t>
      </w:r>
      <w:r w:rsidRPr="00B73EED">
        <w:rPr>
          <w:highlight w:val="green"/>
          <w:u w:val="single"/>
        </w:rPr>
        <w:t>use</w:t>
      </w:r>
      <w:r w:rsidRPr="001B1307">
        <w:rPr>
          <w:u w:val="single"/>
        </w:rPr>
        <w:t xml:space="preserve"> the WTO “</w:t>
      </w:r>
      <w:r w:rsidRPr="00B73EED">
        <w:rPr>
          <w:highlight w:val="green"/>
          <w:u w:val="single"/>
        </w:rPr>
        <w:t>paragraph 6</w:t>
      </w:r>
      <w:r w:rsidRPr="001B1307">
        <w:rPr>
          <w:u w:val="single"/>
        </w:rPr>
        <w:t xml:space="preserve"> system” </w:t>
      </w:r>
      <w:r w:rsidRPr="00B73EED">
        <w:rPr>
          <w:highlight w:val="green"/>
          <w:u w:val="single"/>
        </w:rPr>
        <w:t xml:space="preserve">to </w:t>
      </w:r>
      <w:r w:rsidRPr="00B73EED">
        <w:rPr>
          <w:rStyle w:val="Emphasis"/>
          <w:highlight w:val="green"/>
        </w:rPr>
        <w:t>import</w:t>
      </w:r>
      <w:r w:rsidRPr="001B1307">
        <w:rPr>
          <w:rStyle w:val="Emphasis"/>
        </w:rPr>
        <w:t xml:space="preserve"> Apo-TriAvir</w:t>
      </w:r>
      <w:r w:rsidRPr="001B1307">
        <w:rPr>
          <w:u w:val="single"/>
        </w:rPr>
        <w:t xml:space="preserve"> </w:t>
      </w:r>
      <w:r w:rsidRPr="00B73EED">
        <w:rPr>
          <w:highlight w:val="green"/>
          <w:u w:val="single"/>
        </w:rPr>
        <w:t>from</w:t>
      </w:r>
      <w:r w:rsidRPr="001B1307">
        <w:rPr>
          <w:u w:val="single"/>
        </w:rPr>
        <w:t xml:space="preserve"> </w:t>
      </w:r>
      <w:r w:rsidRPr="001B1307">
        <w:rPr>
          <w:rStyle w:val="Emphasis"/>
        </w:rPr>
        <w:t>Apotex</w:t>
      </w:r>
      <w:r w:rsidRPr="001B1307">
        <w:rPr>
          <w:u w:val="single"/>
        </w:rPr>
        <w:t xml:space="preserve">, </w:t>
      </w:r>
      <w:r w:rsidRPr="00B73EED">
        <w:rPr>
          <w:rStyle w:val="Emphasis"/>
          <w:highlight w:val="green"/>
        </w:rPr>
        <w:t>a Canadian firm</w:t>
      </w:r>
      <w:r w:rsidRPr="001B1307">
        <w:t xml:space="preserve">.296 Commentators note that </w:t>
      </w:r>
      <w:r w:rsidRPr="001B1307">
        <w:rPr>
          <w:u w:val="single"/>
        </w:rPr>
        <w:t>since the Doha Declaration was adopted in 2001,</w:t>
      </w:r>
      <w:r w:rsidRPr="001B1307">
        <w:rPr>
          <w:rStyle w:val="Emphasis"/>
        </w:rPr>
        <w:t xml:space="preserve"> </w:t>
      </w:r>
      <w:r w:rsidRPr="00D7358B">
        <w:rPr>
          <w:rStyle w:val="Emphasis"/>
        </w:rPr>
        <w:t xml:space="preserve">the </w:t>
      </w:r>
      <w:r w:rsidRPr="00B73EED">
        <w:rPr>
          <w:rStyle w:val="Emphasis"/>
          <w:highlight w:val="green"/>
        </w:rPr>
        <w:t>threat of compulsory licences</w:t>
      </w:r>
      <w:r w:rsidRPr="00B73EED">
        <w:rPr>
          <w:b/>
          <w:bCs/>
          <w:highlight w:val="green"/>
          <w:u w:val="single"/>
        </w:rPr>
        <w:t xml:space="preserve"> </w:t>
      </w:r>
      <w:r w:rsidRPr="00E003E8">
        <w:rPr>
          <w:rStyle w:val="Emphasis"/>
        </w:rPr>
        <w:t xml:space="preserve">has </w:t>
      </w:r>
      <w:r w:rsidRPr="00B73EED">
        <w:rPr>
          <w:rStyle w:val="Emphasis"/>
          <w:highlight w:val="green"/>
        </w:rPr>
        <w:t>motivated</w:t>
      </w:r>
      <w:r w:rsidRPr="001B1307">
        <w:rPr>
          <w:rStyle w:val="Emphasis"/>
        </w:rPr>
        <w:t xml:space="preserve"> multinational </w:t>
      </w:r>
      <w:r w:rsidRPr="00B73EED">
        <w:rPr>
          <w:rStyle w:val="Emphasis"/>
          <w:highlight w:val="green"/>
        </w:rPr>
        <w:t>companies</w:t>
      </w:r>
      <w:r w:rsidRPr="00B73EED">
        <w:rPr>
          <w:highlight w:val="green"/>
          <w:u w:val="single"/>
        </w:rPr>
        <w:t xml:space="preserve"> to</w:t>
      </w:r>
      <w:r w:rsidRPr="001B1307">
        <w:rPr>
          <w:u w:val="single"/>
        </w:rPr>
        <w:t xml:space="preserve"> “</w:t>
      </w:r>
      <w:r w:rsidRPr="001B1307">
        <w:rPr>
          <w:rStyle w:val="Emphasis"/>
        </w:rPr>
        <w:t xml:space="preserve">voluntarily </w:t>
      </w:r>
      <w:r w:rsidRPr="00B73EED">
        <w:rPr>
          <w:rStyle w:val="Emphasis"/>
          <w:highlight w:val="green"/>
        </w:rPr>
        <w:t>make</w:t>
      </w:r>
      <w:r w:rsidRPr="001B1307">
        <w:rPr>
          <w:u w:val="single"/>
        </w:rPr>
        <w:t xml:space="preserve"> proactive efforts to realistically make </w:t>
      </w:r>
      <w:r w:rsidRPr="00B73EED">
        <w:rPr>
          <w:rStyle w:val="Emphasis"/>
          <w:highlight w:val="green"/>
        </w:rPr>
        <w:t>their drugs accessible</w:t>
      </w:r>
      <w:r w:rsidRPr="001B1307">
        <w:rPr>
          <w:b/>
          <w:bCs/>
          <w:u w:val="single"/>
        </w:rPr>
        <w:t xml:space="preserve">” </w:t>
      </w:r>
      <w:r w:rsidRPr="001B1307">
        <w:rPr>
          <w:u w:val="single"/>
        </w:rPr>
        <w:t xml:space="preserve">either through </w:t>
      </w:r>
      <w:r w:rsidRPr="00B73EED">
        <w:rPr>
          <w:rStyle w:val="Emphasis"/>
          <w:highlight w:val="green"/>
        </w:rPr>
        <w:t>dramatically lowering the price</w:t>
      </w:r>
      <w:r w:rsidRPr="001B1307">
        <w:rPr>
          <w:u w:val="single"/>
        </w:rPr>
        <w:t xml:space="preserve"> or by offering voluntary licences on favourable terms.</w:t>
      </w:r>
      <w:r w:rsidRPr="001B1307">
        <w:t xml:space="preserve">297 Meanwhile, </w:t>
      </w:r>
      <w:r w:rsidRPr="001B1307">
        <w:rPr>
          <w:u w:val="single"/>
        </w:rPr>
        <w:t xml:space="preserve">many </w:t>
      </w:r>
      <w:r w:rsidRPr="001B1307">
        <w:rPr>
          <w:rStyle w:val="Emphasis"/>
        </w:rPr>
        <w:t>countries</w:t>
      </w:r>
      <w:r w:rsidRPr="001B1307">
        <w:rPr>
          <w:u w:val="single"/>
        </w:rPr>
        <w:t xml:space="preserve"> have successfully used</w:t>
      </w:r>
      <w:r w:rsidRPr="001B1307">
        <w:rPr>
          <w:rStyle w:val="Emphasis"/>
        </w:rPr>
        <w:t xml:space="preserve"> the threat of compulsory licences as leverage in drug price negotiations</w:t>
      </w:r>
      <w:r w:rsidRPr="001B1307">
        <w:rPr>
          <w:u w:val="single"/>
        </w:rPr>
        <w:t xml:space="preserve"> with pharmaceutical companies.</w:t>
      </w:r>
      <w:r w:rsidRPr="001B1307">
        <w:t>298</w:t>
      </w:r>
    </w:p>
    <w:p w14:paraId="720A61F5" w14:textId="77777777" w:rsidR="006C4126" w:rsidRDefault="006C4126" w:rsidP="006C4126">
      <w:pPr>
        <w:pStyle w:val="ListParagraph"/>
        <w:numPr>
          <w:ilvl w:val="0"/>
          <w:numId w:val="12"/>
        </w:numPr>
      </w:pPr>
    </w:p>
    <w:p w14:paraId="135CF602" w14:textId="77777777" w:rsidR="006C4126" w:rsidRPr="002E6F66" w:rsidRDefault="006C4126" w:rsidP="006C4126">
      <w:pPr>
        <w:pStyle w:val="Heading4"/>
        <w:rPr>
          <w:u w:val="single"/>
        </w:rPr>
      </w:pPr>
      <w:r>
        <w:t xml:space="preserve">It’s goldilocks - </w:t>
      </w:r>
      <w:r>
        <w:rPr>
          <w:u w:val="single"/>
        </w:rPr>
        <w:t>protects</w:t>
      </w:r>
      <w:r w:rsidRPr="002E6F66">
        <w:t xml:space="preserve"> </w:t>
      </w:r>
      <w:r>
        <w:t xml:space="preserve">patents while </w:t>
      </w:r>
      <w:r>
        <w:rPr>
          <w:u w:val="single"/>
        </w:rPr>
        <w:t>allowing urgent access</w:t>
      </w:r>
      <w:r>
        <w:t xml:space="preserve"> </w:t>
      </w:r>
      <w:r w:rsidRPr="00270C2A">
        <w:t>– the perm</w:t>
      </w:r>
      <w:r>
        <w:t xml:space="preserve"> or the aff shatters </w:t>
      </w:r>
      <w:r>
        <w:rPr>
          <w:u w:val="single"/>
        </w:rPr>
        <w:t>IP protections</w:t>
      </w:r>
      <w:r>
        <w:t xml:space="preserve"> which crushes innovation while the CP </w:t>
      </w:r>
      <w:r>
        <w:rPr>
          <w:u w:val="single"/>
        </w:rPr>
        <w:t>strikes</w:t>
      </w:r>
      <w:r w:rsidRPr="002E6F66">
        <w:t xml:space="preserve"> </w:t>
      </w:r>
      <w:r>
        <w:t xml:space="preserve">an </w:t>
      </w:r>
      <w:r>
        <w:rPr>
          <w:u w:val="single"/>
        </w:rPr>
        <w:t>accepted balance</w:t>
      </w:r>
    </w:p>
    <w:p w14:paraId="705663E5" w14:textId="77777777" w:rsidR="006C4126" w:rsidRPr="00477628" w:rsidRDefault="006C4126" w:rsidP="006C4126">
      <w:r w:rsidRPr="00477628">
        <w:rPr>
          <w:b/>
          <w:bCs/>
          <w:sz w:val="26"/>
          <w:szCs w:val="26"/>
        </w:rPr>
        <w:t>Bacchus 2020</w:t>
      </w:r>
      <w:r w:rsidRPr="00477628">
        <w:rPr>
          <w:sz w:val="18"/>
          <w:szCs w:val="18"/>
        </w:rPr>
        <w:t xml:space="preserve"> (James, Adjunct Fellow, Cato Institute, former U.S. Representative (D-FL), and former Chairman, World Trade Organization’s Appellate Body. “An Unnecessary Proposal: A WTO Waiver of Intellectual Property Rights for COVID-19 Vaccines,” </w:t>
      </w:r>
      <w:r w:rsidRPr="00477628">
        <w:rPr>
          <w:i/>
          <w:iCs/>
          <w:sz w:val="18"/>
          <w:szCs w:val="18"/>
        </w:rPr>
        <w:t xml:space="preserve">Cato </w:t>
      </w:r>
      <w:hyperlink r:id="rId19" w:anchor="balancing-ip-rights-access-medicines-not-new-wto" w:history="1">
        <w:r w:rsidRPr="00477628">
          <w:rPr>
            <w:rStyle w:val="Hyperlink"/>
            <w:sz w:val="18"/>
            <w:szCs w:val="18"/>
          </w:rPr>
          <w:t>https://www.cato.org/free-trade-bulletin/unnecessary-proposal-wto-waiver-intellectual-property-rights-covid-19-vaccines#balancing-ip-rights-access-medicines-not-new-wto</w:t>
        </w:r>
      </w:hyperlink>
      <w:r w:rsidRPr="00477628">
        <w:rPr>
          <w:sz w:val="18"/>
          <w:szCs w:val="18"/>
        </w:rPr>
        <w:t xml:space="preserve"> December 16, 2020)DR 21</w:t>
      </w:r>
    </w:p>
    <w:p w14:paraId="3D4338BC" w14:textId="77777777" w:rsidR="006C4126" w:rsidRPr="0096643A" w:rsidRDefault="006C4126" w:rsidP="006C4126">
      <w:r w:rsidRPr="0096643A">
        <w:t xml:space="preserve">As Jennifer Hillman of the Council on Foreign Relations observed, ordinarily </w:t>
      </w:r>
      <w:r w:rsidRPr="00E50B01">
        <w:rPr>
          <w:u w:val="single"/>
        </w:rPr>
        <w:t>the</w:t>
      </w:r>
      <w:r w:rsidRPr="0096643A">
        <w:t xml:space="preserve"> “inherent tension between the protection of intellectual property and the need to make and distribute affordable medicines” is “resolved through </w:t>
      </w:r>
      <w:r w:rsidRPr="0091488B">
        <w:t>licensing, which allows a patent holder to permit others to make or trade the protected product—usually at a price and with some supervision from the patent holder to e</w:t>
      </w:r>
      <w:r w:rsidRPr="0096643A">
        <w:t>nsure control.”</w:t>
      </w:r>
      <w:hyperlink r:id="rId20" w:anchor="_ednref7" w:history="1">
        <w:r w:rsidRPr="0096643A">
          <w:rPr>
            <w:rStyle w:val="Hyperlink"/>
          </w:rPr>
          <w:t>7</w:t>
        </w:r>
      </w:hyperlink>
      <w:r w:rsidRPr="0096643A">
        <w:t xml:space="preserve"> But, </w:t>
      </w:r>
      <w:r w:rsidRPr="00B73EED">
        <w:rPr>
          <w:rStyle w:val="Emphasis"/>
          <w:highlight w:val="green"/>
        </w:rPr>
        <w:t>in public health emergencies</w:t>
      </w:r>
      <w:r w:rsidRPr="00092763">
        <w:rPr>
          <w:u w:val="single"/>
        </w:rPr>
        <w:t>, it may be impossible to obtain a license</w:t>
      </w:r>
      <w:r w:rsidRPr="0096643A">
        <w:t xml:space="preserve">. </w:t>
      </w:r>
      <w:r w:rsidRPr="00092763">
        <w:rPr>
          <w:u w:val="single"/>
        </w:rPr>
        <w:t xml:space="preserve">In such cases, </w:t>
      </w:r>
      <w:r w:rsidRPr="00B73EED">
        <w:rPr>
          <w:rStyle w:val="Emphasis"/>
          <w:highlight w:val="green"/>
        </w:rPr>
        <w:t>“compulsory licenses</w:t>
      </w:r>
      <w:r w:rsidRPr="00B73EED">
        <w:rPr>
          <w:highlight w:val="green"/>
          <w:u w:val="single"/>
        </w:rPr>
        <w:t>” can be issued</w:t>
      </w:r>
      <w:r w:rsidRPr="0096643A">
        <w:t xml:space="preserve"> to local manufacturers, </w:t>
      </w:r>
      <w:r w:rsidRPr="00092763">
        <w:rPr>
          <w:u w:val="single"/>
        </w:rPr>
        <w:t>authorizing them to make patented products or use patented processes even though they do not have the permission of the patent holders</w:t>
      </w:r>
      <w:r w:rsidRPr="0096643A">
        <w:t>.</w:t>
      </w:r>
      <w:hyperlink r:id="rId21" w:anchor="_ednref8" w:history="1">
        <w:r w:rsidRPr="0096643A">
          <w:rPr>
            <w:rStyle w:val="Hyperlink"/>
          </w:rPr>
          <w:t>8</w:t>
        </w:r>
      </w:hyperlink>
    </w:p>
    <w:p w14:paraId="56E4578B" w14:textId="77777777" w:rsidR="006C4126" w:rsidRPr="0096643A" w:rsidRDefault="006C4126" w:rsidP="006C4126">
      <w:r w:rsidRPr="0096643A">
        <w:t xml:space="preserve">After years of debate, </w:t>
      </w:r>
      <w:r w:rsidRPr="00092763">
        <w:rPr>
          <w:u w:val="single"/>
        </w:rPr>
        <w:t xml:space="preserve">WTO members clarified in the Doha Ministerial Declaration in November 2001 that each WTO member “has the right to grant compulsory licenses </w:t>
      </w:r>
      <w:r w:rsidRPr="0096643A">
        <w:t>and the freedom to determine the grounds upon which such licenses are granted.”</w:t>
      </w:r>
      <w:hyperlink r:id="rId22" w:anchor="_ednref9" w:history="1">
        <w:r w:rsidRPr="0096643A">
          <w:rPr>
            <w:rStyle w:val="Hyperlink"/>
          </w:rPr>
          <w:t>9</w:t>
        </w:r>
      </w:hyperlink>
      <w:r w:rsidRPr="0096643A">
        <w:t> I</w:t>
      </w:r>
      <w:r w:rsidRPr="00E50B01">
        <w:rPr>
          <w:u w:val="single"/>
        </w:rPr>
        <w:t>n August 2003, WTO members followed up on the 2001 declaration by adopting a waiver that allows poorer countries that do not have the capacity to make pharmaceutical products—and thus cannot benefit from compulsory licensing—to import cheaper generic drugs from countries where those drugs are protected by patent</w:t>
      </w:r>
      <w:r w:rsidRPr="0096643A">
        <w:t>.</w:t>
      </w:r>
      <w:hyperlink r:id="rId23" w:anchor="_ednref10" w:history="1">
        <w:r w:rsidRPr="0096643A">
          <w:rPr>
            <w:rStyle w:val="Hyperlink"/>
          </w:rPr>
          <w:t>10</w:t>
        </w:r>
      </w:hyperlink>
      <w:r w:rsidRPr="0096643A">
        <w:t> In such a case, both the importing and exporting countries are excused from what would otherwise be their obligations under the TRIPS Agreement. This waiver was transformed into an amendment in the WTO IP rules in 2017.</w:t>
      </w:r>
      <w:hyperlink r:id="rId24" w:anchor="_ednref11" w:history="1">
        <w:r w:rsidRPr="0096643A">
          <w:rPr>
            <w:rStyle w:val="Hyperlink"/>
          </w:rPr>
          <w:t>11</w:t>
        </w:r>
      </w:hyperlink>
    </w:p>
    <w:p w14:paraId="10FF41C5" w14:textId="77777777" w:rsidR="006C4126" w:rsidRDefault="006C4126" w:rsidP="006C4126">
      <w:r w:rsidRPr="00E50B01">
        <w:rPr>
          <w:u w:val="single"/>
        </w:rPr>
        <w:t>Compulsory licensing of medicines is not popular with private drug manufacturers because it is a derogation from the customary workings of market</w:t>
      </w:r>
      <w:r w:rsidRPr="00E50B01">
        <w:rPr>
          <w:rFonts w:ascii="Times New Roman" w:hAnsi="Times New Roman" w:cs="Times New Roman"/>
          <w:u w:val="single"/>
        </w:rPr>
        <w:t>‐​</w:t>
      </w:r>
      <w:r w:rsidRPr="00E50B01">
        <w:rPr>
          <w:u w:val="single"/>
        </w:rPr>
        <w:t xml:space="preserve">based capitalism. </w:t>
      </w:r>
      <w:r w:rsidRPr="00E50B01">
        <w:rPr>
          <w:rStyle w:val="Emphasis"/>
        </w:rPr>
        <w:t>However</w:t>
      </w:r>
      <w:r w:rsidRPr="00E50B01">
        <w:rPr>
          <w:u w:val="single"/>
        </w:rPr>
        <w:t xml:space="preserve">, as these actions by WTO members in 2001, 2003, and 2017 illustrate, </w:t>
      </w:r>
      <w:r w:rsidRPr="00B73EED">
        <w:rPr>
          <w:rStyle w:val="Emphasis"/>
          <w:highlight w:val="green"/>
        </w:rPr>
        <w:t xml:space="preserve">compulsory licensing is not a derogation from </w:t>
      </w:r>
      <w:r w:rsidRPr="0091488B">
        <w:rPr>
          <w:rStyle w:val="Emphasis"/>
        </w:rPr>
        <w:t>the balance</w:t>
      </w:r>
      <w:r w:rsidRPr="0091488B">
        <w:rPr>
          <w:u w:val="single"/>
        </w:rPr>
        <w:t xml:space="preserve"> </w:t>
      </w:r>
      <w:r w:rsidRPr="0091488B">
        <w:rPr>
          <w:b/>
          <w:bCs/>
          <w:u w:val="single"/>
        </w:rPr>
        <w:t xml:space="preserve">struck by the members of the WTO </w:t>
      </w:r>
      <w:r w:rsidRPr="0091488B">
        <w:rPr>
          <w:rStyle w:val="Emphasis"/>
        </w:rPr>
        <w:t xml:space="preserve">between </w:t>
      </w:r>
      <w:r w:rsidRPr="00B73EED">
        <w:rPr>
          <w:rStyle w:val="Emphasis"/>
          <w:highlight w:val="green"/>
        </w:rPr>
        <w:t>protecting IP</w:t>
      </w:r>
      <w:r w:rsidRPr="00E50B01">
        <w:rPr>
          <w:rStyle w:val="Emphasis"/>
        </w:rPr>
        <w:t xml:space="preserve"> rights </w:t>
      </w:r>
      <w:r w:rsidRPr="0091488B">
        <w:rPr>
          <w:rStyle w:val="Emphasis"/>
        </w:rPr>
        <w:t>and ensuring access</w:t>
      </w:r>
      <w:r w:rsidRPr="00E50B01">
        <w:rPr>
          <w:u w:val="single"/>
        </w:rPr>
        <w:t xml:space="preserve"> to essential </w:t>
      </w:r>
      <w:r w:rsidRPr="0096643A">
        <w:rPr>
          <w:rStyle w:val="Emphasis"/>
        </w:rPr>
        <w:t>medicines</w:t>
      </w:r>
      <w:r w:rsidRPr="00E50B01">
        <w:rPr>
          <w:u w:val="single"/>
        </w:rPr>
        <w:t xml:space="preserve">. </w:t>
      </w:r>
      <w:r w:rsidRPr="00E50B01">
        <w:t>Rather,</w:t>
      </w:r>
      <w:r w:rsidRPr="00E50B01">
        <w:rPr>
          <w:rStyle w:val="Emphasis"/>
        </w:rPr>
        <w:t xml:space="preserve"> it is a crucial part of that balance.</w:t>
      </w:r>
      <w:r w:rsidRPr="00E50B01">
        <w:t xml:space="preserve"> The balance struck in the WTO treaty includes the option of compulsory licensing during health emergencies.</w:t>
      </w:r>
    </w:p>
    <w:p w14:paraId="2B8AE6FA" w14:textId="77777777" w:rsidR="006C4126" w:rsidRPr="002E6F66" w:rsidRDefault="006C4126" w:rsidP="006C4126">
      <w:pPr>
        <w:rPr>
          <w:sz w:val="12"/>
          <w:szCs w:val="12"/>
        </w:rPr>
      </w:pPr>
      <w:r w:rsidRPr="002E6F66">
        <w:rPr>
          <w:sz w:val="12"/>
          <w:szCs w:val="12"/>
        </w:rPr>
        <w:t>Does a Novel Virus Present Novel Issues?</w:t>
      </w:r>
    </w:p>
    <w:p w14:paraId="0ACBD872" w14:textId="77777777" w:rsidR="006C4126" w:rsidRPr="002E6F66" w:rsidRDefault="006C4126" w:rsidP="006C4126">
      <w:pPr>
        <w:rPr>
          <w:sz w:val="12"/>
          <w:szCs w:val="12"/>
        </w:rPr>
      </w:pPr>
      <w:r w:rsidRPr="002E6F66">
        <w:rPr>
          <w:sz w:val="12"/>
          <w:szCs w:val="12"/>
        </w:rPr>
        <w:t>Now comes the COVID-19 crisis. In the debate over the proposed COVID-19 waiver, mostly we have heard the usual arguments, all of them reminiscent of the HIV/AIDS debate. The pharmaceutical companies in the global vaccine chase have been quick to express their opposition to the proposed waiver of IP rights for the pandemic’s duration. They have warned that allowing their COVID-19 vaccines to be copied without their permission through recourse to compulsory licensing “would undermine innovation and raise the risk of unsafe viruses.”</w:t>
      </w:r>
      <w:hyperlink r:id="rId25" w:anchor="_ednref12" w:history="1">
        <w:r w:rsidRPr="002E6F66">
          <w:rPr>
            <w:rStyle w:val="Hyperlink"/>
            <w:sz w:val="12"/>
            <w:szCs w:val="12"/>
          </w:rPr>
          <w:t>12</w:t>
        </w:r>
      </w:hyperlink>
    </w:p>
    <w:p w14:paraId="493B35CD" w14:textId="77777777" w:rsidR="006C4126" w:rsidRPr="0091488B" w:rsidRDefault="006C4126" w:rsidP="006C4126">
      <w:pPr>
        <w:rPr>
          <w:sz w:val="12"/>
          <w:szCs w:val="12"/>
        </w:rPr>
      </w:pPr>
      <w:r w:rsidRPr="002E6F66">
        <w:rPr>
          <w:sz w:val="12"/>
          <w:szCs w:val="12"/>
        </w:rPr>
        <w:t>The reaction of most nongovernmental health organizations and other global advocacy groups to these arguments is summed up in the Access Campaign’s response: “Since the start of the pandemic, pharmaceutical companies have continued with their ‘business</w:t>
      </w:r>
      <w:r w:rsidRPr="002E6F66">
        <w:rPr>
          <w:rFonts w:ascii="Times New Roman" w:hAnsi="Times New Roman" w:cs="Times New Roman"/>
          <w:sz w:val="12"/>
          <w:szCs w:val="12"/>
        </w:rPr>
        <w:t>‐​</w:t>
      </w:r>
      <w:r w:rsidRPr="002E6F66">
        <w:rPr>
          <w:sz w:val="12"/>
          <w:szCs w:val="12"/>
        </w:rPr>
        <w:t>as</w:t>
      </w:r>
      <w:r w:rsidRPr="002E6F66">
        <w:rPr>
          <w:rFonts w:ascii="Times New Roman" w:hAnsi="Times New Roman" w:cs="Times New Roman"/>
          <w:sz w:val="12"/>
          <w:szCs w:val="12"/>
        </w:rPr>
        <w:t>‐​</w:t>
      </w:r>
      <w:r w:rsidRPr="002E6F66">
        <w:rPr>
          <w:sz w:val="12"/>
          <w:szCs w:val="12"/>
        </w:rPr>
        <w:t xml:space="preserve">usual’ approaches either by maintaining rigid control over their proprietary IP rights or by </w:t>
      </w:r>
      <w:r w:rsidRPr="0091488B">
        <w:rPr>
          <w:sz w:val="12"/>
          <w:szCs w:val="12"/>
        </w:rPr>
        <w:t>pursuing secretive and monopolistic commercial deals and excluding countries affected by COVID-19.”</w:t>
      </w:r>
      <w:hyperlink r:id="rId26" w:anchor="_ednref13" w:history="1">
        <w:r w:rsidRPr="0091488B">
          <w:rPr>
            <w:rStyle w:val="Hyperlink"/>
            <w:sz w:val="12"/>
            <w:szCs w:val="12"/>
          </w:rPr>
          <w:t>13</w:t>
        </w:r>
      </w:hyperlink>
    </w:p>
    <w:p w14:paraId="7F8BCFA3" w14:textId="77777777" w:rsidR="006C4126" w:rsidRDefault="006C4126" w:rsidP="006C4126">
      <w:pPr>
        <w:rPr>
          <w:rStyle w:val="Emphasis"/>
        </w:rPr>
      </w:pPr>
      <w:r w:rsidRPr="0091488B">
        <w:rPr>
          <w:u w:val="single"/>
        </w:rPr>
        <w:t xml:space="preserve">What </w:t>
      </w:r>
      <w:r w:rsidRPr="0091488B">
        <w:rPr>
          <w:rStyle w:val="Emphasis"/>
        </w:rPr>
        <w:t>we have not heard</w:t>
      </w:r>
      <w:r w:rsidRPr="0091488B">
        <w:rPr>
          <w:u w:val="single"/>
        </w:rPr>
        <w:t xml:space="preserve"> in the waiver debate is </w:t>
      </w:r>
      <w:r w:rsidRPr="0091488B">
        <w:rPr>
          <w:rStyle w:val="Emphasis"/>
        </w:rPr>
        <w:t>any clear explanation from waiver advocates</w:t>
      </w:r>
      <w:r w:rsidRPr="0091488B">
        <w:rPr>
          <w:u w:val="single"/>
        </w:rPr>
        <w:t xml:space="preserve"> of </w:t>
      </w:r>
      <w:r w:rsidRPr="0091488B">
        <w:rPr>
          <w:rStyle w:val="Emphasis"/>
        </w:rPr>
        <w:t>why</w:t>
      </w:r>
      <w:r w:rsidRPr="0091488B">
        <w:rPr>
          <w:u w:val="single"/>
        </w:rPr>
        <w:t xml:space="preserve"> they believe that </w:t>
      </w:r>
      <w:r w:rsidRPr="0091488B">
        <w:rPr>
          <w:rStyle w:val="Emphasis"/>
        </w:rPr>
        <w:t>the right to compulsory licensing that they already possess</w:t>
      </w:r>
      <w:r w:rsidRPr="0091488B">
        <w:rPr>
          <w:u w:val="single"/>
        </w:rPr>
        <w:t xml:space="preserve"> </w:t>
      </w:r>
      <w:r w:rsidRPr="0091488B">
        <w:rPr>
          <w:rStyle w:val="Emphasis"/>
        </w:rPr>
        <w:t>will prove insufficient</w:t>
      </w:r>
      <w:r w:rsidRPr="0091488B">
        <w:rPr>
          <w:u w:val="single"/>
        </w:rPr>
        <w:t xml:space="preserve"> to </w:t>
      </w:r>
      <w:r w:rsidRPr="0091488B">
        <w:rPr>
          <w:rStyle w:val="Emphasis"/>
        </w:rPr>
        <w:t>ensuring access</w:t>
      </w:r>
      <w:r w:rsidRPr="0091488B">
        <w:rPr>
          <w:u w:val="single"/>
        </w:rPr>
        <w:t xml:space="preserve"> to </w:t>
      </w:r>
      <w:r w:rsidRPr="0091488B">
        <w:rPr>
          <w:rStyle w:val="Emphasis"/>
        </w:rPr>
        <w:t>COVID-19 vaccines.</w:t>
      </w:r>
    </w:p>
    <w:p w14:paraId="31A99C13" w14:textId="77777777" w:rsidR="006C4126" w:rsidRPr="0096643A" w:rsidRDefault="006C4126" w:rsidP="006C4126">
      <w:pPr>
        <w:rPr>
          <w:sz w:val="12"/>
          <w:szCs w:val="12"/>
        </w:rPr>
      </w:pPr>
      <w:r w:rsidRPr="0096643A">
        <w:rPr>
          <w:sz w:val="12"/>
          <w:szCs w:val="12"/>
        </w:rPr>
        <w:t>In requesting a broad waiver of IP rights to COVID-19 vaccines, India and South Africa maintained that “many countries especially developing countries may face institutional and legal difficulties when using flexibilities available” under existing WTO rules. They also noted that a “particular concern for countries with insufficient or no manufacturing capacity” is that the 2017 amendment that permits countries that produce generic medicines under compulsory license to export all of those medicines to least</w:t>
      </w:r>
      <w:r w:rsidRPr="0096643A">
        <w:rPr>
          <w:rFonts w:ascii="Times New Roman" w:hAnsi="Times New Roman" w:cs="Times New Roman"/>
          <w:sz w:val="12"/>
          <w:szCs w:val="12"/>
        </w:rPr>
        <w:t>‐​</w:t>
      </w:r>
      <w:r w:rsidRPr="0096643A">
        <w:rPr>
          <w:sz w:val="12"/>
          <w:szCs w:val="12"/>
        </w:rPr>
        <w:t>developed countries that lack their own manufacturing capabilities will lead to a “cumbersome and lengthy process.”</w:t>
      </w:r>
      <w:hyperlink r:id="rId27" w:anchor="_ednref14" w:history="1">
        <w:r w:rsidRPr="0096643A">
          <w:rPr>
            <w:rStyle w:val="Hyperlink"/>
            <w:sz w:val="12"/>
            <w:szCs w:val="12"/>
          </w:rPr>
          <w:t>14</w:t>
        </w:r>
      </w:hyperlink>
    </w:p>
    <w:p w14:paraId="52D5421E" w14:textId="77777777" w:rsidR="006C4126" w:rsidRPr="0096643A" w:rsidRDefault="006C4126" w:rsidP="006C4126">
      <w:pPr>
        <w:rPr>
          <w:sz w:val="12"/>
          <w:szCs w:val="12"/>
        </w:rPr>
      </w:pPr>
      <w:r w:rsidRPr="0096643A">
        <w:rPr>
          <w:sz w:val="12"/>
          <w:szCs w:val="12"/>
        </w:rPr>
        <w:t>India and South Africa did not offer any further explanation or any evidence to support these assertions. In an effort at an explanation, two Canadian university professors contended, “The TRIPS flexibilities are important policies but they are not perfect. Rules allowing compulsory licensing apply only on a case</w:t>
      </w:r>
      <w:r w:rsidRPr="0096643A">
        <w:rPr>
          <w:rFonts w:ascii="Times New Roman" w:hAnsi="Times New Roman" w:cs="Times New Roman"/>
          <w:sz w:val="12"/>
          <w:szCs w:val="12"/>
        </w:rPr>
        <w:t>‐​</w:t>
      </w:r>
      <w:r w:rsidRPr="0096643A">
        <w:rPr>
          <w:sz w:val="12"/>
          <w:szCs w:val="12"/>
        </w:rPr>
        <w:t>by</w:t>
      </w:r>
      <w:r w:rsidRPr="0096643A">
        <w:rPr>
          <w:rFonts w:ascii="Times New Roman" w:hAnsi="Times New Roman" w:cs="Times New Roman"/>
          <w:sz w:val="12"/>
          <w:szCs w:val="12"/>
        </w:rPr>
        <w:t>‐​</w:t>
      </w:r>
      <w:r w:rsidRPr="0096643A">
        <w:rPr>
          <w:sz w:val="12"/>
          <w:szCs w:val="12"/>
        </w:rPr>
        <w:t>case and product</w:t>
      </w:r>
      <w:r w:rsidRPr="0096643A">
        <w:rPr>
          <w:rFonts w:ascii="Times New Roman" w:hAnsi="Times New Roman" w:cs="Times New Roman"/>
          <w:sz w:val="12"/>
          <w:szCs w:val="12"/>
        </w:rPr>
        <w:t>‐​</w:t>
      </w:r>
      <w:r w:rsidRPr="0096643A">
        <w:rPr>
          <w:sz w:val="12"/>
          <w:szCs w:val="12"/>
        </w:rPr>
        <w:t>by</w:t>
      </w:r>
      <w:r w:rsidRPr="0096643A">
        <w:rPr>
          <w:rFonts w:ascii="Times New Roman" w:hAnsi="Times New Roman" w:cs="Times New Roman"/>
          <w:sz w:val="12"/>
          <w:szCs w:val="12"/>
        </w:rPr>
        <w:t>‐​</w:t>
      </w:r>
      <w:r w:rsidRPr="0096643A">
        <w:rPr>
          <w:sz w:val="12"/>
          <w:szCs w:val="12"/>
        </w:rPr>
        <w:t>product basis. This slows down the ability of countries to scale up production of needed COVID-19 products.”</w:t>
      </w:r>
      <w:hyperlink r:id="rId28" w:anchor="_ednref15" w:history="1">
        <w:r w:rsidRPr="0096643A">
          <w:rPr>
            <w:rStyle w:val="Hyperlink"/>
            <w:sz w:val="12"/>
            <w:szCs w:val="12"/>
          </w:rPr>
          <w:t>15</w:t>
        </w:r>
      </w:hyperlink>
      <w:r w:rsidRPr="0096643A">
        <w:rPr>
          <w:sz w:val="12"/>
          <w:szCs w:val="12"/>
        </w:rPr>
        <w:t> But this is advocacy, not evidence. At the time, this point was purely prospective; it was a prejudgment before any COVID-19 vaccine had been given final approval or reached the market.</w:t>
      </w:r>
    </w:p>
    <w:p w14:paraId="5A566219" w14:textId="77777777" w:rsidR="006C4126" w:rsidRPr="00F943F8" w:rsidRDefault="006C4126" w:rsidP="006C4126">
      <w:r w:rsidRPr="00B73EED">
        <w:rPr>
          <w:highlight w:val="green"/>
          <w:u w:val="single"/>
        </w:rPr>
        <w:t>Before</w:t>
      </w:r>
      <w:r w:rsidRPr="00270C2A">
        <w:rPr>
          <w:u w:val="single"/>
        </w:rPr>
        <w:t xml:space="preserve"> such </w:t>
      </w:r>
      <w:r w:rsidRPr="00B73EED">
        <w:rPr>
          <w:highlight w:val="green"/>
          <w:u w:val="single"/>
        </w:rPr>
        <w:t>a sweeping waiver of IP rights</w:t>
      </w:r>
      <w:r w:rsidRPr="00966376">
        <w:rPr>
          <w:u w:val="single"/>
        </w:rPr>
        <w:t xml:space="preserve"> is taken up</w:t>
      </w:r>
      <w:r w:rsidRPr="00270C2A">
        <w:rPr>
          <w:u w:val="single"/>
        </w:rPr>
        <w:t xml:space="preserve">, </w:t>
      </w:r>
      <w:r w:rsidRPr="00B73EED">
        <w:rPr>
          <w:highlight w:val="green"/>
          <w:u w:val="single"/>
        </w:rPr>
        <w:t>it should</w:t>
      </w:r>
      <w:r w:rsidRPr="00270C2A">
        <w:rPr>
          <w:u w:val="single"/>
        </w:rPr>
        <w:t xml:space="preserve"> first </w:t>
      </w:r>
      <w:r w:rsidRPr="00B73EED">
        <w:rPr>
          <w:highlight w:val="green"/>
          <w:u w:val="single"/>
        </w:rPr>
        <w:t>be demonstrated tha</w:t>
      </w:r>
      <w:r w:rsidRPr="00270C2A">
        <w:rPr>
          <w:u w:val="single"/>
        </w:rPr>
        <w:t xml:space="preserve">t the option of </w:t>
      </w:r>
      <w:r w:rsidRPr="00B73EED">
        <w:rPr>
          <w:rStyle w:val="Emphasis"/>
          <w:highlight w:val="green"/>
        </w:rPr>
        <w:t>compulsory licensing</w:t>
      </w:r>
      <w:r w:rsidRPr="00270C2A">
        <w:rPr>
          <w:u w:val="single"/>
        </w:rPr>
        <w:t xml:space="preserve"> and other flexibilities </w:t>
      </w:r>
      <w:r w:rsidRPr="00B73EED">
        <w:rPr>
          <w:highlight w:val="green"/>
          <w:u w:val="single"/>
        </w:rPr>
        <w:t>under</w:t>
      </w:r>
      <w:r w:rsidRPr="00270C2A">
        <w:rPr>
          <w:u w:val="single"/>
        </w:rPr>
        <w:t xml:space="preserve"> the </w:t>
      </w:r>
      <w:r w:rsidRPr="00B73EED">
        <w:rPr>
          <w:rStyle w:val="Emphasis"/>
          <w:highlight w:val="green"/>
        </w:rPr>
        <w:t xml:space="preserve">current </w:t>
      </w:r>
      <w:r w:rsidRPr="00C962E6">
        <w:rPr>
          <w:rStyle w:val="Emphasis"/>
        </w:rPr>
        <w:t xml:space="preserve">trade </w:t>
      </w:r>
      <w:r w:rsidRPr="00B73EED">
        <w:rPr>
          <w:rStyle w:val="Emphasis"/>
          <w:highlight w:val="green"/>
        </w:rPr>
        <w:t>rules</w:t>
      </w:r>
      <w:r w:rsidRPr="00B73EED">
        <w:rPr>
          <w:highlight w:val="green"/>
          <w:u w:val="single"/>
        </w:rPr>
        <w:t xml:space="preserve"> will not suffice</w:t>
      </w:r>
      <w:r w:rsidRPr="00270C2A">
        <w:rPr>
          <w:u w:val="single"/>
        </w:rPr>
        <w:t xml:space="preserve">. </w:t>
      </w:r>
      <w:r w:rsidRPr="00F943F8">
        <w:t xml:space="preserve">At this point, the developed countries that have opposed the waiver are correct. </w:t>
      </w:r>
      <w:r w:rsidRPr="00B73EED">
        <w:rPr>
          <w:rStyle w:val="Emphasis"/>
          <w:highlight w:val="green"/>
        </w:rPr>
        <w:t xml:space="preserve">There is no evidence </w:t>
      </w:r>
      <w:r w:rsidRPr="0091488B">
        <w:rPr>
          <w:rStyle w:val="Emphasis"/>
        </w:rPr>
        <w:t>of the need for such a waiver</w:t>
      </w:r>
      <w:r w:rsidRPr="00270C2A">
        <w:rPr>
          <w:rStyle w:val="Emphasis"/>
        </w:rPr>
        <w:t>.</w:t>
      </w:r>
      <w:r w:rsidRPr="00F943F8">
        <w:t xml:space="preserve"> Action by the WTO should be contemplated only if, and when, the current flexibilities in WTO rules prove to be inadequate. Should that happen, any such action should be no broader than necessary to address the global medical need.</w:t>
      </w:r>
    </w:p>
    <w:p w14:paraId="3EFE33D2" w14:textId="77777777" w:rsidR="006C4126" w:rsidRPr="0096643A" w:rsidRDefault="006C4126" w:rsidP="006C4126">
      <w:r w:rsidRPr="00270C2A">
        <w:rPr>
          <w:u w:val="single"/>
        </w:rPr>
        <w:t xml:space="preserve">At the heart of this emerging trade debate is a belief by many people worldwide that all medicines should be “global public goods.” There is little room in such a belief for consideration of any rights to IP. </w:t>
      </w:r>
      <w:r w:rsidRPr="0096643A">
        <w:t>As one group of United Nations human rights experts expressed: “There is no room for … profitability in decision</w:t>
      </w:r>
      <w:r w:rsidRPr="0096643A">
        <w:rPr>
          <w:rFonts w:ascii="Times New Roman" w:hAnsi="Times New Roman" w:cs="Times New Roman"/>
        </w:rPr>
        <w:t>‐​</w:t>
      </w:r>
      <w:r w:rsidRPr="0096643A">
        <w:t>making about access to vaccines, essential tests and treatments, and all other medical goods, services and supplies that are at the heart of the right to the highest attainable standard of health for all.”</w:t>
      </w:r>
      <w:hyperlink r:id="rId29" w:anchor="_ednref16" w:history="1">
        <w:r w:rsidRPr="0096643A">
          <w:rPr>
            <w:rStyle w:val="Hyperlink"/>
          </w:rPr>
          <w:t>16</w:t>
        </w:r>
      </w:hyperlink>
    </w:p>
    <w:p w14:paraId="3916D7DB" w14:textId="77777777" w:rsidR="006C4126" w:rsidRPr="0096643A" w:rsidRDefault="006C4126" w:rsidP="006C4126">
      <w:r w:rsidRPr="00270C2A">
        <w:rPr>
          <w:u w:val="single"/>
        </w:rPr>
        <w:t xml:space="preserve">This view is myopic. </w:t>
      </w:r>
      <w:r w:rsidRPr="00B73EED">
        <w:rPr>
          <w:b/>
          <w:bCs/>
          <w:highlight w:val="green"/>
          <w:u w:val="single"/>
        </w:rPr>
        <w:t xml:space="preserve">Subordinating IP rights </w:t>
      </w:r>
      <w:r w:rsidRPr="00966376">
        <w:rPr>
          <w:b/>
          <w:bCs/>
          <w:u w:val="single"/>
        </w:rPr>
        <w:t>temporarily</w:t>
      </w:r>
      <w:r w:rsidRPr="00270C2A">
        <w:rPr>
          <w:u w:val="single"/>
        </w:rPr>
        <w:t xml:space="preserve"> </w:t>
      </w:r>
      <w:r w:rsidRPr="00B73EED">
        <w:rPr>
          <w:highlight w:val="green"/>
          <w:u w:val="single"/>
        </w:rPr>
        <w:t>to pressing public need</w:t>
      </w:r>
      <w:r w:rsidRPr="00270C2A">
        <w:rPr>
          <w:u w:val="single"/>
        </w:rPr>
        <w:t xml:space="preserve">s during a pandemic or other global health emergency </w:t>
      </w:r>
      <w:r w:rsidRPr="00B73EED">
        <w:rPr>
          <w:highlight w:val="green"/>
          <w:u w:val="single"/>
        </w:rPr>
        <w:t>is one thing</w:t>
      </w:r>
      <w:r w:rsidRPr="00270C2A">
        <w:rPr>
          <w:u w:val="single"/>
        </w:rPr>
        <w:t xml:space="preserve">. </w:t>
      </w:r>
      <w:r w:rsidRPr="00B73EED">
        <w:rPr>
          <w:rStyle w:val="Emphasis"/>
          <w:highlight w:val="green"/>
        </w:rPr>
        <w:t>Eliminating</w:t>
      </w:r>
      <w:r w:rsidRPr="0096643A">
        <w:rPr>
          <w:rStyle w:val="Emphasis"/>
        </w:rPr>
        <w:t xml:space="preserve"> any consideration of “</w:t>
      </w:r>
      <w:r w:rsidRPr="00B73EED">
        <w:rPr>
          <w:rStyle w:val="Emphasis"/>
          <w:highlight w:val="green"/>
        </w:rPr>
        <w:t>profitability</w:t>
      </w:r>
      <w:r w:rsidRPr="0096643A">
        <w:rPr>
          <w:rStyle w:val="Emphasis"/>
        </w:rPr>
        <w:t>”</w:t>
      </w:r>
      <w:r w:rsidRPr="00270C2A">
        <w:rPr>
          <w:u w:val="single"/>
        </w:rPr>
        <w:t xml:space="preserve"> in all policymaking</w:t>
      </w:r>
      <w:r w:rsidRPr="0096643A">
        <w:rPr>
          <w:u w:val="single"/>
        </w:rPr>
        <w:t xml:space="preserve"> </w:t>
      </w:r>
      <w:r w:rsidRPr="00B73EED">
        <w:rPr>
          <w:rStyle w:val="Emphasis"/>
          <w:highlight w:val="green"/>
        </w:rPr>
        <w:t>relating to “access</w:t>
      </w:r>
      <w:r w:rsidRPr="0096643A">
        <w:rPr>
          <w:u w:val="single"/>
        </w:rPr>
        <w:t xml:space="preserve"> </w:t>
      </w:r>
      <w:r w:rsidRPr="00270C2A">
        <w:rPr>
          <w:u w:val="single"/>
        </w:rPr>
        <w:t xml:space="preserve">to vaccines, essential tests and treatments, and all other medical goods, services and supplies” </w:t>
      </w:r>
      <w:r w:rsidRPr="00B73EED">
        <w:rPr>
          <w:rStyle w:val="Emphasis"/>
          <w:highlight w:val="green"/>
        </w:rPr>
        <w:t>is</w:t>
      </w:r>
      <w:r w:rsidRPr="00270C2A">
        <w:rPr>
          <w:u w:val="single"/>
        </w:rPr>
        <w:t xml:space="preserve"> quite </w:t>
      </w:r>
      <w:r w:rsidRPr="00B73EED">
        <w:rPr>
          <w:rStyle w:val="Emphasis"/>
          <w:highlight w:val="green"/>
        </w:rPr>
        <w:t>another</w:t>
      </w:r>
      <w:r w:rsidRPr="00270C2A">
        <w:rPr>
          <w:u w:val="single"/>
        </w:rPr>
        <w:t>.</w:t>
      </w:r>
      <w:hyperlink r:id="rId30" w:anchor="_ednref17" w:history="1">
        <w:r w:rsidRPr="0096643A">
          <w:rPr>
            <w:rStyle w:val="Hyperlink"/>
          </w:rPr>
          <w:t>17</w:t>
        </w:r>
      </w:hyperlink>
      <w:r w:rsidRPr="0096643A">
        <w:t> To be sure, there is a superficial moral appeal in such a view. But does this moral appeal hold up if such a “human rights” approach does not result in meeting those urgent public needs?</w:t>
      </w:r>
    </w:p>
    <w:p w14:paraId="3C63BADC" w14:textId="77777777" w:rsidR="006C4126" w:rsidRPr="0096643A" w:rsidRDefault="006C4126" w:rsidP="006C4126">
      <w:r w:rsidRPr="00270C2A">
        <w:rPr>
          <w:u w:val="single"/>
        </w:rPr>
        <w:t>With the belief that medicines should be “public goods,” there is literally no support in some quarters for the application of the WTO TRIPS Agreement to IP rights in medicines.</w:t>
      </w:r>
      <w:r w:rsidRPr="0096643A">
        <w:t xml:space="preserve"> </w:t>
      </w:r>
      <w:r w:rsidRPr="00270C2A">
        <w:rPr>
          <w:u w:val="single"/>
        </w:rPr>
        <w:t xml:space="preserve">Any protection of the IP rights in such goods is viewed as a violation of human rights and of the overall public interest. </w:t>
      </w:r>
      <w:r w:rsidRPr="0096643A">
        <w:t xml:space="preserve">This view, though, does not reflect the practical reality of a world in which </w:t>
      </w:r>
      <w:r w:rsidRPr="00B73EED">
        <w:rPr>
          <w:rStyle w:val="Emphasis"/>
          <w:highlight w:val="green"/>
        </w:rPr>
        <w:t>many medicines would</w:t>
      </w:r>
      <w:r w:rsidRPr="0096643A">
        <w:rPr>
          <w:rStyle w:val="Emphasis"/>
        </w:rPr>
        <w:t xml:space="preserve"> simply </w:t>
      </w:r>
      <w:r w:rsidRPr="00B73EED">
        <w:rPr>
          <w:rStyle w:val="Emphasis"/>
          <w:highlight w:val="green"/>
        </w:rPr>
        <w:t>not exist if it were not for</w:t>
      </w:r>
      <w:r w:rsidRPr="0096643A">
        <w:rPr>
          <w:rStyle w:val="Emphasis"/>
        </w:rPr>
        <w:t xml:space="preserve"> the existence of </w:t>
      </w:r>
      <w:r w:rsidRPr="00B73EED">
        <w:rPr>
          <w:rStyle w:val="Emphasis"/>
          <w:highlight w:val="green"/>
        </w:rPr>
        <w:t>IP rights</w:t>
      </w:r>
      <w:r w:rsidRPr="002E6F66">
        <w:rPr>
          <w:u w:val="single"/>
        </w:rPr>
        <w:t xml:space="preserve"> and the protections they are afforded.</w:t>
      </w:r>
    </w:p>
    <w:p w14:paraId="59045CA4" w14:textId="77777777" w:rsidR="006C4126" w:rsidRPr="0096643A" w:rsidRDefault="006C4126" w:rsidP="006C4126">
      <w:pPr>
        <w:rPr>
          <w:sz w:val="12"/>
          <w:szCs w:val="12"/>
        </w:rPr>
      </w:pPr>
      <w:r w:rsidRPr="0096643A">
        <w:rPr>
          <w:sz w:val="12"/>
          <w:szCs w:val="12"/>
        </w:rPr>
        <w:t>Technically, IP rights are exceptions to free trade. A long</w:t>
      </w:r>
      <w:r w:rsidRPr="0096643A">
        <w:rPr>
          <w:rFonts w:ascii="Times New Roman" w:hAnsi="Times New Roman" w:cs="Times New Roman"/>
          <w:sz w:val="12"/>
          <w:szCs w:val="12"/>
        </w:rPr>
        <w:t>‐​</w:t>
      </w:r>
      <w:r w:rsidRPr="0096643A">
        <w:rPr>
          <w:sz w:val="12"/>
          <w:szCs w:val="12"/>
        </w:rPr>
        <w:t>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1762EDCD" w14:textId="77777777" w:rsidR="006C4126" w:rsidRPr="002E6F66" w:rsidRDefault="006C4126" w:rsidP="006C4126">
      <w:pPr>
        <w:rPr>
          <w:u w:val="single"/>
        </w:rPr>
      </w:pPr>
      <w:r w:rsidRPr="002E6F66">
        <w:rPr>
          <w:u w:val="single"/>
        </w:rPr>
        <w:t xml:space="preserve">The primary justification for granting and </w:t>
      </w:r>
      <w:r w:rsidRPr="00F943F8">
        <w:rPr>
          <w:rStyle w:val="Emphasis"/>
        </w:rPr>
        <w:t xml:space="preserve">protecting </w:t>
      </w:r>
      <w:r w:rsidRPr="00B73EED">
        <w:rPr>
          <w:rStyle w:val="Emphasis"/>
          <w:highlight w:val="green"/>
        </w:rPr>
        <w:t>IP rights</w:t>
      </w:r>
      <w:r w:rsidRPr="002E6F66">
        <w:rPr>
          <w:u w:val="single"/>
        </w:rPr>
        <w:t xml:space="preserve"> is that they </w:t>
      </w:r>
      <w:r w:rsidRPr="00B73EED">
        <w:rPr>
          <w:highlight w:val="green"/>
          <w:u w:val="single"/>
        </w:rPr>
        <w:t>are</w:t>
      </w:r>
      <w:r w:rsidRPr="002E6F66">
        <w:rPr>
          <w:u w:val="single"/>
        </w:rPr>
        <w:t xml:space="preserve"> </w:t>
      </w:r>
      <w:r w:rsidRPr="00B73EED">
        <w:rPr>
          <w:rStyle w:val="Emphasis"/>
          <w:highlight w:val="green"/>
        </w:rPr>
        <w:t>incentives for innovation</w:t>
      </w:r>
      <w:r w:rsidRPr="002E6F66">
        <w:rPr>
          <w:u w:val="single"/>
        </w:rPr>
        <w:t xml:space="preserve">, which is </w:t>
      </w:r>
      <w:r w:rsidRPr="00B73EED">
        <w:rPr>
          <w:highlight w:val="green"/>
          <w:u w:val="single"/>
        </w:rPr>
        <w:t xml:space="preserve">the main source for </w:t>
      </w:r>
      <w:r w:rsidRPr="00B73EED">
        <w:rPr>
          <w:rStyle w:val="Emphasis"/>
          <w:highlight w:val="green"/>
        </w:rPr>
        <w:t>long</w:t>
      </w:r>
      <w:r w:rsidRPr="00B73EED">
        <w:rPr>
          <w:rStyle w:val="Emphasis"/>
          <w:rFonts w:ascii="Times New Roman" w:hAnsi="Times New Roman" w:cs="Times New Roman"/>
          <w:highlight w:val="green"/>
        </w:rPr>
        <w:t>‐​</w:t>
      </w:r>
      <w:r w:rsidRPr="00B73EED">
        <w:rPr>
          <w:rStyle w:val="Emphasis"/>
          <w:highlight w:val="green"/>
        </w:rPr>
        <w:t>term economic growth</w:t>
      </w:r>
      <w:r w:rsidRPr="002E6F66">
        <w:rPr>
          <w:u w:val="single"/>
        </w:rPr>
        <w:t xml:space="preserve"> and enhancements in the quality of human life</w:t>
      </w:r>
      <w:r w:rsidRPr="002E6F66">
        <w:t xml:space="preserve">. </w:t>
      </w:r>
      <w:r w:rsidRPr="00CF273F">
        <w:rPr>
          <w:rStyle w:val="Emphasis"/>
        </w:rPr>
        <w:t>IP rights spark innovation</w:t>
      </w:r>
      <w:r w:rsidRPr="002E6F66">
        <w:rPr>
          <w:u w:val="single"/>
        </w:rPr>
        <w:t xml:space="preserve"> by </w:t>
      </w:r>
      <w:r w:rsidRPr="00A1169E">
        <w:rPr>
          <w:rStyle w:val="Emphasis"/>
        </w:rPr>
        <w:t>“</w:t>
      </w:r>
      <w:r w:rsidRPr="00B73EED">
        <w:rPr>
          <w:rStyle w:val="Emphasis"/>
          <w:highlight w:val="green"/>
        </w:rPr>
        <w:t>enabl</w:t>
      </w:r>
      <w:r w:rsidRPr="00A1169E">
        <w:rPr>
          <w:rStyle w:val="Emphasis"/>
        </w:rPr>
        <w:t xml:space="preserve">ing </w:t>
      </w:r>
      <w:r w:rsidRPr="00B73EED">
        <w:rPr>
          <w:rStyle w:val="Emphasis"/>
          <w:highlight w:val="green"/>
        </w:rPr>
        <w:t>innovators to capture enough</w:t>
      </w:r>
      <w:r w:rsidRPr="002E6F66">
        <w:rPr>
          <w:u w:val="single"/>
        </w:rPr>
        <w:t xml:space="preserve"> of the </w:t>
      </w:r>
      <w:r w:rsidRPr="00B73EED">
        <w:rPr>
          <w:rStyle w:val="Emphasis"/>
          <w:highlight w:val="green"/>
        </w:rPr>
        <w:t>benefits</w:t>
      </w:r>
      <w:r w:rsidRPr="002E6F66">
        <w:rPr>
          <w:u w:val="single"/>
        </w:rPr>
        <w:t xml:space="preserve"> of their own innovative activity </w:t>
      </w:r>
      <w:r w:rsidRPr="00B73EED">
        <w:rPr>
          <w:rStyle w:val="Emphasis"/>
          <w:highlight w:val="green"/>
        </w:rPr>
        <w:t>to justify taking</w:t>
      </w:r>
      <w:r w:rsidRPr="00A1169E">
        <w:rPr>
          <w:rStyle w:val="Emphasis"/>
        </w:rPr>
        <w:t xml:space="preserve"> considerable </w:t>
      </w:r>
      <w:r w:rsidRPr="00B73EED">
        <w:rPr>
          <w:rStyle w:val="Emphasis"/>
          <w:highlight w:val="green"/>
        </w:rPr>
        <w:t>risks</w:t>
      </w:r>
      <w:r w:rsidRPr="00A1169E">
        <w:rPr>
          <w:rStyle w:val="Emphasis"/>
        </w:rPr>
        <w:t>.</w:t>
      </w:r>
      <w:r w:rsidRPr="002E6F66">
        <w:rPr>
          <w:u w:val="single"/>
        </w:rPr>
        <w:t>”</w:t>
      </w:r>
      <w:hyperlink r:id="rId31" w:anchor="_ednref18" w:history="1">
        <w:r w:rsidRPr="002E6F66">
          <w:rPr>
            <w:rStyle w:val="Hyperlink"/>
          </w:rPr>
          <w:t>18</w:t>
        </w:r>
      </w:hyperlink>
      <w:r w:rsidRPr="002E6F66">
        <w:t> </w:t>
      </w:r>
      <w:r w:rsidRPr="002E6F66">
        <w:rPr>
          <w:u w:val="single"/>
        </w:rPr>
        <w:t xml:space="preserve">The knowledge from innovations inspired by IP rights spills over to inspire other innovations. The </w:t>
      </w:r>
      <w:r w:rsidRPr="00B73EED">
        <w:rPr>
          <w:highlight w:val="green"/>
          <w:u w:val="single"/>
        </w:rPr>
        <w:t xml:space="preserve">protection of </w:t>
      </w:r>
      <w:r w:rsidRPr="00B73EED">
        <w:rPr>
          <w:rStyle w:val="Emphasis"/>
          <w:highlight w:val="green"/>
        </w:rPr>
        <w:t>IP rights promotes</w:t>
      </w:r>
      <w:r w:rsidRPr="002E6F66">
        <w:rPr>
          <w:u w:val="single"/>
        </w:rPr>
        <w:t xml:space="preserve"> the </w:t>
      </w:r>
      <w:r w:rsidRPr="00B73EED">
        <w:rPr>
          <w:rStyle w:val="Emphasis"/>
          <w:highlight w:val="green"/>
        </w:rPr>
        <w:t>diffusion</w:t>
      </w:r>
      <w:r w:rsidRPr="002E6F66">
        <w:rPr>
          <w:u w:val="single"/>
        </w:rPr>
        <w:t xml:space="preserve">, domestically and internationally, </w:t>
      </w:r>
      <w:r w:rsidRPr="00B73EED">
        <w:rPr>
          <w:rStyle w:val="Emphasis"/>
          <w:highlight w:val="green"/>
        </w:rPr>
        <w:t>of innovative tech</w:t>
      </w:r>
      <w:r w:rsidRPr="00A1169E">
        <w:rPr>
          <w:rStyle w:val="Emphasis"/>
        </w:rPr>
        <w:t>nologies</w:t>
      </w:r>
      <w:r w:rsidRPr="002E6F66">
        <w:rPr>
          <w:u w:val="single"/>
        </w:rPr>
        <w:t xml:space="preserve"> and new know</w:t>
      </w:r>
      <w:r w:rsidRPr="002E6F66">
        <w:rPr>
          <w:rFonts w:ascii="Times New Roman" w:hAnsi="Times New Roman" w:cs="Times New Roman"/>
          <w:u w:val="single"/>
        </w:rPr>
        <w:t>‐​</w:t>
      </w:r>
      <w:r w:rsidRPr="002E6F66">
        <w:rPr>
          <w:u w:val="single"/>
        </w:rPr>
        <w:t>how. Historically, the principal factors of production have been land, labor, and capital. In the new pandemic world, perhaps an even more vital factor is the creation of knowledge, which adds enormously to “the wealth of nations</w:t>
      </w:r>
      <w:r w:rsidRPr="009D73C2">
        <w:rPr>
          <w:u w:val="single"/>
        </w:rPr>
        <w:t xml:space="preserve">.” </w:t>
      </w:r>
      <w:r w:rsidRPr="009D73C2">
        <w:rPr>
          <w:rStyle w:val="Emphasis"/>
        </w:rPr>
        <w:t>Digital</w:t>
      </w:r>
      <w:r w:rsidRPr="009D73C2">
        <w:rPr>
          <w:u w:val="single"/>
        </w:rPr>
        <w:t xml:space="preserve"> and</w:t>
      </w:r>
      <w:r w:rsidRPr="002E6F66">
        <w:rPr>
          <w:u w:val="single"/>
        </w:rPr>
        <w:t xml:space="preserve"> other </w:t>
      </w:r>
      <w:r w:rsidRPr="00B73EED">
        <w:rPr>
          <w:rStyle w:val="Emphasis"/>
          <w:highlight w:val="green"/>
        </w:rPr>
        <w:t>economic growth</w:t>
      </w:r>
      <w:r w:rsidRPr="00B73EED">
        <w:rPr>
          <w:highlight w:val="green"/>
          <w:u w:val="single"/>
        </w:rPr>
        <w:t xml:space="preserve"> </w:t>
      </w:r>
      <w:r w:rsidRPr="009D73C2">
        <w:rPr>
          <w:b/>
          <w:bCs/>
          <w:u w:val="single"/>
        </w:rPr>
        <w:t xml:space="preserve">in the 21st century </w:t>
      </w:r>
      <w:r w:rsidRPr="009D73C2">
        <w:rPr>
          <w:b/>
          <w:bCs/>
          <w:highlight w:val="green"/>
          <w:u w:val="single"/>
        </w:rPr>
        <w:t>is</w:t>
      </w:r>
      <w:r w:rsidRPr="009D73C2">
        <w:rPr>
          <w:b/>
          <w:bCs/>
          <w:u w:val="single"/>
        </w:rPr>
        <w:t xml:space="preserve"> increasingly</w:t>
      </w:r>
      <w:r w:rsidRPr="00A1169E">
        <w:rPr>
          <w:u w:val="single"/>
        </w:rPr>
        <w:t xml:space="preserve"> </w:t>
      </w:r>
      <w:r w:rsidRPr="00B73EED">
        <w:rPr>
          <w:rStyle w:val="Emphasis"/>
          <w:highlight w:val="green"/>
        </w:rPr>
        <w:t>ideas</w:t>
      </w:r>
      <w:r w:rsidRPr="00B73EED">
        <w:rPr>
          <w:rStyle w:val="Emphasis"/>
          <w:rFonts w:ascii="Times New Roman" w:hAnsi="Times New Roman" w:cs="Times New Roman"/>
          <w:highlight w:val="green"/>
        </w:rPr>
        <w:t>‐​</w:t>
      </w:r>
      <w:r w:rsidRPr="00B73EED">
        <w:rPr>
          <w:rStyle w:val="Emphasis"/>
          <w:highlight w:val="green"/>
        </w:rPr>
        <w:t>based</w:t>
      </w:r>
      <w:r w:rsidRPr="002E6F66">
        <w:rPr>
          <w:u w:val="single"/>
        </w:rPr>
        <w:t xml:space="preserve"> and knowledge intensive. </w:t>
      </w:r>
      <w:r w:rsidRPr="009D73C2">
        <w:rPr>
          <w:rStyle w:val="Emphasis"/>
        </w:rPr>
        <w:t>Without IP rights as incentives</w:t>
      </w:r>
      <w:r w:rsidRPr="009D73C2">
        <w:rPr>
          <w:u w:val="single"/>
        </w:rPr>
        <w:t xml:space="preserve">, there would be </w:t>
      </w:r>
      <w:r w:rsidRPr="009D73C2">
        <w:rPr>
          <w:rStyle w:val="Emphasis"/>
        </w:rPr>
        <w:t>less new knowledge</w:t>
      </w:r>
      <w:r w:rsidRPr="009D73C2">
        <w:rPr>
          <w:u w:val="single"/>
        </w:rPr>
        <w:t xml:space="preserve"> and thus </w:t>
      </w:r>
      <w:r w:rsidRPr="009D73C2">
        <w:rPr>
          <w:rStyle w:val="Emphasis"/>
        </w:rPr>
        <w:t>less innovation.</w:t>
      </w:r>
    </w:p>
    <w:p w14:paraId="49498C5E" w14:textId="77777777" w:rsidR="006C4126" w:rsidRPr="00A1169E" w:rsidRDefault="006C4126" w:rsidP="006C4126">
      <w:r w:rsidRPr="002E6F66">
        <w:rPr>
          <w:u w:val="single"/>
        </w:rPr>
        <w:t>In the short term, undermining private IP rights may accelerate distribution of goods and services—where the novel knowledge that went into making them already exists. But in the long term,</w:t>
      </w:r>
      <w:r w:rsidRPr="00A1169E">
        <w:rPr>
          <w:u w:val="single"/>
        </w:rPr>
        <w:t xml:space="preserve"> </w:t>
      </w:r>
      <w:r w:rsidRPr="00A1169E">
        <w:rPr>
          <w:rStyle w:val="Emphasis"/>
        </w:rPr>
        <w:t>undermining private IP rights would eliminate the incentives that inspire innovation</w:t>
      </w:r>
      <w:r w:rsidRPr="002E6F66">
        <w:rPr>
          <w:u w:val="single"/>
        </w:rPr>
        <w:t xml:space="preserve">, thus </w:t>
      </w:r>
      <w:r w:rsidRPr="00A1169E">
        <w:rPr>
          <w:b/>
          <w:bCs/>
          <w:u w:val="single"/>
        </w:rPr>
        <w:t>preventing</w:t>
      </w:r>
      <w:r w:rsidRPr="002E6F66">
        <w:rPr>
          <w:u w:val="single"/>
        </w:rPr>
        <w:t xml:space="preserve"> the </w:t>
      </w:r>
      <w:r w:rsidRPr="00A1169E">
        <w:rPr>
          <w:rStyle w:val="Emphasis"/>
        </w:rPr>
        <w:t>discovery and development of knowledge for new goods</w:t>
      </w:r>
      <w:r w:rsidRPr="002E6F66">
        <w:rPr>
          <w:u w:val="single"/>
        </w:rPr>
        <w:t xml:space="preserve"> and services that the world needs. </w:t>
      </w:r>
      <w:r w:rsidRPr="00A1169E">
        <w:t>This widespread dismissal of the link between private IP rights and innovation is perhaps best reflected in the fact that although the United Nations Sustainable Development Goals for 2030 aspire to “foster innovation,” they make no mention of IP rights.</w:t>
      </w:r>
      <w:hyperlink r:id="rId32" w:anchor="_ednref19" w:history="1">
        <w:r w:rsidRPr="00A1169E">
          <w:rPr>
            <w:rStyle w:val="Hyperlink"/>
          </w:rPr>
          <w:t>19</w:t>
        </w:r>
      </w:hyperlink>
    </w:p>
    <w:p w14:paraId="5B15E990" w14:textId="23E44602" w:rsidR="006C4126" w:rsidRPr="006C4126" w:rsidRDefault="006C4126" w:rsidP="006C4126">
      <w:r w:rsidRPr="00A1169E">
        <w:t xml:space="preserve">As Stephen Ezell and Nigel Cory of the </w:t>
      </w:r>
      <w:r w:rsidRPr="0091488B">
        <w:t xml:space="preserve">Information Technology and Innovation Foundation wrote, </w:t>
      </w:r>
      <w:r w:rsidRPr="0091488B">
        <w:rPr>
          <w:u w:val="single"/>
        </w:rPr>
        <w:t>“A fundamental fault line in the debate over intellectual property pertains to the need to achieve a reasoned balance between access and exclusive rights.</w:t>
      </w:r>
      <w:r w:rsidRPr="0091488B">
        <w:t>”</w:t>
      </w:r>
      <w:hyperlink r:id="rId33" w:anchor="_ednref20" w:history="1">
        <w:r w:rsidRPr="0091488B">
          <w:rPr>
            <w:rStyle w:val="Hyperlink"/>
          </w:rPr>
          <w:t>20</w:t>
        </w:r>
      </w:hyperlink>
      <w:r w:rsidRPr="0091488B">
        <w:t xml:space="preserve"> This fault line is much on display in the </w:t>
      </w:r>
      <w:r w:rsidRPr="0091488B">
        <w:rPr>
          <w:rStyle w:val="Emphasis"/>
        </w:rPr>
        <w:t>WTO rules on IP rights</w:t>
      </w:r>
      <w:r w:rsidRPr="0091488B">
        <w:t xml:space="preserve">. These rules </w:t>
      </w:r>
      <w:r w:rsidRPr="0091488B">
        <w:rPr>
          <w:b/>
          <w:bCs/>
          <w:u w:val="single"/>
        </w:rPr>
        <w:t>recognize that “intellectual property rights are private rights”</w:t>
      </w:r>
      <w:r w:rsidRPr="0091488B">
        <w:rPr>
          <w:u w:val="single"/>
        </w:rPr>
        <w:t xml:space="preserve"> and that rules and disciplines are necessary for “the provision of effective and appropriate means for the enforcement of trade</w:t>
      </w:r>
      <w:r w:rsidRPr="0091488B">
        <w:rPr>
          <w:rFonts w:ascii="Times New Roman" w:hAnsi="Times New Roman" w:cs="Times New Roman"/>
          <w:u w:val="single"/>
        </w:rPr>
        <w:t>‐​</w:t>
      </w:r>
      <w:r w:rsidRPr="0091488B">
        <w:rPr>
          <w:u w:val="single"/>
        </w:rPr>
        <w:t>related intellectual property rights.”</w:t>
      </w:r>
      <w:hyperlink r:id="rId34" w:anchor="_ednref21" w:history="1">
        <w:r w:rsidRPr="0091488B">
          <w:rPr>
            <w:rStyle w:val="Hyperlink"/>
            <w:u w:val="single"/>
          </w:rPr>
          <w:t>21</w:t>
        </w:r>
      </w:hyperlink>
      <w:r w:rsidRPr="0091488B">
        <w:rPr>
          <w:u w:val="single"/>
        </w:rPr>
        <w:t> </w:t>
      </w:r>
      <w:r w:rsidRPr="0091488B">
        <w:rPr>
          <w:rStyle w:val="Emphasis"/>
        </w:rPr>
        <w:t>Yet</w:t>
      </w:r>
      <w:r w:rsidRPr="0091488B">
        <w:t xml:space="preserve">, </w:t>
      </w:r>
      <w:r w:rsidRPr="0091488B">
        <w:rPr>
          <w:u w:val="single"/>
        </w:rPr>
        <w:t xml:space="preserve">where social and economic welfare is at stake, </w:t>
      </w:r>
      <w:r w:rsidRPr="0091488B">
        <w:rPr>
          <w:rStyle w:val="Emphasis"/>
        </w:rPr>
        <w:t>WTO members have sought to strike a balance</w:t>
      </w:r>
      <w:r w:rsidRPr="0091488B">
        <w:rPr>
          <w:u w:val="single"/>
        </w:rPr>
        <w:t xml:space="preserve"> in these rules </w:t>
      </w:r>
      <w:r w:rsidRPr="0091488B">
        <w:rPr>
          <w:rStyle w:val="Emphasis"/>
        </w:rPr>
        <w:t>between upholding IP rights and fulfilling immediate</w:t>
      </w:r>
      <w:r w:rsidRPr="0091488B">
        <w:rPr>
          <w:u w:val="single"/>
        </w:rPr>
        <w:t xml:space="preserve"> </w:t>
      </w:r>
      <w:r w:rsidRPr="0091488B">
        <w:t>domestic</w:t>
      </w:r>
      <w:r w:rsidRPr="0091488B">
        <w:rPr>
          <w:u w:val="single"/>
        </w:rPr>
        <w:t xml:space="preserve"> </w:t>
      </w:r>
      <w:r w:rsidRPr="0091488B">
        <w:rPr>
          <w:rStyle w:val="Emphasis"/>
        </w:rPr>
        <w:t>needs</w:t>
      </w:r>
      <w:r w:rsidRPr="0091488B">
        <w:t>.</w:t>
      </w:r>
    </w:p>
    <w:p w14:paraId="002C4604" w14:textId="1737E331" w:rsidR="00BE5B8F" w:rsidRPr="00BE5B8F" w:rsidRDefault="008F357C" w:rsidP="008F357C">
      <w:pPr>
        <w:pStyle w:val="Heading2"/>
      </w:pPr>
      <w:r>
        <w:t>case</w:t>
      </w:r>
    </w:p>
    <w:bookmarkEnd w:id="0"/>
    <w:p w14:paraId="14833E2E" w14:textId="77777777" w:rsidR="00162199" w:rsidRPr="00076FE7" w:rsidRDefault="00162199" w:rsidP="00162199"/>
    <w:p w14:paraId="09F5315F" w14:textId="77777777" w:rsidR="00162199" w:rsidRDefault="00162199" w:rsidP="00162199">
      <w:pPr>
        <w:pStyle w:val="Heading4"/>
      </w:pPr>
      <w:r>
        <w:t xml:space="preserve">1AR theory is skewed towards the aff – </w:t>
      </w:r>
    </w:p>
    <w:p w14:paraId="1E73C801" w14:textId="77777777" w:rsidR="00162199" w:rsidRDefault="00162199" w:rsidP="00162199">
      <w:pPr>
        <w:pStyle w:val="Heading4"/>
      </w:pPr>
      <w:r>
        <w:t xml:space="preserve">a) the 2NR must cover substance and over-cover theory, since they get the collapse and persuasive spin advantage of the 3min 2AR, </w:t>
      </w:r>
    </w:p>
    <w:p w14:paraId="5ACC9492" w14:textId="77777777" w:rsidR="00162199" w:rsidRDefault="00162199" w:rsidP="00162199">
      <w:pPr>
        <w:pStyle w:val="Heading4"/>
      </w:pPr>
      <w:r>
        <w:t xml:space="preserve">b) their responses to my counter interp will be new, which means 1AR theory necessitates intervention, </w:t>
      </w:r>
    </w:p>
    <w:p w14:paraId="756C8671" w14:textId="77777777" w:rsidR="00162199" w:rsidRDefault="00162199" w:rsidP="00162199">
      <w:pPr>
        <w:pStyle w:val="Heading4"/>
      </w:pPr>
      <w:r>
        <w:t xml:space="preserve">c) they have a 7-6 advantage on all 1AR offs. </w:t>
      </w:r>
    </w:p>
    <w:p w14:paraId="5F6EA259" w14:textId="77777777" w:rsidR="00162199" w:rsidRDefault="00162199" w:rsidP="00162199">
      <w:pPr>
        <w:pStyle w:val="Heading4"/>
      </w:pPr>
    </w:p>
    <w:p w14:paraId="32570F91" w14:textId="77777777" w:rsidR="00162199" w:rsidRDefault="00162199" w:rsidP="00162199">
      <w:pPr>
        <w:pStyle w:val="Heading4"/>
      </w:pPr>
      <w:r>
        <w:t xml:space="preserve">Implications – </w:t>
      </w:r>
    </w:p>
    <w:p w14:paraId="50FD0258" w14:textId="77777777" w:rsidR="00162199" w:rsidRDefault="00162199" w:rsidP="00162199">
      <w:pPr>
        <w:pStyle w:val="Heading4"/>
      </w:pPr>
      <w:r>
        <w:t xml:space="preserve">a) reject 1AR theory since it can’t be a legitimate check for abuse, </w:t>
      </w:r>
    </w:p>
    <w:p w14:paraId="154FCD8D" w14:textId="77777777" w:rsidR="00162199" w:rsidRDefault="00162199" w:rsidP="00162199">
      <w:pPr>
        <w:pStyle w:val="Heading4"/>
      </w:pPr>
      <w:r>
        <w:t xml:space="preserve">b) drop the arg to minimize the chance the round is decided unfairly, </w:t>
      </w:r>
    </w:p>
    <w:p w14:paraId="318D5D0F" w14:textId="77777777" w:rsidR="00162199" w:rsidRPr="00076FE7" w:rsidRDefault="00162199" w:rsidP="00162199">
      <w:pPr>
        <w:pStyle w:val="Heading4"/>
      </w:pPr>
      <w:r>
        <w:t>c) use reasonability with a bar of defense or the aff always wins since the 2AR can line by line the whole 2NR without winning real abuse</w:t>
      </w:r>
    </w:p>
    <w:p w14:paraId="53C66B34" w14:textId="133CF088" w:rsidR="006C4126" w:rsidRPr="006C4126" w:rsidRDefault="006C4126" w:rsidP="006C4126">
      <w:pPr>
        <w:pStyle w:val="Heading4"/>
      </w:pPr>
      <w:r>
        <w:t xml:space="preserve"> </w:t>
      </w:r>
    </w:p>
    <w:sectPr w:rsidR="006C4126" w:rsidRPr="006C412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06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19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412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A7B"/>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529"/>
    <w:rsid w:val="008C2342"/>
    <w:rsid w:val="008C77B6"/>
    <w:rsid w:val="008D1B91"/>
    <w:rsid w:val="008D724A"/>
    <w:rsid w:val="008E7A3E"/>
    <w:rsid w:val="008F357C"/>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24C"/>
    <w:rsid w:val="00BC64FF"/>
    <w:rsid w:val="00BC7C37"/>
    <w:rsid w:val="00BD2244"/>
    <w:rsid w:val="00BE5B8F"/>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17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611"/>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107EC3"/>
  <w14:defaultImageDpi w14:val="300"/>
  <w15:docId w15:val="{22145B1B-0001-EA48-B40B-38B478BB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5B8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906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061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9061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T"/>
    <w:basedOn w:val="Normal"/>
    <w:next w:val="Normal"/>
    <w:link w:val="Heading4Char"/>
    <w:uiPriority w:val="9"/>
    <w:unhideWhenUsed/>
    <w:qFormat/>
    <w:rsid w:val="00D9061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06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0611"/>
  </w:style>
  <w:style w:type="character" w:customStyle="1" w:styleId="Heading1Char">
    <w:name w:val="Heading 1 Char"/>
    <w:aliases w:val="Pocket Char"/>
    <w:basedOn w:val="DefaultParagraphFont"/>
    <w:link w:val="Heading1"/>
    <w:uiPriority w:val="9"/>
    <w:rsid w:val="00D9061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0611"/>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D9061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ta Char"/>
    <w:basedOn w:val="DefaultParagraphFont"/>
    <w:link w:val="Heading4"/>
    <w:uiPriority w:val="9"/>
    <w:rsid w:val="00D9061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90611"/>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8,S"/>
    <w:basedOn w:val="DefaultParagraphFont"/>
    <w:uiPriority w:val="1"/>
    <w:qFormat/>
    <w:rsid w:val="00D90611"/>
    <w:rPr>
      <w:b/>
      <w:sz w:val="26"/>
      <w:u w:val="single"/>
    </w:rPr>
  </w:style>
  <w:style w:type="character" w:styleId="Emphasis">
    <w:name w:val="Emphasis"/>
    <w:aliases w:val="tag2,Size 10,emphasis in card,Evidence,Minimized,minimized,Highlighted,Underlined,CD Card,ED - Tag,emphasis,Emphasis!!,small,Qualifications,Bold Underline,bold underline,normal card text,Shrunk,qualifications in card,qualifications,Style1,Box,s"/>
    <w:basedOn w:val="DefaultParagraphFont"/>
    <w:link w:val="textbold"/>
    <w:uiPriority w:val="20"/>
    <w:qFormat/>
    <w:rsid w:val="00D9061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D90611"/>
    <w:rPr>
      <w:color w:val="auto"/>
      <w:u w:val="non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C,TA"/>
    <w:basedOn w:val="DefaultParagraphFont"/>
    <w:uiPriority w:val="99"/>
    <w:unhideWhenUsed/>
    <w:rsid w:val="00D90611"/>
    <w:rPr>
      <w:color w:val="auto"/>
      <w:u w:val="none"/>
    </w:rPr>
  </w:style>
  <w:style w:type="paragraph" w:styleId="DocumentMap">
    <w:name w:val="Document Map"/>
    <w:basedOn w:val="Normal"/>
    <w:link w:val="DocumentMapChar"/>
    <w:uiPriority w:val="99"/>
    <w:semiHidden/>
    <w:unhideWhenUsed/>
    <w:rsid w:val="00D906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0611"/>
    <w:rPr>
      <w:rFonts w:ascii="Lucida Grande" w:hAnsi="Lucida Grande" w:cs="Lucida Grande"/>
    </w:rPr>
  </w:style>
  <w:style w:type="paragraph" w:customStyle="1" w:styleId="textbold">
    <w:name w:val="text bold"/>
    <w:basedOn w:val="Normal"/>
    <w:link w:val="Emphasis"/>
    <w:uiPriority w:val="20"/>
    <w:qFormat/>
    <w:rsid w:val="008C1529"/>
    <w:pPr>
      <w:pBdr>
        <w:top w:val="single" w:sz="4" w:space="0" w:color="auto"/>
        <w:left w:val="single" w:sz="4" w:space="0" w:color="auto"/>
        <w:bottom w:val="single" w:sz="4" w:space="0" w:color="auto"/>
        <w:right w:val="single" w:sz="4" w:space="0" w:color="auto"/>
      </w:pBdr>
      <w:spacing w:line="256" w:lineRule="auto"/>
      <w:ind w:left="720"/>
      <w:jc w:val="both"/>
    </w:pPr>
    <w:rPr>
      <w:b/>
      <w:iCs/>
      <w:sz w:val="26"/>
      <w:u w:val="single"/>
    </w:rPr>
  </w:style>
  <w:style w:type="paragraph" w:styleId="ListParagraph">
    <w:name w:val="List Paragraph"/>
    <w:aliases w:val="6 font"/>
    <w:basedOn w:val="Normal"/>
    <w:uiPriority w:val="99"/>
    <w:unhideWhenUsed/>
    <w:qFormat/>
    <w:rsid w:val="008C15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ckinsey.com/industries/pharmaceuticals-and-medical-products/our-insights/the-bio-revolution-innovations-transforming-economies-societies-and-our-lives" TargetMode="External"/><Relationship Id="rId18" Type="http://schemas.openxmlformats.org/officeDocument/2006/relationships/hyperlink" Target="https://www.huffpost.com/entry/nuclear-war-china_b_1116556" TargetMode="External"/><Relationship Id="rId26" Type="http://schemas.openxmlformats.org/officeDocument/2006/relationships/hyperlink" Target="https://www.cato.org/free-trade-bulletin/unnecessary-proposal-wto-waiver-intellectual-property-rights-covid-19-vaccines" TargetMode="External"/><Relationship Id="rId3" Type="http://schemas.openxmlformats.org/officeDocument/2006/relationships/customXml" Target="../customXml/item3.xml"/><Relationship Id="rId21" Type="http://schemas.openxmlformats.org/officeDocument/2006/relationships/hyperlink" Target="https://www.cato.org/free-trade-bulletin/unnecessary-proposal-wto-waiver-intellectual-property-rights-covid-19-vaccines" TargetMode="External"/><Relationship Id="rId34" Type="http://schemas.openxmlformats.org/officeDocument/2006/relationships/hyperlink" Target="https://www.cato.org/free-trade-bulletin/unnecessary-proposal-wto-waiver-intellectual-property-rights-covid-19-vaccines" TargetMode="External"/><Relationship Id="rId7" Type="http://schemas.openxmlformats.org/officeDocument/2006/relationships/settings" Target="settings.xml"/><Relationship Id="rId12" Type="http://schemas.openxmlformats.org/officeDocument/2006/relationships/hyperlink" Target="https://www.mckinsey.com/business-functions/m-and-a/our-insights/a-new-prescription-for-m-and-a-in-pharma" TargetMode="External"/><Relationship Id="rId17" Type="http://schemas.openxmlformats.org/officeDocument/2006/relationships/hyperlink" Target="https://csis-website-prod.s3.amazonaws.com/s3fs-public/legacy_files/files/publication/130307_Colby_USChinaNuclear_Web.pdf" TargetMode="External"/><Relationship Id="rId25" Type="http://schemas.openxmlformats.org/officeDocument/2006/relationships/hyperlink" Target="https://www.cato.org/free-trade-bulletin/unnecessary-proposal-wto-waiver-intellectual-property-rights-covid-19-vaccines" TargetMode="External"/><Relationship Id="rId33" Type="http://schemas.openxmlformats.org/officeDocument/2006/relationships/hyperlink" Target="https://www.cato.org/free-trade-bulletin/unnecessary-proposal-wto-waiver-intellectual-property-rights-covid-19-vaccines" TargetMode="External"/><Relationship Id="rId2" Type="http://schemas.openxmlformats.org/officeDocument/2006/relationships/customXml" Target="../customXml/item2.xml"/><Relationship Id="rId16" Type="http://schemas.openxmlformats.org/officeDocument/2006/relationships/hyperlink" Target="https://www.mondaq.com/trademark/1038030/ip-law-looms-large-over-us-china-relations%20//" TargetMode="External"/><Relationship Id="rId20" Type="http://schemas.openxmlformats.org/officeDocument/2006/relationships/hyperlink" Target="https://www.cato.org/free-trade-bulletin/unnecessary-proposal-wto-waiver-intellectual-property-rights-covid-19-vaccines" TargetMode="External"/><Relationship Id="rId29" Type="http://schemas.openxmlformats.org/officeDocument/2006/relationships/hyperlink" Target="https://www.cato.org/free-trade-bulletin/unnecessary-proposal-wto-waiver-intellectual-property-rights-covid-19-vacci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ckinsey.com/industries/pharmaceuticals-and-medical-products/our-insights/on-pins-and-needles-will-covid-19-vaccines-save-the-world" TargetMode="External"/><Relationship Id="rId24" Type="http://schemas.openxmlformats.org/officeDocument/2006/relationships/hyperlink" Target="https://www.cato.org/free-trade-bulletin/unnecessary-proposal-wto-waiver-intellectual-property-rights-covid-19-vaccines" TargetMode="External"/><Relationship Id="rId32" Type="http://schemas.openxmlformats.org/officeDocument/2006/relationships/hyperlink" Target="https://www.cato.org/free-trade-bulletin/unnecessary-proposal-wto-waiver-intellectual-property-rights-covid-19-vaccines" TargetMode="External"/><Relationship Id="rId5" Type="http://schemas.openxmlformats.org/officeDocument/2006/relationships/numbering" Target="numbering.xml"/><Relationship Id="rId15" Type="http://schemas.openxmlformats.org/officeDocument/2006/relationships/hyperlink" Target="https://www.brookings.edu/blog/order-from-chaos/2021/08/12/the-new-normal-in-us-china-relations-hardening-competition-and-deep-interdependence/" TargetMode="External"/><Relationship Id="rId23" Type="http://schemas.openxmlformats.org/officeDocument/2006/relationships/hyperlink" Target="https://www.cato.org/free-trade-bulletin/unnecessary-proposal-wto-waiver-intellectual-property-rights-covid-19-vaccines" TargetMode="External"/><Relationship Id="rId28" Type="http://schemas.openxmlformats.org/officeDocument/2006/relationships/hyperlink" Target="https://www.cato.org/free-trade-bulletin/unnecessary-proposal-wto-waiver-intellectual-property-rights-covid-19-vaccines" TargetMode="External"/><Relationship Id="rId36" Type="http://schemas.openxmlformats.org/officeDocument/2006/relationships/theme" Target="theme/theme1.xml"/><Relationship Id="rId10" Type="http://schemas.openxmlformats.org/officeDocument/2006/relationships/hyperlink" Target="https://www.mckinsey.com/industries/pharmaceuticals-and-medical-products/our-insights/whats-ahead-for-biotech-another-wave-or-low-tide" TargetMode="External"/><Relationship Id="rId19" Type="http://schemas.openxmlformats.org/officeDocument/2006/relationships/hyperlink" Target="https://www.cato.org/free-trade-bulletin/unnecessary-proposal-wto-waiver-intellectual-property-rights-covid-19-vaccines" TargetMode="External"/><Relationship Id="rId31" Type="http://schemas.openxmlformats.org/officeDocument/2006/relationships/hyperlink" Target="https://www.cato.org/free-trade-bulletin/unnecessary-proposal-wto-waiver-intellectual-property-rights-covid-19-vaccines"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itif.org/publications/2019/04/25/way-forward-intellectual-property-internationally" TargetMode="External"/><Relationship Id="rId22" Type="http://schemas.openxmlformats.org/officeDocument/2006/relationships/hyperlink" Target="https://www.cato.org/free-trade-bulletin/unnecessary-proposal-wto-waiver-intellectual-property-rights-covid-19-vaccines" TargetMode="External"/><Relationship Id="rId27" Type="http://schemas.openxmlformats.org/officeDocument/2006/relationships/hyperlink" Target="https://www.cato.org/free-trade-bulletin/unnecessary-proposal-wto-waiver-intellectual-property-rights-covid-19-vaccines" TargetMode="External"/><Relationship Id="rId30" Type="http://schemas.openxmlformats.org/officeDocument/2006/relationships/hyperlink" Target="https://www.cato.org/free-trade-bulletin/unnecessary-proposal-wto-waiver-intellectual-property-rights-covid-19-vaccines"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bel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10372</Words>
  <Characters>59126</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69360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
  <cp:keywords>5.2</cp:keywords>
  <dc:description/>
  <cp:lastModifiedBy/>
  <cp:revision>9</cp:revision>
  <dcterms:created xsi:type="dcterms:W3CDTF">2021-09-04T15:30:00Z</dcterms:created>
  <dcterms:modified xsi:type="dcterms:W3CDTF">2021-09-04T17:26:00Z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