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022F24" w14:textId="77777777" w:rsidR="00B94C51" w:rsidRDefault="00B94C51" w:rsidP="00B94C51">
      <w:pPr>
        <w:pStyle w:val="Heading1"/>
      </w:pPr>
      <w:r>
        <w:t>1AC</w:t>
      </w:r>
    </w:p>
    <w:p w14:paraId="2ED7549E" w14:textId="77777777" w:rsidR="00B94C51" w:rsidRPr="00DE65B6" w:rsidRDefault="00B94C51" w:rsidP="00B94C51">
      <w:pPr>
        <w:pStyle w:val="Heading3"/>
        <w:rPr>
          <w:rFonts w:asciiTheme="majorHAnsi" w:hAnsiTheme="majorHAnsi" w:cstheme="majorHAnsi"/>
        </w:rPr>
      </w:pPr>
      <w:r w:rsidRPr="00DE65B6">
        <w:rPr>
          <w:rFonts w:asciiTheme="majorHAnsi" w:hAnsiTheme="majorHAnsi" w:cstheme="majorHAnsi"/>
        </w:rPr>
        <w:t xml:space="preserve">Advantage – </w:t>
      </w:r>
      <w:r>
        <w:rPr>
          <w:rFonts w:asciiTheme="majorHAnsi" w:hAnsiTheme="majorHAnsi" w:cstheme="majorHAnsi"/>
        </w:rPr>
        <w:t>Cartels</w:t>
      </w:r>
    </w:p>
    <w:p w14:paraId="15D5F164" w14:textId="77777777" w:rsidR="00B94C51" w:rsidRPr="00DE65B6" w:rsidRDefault="00B94C51" w:rsidP="00B94C51">
      <w:pPr>
        <w:pStyle w:val="Heading4"/>
        <w:rPr>
          <w:rFonts w:asciiTheme="majorHAnsi" w:hAnsiTheme="majorHAnsi" w:cstheme="majorHAnsi"/>
        </w:rPr>
      </w:pPr>
      <w:r w:rsidRPr="00DE65B6">
        <w:rPr>
          <w:rFonts w:asciiTheme="majorHAnsi" w:hAnsiTheme="majorHAnsi" w:cstheme="majorHAnsi"/>
        </w:rPr>
        <w:t>The current WTO patent system is locking in global cannabis monopolies.</w:t>
      </w:r>
    </w:p>
    <w:p w14:paraId="4B9A4173" w14:textId="77777777" w:rsidR="00B94C51" w:rsidRPr="00DE65B6" w:rsidRDefault="00B94C51" w:rsidP="00B94C51">
      <w:pPr>
        <w:rPr>
          <w:rFonts w:asciiTheme="majorHAnsi" w:hAnsiTheme="majorHAnsi" w:cstheme="majorHAnsi"/>
        </w:rPr>
      </w:pPr>
      <w:r w:rsidRPr="00DE65B6">
        <w:rPr>
          <w:rStyle w:val="Style13ptBold"/>
          <w:rFonts w:asciiTheme="majorHAnsi" w:hAnsiTheme="majorHAnsi" w:cstheme="majorHAnsi"/>
        </w:rPr>
        <w:t xml:space="preserve">Kellner 21 </w:t>
      </w:r>
      <w:r w:rsidRPr="00DE65B6">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9" w:history="1">
        <w:r w:rsidRPr="00DE65B6">
          <w:rPr>
            <w:rStyle w:val="Hyperlink"/>
            <w:rFonts w:asciiTheme="majorHAnsi" w:hAnsiTheme="majorHAnsi" w:cstheme="majorHAnsi"/>
          </w:rPr>
          <w:t>https://www.repository.law.indiana.edu/ijgls/vol28/iss1/9/</w:t>
        </w:r>
      </w:hyperlink>
      <w:r w:rsidRPr="00DE65B6">
        <w:rPr>
          <w:rFonts w:asciiTheme="majorHAnsi" w:hAnsiTheme="majorHAnsi" w:cstheme="majorHAnsi"/>
        </w:rPr>
        <w:t xml:space="preserve"> SM</w:t>
      </w:r>
    </w:p>
    <w:p w14:paraId="77CDB47D" w14:textId="77777777" w:rsidR="00B94C51" w:rsidRPr="00DE65B6" w:rsidRDefault="00B94C51" w:rsidP="00B94C51">
      <w:pPr>
        <w:rPr>
          <w:rStyle w:val="StyleUnderline"/>
          <w:rFonts w:asciiTheme="majorHAnsi" w:hAnsiTheme="majorHAnsi" w:cstheme="majorHAnsi"/>
        </w:rPr>
      </w:pPr>
      <w:r w:rsidRPr="00DE65B6">
        <w:rPr>
          <w:rFonts w:asciiTheme="majorHAnsi" w:hAnsiTheme="majorHAnsi" w:cstheme="majorHAnsi"/>
        </w:rPr>
        <w:t xml:space="preserve">B. How </w:t>
      </w:r>
      <w:r w:rsidRPr="00DE65B6">
        <w:rPr>
          <w:rStyle w:val="StyleUnderline"/>
          <w:rFonts w:asciiTheme="majorHAnsi" w:hAnsiTheme="majorHAnsi" w:cstheme="majorHAnsi"/>
        </w:rPr>
        <w:t xml:space="preserve">the Patent Has Become a Tool for Globalization </w:t>
      </w:r>
    </w:p>
    <w:p w14:paraId="299205D7" w14:textId="77777777" w:rsidR="00B94C51" w:rsidRPr="00DE65B6" w:rsidRDefault="00B94C51" w:rsidP="00B94C51">
      <w:pPr>
        <w:rPr>
          <w:rFonts w:asciiTheme="majorHAnsi" w:hAnsiTheme="majorHAnsi" w:cstheme="majorHAnsi"/>
        </w:rPr>
      </w:pPr>
      <w:r w:rsidRPr="00DE65B6">
        <w:rPr>
          <w:rFonts w:asciiTheme="majorHAnsi" w:hAnsiTheme="majorHAnsi" w:cstheme="majorHAnsi"/>
        </w:rPr>
        <w:t xml:space="preserve">The trade-offs have been deemed beneficial by most of the international community, judging by the WTO’s TRIPS Agreement, whereby any signatory must institute a patent system to their national order.57 This requirement was seen to advance the benefits that intellectual property brings to markets and provide assurance for companies who depend upon intellectual property (for our purposes, patents) that they will be protected.58 Thus, investment and commercial activity can now more easily flow into countries where before the lack of protection rendered prospective costs of business prohibitive.59 </w:t>
      </w:r>
    </w:p>
    <w:p w14:paraId="61F6C845" w14:textId="77777777" w:rsidR="00B94C51" w:rsidRPr="00DE65B6" w:rsidRDefault="00B94C51" w:rsidP="00B94C51">
      <w:pPr>
        <w:rPr>
          <w:rStyle w:val="StyleUnderline"/>
          <w:rFonts w:asciiTheme="majorHAnsi" w:hAnsiTheme="majorHAnsi" w:cstheme="majorHAnsi"/>
        </w:rPr>
      </w:pPr>
      <w:r w:rsidRPr="00DE65B6">
        <w:rPr>
          <w:rStyle w:val="StyleUnderline"/>
          <w:rFonts w:asciiTheme="majorHAnsi" w:hAnsiTheme="majorHAnsi" w:cstheme="majorHAnsi"/>
        </w:rPr>
        <w:t xml:space="preserve">The TRIPS Agreement imposed strong, uniform requirements upon signatory countries that went a long way towards its goal of globalization, and unlike most international treaties, required enforcement mechanisms with teeth.60 The most relevant requirement here is that the member patent office examining </w:t>
      </w:r>
      <w:r w:rsidRPr="009651FA">
        <w:rPr>
          <w:rStyle w:val="StyleUnderline"/>
          <w:rFonts w:asciiTheme="majorHAnsi" w:hAnsiTheme="majorHAnsi" w:cstheme="majorHAnsi"/>
          <w:highlight w:val="green"/>
        </w:rPr>
        <w:t>the patent may not discriminate “as to the place of invention, the field</w:t>
      </w:r>
      <w:r w:rsidRPr="00DE65B6">
        <w:rPr>
          <w:rStyle w:val="StyleUnderline"/>
          <w:rFonts w:asciiTheme="majorHAnsi" w:hAnsiTheme="majorHAnsi" w:cstheme="majorHAnsi"/>
        </w:rPr>
        <w:t xml:space="preserve"> of technology </w:t>
      </w:r>
      <w:r w:rsidRPr="009651FA">
        <w:rPr>
          <w:rStyle w:val="StyleUnderline"/>
          <w:rFonts w:asciiTheme="majorHAnsi" w:hAnsiTheme="majorHAnsi" w:cstheme="majorHAnsi"/>
          <w:highlight w:val="green"/>
        </w:rPr>
        <w:t>and whether products are imported</w:t>
      </w:r>
      <w:r w:rsidRPr="00DE65B6">
        <w:rPr>
          <w:rStyle w:val="StyleUnderline"/>
          <w:rFonts w:asciiTheme="majorHAnsi" w:hAnsiTheme="majorHAnsi" w:cstheme="majorHAnsi"/>
        </w:rPr>
        <w:t xml:space="preserve"> or locally produced.”61 This requirement allows great freedom to engage in business within member countries, and prevents a patent office from giving any advantage to its own citizens that it would not give to a foreigner, unless allowed under other treaties.62 Further, if a patent is secured in the relevant country, a business does not need to set up a subsidiary within that country to obtain protection.63 </w:t>
      </w:r>
    </w:p>
    <w:p w14:paraId="536DDDA0" w14:textId="77777777" w:rsidR="00B94C51" w:rsidRPr="00DE65B6" w:rsidRDefault="00B94C51" w:rsidP="00B94C51">
      <w:pPr>
        <w:rPr>
          <w:rFonts w:asciiTheme="majorHAnsi" w:hAnsiTheme="majorHAnsi" w:cstheme="majorHAnsi"/>
        </w:rPr>
      </w:pPr>
      <w:r w:rsidRPr="00DE65B6">
        <w:rPr>
          <w:rFonts w:asciiTheme="majorHAnsi" w:hAnsiTheme="majorHAnsi" w:cstheme="majorHAnsi"/>
        </w:rPr>
        <w:t xml:space="preserve">To assist actors whose businesses cross international borders, the PCT was enacted by the World Intellectual Property Organization (WIPO) to reduce barriers when seeking protection for inventions.64 The PCT, while a treaty in name, acts more like an organization; as the WIPO describes the PCT: </w:t>
      </w:r>
    </w:p>
    <w:p w14:paraId="38DC25CE" w14:textId="77777777" w:rsidR="00B94C51" w:rsidRPr="00DE65B6" w:rsidRDefault="00B94C51" w:rsidP="00B94C51">
      <w:pPr>
        <w:rPr>
          <w:rStyle w:val="StyleUnderline"/>
          <w:rFonts w:asciiTheme="majorHAnsi" w:hAnsiTheme="majorHAnsi" w:cstheme="majorHAnsi"/>
        </w:rPr>
      </w:pPr>
      <w:r w:rsidRPr="00DE65B6">
        <w:rPr>
          <w:rStyle w:val="StyleUnderline"/>
          <w:rFonts w:asciiTheme="majorHAnsi" w:hAnsiTheme="majorHAnsi" w:cstheme="majorHAnsi"/>
        </w:rPr>
        <w:t xml:space="preserve">The Patent Cooperation Treaty (PCT) assists applicants in seeking patent protection internationally for their inventions, helps patent Offices with their patent granting decisions, and facilitates public access to a wealth of technical information relating to those inventions. </w:t>
      </w:r>
      <w:r w:rsidRPr="009651FA">
        <w:rPr>
          <w:rStyle w:val="StyleUnderline"/>
          <w:rFonts w:asciiTheme="majorHAnsi" w:hAnsiTheme="majorHAnsi" w:cstheme="majorHAnsi"/>
          <w:highlight w:val="green"/>
        </w:rPr>
        <w:t xml:space="preserve">By filing one international </w:t>
      </w:r>
      <w:r w:rsidRPr="00DE65B6">
        <w:rPr>
          <w:rStyle w:val="StyleUnderline"/>
          <w:rFonts w:asciiTheme="majorHAnsi" w:hAnsiTheme="majorHAnsi" w:cstheme="majorHAnsi"/>
        </w:rPr>
        <w:t xml:space="preserve">patent </w:t>
      </w:r>
      <w:r w:rsidRPr="009651FA">
        <w:rPr>
          <w:rStyle w:val="StyleUnderline"/>
          <w:rFonts w:asciiTheme="majorHAnsi" w:hAnsiTheme="majorHAnsi" w:cstheme="majorHAnsi"/>
          <w:highlight w:val="green"/>
        </w:rPr>
        <w:t xml:space="preserve">application </w:t>
      </w:r>
      <w:r w:rsidRPr="00DE65B6">
        <w:rPr>
          <w:rStyle w:val="StyleUnderline"/>
          <w:rFonts w:asciiTheme="majorHAnsi" w:hAnsiTheme="majorHAnsi" w:cstheme="majorHAnsi"/>
        </w:rPr>
        <w:t>under the PCT</w:t>
      </w:r>
      <w:r w:rsidRPr="009651FA">
        <w:rPr>
          <w:rStyle w:val="StyleUnderline"/>
          <w:rFonts w:asciiTheme="majorHAnsi" w:hAnsiTheme="majorHAnsi" w:cstheme="majorHAnsi"/>
          <w:highlight w:val="green"/>
        </w:rPr>
        <w:t>, applicants can</w:t>
      </w:r>
      <w:r w:rsidRPr="00DE65B6">
        <w:rPr>
          <w:rStyle w:val="StyleUnderline"/>
          <w:rFonts w:asciiTheme="majorHAnsi" w:hAnsiTheme="majorHAnsi" w:cstheme="majorHAnsi"/>
        </w:rPr>
        <w:t xml:space="preserve"> simultaneously </w:t>
      </w:r>
      <w:r w:rsidRPr="009651FA">
        <w:rPr>
          <w:rStyle w:val="StyleUnderline"/>
          <w:rFonts w:asciiTheme="majorHAnsi" w:hAnsiTheme="majorHAnsi" w:cstheme="majorHAnsi"/>
          <w:highlight w:val="green"/>
        </w:rPr>
        <w:t>seek protection</w:t>
      </w:r>
      <w:r w:rsidRPr="00DE65B6">
        <w:rPr>
          <w:rStyle w:val="StyleUnderline"/>
          <w:rFonts w:asciiTheme="majorHAnsi" w:hAnsiTheme="majorHAnsi" w:cstheme="majorHAnsi"/>
        </w:rPr>
        <w:t xml:space="preserve"> for an invention </w:t>
      </w:r>
      <w:r w:rsidRPr="009651FA">
        <w:rPr>
          <w:rStyle w:val="StyleUnderline"/>
          <w:rFonts w:asciiTheme="majorHAnsi" w:hAnsiTheme="majorHAnsi" w:cstheme="majorHAnsi"/>
          <w:highlight w:val="green"/>
        </w:rPr>
        <w:t>in a</w:t>
      </w:r>
      <w:r w:rsidRPr="00DE65B6">
        <w:rPr>
          <w:rStyle w:val="StyleUnderline"/>
          <w:rFonts w:asciiTheme="majorHAnsi" w:hAnsiTheme="majorHAnsi" w:cstheme="majorHAnsi"/>
        </w:rPr>
        <w:t xml:space="preserve"> very </w:t>
      </w:r>
      <w:r w:rsidRPr="009651FA">
        <w:rPr>
          <w:rStyle w:val="StyleUnderline"/>
          <w:rFonts w:asciiTheme="majorHAnsi" w:hAnsiTheme="majorHAnsi" w:cstheme="majorHAnsi"/>
          <w:highlight w:val="green"/>
        </w:rPr>
        <w:t>large number of countries</w:t>
      </w:r>
      <w:r w:rsidRPr="00DE65B6">
        <w:rPr>
          <w:rStyle w:val="StyleUnderline"/>
          <w:rFonts w:asciiTheme="majorHAnsi" w:hAnsiTheme="majorHAnsi" w:cstheme="majorHAnsi"/>
        </w:rPr>
        <w:t xml:space="preserve">.65 </w:t>
      </w:r>
    </w:p>
    <w:p w14:paraId="70A33224" w14:textId="77777777" w:rsidR="00B94C51" w:rsidRPr="00DE65B6" w:rsidRDefault="00B94C51" w:rsidP="00B94C51">
      <w:pPr>
        <w:rPr>
          <w:rFonts w:asciiTheme="majorHAnsi" w:hAnsiTheme="majorHAnsi" w:cstheme="majorHAnsi"/>
        </w:rPr>
      </w:pPr>
      <w:r w:rsidRPr="00DE65B6">
        <w:rPr>
          <w:rFonts w:asciiTheme="majorHAnsi" w:hAnsiTheme="majorHAnsi" w:cstheme="majorHAnsi"/>
        </w:rPr>
        <w:t xml:space="preserve">Importantly, filing an application to the PCT does not grant a patent international reach; the inventor must file a patent application and await approval in each jurisdiction they wish to pursue, and patents are still enforceable only in the countries where they are obtained.66 Rather, filing your invention to the PCT, and denoting the countries where you seek patent protection, means that the PCT will provide information on the timeframe and likelihood of a patent being granted in that jurisdiction, along with certain assistance that varies based on the jurisdiction sought.67 </w:t>
      </w:r>
    </w:p>
    <w:p w14:paraId="3FC774E8" w14:textId="77777777" w:rsidR="00B94C51" w:rsidRPr="00DE65B6" w:rsidRDefault="00B94C51" w:rsidP="00B94C51">
      <w:pPr>
        <w:rPr>
          <w:rFonts w:asciiTheme="majorHAnsi" w:hAnsiTheme="majorHAnsi" w:cstheme="majorHAnsi"/>
        </w:rPr>
      </w:pPr>
      <w:r w:rsidRPr="00DE65B6">
        <w:rPr>
          <w:rFonts w:asciiTheme="majorHAnsi" w:hAnsiTheme="majorHAnsi" w:cstheme="majorHAnsi"/>
        </w:rPr>
        <w:t xml:space="preserve">C. How Companies Can Utilize Patents Internationally </w:t>
      </w:r>
    </w:p>
    <w:p w14:paraId="61DCBC6D" w14:textId="77777777" w:rsidR="00B94C51" w:rsidRPr="00DE65B6" w:rsidRDefault="00B94C51" w:rsidP="00B94C51">
      <w:pPr>
        <w:rPr>
          <w:rStyle w:val="StyleUnderline"/>
          <w:rFonts w:asciiTheme="majorHAnsi" w:hAnsiTheme="majorHAnsi" w:cstheme="majorHAnsi"/>
        </w:rPr>
      </w:pPr>
      <w:r w:rsidRPr="00DE65B6">
        <w:rPr>
          <w:rStyle w:val="StyleUnderline"/>
          <w:rFonts w:asciiTheme="majorHAnsi" w:hAnsiTheme="majorHAnsi" w:cstheme="majorHAnsi"/>
        </w:rPr>
        <w:t xml:space="preserve">Both the TRIPS Agreement and the PCT reduce barriers to transferring business across national boundaries by easing the transference of the intellectual property needed. The PCT acts merely as a helping hand and information collection tool, while the </w:t>
      </w:r>
      <w:r w:rsidRPr="009651FA">
        <w:rPr>
          <w:rStyle w:val="StyleUnderline"/>
          <w:rFonts w:asciiTheme="majorHAnsi" w:hAnsiTheme="majorHAnsi" w:cstheme="majorHAnsi"/>
          <w:highlight w:val="green"/>
        </w:rPr>
        <w:t xml:space="preserve">TRIPS </w:t>
      </w:r>
      <w:r w:rsidRPr="00DE65B6">
        <w:rPr>
          <w:rStyle w:val="StyleUnderline"/>
          <w:rFonts w:asciiTheme="majorHAnsi" w:hAnsiTheme="majorHAnsi" w:cstheme="majorHAnsi"/>
        </w:rPr>
        <w:t xml:space="preserve">Agreement acts to </w:t>
      </w:r>
      <w:r w:rsidRPr="009651FA">
        <w:rPr>
          <w:rStyle w:val="StyleUnderline"/>
          <w:rFonts w:asciiTheme="majorHAnsi" w:hAnsiTheme="majorHAnsi" w:cstheme="majorHAnsi"/>
          <w:highlight w:val="green"/>
        </w:rPr>
        <w:t>ensure that intellectual property</w:t>
      </w:r>
      <w:r w:rsidRPr="00DE65B6">
        <w:rPr>
          <w:rStyle w:val="StyleUnderline"/>
          <w:rFonts w:asciiTheme="majorHAnsi" w:hAnsiTheme="majorHAnsi" w:cstheme="majorHAnsi"/>
        </w:rPr>
        <w:t xml:space="preserve"> will </w:t>
      </w:r>
      <w:r w:rsidRPr="009651FA">
        <w:rPr>
          <w:rStyle w:val="StyleUnderline"/>
          <w:rFonts w:asciiTheme="majorHAnsi" w:hAnsiTheme="majorHAnsi" w:cstheme="majorHAnsi"/>
          <w:highlight w:val="green"/>
        </w:rPr>
        <w:t>operate</w:t>
      </w:r>
      <w:r w:rsidRPr="00DE65B6">
        <w:rPr>
          <w:rStyle w:val="StyleUnderline"/>
          <w:rFonts w:asciiTheme="majorHAnsi" w:hAnsiTheme="majorHAnsi" w:cstheme="majorHAnsi"/>
        </w:rPr>
        <w:t xml:space="preserve"> largely </w:t>
      </w:r>
      <w:r w:rsidRPr="009651FA">
        <w:rPr>
          <w:rStyle w:val="StyleUnderline"/>
          <w:rFonts w:asciiTheme="majorHAnsi" w:hAnsiTheme="majorHAnsi" w:cstheme="majorHAnsi"/>
          <w:highlight w:val="green"/>
        </w:rPr>
        <w:t>the same from jurisdiction to jurisdiction</w:t>
      </w:r>
      <w:r w:rsidRPr="00DE65B6">
        <w:rPr>
          <w:rStyle w:val="StyleUnderline"/>
          <w:rFonts w:asciiTheme="majorHAnsi" w:hAnsiTheme="majorHAnsi" w:cstheme="majorHAnsi"/>
        </w:rPr>
        <w:t xml:space="preserve"> and, importantly, will be protected </w:t>
      </w:r>
      <w:r w:rsidRPr="009651FA">
        <w:rPr>
          <w:rStyle w:val="StyleUnderline"/>
          <w:rFonts w:asciiTheme="majorHAnsi" w:hAnsiTheme="majorHAnsi" w:cstheme="majorHAnsi"/>
          <w:highlight w:val="green"/>
        </w:rPr>
        <w:t>with uniform</w:t>
      </w:r>
      <w:r w:rsidRPr="00DE65B6">
        <w:rPr>
          <w:rStyle w:val="StyleUnderline"/>
          <w:rFonts w:asciiTheme="majorHAnsi" w:hAnsiTheme="majorHAnsi" w:cstheme="majorHAnsi"/>
        </w:rPr>
        <w:t xml:space="preserve"> minimum </w:t>
      </w:r>
      <w:r w:rsidRPr="009651FA">
        <w:rPr>
          <w:rStyle w:val="StyleUnderline"/>
          <w:rFonts w:asciiTheme="majorHAnsi" w:hAnsiTheme="majorHAnsi" w:cstheme="majorHAnsi"/>
          <w:highlight w:val="green"/>
        </w:rPr>
        <w:t>standards</w:t>
      </w:r>
      <w:r w:rsidRPr="00DE65B6">
        <w:rPr>
          <w:rStyle w:val="StyleUnderline"/>
          <w:rFonts w:asciiTheme="majorHAnsi" w:hAnsiTheme="majorHAnsi" w:cstheme="majorHAnsi"/>
        </w:rPr>
        <w:t xml:space="preserve">. Without commenting on the desirability of this uniform treatment throughout varying economies, it has never been easier for businesses to use their intellectual property to enter international markets.68 In fact, </w:t>
      </w:r>
      <w:r w:rsidRPr="009651FA">
        <w:rPr>
          <w:rStyle w:val="StyleUnderline"/>
          <w:rFonts w:asciiTheme="majorHAnsi" w:hAnsiTheme="majorHAnsi" w:cstheme="majorHAnsi"/>
          <w:highlight w:val="green"/>
        </w:rPr>
        <w:t>under</w:t>
      </w:r>
      <w:r w:rsidRPr="00DE65B6">
        <w:rPr>
          <w:rStyle w:val="StyleUnderline"/>
          <w:rFonts w:asciiTheme="majorHAnsi" w:hAnsiTheme="majorHAnsi" w:cstheme="majorHAnsi"/>
        </w:rPr>
        <w:t xml:space="preserve"> the TRIPS Agreement and </w:t>
      </w:r>
      <w:r w:rsidRPr="009651FA">
        <w:rPr>
          <w:rStyle w:val="StyleUnderline"/>
          <w:rFonts w:asciiTheme="majorHAnsi" w:hAnsiTheme="majorHAnsi" w:cstheme="majorHAnsi"/>
          <w:highlight w:val="green"/>
        </w:rPr>
        <w:t>PCT, companies can file a patent in a country where they have no connections,</w:t>
      </w:r>
      <w:r w:rsidRPr="00DE65B6">
        <w:rPr>
          <w:rStyle w:val="StyleUnderline"/>
          <w:rFonts w:asciiTheme="majorHAnsi" w:hAnsiTheme="majorHAnsi" w:cstheme="majorHAnsi"/>
        </w:rPr>
        <w:t xml:space="preserve">69 acquire a patent, and simply license the technology to (or bring infringement suits against) companies in the member country without needing to ever establish a presence.70 </w:t>
      </w:r>
    </w:p>
    <w:p w14:paraId="6C357AC3" w14:textId="77777777" w:rsidR="00B94C51" w:rsidRPr="00BB67D4" w:rsidRDefault="00B94C51" w:rsidP="00B94C51">
      <w:pPr>
        <w:rPr>
          <w:rFonts w:asciiTheme="majorHAnsi" w:hAnsiTheme="majorHAnsi" w:cstheme="majorHAnsi"/>
          <w:b/>
          <w:sz w:val="26"/>
          <w:u w:val="single"/>
        </w:rPr>
      </w:pPr>
      <w:r w:rsidRPr="00DE65B6">
        <w:rPr>
          <w:rFonts w:asciiTheme="majorHAnsi" w:hAnsiTheme="majorHAnsi" w:cstheme="majorHAnsi"/>
        </w:rPr>
        <w:t xml:space="preserve">Notably, the PCT and many countries’ patent systems require you to file your patent application within a restricted timeframe after it is first disclosed.71 Thus, this transportation of patent rights must be loosely simultaneous throughout jurisdictions. However, the fact still remains that </w:t>
      </w:r>
      <w:r w:rsidRPr="00DE65B6">
        <w:rPr>
          <w:rStyle w:val="StyleUnderline"/>
          <w:rFonts w:asciiTheme="majorHAnsi" w:hAnsiTheme="majorHAnsi" w:cstheme="majorHAnsi"/>
        </w:rPr>
        <w:t xml:space="preserve">sophisticated </w:t>
      </w:r>
      <w:r w:rsidRPr="009651FA">
        <w:rPr>
          <w:rStyle w:val="StyleUnderline"/>
          <w:rFonts w:asciiTheme="majorHAnsi" w:hAnsiTheme="majorHAnsi" w:cstheme="majorHAnsi"/>
          <w:highlight w:val="green"/>
        </w:rPr>
        <w:t xml:space="preserve">actors </w:t>
      </w:r>
      <w:r w:rsidRPr="00DE65B6">
        <w:rPr>
          <w:rStyle w:val="StyleUnderline"/>
          <w:rFonts w:asciiTheme="majorHAnsi" w:hAnsiTheme="majorHAnsi" w:cstheme="majorHAnsi"/>
        </w:rPr>
        <w:t xml:space="preserve">who utilize the protections of the TRIPS Agreement </w:t>
      </w:r>
      <w:r w:rsidRPr="009651FA">
        <w:rPr>
          <w:rStyle w:val="StyleUnderline"/>
          <w:rFonts w:asciiTheme="majorHAnsi" w:hAnsiTheme="majorHAnsi" w:cstheme="majorHAnsi"/>
          <w:highlight w:val="green"/>
        </w:rPr>
        <w:t>can</w:t>
      </w:r>
      <w:r w:rsidRPr="00DE65B6">
        <w:rPr>
          <w:rStyle w:val="StyleUnderline"/>
          <w:rFonts w:asciiTheme="majorHAnsi" w:hAnsiTheme="majorHAnsi" w:cstheme="majorHAnsi"/>
        </w:rPr>
        <w:t xml:space="preserve"> now </w:t>
      </w:r>
      <w:r w:rsidRPr="009651FA">
        <w:rPr>
          <w:rStyle w:val="StyleUnderline"/>
          <w:rFonts w:asciiTheme="majorHAnsi" w:hAnsiTheme="majorHAnsi" w:cstheme="majorHAnsi"/>
          <w:highlight w:val="green"/>
        </w:rPr>
        <w:t>acquire a monopoly</w:t>
      </w:r>
      <w:r w:rsidRPr="00DE65B6">
        <w:rPr>
          <w:rStyle w:val="StyleUnderline"/>
          <w:rFonts w:asciiTheme="majorHAnsi" w:hAnsiTheme="majorHAnsi" w:cstheme="majorHAnsi"/>
        </w:rPr>
        <w:t xml:space="preserve"> to practice an invention in any country that is a signatory to the TRIPS Agreement or PCT. </w:t>
      </w:r>
      <w:r w:rsidRPr="00DE65B6">
        <w:rPr>
          <w:rFonts w:asciiTheme="majorHAnsi" w:hAnsiTheme="majorHAnsi" w:cstheme="majorHAnsi"/>
        </w:rPr>
        <w:t>This usually reaches far short of global domination since companies generally file only in jurisdictions where they expect the benefit of using the patent to outweigh the cost of applying for one.72 However</w:t>
      </w:r>
      <w:r w:rsidRPr="009651FA">
        <w:rPr>
          <w:rFonts w:asciiTheme="majorHAnsi" w:hAnsiTheme="majorHAnsi" w:cstheme="majorHAnsi"/>
          <w:highlight w:val="green"/>
        </w:rPr>
        <w:t xml:space="preserve">, </w:t>
      </w:r>
      <w:r w:rsidRPr="009651FA">
        <w:rPr>
          <w:rStyle w:val="StyleUnderline"/>
          <w:rFonts w:asciiTheme="majorHAnsi" w:hAnsiTheme="majorHAnsi" w:cstheme="majorHAnsi"/>
          <w:highlight w:val="green"/>
        </w:rPr>
        <w:t>if the inventor files a patent in every country</w:t>
      </w:r>
      <w:r w:rsidRPr="00DE65B6">
        <w:rPr>
          <w:rStyle w:val="StyleUnderline"/>
          <w:rFonts w:asciiTheme="majorHAnsi" w:hAnsiTheme="majorHAnsi" w:cstheme="majorHAnsi"/>
        </w:rPr>
        <w:t xml:space="preserve"> that has a viable market for that invention, especially if only a few markets exist, </w:t>
      </w:r>
      <w:r w:rsidRPr="009651FA">
        <w:rPr>
          <w:rStyle w:val="StyleUnderline"/>
          <w:rFonts w:asciiTheme="majorHAnsi" w:hAnsiTheme="majorHAnsi" w:cstheme="majorHAnsi"/>
          <w:highlight w:val="green"/>
        </w:rPr>
        <w:t xml:space="preserve">the inventor could create </w:t>
      </w:r>
      <w:r w:rsidRPr="00DE65B6">
        <w:rPr>
          <w:rStyle w:val="StyleUnderline"/>
          <w:rFonts w:asciiTheme="majorHAnsi" w:hAnsiTheme="majorHAnsi" w:cstheme="majorHAnsi"/>
        </w:rPr>
        <w:t xml:space="preserve">an economic climate close to </w:t>
      </w:r>
      <w:r w:rsidRPr="009651FA">
        <w:rPr>
          <w:rStyle w:val="StyleUnderline"/>
          <w:rFonts w:asciiTheme="majorHAnsi" w:hAnsiTheme="majorHAnsi" w:cstheme="majorHAnsi"/>
          <w:highlight w:val="green"/>
        </w:rPr>
        <w:t>a global monopoly.</w:t>
      </w:r>
    </w:p>
    <w:p w14:paraId="5AB36A86" w14:textId="77777777" w:rsidR="00B94C51" w:rsidRPr="00DE65B6" w:rsidRDefault="00B94C51" w:rsidP="00B94C51">
      <w:pPr>
        <w:pStyle w:val="Heading4"/>
        <w:rPr>
          <w:rFonts w:asciiTheme="majorHAnsi" w:hAnsiTheme="majorHAnsi" w:cstheme="majorHAnsi"/>
        </w:rPr>
      </w:pPr>
      <w:r w:rsidRPr="00DE65B6">
        <w:rPr>
          <w:rFonts w:asciiTheme="majorHAnsi" w:hAnsiTheme="majorHAnsi" w:cstheme="majorHAnsi"/>
        </w:rPr>
        <w:t>Big pharma leverages cannabis patents to block out competition and secure monopoly – decks medical marijuana access</w:t>
      </w:r>
    </w:p>
    <w:p w14:paraId="300A6EDF" w14:textId="77777777" w:rsidR="00B94C51" w:rsidRPr="00DE65B6" w:rsidRDefault="00B94C51" w:rsidP="00B94C51">
      <w:pPr>
        <w:rPr>
          <w:rFonts w:asciiTheme="majorHAnsi" w:hAnsiTheme="majorHAnsi" w:cstheme="majorHAnsi"/>
        </w:rPr>
      </w:pPr>
      <w:r w:rsidRPr="00DE65B6">
        <w:rPr>
          <w:rStyle w:val="Style13ptBold"/>
          <w:rFonts w:asciiTheme="majorHAnsi" w:hAnsiTheme="majorHAnsi" w:cstheme="majorHAnsi"/>
        </w:rPr>
        <w:t xml:space="preserve">Barnett 20 </w:t>
      </w:r>
      <w:r w:rsidRPr="00DE65B6">
        <w:rPr>
          <w:rFonts w:asciiTheme="majorHAnsi" w:hAnsiTheme="majorHAnsi" w:cstheme="majorHAnsi"/>
        </w:rPr>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10" w:history="1">
        <w:r w:rsidRPr="00DE65B6">
          <w:rPr>
            <w:rStyle w:val="Hyperlink"/>
            <w:rFonts w:asciiTheme="majorHAnsi" w:hAnsiTheme="majorHAnsi" w:cstheme="majorHAnsi"/>
          </w:rPr>
          <w:t>https://heinonline.org/HOL/LandingPage?handle=hein.journals/tuljtip22&amp;div=8&amp;id=&amp;page=</w:t>
        </w:r>
      </w:hyperlink>
      <w:r w:rsidRPr="00DE65B6">
        <w:rPr>
          <w:rFonts w:asciiTheme="majorHAnsi" w:hAnsiTheme="majorHAnsi" w:cstheme="majorHAnsi"/>
        </w:rPr>
        <w:t xml:space="preserve"> SM</w:t>
      </w:r>
    </w:p>
    <w:p w14:paraId="1B4C32D6" w14:textId="77777777" w:rsidR="00B94C51" w:rsidRPr="00DE65B6" w:rsidRDefault="00B94C51" w:rsidP="00B94C51">
      <w:pPr>
        <w:rPr>
          <w:rFonts w:asciiTheme="majorHAnsi" w:hAnsiTheme="majorHAnsi" w:cstheme="majorHAnsi"/>
        </w:rPr>
      </w:pPr>
      <w:r w:rsidRPr="00DE65B6">
        <w:rPr>
          <w:rFonts w:asciiTheme="majorHAnsi" w:hAnsiTheme="majorHAnsi" w:cstheme="majorHAnsi"/>
        </w:rPr>
        <w:t xml:space="preserve">B. Cannabis Patents and Pharmaceutical Companies </w:t>
      </w:r>
    </w:p>
    <w:p w14:paraId="5546FCB4" w14:textId="77777777" w:rsidR="00B94C51" w:rsidRPr="00DE65B6" w:rsidRDefault="00B94C51" w:rsidP="00B94C51">
      <w:pPr>
        <w:rPr>
          <w:rStyle w:val="StyleUnderline"/>
          <w:rFonts w:asciiTheme="majorHAnsi" w:hAnsiTheme="majorHAnsi" w:cstheme="majorHAnsi"/>
        </w:rPr>
      </w:pPr>
      <w:r w:rsidRPr="00DE65B6">
        <w:rPr>
          <w:rFonts w:asciiTheme="majorHAnsi" w:hAnsiTheme="majorHAnsi" w:cstheme="majorHAnsi"/>
        </w:rPr>
        <w:t xml:space="preserve">Patent protection is a key component of the United States legal system. On principle, we should compensate and reward those who have rightfully invented something, as well as incentivize and stimulate further innovation. </w:t>
      </w:r>
      <w:r w:rsidRPr="00DE65B6">
        <w:rPr>
          <w:rStyle w:val="StyleUnderline"/>
          <w:rFonts w:asciiTheme="majorHAnsi" w:hAnsiTheme="majorHAnsi" w:cstheme="majorHAnsi"/>
        </w:rPr>
        <w:t>The marijuana industry has been historically composed of people who believe in the cause, the plant, and the health benefits it brings. Yet, many of the field's "new players" are getting involved with a specific 89 business purpose in mind.</w:t>
      </w:r>
      <w:r w:rsidRPr="00DE65B6">
        <w:rPr>
          <w:rFonts w:asciiTheme="majorHAnsi" w:hAnsiTheme="majorHAnsi" w:cstheme="majorHAnsi"/>
        </w:rPr>
        <w:t xml:space="preserve"> Cannabis patents are one way to normalize and bring the industry to the mainstream, but </w:t>
      </w:r>
      <w:r w:rsidRPr="00DE65B6">
        <w:rPr>
          <w:rStyle w:val="StyleUnderline"/>
          <w:rFonts w:asciiTheme="majorHAnsi" w:hAnsiTheme="majorHAnsi" w:cstheme="majorHAnsi"/>
        </w:rPr>
        <w:t xml:space="preserve">the </w:t>
      </w:r>
      <w:r w:rsidRPr="009651FA">
        <w:rPr>
          <w:rStyle w:val="StyleUnderline"/>
          <w:rFonts w:asciiTheme="majorHAnsi" w:hAnsiTheme="majorHAnsi" w:cstheme="majorHAnsi"/>
          <w:highlight w:val="green"/>
        </w:rPr>
        <w:t>winners in the patent system are</w:t>
      </w:r>
      <w:r w:rsidRPr="00DE65B6">
        <w:rPr>
          <w:rStyle w:val="StyleUnderline"/>
          <w:rFonts w:asciiTheme="majorHAnsi" w:hAnsiTheme="majorHAnsi" w:cstheme="majorHAnsi"/>
        </w:rPr>
        <w:t xml:space="preserve"> often </w:t>
      </w:r>
      <w:r w:rsidRPr="009651FA">
        <w:rPr>
          <w:rStyle w:val="StyleUnderline"/>
          <w:rFonts w:asciiTheme="majorHAnsi" w:hAnsiTheme="majorHAnsi" w:cstheme="majorHAnsi"/>
          <w:highlight w:val="green"/>
        </w:rPr>
        <w:t>those who</w:t>
      </w:r>
      <w:r w:rsidRPr="00DE65B6">
        <w:rPr>
          <w:rStyle w:val="StyleUnderline"/>
          <w:rFonts w:asciiTheme="majorHAnsi" w:hAnsiTheme="majorHAnsi" w:cstheme="majorHAnsi"/>
        </w:rPr>
        <w:t xml:space="preserve"> are first and </w:t>
      </w:r>
      <w:r w:rsidRPr="009651FA">
        <w:rPr>
          <w:rStyle w:val="StyleUnderline"/>
          <w:rFonts w:asciiTheme="majorHAnsi" w:hAnsiTheme="majorHAnsi" w:cstheme="majorHAnsi"/>
          <w:highlight w:val="green"/>
        </w:rPr>
        <w:t>have the most money</w:t>
      </w:r>
      <w:r w:rsidRPr="00DE65B6">
        <w:rPr>
          <w:rStyle w:val="StyleUnderline"/>
          <w:rFonts w:asciiTheme="majorHAnsi" w:hAnsiTheme="majorHAnsi" w:cstheme="majorHAnsi"/>
        </w:rPr>
        <w:t xml:space="preserve">.'90 </w:t>
      </w:r>
    </w:p>
    <w:p w14:paraId="1F5971BD" w14:textId="77777777" w:rsidR="00B94C51" w:rsidRPr="00DE65B6" w:rsidRDefault="00B94C51" w:rsidP="00B94C51">
      <w:pPr>
        <w:rPr>
          <w:rFonts w:asciiTheme="majorHAnsi" w:hAnsiTheme="majorHAnsi" w:cstheme="majorHAnsi"/>
        </w:rPr>
      </w:pPr>
      <w:r w:rsidRPr="00DE65B6">
        <w:rPr>
          <w:rStyle w:val="StyleUnderline"/>
          <w:rFonts w:asciiTheme="majorHAnsi" w:hAnsiTheme="majorHAnsi" w:cstheme="majorHAnsi"/>
        </w:rPr>
        <w:t xml:space="preserve">It's no secret why </w:t>
      </w:r>
      <w:r w:rsidRPr="009651FA">
        <w:rPr>
          <w:rStyle w:val="StyleUnderline"/>
          <w:rFonts w:asciiTheme="majorHAnsi" w:hAnsiTheme="majorHAnsi" w:cstheme="majorHAnsi"/>
          <w:highlight w:val="green"/>
        </w:rPr>
        <w:t xml:space="preserve">everyone wants </w:t>
      </w:r>
      <w:r w:rsidRPr="00DE65B6">
        <w:rPr>
          <w:rStyle w:val="StyleUnderline"/>
          <w:rFonts w:asciiTheme="majorHAnsi" w:hAnsiTheme="majorHAnsi" w:cstheme="majorHAnsi"/>
        </w:rPr>
        <w:t>a piece of the marijuana industry pie: according to an April 2018 report by Grand View Research, Inc., the global legal marijuana market is projected to be worth $146.4 billion by 025</w:t>
      </w:r>
      <w:r w:rsidRPr="00DE65B6">
        <w:rPr>
          <w:rFonts w:asciiTheme="majorHAnsi" w:hAnsiTheme="majorHAnsi" w:cstheme="majorHAnsi"/>
        </w:rPr>
        <w:t xml:space="preserve">.'9' The report additionally found that in 2016, medical marijuana emerged as the largest segment of the industry and is estimated to be valued at $100.03 billion by 2025.192 </w:t>
      </w:r>
    </w:p>
    <w:p w14:paraId="456D2C29" w14:textId="77777777" w:rsidR="00B94C51" w:rsidRPr="00DE65B6" w:rsidRDefault="00B94C51" w:rsidP="00B94C51">
      <w:pPr>
        <w:rPr>
          <w:rFonts w:asciiTheme="majorHAnsi" w:hAnsiTheme="majorHAnsi" w:cstheme="majorHAnsi"/>
        </w:rPr>
      </w:pPr>
      <w:r w:rsidRPr="00DE65B6">
        <w:rPr>
          <w:rStyle w:val="StyleUnderline"/>
          <w:rFonts w:asciiTheme="majorHAnsi" w:hAnsiTheme="majorHAnsi" w:cstheme="majorHAnsi"/>
        </w:rPr>
        <w:t xml:space="preserve">One way to obtain a monetary stake in the medical marijuana market is </w:t>
      </w:r>
      <w:r w:rsidRPr="009651FA">
        <w:rPr>
          <w:rStyle w:val="StyleUnderline"/>
          <w:rFonts w:asciiTheme="majorHAnsi" w:hAnsiTheme="majorHAnsi" w:cstheme="majorHAnsi"/>
          <w:highlight w:val="green"/>
        </w:rPr>
        <w:t>to use</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patent</w:t>
      </w:r>
      <w:r w:rsidRPr="00DE65B6">
        <w:rPr>
          <w:rStyle w:val="StyleUnderline"/>
          <w:rFonts w:asciiTheme="majorHAnsi" w:hAnsiTheme="majorHAnsi" w:cstheme="majorHAnsi"/>
        </w:rPr>
        <w:t xml:space="preserve"> process </w:t>
      </w:r>
      <w:r w:rsidRPr="009651FA">
        <w:rPr>
          <w:rStyle w:val="StyleUnderline"/>
          <w:rFonts w:asciiTheme="majorHAnsi" w:hAnsiTheme="majorHAnsi" w:cstheme="majorHAnsi"/>
          <w:highlight w:val="green"/>
        </w:rPr>
        <w:t xml:space="preserve">to acquire ownership over a </w:t>
      </w:r>
      <w:r w:rsidRPr="00DE65B6">
        <w:rPr>
          <w:rStyle w:val="StyleUnderline"/>
          <w:rFonts w:asciiTheme="majorHAnsi" w:hAnsiTheme="majorHAnsi" w:cstheme="majorHAnsi"/>
        </w:rPr>
        <w:t xml:space="preserve">particular </w:t>
      </w:r>
      <w:r w:rsidRPr="009651FA">
        <w:rPr>
          <w:rStyle w:val="StyleUnderline"/>
          <w:rFonts w:asciiTheme="majorHAnsi" w:hAnsiTheme="majorHAnsi" w:cstheme="majorHAnsi"/>
          <w:highlight w:val="green"/>
        </w:rPr>
        <w:t>strain</w:t>
      </w:r>
      <w:r w:rsidRPr="00DE65B6">
        <w:rPr>
          <w:rStyle w:val="StyleUnderline"/>
          <w:rFonts w:asciiTheme="majorHAnsi" w:hAnsiTheme="majorHAnsi" w:cstheme="majorHAnsi"/>
        </w:rPr>
        <w:t xml:space="preserve"> and its seeds.' 93 This limited monopoly ensures that the patent holder "is the only one who can make or sell the product, or license other people to do so</w:t>
      </w:r>
      <w:r w:rsidRPr="00DE65B6">
        <w:rPr>
          <w:rFonts w:asciiTheme="majorHAnsi" w:hAnsiTheme="majorHAnsi" w:cstheme="majorHAnsi"/>
        </w:rPr>
        <w:t xml:space="preserve">."'94 However, there are so many unanswered questions that surround IP protection of a federally illegal substance, it is unclear if the patents will be upheld.'9 5 </w:t>
      </w:r>
      <w:r w:rsidRPr="00DE65B6">
        <w:rPr>
          <w:rStyle w:val="StyleUnderline"/>
          <w:rFonts w:asciiTheme="majorHAnsi" w:hAnsiTheme="majorHAnsi" w:cstheme="majorHAnsi"/>
        </w:rPr>
        <w:t xml:space="preserve">If cannabis patents are upheld in federal courts, it is possible that </w:t>
      </w:r>
      <w:r w:rsidRPr="009651FA">
        <w:rPr>
          <w:rStyle w:val="StyleUnderline"/>
          <w:rFonts w:asciiTheme="majorHAnsi" w:hAnsiTheme="majorHAnsi" w:cstheme="majorHAnsi"/>
          <w:highlight w:val="green"/>
        </w:rPr>
        <w:t>a handful of companies could</w:t>
      </w:r>
      <w:r w:rsidRPr="00DE65B6">
        <w:rPr>
          <w:rStyle w:val="StyleUnderline"/>
          <w:rFonts w:asciiTheme="majorHAnsi" w:hAnsiTheme="majorHAnsi" w:cstheme="majorHAnsi"/>
        </w:rPr>
        <w:t xml:space="preserve"> be in a position to </w:t>
      </w:r>
      <w:r w:rsidRPr="009651FA">
        <w:rPr>
          <w:rStyle w:val="StyleUnderline"/>
          <w:rFonts w:asciiTheme="majorHAnsi" w:hAnsiTheme="majorHAnsi" w:cstheme="majorHAnsi"/>
          <w:highlight w:val="green"/>
        </w:rPr>
        <w:t>demand</w:t>
      </w:r>
      <w:r w:rsidRPr="00DE65B6">
        <w:rPr>
          <w:rStyle w:val="StyleUnderline"/>
          <w:rFonts w:asciiTheme="majorHAnsi" w:hAnsiTheme="majorHAnsi" w:cstheme="majorHAnsi"/>
        </w:rPr>
        <w:t xml:space="preserve"> licensing </w:t>
      </w:r>
      <w:r w:rsidRPr="009651FA">
        <w:rPr>
          <w:rStyle w:val="StyleUnderline"/>
          <w:rFonts w:asciiTheme="majorHAnsi" w:hAnsiTheme="majorHAnsi" w:cstheme="majorHAnsi"/>
          <w:highlight w:val="green"/>
        </w:rPr>
        <w:t>fees from the rest of the industry</w:t>
      </w:r>
      <w:r w:rsidRPr="009651FA">
        <w:rPr>
          <w:rFonts w:asciiTheme="majorHAnsi" w:hAnsiTheme="majorHAnsi" w:cstheme="majorHAnsi"/>
          <w:highlight w:val="green"/>
        </w:rPr>
        <w:t>.</w:t>
      </w:r>
      <w:r w:rsidRPr="00DE65B6">
        <w:rPr>
          <w:rFonts w:asciiTheme="majorHAnsi" w:hAnsiTheme="majorHAnsi" w:cstheme="majorHAnsi"/>
        </w:rPr>
        <w:t xml:space="preserve">1 96 </w:t>
      </w:r>
    </w:p>
    <w:p w14:paraId="08440C32" w14:textId="77777777" w:rsidR="00B94C51" w:rsidRPr="00DE65B6" w:rsidRDefault="00B94C51" w:rsidP="00B94C51">
      <w:pPr>
        <w:rPr>
          <w:rStyle w:val="StyleUnderline"/>
          <w:rFonts w:asciiTheme="majorHAnsi" w:hAnsiTheme="majorHAnsi" w:cstheme="majorHAnsi"/>
        </w:rPr>
      </w:pPr>
      <w:r w:rsidRPr="00DE65B6">
        <w:rPr>
          <w:rStyle w:val="StyleUnderline"/>
          <w:rFonts w:asciiTheme="majorHAnsi" w:hAnsiTheme="majorHAnsi" w:cstheme="majorHAnsi"/>
        </w:rPr>
        <w:t>This incentive is particularly appealing to major multinational pharmaceutical companies (Big Pharma) and is already being capitalized on today. For example, pharmaceutical firms are already seven of the top ten cannabis patent holders in Canada</w:t>
      </w:r>
      <w:r w:rsidRPr="00DE65B6">
        <w:rPr>
          <w:rFonts w:asciiTheme="majorHAnsi" w:hAnsiTheme="majorHAnsi" w:cstheme="majorHAnsi"/>
        </w:rPr>
        <w:t xml:space="preserve">.' 97 These patents, filed prior to the country's full legalization of marijuana, would have been difficult to enforce prior to legalization.' 9 8 However, </w:t>
      </w:r>
      <w:r w:rsidRPr="00DE65B6">
        <w:rPr>
          <w:rStyle w:val="StyleUnderline"/>
          <w:rFonts w:asciiTheme="majorHAnsi" w:hAnsiTheme="majorHAnsi" w:cstheme="majorHAnsi"/>
        </w:rPr>
        <w:t xml:space="preserve">after Canada legalized marijuana on October 17, 2018, the patents became fully enforceable and gave the companies a key strategic advantage over non-patent holders in the ever- increasingly competitive market.' 99 The biggest concern is that </w:t>
      </w:r>
      <w:r w:rsidRPr="009651FA">
        <w:rPr>
          <w:rStyle w:val="StyleUnderline"/>
          <w:rFonts w:asciiTheme="majorHAnsi" w:hAnsiTheme="majorHAnsi" w:cstheme="majorHAnsi"/>
          <w:highlight w:val="green"/>
        </w:rPr>
        <w:t>Big Pharma companies</w:t>
      </w:r>
      <w:r w:rsidRPr="00DE65B6">
        <w:rPr>
          <w:rStyle w:val="StyleUnderline"/>
          <w:rFonts w:asciiTheme="majorHAnsi" w:hAnsiTheme="majorHAnsi" w:cstheme="majorHAnsi"/>
        </w:rPr>
        <w:t xml:space="preserve"> will </w:t>
      </w:r>
      <w:r w:rsidRPr="009651FA">
        <w:rPr>
          <w:rStyle w:val="StyleUnderline"/>
          <w:rFonts w:asciiTheme="majorHAnsi" w:hAnsiTheme="majorHAnsi" w:cstheme="majorHAnsi"/>
          <w:highlight w:val="green"/>
        </w:rPr>
        <w:t>harness</w:t>
      </w:r>
      <w:r w:rsidRPr="00DE65B6">
        <w:rPr>
          <w:rStyle w:val="StyleUnderline"/>
          <w:rFonts w:asciiTheme="majorHAnsi" w:hAnsiTheme="majorHAnsi" w:cstheme="majorHAnsi"/>
        </w:rPr>
        <w:t xml:space="preserve"> their powerful lobbies and seemingly bottomless payrolls to engage in </w:t>
      </w:r>
      <w:r w:rsidRPr="009651FA">
        <w:rPr>
          <w:rStyle w:val="StyleUnderline"/>
          <w:rFonts w:asciiTheme="majorHAnsi" w:hAnsiTheme="majorHAnsi" w:cstheme="majorHAnsi"/>
          <w:highlight w:val="green"/>
        </w:rPr>
        <w:t>patent blitzes</w:t>
      </w:r>
      <w:r w:rsidRPr="00DE65B6">
        <w:rPr>
          <w:rStyle w:val="StyleUnderline"/>
          <w:rFonts w:asciiTheme="majorHAnsi" w:hAnsiTheme="majorHAnsi" w:cstheme="majorHAnsi"/>
        </w:rPr>
        <w:t xml:space="preserve">. In other words, they will try to enlarge their patent portfolios and subsequent ownership of marijuana strains </w:t>
      </w:r>
      <w:r w:rsidRPr="00DE65B6">
        <w:rPr>
          <w:rFonts w:asciiTheme="majorHAnsi" w:hAnsiTheme="majorHAnsi" w:cstheme="majorHAnsi"/>
        </w:rPr>
        <w:t>and their ancillary byproducts, such as oils,</w:t>
      </w:r>
      <w:r w:rsidRPr="00DE65B6">
        <w:rPr>
          <w:rStyle w:val="StyleUnderline"/>
          <w:rFonts w:asciiTheme="majorHAnsi" w:hAnsiTheme="majorHAnsi" w:cstheme="majorHAnsi"/>
        </w:rPr>
        <w:t xml:space="preserve"> </w:t>
      </w:r>
      <w:r w:rsidRPr="009651FA">
        <w:rPr>
          <w:rStyle w:val="StyleUnderline"/>
          <w:rFonts w:asciiTheme="majorHAnsi" w:hAnsiTheme="majorHAnsi" w:cstheme="majorHAnsi"/>
          <w:highlight w:val="green"/>
        </w:rPr>
        <w:t>to marginalize competitors.</w:t>
      </w:r>
      <w:r w:rsidRPr="00DE65B6">
        <w:rPr>
          <w:rStyle w:val="StyleUnderline"/>
          <w:rFonts w:asciiTheme="majorHAnsi" w:hAnsiTheme="majorHAnsi" w:cstheme="majorHAnsi"/>
        </w:rPr>
        <w:t xml:space="preserve"> </w:t>
      </w:r>
    </w:p>
    <w:p w14:paraId="359491D6" w14:textId="77777777" w:rsidR="00B94C51" w:rsidRPr="00DE65B6" w:rsidRDefault="00B94C51" w:rsidP="00B94C51">
      <w:pPr>
        <w:rPr>
          <w:rFonts w:asciiTheme="majorHAnsi" w:hAnsiTheme="majorHAnsi" w:cstheme="majorHAnsi"/>
        </w:rPr>
      </w:pPr>
      <w:r w:rsidRPr="00DE65B6">
        <w:rPr>
          <w:rFonts w:asciiTheme="majorHAnsi" w:hAnsiTheme="majorHAnsi" w:cstheme="majorHAnsi"/>
        </w:rPr>
        <w:t>In the United States, the FDA plays a crucial role in approving and 201 regulating medications for public use</w:t>
      </w:r>
      <w:r w:rsidRPr="00DE65B6">
        <w:rPr>
          <w:rStyle w:val="StyleUnderline"/>
          <w:rFonts w:asciiTheme="majorHAnsi" w:hAnsiTheme="majorHAnsi" w:cstheme="majorHAnsi"/>
        </w:rPr>
        <w:t>. Big Pharma requires the FDA's approval to bring their products to the public market, and it's no secret that Big Pharma's influence on the agency has accrued over many decades and billions of dollars spent.2 0 2 The current FDA Commissioner Scott Gottlieb recently slammed Big Pharma and accused drugmakers of using "gaming tactics" to stall the introduction of generic versions of biologic drugs, "a move that cost the U.S. healthcare system billions of dollars last year. "203 One of these tactics is to engage in patent blitzes, or evergreening, right before a drug's patent protection (and subsequent market exclusivity 20 4 period) expires. "In the pharmaceutical trade, when brand-name companies patent 'new inventions' that are really just slight modifications of old drugs, it's called 'evergreening. "'205 Evergreening occurs because once a drugmaker's patent on a particular drug expires, the door is open for other producers to bring generic versions of the drug to market.206 Patents in patent blitzes are often granted for even the most trivial improvements and innovations related to existing drugs</w:t>
      </w:r>
      <w:r w:rsidRPr="00DE65B6">
        <w:rPr>
          <w:rFonts w:asciiTheme="majorHAnsi" w:hAnsiTheme="majorHAnsi" w:cstheme="majorHAnsi"/>
        </w:rPr>
        <w:t xml:space="preserve">.207 The purpose of </w:t>
      </w:r>
      <w:r w:rsidRPr="009651FA">
        <w:rPr>
          <w:rStyle w:val="StyleUnderline"/>
          <w:rFonts w:asciiTheme="majorHAnsi" w:hAnsiTheme="majorHAnsi" w:cstheme="majorHAnsi"/>
          <w:highlight w:val="green"/>
        </w:rPr>
        <w:t>evergreening</w:t>
      </w:r>
      <w:r w:rsidRPr="00DE65B6">
        <w:rPr>
          <w:rFonts w:asciiTheme="majorHAnsi" w:hAnsiTheme="majorHAnsi" w:cstheme="majorHAnsi"/>
        </w:rPr>
        <w:t xml:space="preserve"> is two-fold: first, to extend the commercial dominance of brand-name drugs, and second, to </w:t>
      </w:r>
      <w:r w:rsidRPr="009651FA">
        <w:rPr>
          <w:rStyle w:val="StyleUnderline"/>
          <w:rFonts w:asciiTheme="majorHAnsi" w:hAnsiTheme="majorHAnsi" w:cstheme="majorHAnsi"/>
          <w:highlight w:val="green"/>
        </w:rPr>
        <w:t xml:space="preserve">tie up producers </w:t>
      </w:r>
      <w:r w:rsidRPr="00DE65B6">
        <w:rPr>
          <w:rStyle w:val="StyleUnderline"/>
          <w:rFonts w:asciiTheme="majorHAnsi" w:hAnsiTheme="majorHAnsi" w:cstheme="majorHAnsi"/>
        </w:rPr>
        <w:t xml:space="preserve">of the generic drugs </w:t>
      </w:r>
      <w:r w:rsidRPr="009651FA">
        <w:rPr>
          <w:rStyle w:val="StyleUnderline"/>
          <w:rFonts w:asciiTheme="majorHAnsi" w:hAnsiTheme="majorHAnsi" w:cstheme="majorHAnsi"/>
          <w:highlight w:val="green"/>
        </w:rPr>
        <w:t>in</w:t>
      </w:r>
      <w:r w:rsidRPr="00DE65B6">
        <w:rPr>
          <w:rStyle w:val="StyleUnderline"/>
          <w:rFonts w:asciiTheme="majorHAnsi" w:hAnsiTheme="majorHAnsi" w:cstheme="majorHAnsi"/>
        </w:rPr>
        <w:t xml:space="preserve"> 2 08 costly, </w:t>
      </w:r>
      <w:r w:rsidRPr="009651FA">
        <w:rPr>
          <w:rStyle w:val="StyleUnderline"/>
          <w:rFonts w:asciiTheme="majorHAnsi" w:hAnsiTheme="majorHAnsi" w:cstheme="majorHAnsi"/>
          <w:highlight w:val="green"/>
        </w:rPr>
        <w:t>time-consuming litigation</w:t>
      </w:r>
      <w:r w:rsidRPr="00DE65B6">
        <w:rPr>
          <w:rStyle w:val="StyleUnderline"/>
          <w:rFonts w:asciiTheme="majorHAnsi" w:hAnsiTheme="majorHAnsi" w:cstheme="majorHAnsi"/>
        </w:rPr>
        <w:t xml:space="preserve">. Evergreening prevents a generic drug's market entry </w:t>
      </w:r>
      <w:r w:rsidRPr="009651FA">
        <w:rPr>
          <w:rStyle w:val="StyleUnderline"/>
          <w:rFonts w:asciiTheme="majorHAnsi" w:hAnsiTheme="majorHAnsi" w:cstheme="majorHAnsi"/>
          <w:highlight w:val="green"/>
        </w:rPr>
        <w:t>and</w:t>
      </w:r>
      <w:r w:rsidRPr="00DE65B6">
        <w:rPr>
          <w:rStyle w:val="StyleUnderline"/>
          <w:rFonts w:asciiTheme="majorHAnsi" w:hAnsiTheme="majorHAnsi" w:cstheme="majorHAnsi"/>
        </w:rPr>
        <w:t xml:space="preserve"> further </w:t>
      </w:r>
      <w:r w:rsidRPr="009651FA">
        <w:rPr>
          <w:rStyle w:val="StyleUnderline"/>
          <w:rFonts w:asciiTheme="majorHAnsi" w:hAnsiTheme="majorHAnsi" w:cstheme="majorHAnsi"/>
          <w:highlight w:val="green"/>
        </w:rPr>
        <w:t>extends Big Pharma's monopolies</w:t>
      </w:r>
      <w:r w:rsidRPr="00DE65B6">
        <w:rPr>
          <w:rFonts w:asciiTheme="majorHAnsi" w:hAnsiTheme="majorHAnsi" w:cstheme="majorHAnsi"/>
        </w:rPr>
        <w:t xml:space="preserve">.2 09 </w:t>
      </w:r>
    </w:p>
    <w:p w14:paraId="1FAB9703" w14:textId="77777777" w:rsidR="00B94C51" w:rsidRPr="00DE65B6" w:rsidRDefault="00B94C51" w:rsidP="00B94C51">
      <w:pPr>
        <w:rPr>
          <w:rStyle w:val="StyleUnderline"/>
          <w:rFonts w:asciiTheme="majorHAnsi" w:hAnsiTheme="majorHAnsi" w:cstheme="majorHAnsi"/>
        </w:rPr>
      </w:pPr>
      <w:r w:rsidRPr="00DE65B6">
        <w:rPr>
          <w:rFonts w:asciiTheme="majorHAnsi" w:hAnsiTheme="majorHAnsi" w:cstheme="majorHAnsi"/>
        </w:rPr>
        <w:t xml:space="preserve">A prime example of recent evergreening is when Mylan hiked the price of its life-saving epinephrine injectable drug, EpiPen, by more than 400%.210 After Teva Pharmaceuticals gained approval from the FDA for the first generic version of EpiPen, Mylan sued them for patent infringement, although epinephrine alone was already a generic drug.2 1 Mylan settled and kept "Teva off the EpiPen market until 2015."212 Much like AbbVie's battle with AmGen over a generic version of the former's costly biologic drug Humira, Big Pharma's inclination to place company profits over the needs and desires of patients could continue with cannabis </w:t>
      </w:r>
      <w:r w:rsidRPr="009651FA">
        <w:rPr>
          <w:rStyle w:val="StyleUnderline"/>
          <w:rFonts w:asciiTheme="majorHAnsi" w:hAnsiTheme="majorHAnsi" w:cstheme="majorHAnsi"/>
          <w:highlight w:val="green"/>
        </w:rPr>
        <w:t>strain patents</w:t>
      </w:r>
      <w:r w:rsidRPr="00DE65B6">
        <w:rPr>
          <w:rStyle w:val="StyleUnderline"/>
          <w:rFonts w:asciiTheme="majorHAnsi" w:hAnsiTheme="majorHAnsi" w:cstheme="majorHAnsi"/>
        </w:rPr>
        <w:t>.</w:t>
      </w:r>
      <w:r w:rsidRPr="00DE65B6">
        <w:rPr>
          <w:rFonts w:asciiTheme="majorHAnsi" w:hAnsiTheme="majorHAnsi" w:cstheme="majorHAnsi"/>
        </w:rPr>
        <w:t xml:space="preserve"> 2 13 </w:t>
      </w:r>
      <w:r w:rsidRPr="00DE65B6">
        <w:rPr>
          <w:rStyle w:val="StyleUnderline"/>
          <w:rFonts w:asciiTheme="majorHAnsi" w:hAnsiTheme="majorHAnsi" w:cstheme="majorHAnsi"/>
        </w:rPr>
        <w:t xml:space="preserve">This </w:t>
      </w:r>
      <w:r w:rsidRPr="009651FA">
        <w:rPr>
          <w:rStyle w:val="StyleUnderline"/>
          <w:rFonts w:asciiTheme="majorHAnsi" w:hAnsiTheme="majorHAnsi" w:cstheme="majorHAnsi"/>
          <w:highlight w:val="green"/>
        </w:rPr>
        <w:t>will</w:t>
      </w:r>
      <w:r w:rsidRPr="00DE65B6">
        <w:rPr>
          <w:rStyle w:val="StyleUnderline"/>
          <w:rFonts w:asciiTheme="majorHAnsi" w:hAnsiTheme="majorHAnsi" w:cstheme="majorHAnsi"/>
        </w:rPr>
        <w:t xml:space="preserve"> ultimately </w:t>
      </w:r>
      <w:r w:rsidRPr="009651FA">
        <w:rPr>
          <w:rStyle w:val="StyleUnderline"/>
          <w:rFonts w:asciiTheme="majorHAnsi" w:hAnsiTheme="majorHAnsi" w:cstheme="majorHAnsi"/>
          <w:highlight w:val="green"/>
        </w:rPr>
        <w:t>affect cost and access to medical marijuana</w:t>
      </w:r>
      <w:r w:rsidRPr="00DE65B6">
        <w:rPr>
          <w:rStyle w:val="StyleUnderline"/>
          <w:rFonts w:asciiTheme="majorHAnsi" w:hAnsiTheme="majorHAnsi" w:cstheme="majorHAnsi"/>
        </w:rPr>
        <w:t xml:space="preserve"> products. </w:t>
      </w:r>
    </w:p>
    <w:p w14:paraId="14CD0085" w14:textId="77777777" w:rsidR="00B94C51" w:rsidRPr="00DE65B6" w:rsidRDefault="00B94C51" w:rsidP="00B94C51">
      <w:pPr>
        <w:rPr>
          <w:rFonts w:asciiTheme="majorHAnsi" w:hAnsiTheme="majorHAnsi" w:cstheme="majorHAnsi"/>
        </w:rPr>
      </w:pPr>
      <w:r w:rsidRPr="00DE65B6">
        <w:rPr>
          <w:rFonts w:asciiTheme="majorHAnsi" w:hAnsiTheme="majorHAnsi" w:cstheme="majorHAnsi"/>
        </w:rPr>
        <w:t xml:space="preserve">Thanks to shifting public opinion and state legalization, a growing number of cannabis patent applications have been filed with the USPTO and it is very likely they will be granted. Although marijuana remains illegal at the federal level, the premature filings signal hope that sometime in the near future, the federal government will reconsider its stance on cannabis, and make medical and recreational marijuana use legal from sea to shining sea.215 </w:t>
      </w:r>
    </w:p>
    <w:p w14:paraId="1799AB29" w14:textId="77777777" w:rsidR="00B94C51" w:rsidRPr="00DE65B6" w:rsidRDefault="00B94C51" w:rsidP="00B94C51">
      <w:pPr>
        <w:rPr>
          <w:rFonts w:asciiTheme="majorHAnsi" w:hAnsiTheme="majorHAnsi" w:cstheme="majorHAnsi"/>
        </w:rPr>
      </w:pPr>
      <w:r w:rsidRPr="00DE65B6">
        <w:rPr>
          <w:rFonts w:asciiTheme="majorHAnsi" w:hAnsiTheme="majorHAnsi" w:cstheme="majorHAnsi"/>
        </w:rPr>
        <w:t xml:space="preserve">Companies with a large numb1er of cannabis strain patents, such as BioTech, could become an even bigger national player in the field of cannabis strain patents as they acquire more market share. Overall, </w:t>
      </w:r>
      <w:r w:rsidRPr="009651FA">
        <w:rPr>
          <w:rStyle w:val="StyleUnderline"/>
          <w:rFonts w:asciiTheme="majorHAnsi" w:hAnsiTheme="majorHAnsi" w:cstheme="majorHAnsi"/>
          <w:highlight w:val="green"/>
        </w:rPr>
        <w:t>if Big Pharma obtains exclusive rights to</w:t>
      </w:r>
      <w:r w:rsidRPr="00DE65B6">
        <w:rPr>
          <w:rStyle w:val="StyleUnderline"/>
          <w:rFonts w:asciiTheme="majorHAnsi" w:hAnsiTheme="majorHAnsi" w:cstheme="majorHAnsi"/>
        </w:rPr>
        <w:t xml:space="preserve"> use, produce, and sell particular cannabis </w:t>
      </w:r>
      <w:r w:rsidRPr="009651FA">
        <w:rPr>
          <w:rStyle w:val="StyleUnderline"/>
          <w:rFonts w:asciiTheme="majorHAnsi" w:hAnsiTheme="majorHAnsi" w:cstheme="majorHAnsi"/>
          <w:highlight w:val="green"/>
        </w:rPr>
        <w:t>strains</w:t>
      </w:r>
      <w:r w:rsidRPr="00DE65B6">
        <w:rPr>
          <w:rStyle w:val="StyleUnderline"/>
          <w:rFonts w:asciiTheme="majorHAnsi" w:hAnsiTheme="majorHAnsi" w:cstheme="majorHAnsi"/>
        </w:rPr>
        <w:t xml:space="preserve">, together with their large influence over the FDA and other government regulatory bodies, </w:t>
      </w:r>
      <w:r w:rsidRPr="009651FA">
        <w:rPr>
          <w:rStyle w:val="StyleUnderline"/>
          <w:rFonts w:asciiTheme="majorHAnsi" w:hAnsiTheme="majorHAnsi" w:cstheme="majorHAnsi"/>
          <w:highlight w:val="green"/>
        </w:rPr>
        <w:t>they can control</w:t>
      </w:r>
      <w:r w:rsidRPr="00DE65B6">
        <w:rPr>
          <w:rStyle w:val="StyleUnderline"/>
          <w:rFonts w:asciiTheme="majorHAnsi" w:hAnsiTheme="majorHAnsi" w:cstheme="majorHAnsi"/>
        </w:rPr>
        <w:t xml:space="preserve"> public </w:t>
      </w:r>
      <w:r w:rsidRPr="009651FA">
        <w:rPr>
          <w:rStyle w:val="StyleUnderline"/>
          <w:rFonts w:asciiTheme="majorHAnsi" w:hAnsiTheme="majorHAnsi" w:cstheme="majorHAnsi"/>
          <w:highlight w:val="green"/>
        </w:rPr>
        <w:t>access</w:t>
      </w:r>
      <w:r w:rsidRPr="00DE65B6">
        <w:rPr>
          <w:rStyle w:val="StyleUnderline"/>
          <w:rFonts w:asciiTheme="majorHAnsi" w:hAnsiTheme="majorHAnsi" w:cstheme="majorHAnsi"/>
        </w:rPr>
        <w:t xml:space="preserve"> and maintain already robust profit margins</w:t>
      </w:r>
      <w:r w:rsidRPr="00DE65B6">
        <w:rPr>
          <w:rFonts w:asciiTheme="majorHAnsi" w:hAnsiTheme="majorHAnsi" w:cstheme="majorHAnsi"/>
        </w:rPr>
        <w:t xml:space="preserve">.217 </w:t>
      </w:r>
    </w:p>
    <w:p w14:paraId="7D480A40" w14:textId="77777777" w:rsidR="00B94C51" w:rsidRPr="00DE65B6" w:rsidRDefault="00B94C51" w:rsidP="00B94C51">
      <w:pPr>
        <w:rPr>
          <w:rFonts w:asciiTheme="majorHAnsi" w:hAnsiTheme="majorHAnsi" w:cstheme="majorHAnsi"/>
        </w:rPr>
      </w:pPr>
      <w:r w:rsidRPr="00DE65B6">
        <w:rPr>
          <w:rFonts w:asciiTheme="majorHAnsi" w:hAnsiTheme="majorHAnsi" w:cstheme="majorHAnsi"/>
        </w:rPr>
        <w:t xml:space="preserve">Not surprisingly, </w:t>
      </w:r>
      <w:r w:rsidRPr="00DE65B6">
        <w:rPr>
          <w:rStyle w:val="StyleUnderline"/>
          <w:rFonts w:asciiTheme="majorHAnsi" w:hAnsiTheme="majorHAnsi" w:cstheme="majorHAnsi"/>
        </w:rPr>
        <w:t>Big Pharma is not the only industry chasing profits from marijuana IP rights. Smaller breeders, including scientists who alter the plant for medicinal purposes, worry that large bioagricultural companies like Monsanto and Syngenta will hoard cannabis-based patents</w:t>
      </w:r>
      <w:r w:rsidRPr="00DE65B6">
        <w:rPr>
          <w:rFonts w:asciiTheme="majorHAnsi" w:hAnsiTheme="majorHAnsi" w:cstheme="majorHAnsi"/>
        </w:rPr>
        <w:t xml:space="preserve"> and deploy their massive economic power to position themselves as another dominant force in the market.218 </w:t>
      </w:r>
      <w:r w:rsidRPr="00DE65B6">
        <w:rPr>
          <w:rStyle w:val="StyleUnderline"/>
          <w:rFonts w:asciiTheme="majorHAnsi" w:hAnsiTheme="majorHAnsi" w:cstheme="majorHAnsi"/>
        </w:rPr>
        <w:t xml:space="preserve">in short, </w:t>
      </w:r>
      <w:r w:rsidRPr="009651FA">
        <w:rPr>
          <w:rStyle w:val="StyleUnderline"/>
          <w:rFonts w:asciiTheme="majorHAnsi" w:hAnsiTheme="majorHAnsi" w:cstheme="majorHAnsi"/>
          <w:highlight w:val="green"/>
        </w:rPr>
        <w:t>an open and accessible marketplace for cannabis</w:t>
      </w:r>
      <w:r w:rsidRPr="00DE65B6">
        <w:rPr>
          <w:rStyle w:val="StyleUnderline"/>
          <w:rFonts w:asciiTheme="majorHAnsi" w:hAnsiTheme="majorHAnsi" w:cstheme="majorHAnsi"/>
        </w:rPr>
        <w:t xml:space="preserve"> products, </w:t>
      </w:r>
      <w:r w:rsidRPr="009651FA">
        <w:rPr>
          <w:rStyle w:val="StyleUnderline"/>
          <w:rFonts w:asciiTheme="majorHAnsi" w:hAnsiTheme="majorHAnsi" w:cstheme="majorHAnsi"/>
          <w:highlight w:val="green"/>
        </w:rPr>
        <w:t xml:space="preserve">especially for medicinal use, depends on </w:t>
      </w:r>
      <w:r w:rsidRPr="00DE65B6">
        <w:rPr>
          <w:rStyle w:val="StyleUnderline"/>
          <w:rFonts w:asciiTheme="majorHAnsi" w:hAnsiTheme="majorHAnsi" w:cstheme="majorHAnsi"/>
        </w:rPr>
        <w:t xml:space="preserve">tracking the </w:t>
      </w:r>
      <w:r w:rsidRPr="009651FA">
        <w:rPr>
          <w:rStyle w:val="StyleUnderline"/>
          <w:rFonts w:asciiTheme="majorHAnsi" w:hAnsiTheme="majorHAnsi" w:cstheme="majorHAnsi"/>
          <w:highlight w:val="green"/>
        </w:rPr>
        <w:t>patent activity</w:t>
      </w:r>
      <w:r w:rsidRPr="00DE65B6">
        <w:rPr>
          <w:rStyle w:val="StyleUnderline"/>
          <w:rFonts w:asciiTheme="majorHAnsi" w:hAnsiTheme="majorHAnsi" w:cstheme="majorHAnsi"/>
        </w:rPr>
        <w:t xml:space="preserve"> of wealthy, powerful entities to ensure smaller entities are not marginalized</w:t>
      </w:r>
      <w:r w:rsidRPr="00DE65B6">
        <w:rPr>
          <w:rFonts w:asciiTheme="majorHAnsi" w:hAnsiTheme="majorHAnsi" w:cstheme="majorHAnsi"/>
        </w:rPr>
        <w:t>.219</w:t>
      </w:r>
    </w:p>
    <w:p w14:paraId="4FBE2898" w14:textId="77777777" w:rsidR="00B94C51" w:rsidRPr="00DE65B6" w:rsidRDefault="00B94C51" w:rsidP="00B94C51">
      <w:pPr>
        <w:rPr>
          <w:rFonts w:asciiTheme="majorHAnsi" w:hAnsiTheme="majorHAnsi" w:cstheme="majorHAnsi"/>
        </w:rPr>
      </w:pPr>
    </w:p>
    <w:p w14:paraId="4D28260F" w14:textId="77777777" w:rsidR="00B94C51" w:rsidRPr="00DE65B6" w:rsidRDefault="00B94C51" w:rsidP="00B94C51">
      <w:pPr>
        <w:pStyle w:val="Heading4"/>
        <w:rPr>
          <w:rFonts w:asciiTheme="majorHAnsi" w:hAnsiTheme="majorHAnsi" w:cstheme="majorHAnsi"/>
        </w:rPr>
      </w:pPr>
      <w:r w:rsidRPr="00DE65B6">
        <w:rPr>
          <w:rFonts w:asciiTheme="majorHAnsi" w:hAnsiTheme="majorHAnsi" w:cstheme="majorHAnsi"/>
        </w:rPr>
        <w:t>Monopolies kill cannabis biodiversity which throttles medical marijuana advances and industry innovation.</w:t>
      </w:r>
    </w:p>
    <w:p w14:paraId="1848FB4C" w14:textId="77777777" w:rsidR="00B94C51" w:rsidRPr="00DE65B6" w:rsidRDefault="00B94C51" w:rsidP="00B94C51">
      <w:pPr>
        <w:rPr>
          <w:rFonts w:asciiTheme="majorHAnsi" w:hAnsiTheme="majorHAnsi" w:cstheme="majorHAnsi"/>
        </w:rPr>
      </w:pPr>
      <w:r w:rsidRPr="00DE65B6">
        <w:rPr>
          <w:rStyle w:val="Style13ptBold"/>
          <w:rFonts w:asciiTheme="majorHAnsi" w:hAnsiTheme="majorHAnsi" w:cstheme="majorHAnsi"/>
        </w:rPr>
        <w:t xml:space="preserve">Barnett 20 </w:t>
      </w:r>
      <w:r w:rsidRPr="00DE65B6">
        <w:rPr>
          <w:rFonts w:asciiTheme="majorHAnsi" w:hAnsiTheme="majorHAnsi" w:cstheme="majorHAnsi"/>
        </w:rPr>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11" w:history="1">
        <w:r w:rsidRPr="00DE65B6">
          <w:rPr>
            <w:rStyle w:val="Hyperlink"/>
            <w:rFonts w:asciiTheme="majorHAnsi" w:hAnsiTheme="majorHAnsi" w:cstheme="majorHAnsi"/>
          </w:rPr>
          <w:t>https://heinonline.org/HOL/LandingPage?handle=hein.journals/tuljtip22&amp;div=8&amp;id=&amp;page=</w:t>
        </w:r>
      </w:hyperlink>
      <w:r w:rsidRPr="00DE65B6">
        <w:rPr>
          <w:rFonts w:asciiTheme="majorHAnsi" w:hAnsiTheme="majorHAnsi" w:cstheme="majorHAnsi"/>
        </w:rPr>
        <w:t xml:space="preserve"> SM</w:t>
      </w:r>
    </w:p>
    <w:p w14:paraId="42DD5106" w14:textId="77777777" w:rsidR="00B94C51" w:rsidRPr="00DE65B6" w:rsidRDefault="00B94C51" w:rsidP="00B94C51">
      <w:pPr>
        <w:rPr>
          <w:rFonts w:asciiTheme="majorHAnsi" w:hAnsiTheme="majorHAnsi" w:cstheme="majorHAnsi"/>
        </w:rPr>
      </w:pPr>
      <w:r w:rsidRPr="00DE65B6">
        <w:rPr>
          <w:rFonts w:asciiTheme="majorHAnsi" w:hAnsiTheme="majorHAnsi" w:cstheme="majorHAnsi"/>
        </w:rPr>
        <w:t xml:space="preserve">A. Biodiversity Implications for Cannabis Strain Patents </w:t>
      </w:r>
    </w:p>
    <w:p w14:paraId="3F7A38C8" w14:textId="77777777" w:rsidR="00B94C51" w:rsidRPr="00DE65B6" w:rsidRDefault="00B94C51" w:rsidP="00B94C51">
      <w:pPr>
        <w:rPr>
          <w:rFonts w:asciiTheme="majorHAnsi" w:hAnsiTheme="majorHAnsi" w:cstheme="majorHAnsi"/>
        </w:rPr>
      </w:pPr>
      <w:r w:rsidRPr="00DE65B6">
        <w:rPr>
          <w:rStyle w:val="StyleUnderline"/>
          <w:rFonts w:asciiTheme="majorHAnsi" w:hAnsiTheme="majorHAnsi" w:cstheme="majorHAnsi"/>
        </w:rPr>
        <w:t>Biodiversity, or biological diversity, is an ongoing controversy in the marijuana patent industry</w:t>
      </w:r>
      <w:r w:rsidRPr="00DE65B6">
        <w:rPr>
          <w:rFonts w:asciiTheme="majorHAnsi" w:hAnsiTheme="majorHAnsi" w:cstheme="majorHAnsi"/>
        </w:rPr>
        <w:t xml:space="preserve">. Like comprehensive research on the benefits and drawbacks of medical marijuana, "empirical analysis on biodiversity in the patent system is limited."2 2 </w:t>
      </w:r>
      <w:r w:rsidRPr="00DE65B6">
        <w:rPr>
          <w:rStyle w:val="StyleUnderline"/>
          <w:rFonts w:asciiTheme="majorHAnsi" w:hAnsiTheme="majorHAnsi" w:cstheme="majorHAnsi"/>
        </w:rPr>
        <w:t>2 Biodiversity is a broad term but is generally defined as "biological diversity in an environment as indicated by numbers of different species of plants and animals</w:t>
      </w:r>
      <w:r w:rsidRPr="00DE65B6">
        <w:rPr>
          <w:rFonts w:asciiTheme="majorHAnsi" w:hAnsiTheme="majorHAnsi" w:cstheme="majorHAnsi"/>
        </w:rPr>
        <w:t xml:space="preserve">." 23 Increasingly, however, countries and companies are asserting IP rights in native flora, 224 impacting global biodiversity. </w:t>
      </w:r>
    </w:p>
    <w:p w14:paraId="4EE1362F" w14:textId="77777777" w:rsidR="00B94C51" w:rsidRPr="00DE65B6" w:rsidRDefault="00B94C51" w:rsidP="00B94C51">
      <w:pPr>
        <w:rPr>
          <w:rFonts w:asciiTheme="majorHAnsi" w:hAnsiTheme="majorHAnsi" w:cstheme="majorHAnsi"/>
        </w:rPr>
      </w:pPr>
      <w:r w:rsidRPr="00DE65B6">
        <w:rPr>
          <w:rFonts w:asciiTheme="majorHAnsi" w:hAnsiTheme="majorHAnsi" w:cstheme="majorHAnsi"/>
        </w:rPr>
        <w:t xml:space="preserve">"Historical documents from around the world, some dating as far back as 2900 B.C., tell us that cannabis has lived alongside humans for thousands of years, cultivated for food, fiber, and fodder, as well as for religious and medicinal purposes." 2 5 </w:t>
      </w:r>
      <w:r w:rsidRPr="00DE65B6">
        <w:rPr>
          <w:rStyle w:val="StyleUnderline"/>
          <w:rFonts w:asciiTheme="majorHAnsi" w:hAnsiTheme="majorHAnsi" w:cstheme="majorHAnsi"/>
        </w:rPr>
        <w:t xml:space="preserve">The fear is that </w:t>
      </w:r>
      <w:r w:rsidRPr="009651FA">
        <w:rPr>
          <w:rStyle w:val="StyleUnderline"/>
          <w:rFonts w:asciiTheme="majorHAnsi" w:hAnsiTheme="majorHAnsi" w:cstheme="majorHAnsi"/>
          <w:highlight w:val="green"/>
        </w:rPr>
        <w:t xml:space="preserve">without a </w:t>
      </w:r>
      <w:r w:rsidRPr="00DE65B6">
        <w:rPr>
          <w:rStyle w:val="StyleUnderline"/>
          <w:rFonts w:asciiTheme="majorHAnsi" w:hAnsiTheme="majorHAnsi" w:cstheme="majorHAnsi"/>
        </w:rPr>
        <w:t xml:space="preserve">wide </w:t>
      </w:r>
      <w:r w:rsidRPr="009651FA">
        <w:rPr>
          <w:rStyle w:val="StyleUnderline"/>
          <w:rFonts w:asciiTheme="majorHAnsi" w:hAnsiTheme="majorHAnsi" w:cstheme="majorHAnsi"/>
          <w:highlight w:val="green"/>
        </w:rPr>
        <w:t>variety of cannabis strains</w:t>
      </w:r>
      <w:r w:rsidRPr="00DE65B6">
        <w:rPr>
          <w:rStyle w:val="StyleUnderline"/>
          <w:rFonts w:asciiTheme="majorHAnsi" w:hAnsiTheme="majorHAnsi" w:cstheme="majorHAnsi"/>
        </w:rPr>
        <w:t xml:space="preserve"> available for breeding and growing, </w:t>
      </w:r>
      <w:r w:rsidRPr="009651FA">
        <w:rPr>
          <w:rStyle w:val="StyleUnderline"/>
          <w:rFonts w:asciiTheme="majorHAnsi" w:hAnsiTheme="majorHAnsi" w:cstheme="majorHAnsi"/>
          <w:highlight w:val="green"/>
        </w:rPr>
        <w:t>production</w:t>
      </w:r>
      <w:r w:rsidRPr="00DE65B6">
        <w:rPr>
          <w:rStyle w:val="StyleUnderline"/>
          <w:rFonts w:asciiTheme="majorHAnsi" w:hAnsiTheme="majorHAnsi" w:cstheme="majorHAnsi"/>
        </w:rPr>
        <w:t xml:space="preserve"> and processing of the plant </w:t>
      </w:r>
      <w:r w:rsidRPr="009651FA">
        <w:rPr>
          <w:rStyle w:val="StyleUnderline"/>
          <w:rFonts w:asciiTheme="majorHAnsi" w:hAnsiTheme="majorHAnsi" w:cstheme="majorHAnsi"/>
          <w:highlight w:val="green"/>
        </w:rPr>
        <w:t xml:space="preserve">will </w:t>
      </w:r>
      <w:r w:rsidRPr="00DE65B6">
        <w:rPr>
          <w:rStyle w:val="StyleUnderline"/>
          <w:rFonts w:asciiTheme="majorHAnsi" w:hAnsiTheme="majorHAnsi" w:cstheme="majorHAnsi"/>
        </w:rPr>
        <w:t xml:space="preserve">inevitably </w:t>
      </w:r>
      <w:r w:rsidRPr="009651FA">
        <w:rPr>
          <w:rStyle w:val="StyleUnderline"/>
          <w:rFonts w:asciiTheme="majorHAnsi" w:hAnsiTheme="majorHAnsi" w:cstheme="majorHAnsi"/>
          <w:highlight w:val="green"/>
        </w:rPr>
        <w:t xml:space="preserve">consolidate into </w:t>
      </w:r>
      <w:r w:rsidRPr="00DE65B6">
        <w:rPr>
          <w:rStyle w:val="StyleUnderline"/>
          <w:rFonts w:asciiTheme="majorHAnsi" w:hAnsiTheme="majorHAnsi" w:cstheme="majorHAnsi"/>
        </w:rPr>
        <w:t xml:space="preserve">the hands of </w:t>
      </w:r>
      <w:r w:rsidRPr="009651FA">
        <w:rPr>
          <w:rStyle w:val="StyleUnderline"/>
          <w:rFonts w:asciiTheme="majorHAnsi" w:hAnsiTheme="majorHAnsi" w:cstheme="majorHAnsi"/>
          <w:highlight w:val="green"/>
        </w:rPr>
        <w:t>large conglomerates</w:t>
      </w:r>
      <w:r w:rsidRPr="00DE65B6">
        <w:rPr>
          <w:rFonts w:asciiTheme="majorHAnsi" w:hAnsiTheme="majorHAnsi" w:cstheme="majorHAnsi"/>
        </w:rPr>
        <w:t xml:space="preserve">.22 6 </w:t>
      </w:r>
    </w:p>
    <w:p w14:paraId="30E887A3" w14:textId="77777777" w:rsidR="00B94C51" w:rsidRPr="00DE65B6" w:rsidRDefault="00B94C51" w:rsidP="00B94C51">
      <w:pPr>
        <w:rPr>
          <w:rFonts w:asciiTheme="majorHAnsi" w:hAnsiTheme="majorHAnsi" w:cstheme="majorHAnsi"/>
        </w:rPr>
      </w:pPr>
      <w:r w:rsidRPr="00DE65B6">
        <w:rPr>
          <w:rFonts w:asciiTheme="majorHAnsi" w:hAnsiTheme="majorHAnsi" w:cstheme="majorHAnsi"/>
        </w:rPr>
        <w:t>The United States and Thailand are signatories to the Convention on Biological Diversity (Biodiversity Convention), a multilateral treaty committed to sustainable development. The Biodiversity Convention's goals include "conserving biological diversity, promoting the sustainable use of its components, and the fair use and equitable sharing of benefits from biological resources."228 The Biodiversity Convention requires signatories to enforce regulations on plant patent applications and mandates that new patent applications include the plant's genetic resources and evidence of local use if they seek to patent the plant in a certain country. This is the chief reason behind the Biodiversity Sustainable Agriculture Food Sovereignty Action Thailand's (Biothai) call for careful scrutiny of recently filed foreign cannabis patents in the country, as discussed in greater detail in the next Section.</w:t>
      </w:r>
    </w:p>
    <w:p w14:paraId="63A83488" w14:textId="77777777" w:rsidR="00B94C51" w:rsidRPr="00DE65B6" w:rsidRDefault="00B94C51" w:rsidP="00B94C51">
      <w:pPr>
        <w:rPr>
          <w:rFonts w:asciiTheme="majorHAnsi" w:hAnsiTheme="majorHAnsi" w:cstheme="majorHAnsi"/>
        </w:rPr>
      </w:pPr>
      <w:r w:rsidRPr="00DE65B6">
        <w:rPr>
          <w:rFonts w:asciiTheme="majorHAnsi" w:hAnsiTheme="majorHAnsi" w:cstheme="majorHAnsi"/>
        </w:rPr>
        <w:t xml:space="preserve"> Since medical marijuana is now legal for use and manufacture in Thailand, the mere implication that fabled Thai marijuana strains, such as "Northern Lights," could be available on the global market has generated 23 much buzz. 1 Like Cuban cigars or French champagne, Thai marijuana is known for its potency and quality.232 Thailand's marijuana is apure sativa landrace strain, meaning it is a local strain of cannabis that has adapted to Thailand's native environment and conditions over time. </w:t>
      </w:r>
      <w:r w:rsidRPr="00DE65B6">
        <w:rPr>
          <w:rStyle w:val="StyleUnderline"/>
          <w:rFonts w:asciiTheme="majorHAnsi" w:hAnsiTheme="majorHAnsi" w:cstheme="majorHAnsi"/>
        </w:rPr>
        <w:t xml:space="preserve">Environment plays a key role in the THC, CBD, and terpene quality and quantity and is part of what makes landrace strains so unique. </w:t>
      </w:r>
      <w:r w:rsidRPr="00DE65B6">
        <w:rPr>
          <w:rFonts w:asciiTheme="majorHAnsi" w:hAnsiTheme="majorHAnsi" w:cstheme="majorHAnsi"/>
        </w:rPr>
        <w:t xml:space="preserve">For example, the marijuana plants and seeds that are indigenous to the tropical jungles of Thailand are bred to preserve their naturally occurring high THC levels.235 </w:t>
      </w:r>
    </w:p>
    <w:p w14:paraId="46F427B6" w14:textId="77777777" w:rsidR="00B94C51" w:rsidRPr="00DE65B6" w:rsidRDefault="00B94C51" w:rsidP="00B94C51">
      <w:pPr>
        <w:rPr>
          <w:rFonts w:asciiTheme="majorHAnsi" w:hAnsiTheme="majorHAnsi" w:cstheme="majorHAnsi"/>
        </w:rPr>
      </w:pPr>
      <w:r w:rsidRPr="009651FA">
        <w:rPr>
          <w:rStyle w:val="StyleUnderline"/>
          <w:rFonts w:asciiTheme="majorHAnsi" w:hAnsiTheme="majorHAnsi" w:cstheme="majorHAnsi"/>
          <w:highlight w:val="green"/>
        </w:rPr>
        <w:t xml:space="preserve">As more </w:t>
      </w:r>
      <w:r w:rsidRPr="00DE65B6">
        <w:rPr>
          <w:rStyle w:val="StyleUnderline"/>
          <w:rFonts w:asciiTheme="majorHAnsi" w:hAnsiTheme="majorHAnsi" w:cstheme="majorHAnsi"/>
        </w:rPr>
        <w:t xml:space="preserve">cannabis strain </w:t>
      </w:r>
      <w:r w:rsidRPr="009651FA">
        <w:rPr>
          <w:rStyle w:val="StyleUnderline"/>
          <w:rFonts w:asciiTheme="majorHAnsi" w:hAnsiTheme="majorHAnsi" w:cstheme="majorHAnsi"/>
          <w:highlight w:val="green"/>
        </w:rPr>
        <w:t>patents are granted</w:t>
      </w:r>
      <w:r w:rsidRPr="00DE65B6">
        <w:rPr>
          <w:rStyle w:val="StyleUnderline"/>
          <w:rFonts w:asciiTheme="majorHAnsi" w:hAnsiTheme="majorHAnsi" w:cstheme="majorHAnsi"/>
        </w:rPr>
        <w:t xml:space="preserve"> worldwide, it is possible that </w:t>
      </w:r>
      <w:r w:rsidRPr="009651FA">
        <w:rPr>
          <w:rStyle w:val="StyleUnderline"/>
          <w:rFonts w:asciiTheme="majorHAnsi" w:hAnsiTheme="majorHAnsi" w:cstheme="majorHAnsi"/>
          <w:highlight w:val="green"/>
        </w:rPr>
        <w:t xml:space="preserve">growers will be increasingly dependent on seed makers </w:t>
      </w:r>
      <w:r w:rsidRPr="00DE65B6">
        <w:rPr>
          <w:rStyle w:val="StyleUnderline"/>
          <w:rFonts w:asciiTheme="majorHAnsi" w:hAnsiTheme="majorHAnsi" w:cstheme="majorHAnsi"/>
        </w:rPr>
        <w:t xml:space="preserve">that hold patents on certain types of seeds and methods used to produce them. As a result, </w:t>
      </w:r>
      <w:r w:rsidRPr="009651FA">
        <w:rPr>
          <w:rStyle w:val="StyleUnderline"/>
          <w:rFonts w:asciiTheme="majorHAnsi" w:hAnsiTheme="majorHAnsi" w:cstheme="majorHAnsi"/>
          <w:highlight w:val="green"/>
        </w:rPr>
        <w:t>growers will be subject to</w:t>
      </w:r>
      <w:r w:rsidRPr="00DE65B6">
        <w:rPr>
          <w:rStyle w:val="StyleUnderline"/>
          <w:rFonts w:asciiTheme="majorHAnsi" w:hAnsiTheme="majorHAnsi" w:cstheme="majorHAnsi"/>
        </w:rPr>
        <w:t xml:space="preserve"> agreements and royalties and will be charged licensing </w:t>
      </w:r>
      <w:r w:rsidRPr="009651FA">
        <w:rPr>
          <w:rStyle w:val="StyleUnderline"/>
          <w:rFonts w:asciiTheme="majorHAnsi" w:hAnsiTheme="majorHAnsi" w:cstheme="majorHAnsi"/>
          <w:highlight w:val="green"/>
        </w:rPr>
        <w:t>fees for use</w:t>
      </w:r>
      <w:r w:rsidRPr="00DE65B6">
        <w:rPr>
          <w:rStyle w:val="StyleUnderline"/>
          <w:rFonts w:asciiTheme="majorHAnsi" w:hAnsiTheme="majorHAnsi" w:cstheme="majorHAnsi"/>
        </w:rPr>
        <w:t xml:space="preserve"> of the seeds. </w:t>
      </w:r>
      <w:r w:rsidRPr="009651FA">
        <w:rPr>
          <w:rStyle w:val="StyleUnderline"/>
          <w:rFonts w:asciiTheme="majorHAnsi" w:hAnsiTheme="majorHAnsi" w:cstheme="majorHAnsi"/>
          <w:highlight w:val="green"/>
        </w:rPr>
        <w:t>A healthy number and variety</w:t>
      </w:r>
      <w:r w:rsidRPr="00DE65B6">
        <w:rPr>
          <w:rStyle w:val="StyleUnderline"/>
          <w:rFonts w:asciiTheme="majorHAnsi" w:hAnsiTheme="majorHAnsi" w:cstheme="majorHAnsi"/>
        </w:rPr>
        <w:t xml:space="preserve"> 236 </w:t>
      </w:r>
      <w:r w:rsidRPr="009651FA">
        <w:rPr>
          <w:rStyle w:val="StyleUnderline"/>
          <w:rFonts w:asciiTheme="majorHAnsi" w:hAnsiTheme="majorHAnsi" w:cstheme="majorHAnsi"/>
          <w:highlight w:val="green"/>
        </w:rPr>
        <w:t>of</w:t>
      </w:r>
      <w:r w:rsidRPr="00DE65B6">
        <w:rPr>
          <w:rStyle w:val="StyleUnderline"/>
          <w:rFonts w:asciiTheme="majorHAnsi" w:hAnsiTheme="majorHAnsi" w:cstheme="majorHAnsi"/>
        </w:rPr>
        <w:t xml:space="preserve"> available </w:t>
      </w:r>
      <w:r w:rsidRPr="009651FA">
        <w:rPr>
          <w:rStyle w:val="StyleUnderline"/>
          <w:rFonts w:asciiTheme="majorHAnsi" w:hAnsiTheme="majorHAnsi" w:cstheme="majorHAnsi"/>
          <w:highlight w:val="green"/>
        </w:rPr>
        <w:t>cultivars are vital for advancing cannabis legalization and the industry’s continued growth.</w:t>
      </w:r>
      <w:r w:rsidRPr="00DE65B6">
        <w:rPr>
          <w:rStyle w:val="StyleUnderline"/>
          <w:rFonts w:asciiTheme="majorHAnsi" w:hAnsiTheme="majorHAnsi" w:cstheme="majorHAnsi"/>
        </w:rPr>
        <w:t xml:space="preserve"> From an agricultural perspective, the </w:t>
      </w:r>
      <w:r w:rsidRPr="009651FA">
        <w:rPr>
          <w:rStyle w:val="StyleUnderline"/>
          <w:rFonts w:asciiTheme="majorHAnsi" w:hAnsiTheme="majorHAnsi" w:cstheme="majorHAnsi"/>
          <w:highlight w:val="green"/>
        </w:rPr>
        <w:t>patent system encourages</w:t>
      </w:r>
      <w:r w:rsidRPr="00DE65B6">
        <w:rPr>
          <w:rStyle w:val="StyleUnderline"/>
          <w:rFonts w:asciiTheme="majorHAnsi" w:hAnsiTheme="majorHAnsi" w:cstheme="majorHAnsi"/>
        </w:rPr>
        <w:t xml:space="preserve"> a </w:t>
      </w:r>
      <w:r w:rsidRPr="009651FA">
        <w:rPr>
          <w:rStyle w:val="StyleUnderline"/>
          <w:rFonts w:asciiTheme="majorHAnsi" w:hAnsiTheme="majorHAnsi" w:cstheme="majorHAnsi"/>
          <w:highlight w:val="green"/>
        </w:rPr>
        <w:t>consolidation</w:t>
      </w:r>
      <w:r w:rsidRPr="00DE65B6">
        <w:rPr>
          <w:rStyle w:val="StyleUnderline"/>
          <w:rFonts w:asciiTheme="majorHAnsi" w:hAnsiTheme="majorHAnsi" w:cstheme="majorHAnsi"/>
        </w:rPr>
        <w:t xml:space="preserve"> and reduction </w:t>
      </w:r>
      <w:r w:rsidRPr="009651FA">
        <w:rPr>
          <w:rStyle w:val="StyleUnderline"/>
          <w:rFonts w:asciiTheme="majorHAnsi" w:hAnsiTheme="majorHAnsi" w:cstheme="majorHAnsi"/>
          <w:highlight w:val="green"/>
        </w:rPr>
        <w:t xml:space="preserve">of variety </w:t>
      </w:r>
      <w:r w:rsidRPr="00DE65B6">
        <w:rPr>
          <w:rStyle w:val="StyleUnderline"/>
          <w:rFonts w:asciiTheme="majorHAnsi" w:hAnsiTheme="majorHAnsi" w:cstheme="majorHAnsi"/>
        </w:rPr>
        <w:t xml:space="preserve">in order </w:t>
      </w:r>
      <w:r w:rsidRPr="009651FA">
        <w:rPr>
          <w:rStyle w:val="StyleUnderline"/>
          <w:rFonts w:asciiTheme="majorHAnsi" w:hAnsiTheme="majorHAnsi" w:cstheme="majorHAnsi"/>
          <w:highlight w:val="green"/>
        </w:rPr>
        <w:t>to</w:t>
      </w:r>
      <w:r w:rsidRPr="00DE65B6">
        <w:rPr>
          <w:rStyle w:val="StyleUnderline"/>
          <w:rFonts w:asciiTheme="majorHAnsi" w:hAnsiTheme="majorHAnsi" w:cstheme="majorHAnsi"/>
        </w:rPr>
        <w:t xml:space="preserve"> enhance and </w:t>
      </w:r>
      <w:r w:rsidRPr="009651FA">
        <w:rPr>
          <w:rStyle w:val="StyleUnderline"/>
          <w:rFonts w:asciiTheme="majorHAnsi" w:hAnsiTheme="majorHAnsi" w:cstheme="majorHAnsi"/>
          <w:highlight w:val="green"/>
        </w:rPr>
        <w:t>maximize profits</w:t>
      </w:r>
      <w:r w:rsidRPr="00DE65B6">
        <w:rPr>
          <w:rStyle w:val="StyleUnderline"/>
          <w:rFonts w:asciiTheme="majorHAnsi" w:hAnsiTheme="majorHAnsi" w:cstheme="majorHAnsi"/>
        </w:rPr>
        <w:t xml:space="preserve">. This can be seen in today's staple crops, such as com, soy, and wheat, where fewer cultivars exist than they did decades ago.23 9 Other crops globally consumed today, such as fruits 240 and vegetables, are likely grown from patented varieties or cultivars. As a result, agricultural </w:t>
      </w:r>
      <w:r w:rsidRPr="009651FA">
        <w:rPr>
          <w:rStyle w:val="StyleUnderline"/>
          <w:rFonts w:asciiTheme="majorHAnsi" w:hAnsiTheme="majorHAnsi" w:cstheme="majorHAnsi"/>
          <w:highlight w:val="green"/>
        </w:rPr>
        <w:t>biodiversity</w:t>
      </w:r>
      <w:r w:rsidRPr="00DE65B6">
        <w:rPr>
          <w:rStyle w:val="StyleUnderline"/>
          <w:rFonts w:asciiTheme="majorHAnsi" w:hAnsiTheme="majorHAnsi" w:cstheme="majorHAnsi"/>
        </w:rPr>
        <w:t xml:space="preserve"> has </w:t>
      </w:r>
      <w:r w:rsidRPr="009651FA">
        <w:rPr>
          <w:rStyle w:val="StyleUnderline"/>
          <w:rFonts w:asciiTheme="majorHAnsi" w:hAnsiTheme="majorHAnsi" w:cstheme="majorHAnsi"/>
          <w:highlight w:val="green"/>
        </w:rPr>
        <w:t>diminished due to</w:t>
      </w:r>
      <w:r w:rsidRPr="00DE65B6">
        <w:rPr>
          <w:rStyle w:val="StyleUnderline"/>
          <w:rFonts w:asciiTheme="majorHAnsi" w:hAnsiTheme="majorHAnsi" w:cstheme="majorHAnsi"/>
        </w:rPr>
        <w:t xml:space="preserve"> the introduction and </w:t>
      </w:r>
      <w:r w:rsidRPr="009651FA">
        <w:rPr>
          <w:rStyle w:val="StyleUnderline"/>
          <w:rFonts w:asciiTheme="majorHAnsi" w:hAnsiTheme="majorHAnsi" w:cstheme="majorHAnsi"/>
          <w:highlight w:val="green"/>
        </w:rPr>
        <w:t>consolidation</w:t>
      </w:r>
      <w:r w:rsidRPr="00DE65B6">
        <w:rPr>
          <w:rStyle w:val="StyleUnderline"/>
          <w:rFonts w:asciiTheme="majorHAnsi" w:hAnsiTheme="majorHAnsi" w:cstheme="majorHAnsi"/>
        </w:rPr>
        <w:t xml:space="preserve"> of genetically modified, patented varieties, and it is highly likely the cannabis industry could see a similar fate</w:t>
      </w:r>
      <w:r w:rsidRPr="00DE65B6">
        <w:rPr>
          <w:rFonts w:asciiTheme="majorHAnsi" w:hAnsiTheme="majorHAnsi" w:cstheme="majorHAnsi"/>
        </w:rPr>
        <w:t xml:space="preserve">.24 1 </w:t>
      </w:r>
    </w:p>
    <w:p w14:paraId="1FA456F2" w14:textId="77777777" w:rsidR="00B94C51" w:rsidRPr="00DE65B6" w:rsidRDefault="00B94C51" w:rsidP="00B94C51">
      <w:pPr>
        <w:rPr>
          <w:rFonts w:asciiTheme="majorHAnsi" w:hAnsiTheme="majorHAnsi" w:cstheme="majorHAnsi"/>
        </w:rPr>
      </w:pPr>
      <w:r w:rsidRPr="00DE65B6">
        <w:rPr>
          <w:rFonts w:asciiTheme="majorHAnsi" w:hAnsiTheme="majorHAnsi" w:cstheme="majorHAnsi"/>
        </w:rPr>
        <w:t xml:space="preserve">Cannabis biodiversity will be threatened if there are fewer available cultivars and, thus, fewer strain options.2 42 </w:t>
      </w:r>
      <w:r w:rsidRPr="009651FA">
        <w:rPr>
          <w:rStyle w:val="StyleUnderline"/>
          <w:rFonts w:asciiTheme="majorHAnsi" w:hAnsiTheme="majorHAnsi" w:cstheme="majorHAnsi"/>
          <w:highlight w:val="green"/>
        </w:rPr>
        <w:t xml:space="preserve">Fewer </w:t>
      </w:r>
      <w:r w:rsidRPr="00DE65B6">
        <w:rPr>
          <w:rStyle w:val="StyleUnderline"/>
          <w:rFonts w:asciiTheme="majorHAnsi" w:hAnsiTheme="majorHAnsi" w:cstheme="majorHAnsi"/>
        </w:rPr>
        <w:t xml:space="preserve">available </w:t>
      </w:r>
      <w:r w:rsidRPr="009651FA">
        <w:rPr>
          <w:rStyle w:val="StyleUnderline"/>
          <w:rFonts w:asciiTheme="majorHAnsi" w:hAnsiTheme="majorHAnsi" w:cstheme="majorHAnsi"/>
          <w:highlight w:val="green"/>
        </w:rPr>
        <w:t>strains</w:t>
      </w:r>
      <w:r w:rsidRPr="00DE65B6">
        <w:rPr>
          <w:rStyle w:val="StyleUnderline"/>
          <w:rFonts w:asciiTheme="majorHAnsi" w:hAnsiTheme="majorHAnsi" w:cstheme="majorHAnsi"/>
        </w:rPr>
        <w:t xml:space="preserve"> could also </w:t>
      </w:r>
      <w:r w:rsidRPr="009651FA">
        <w:rPr>
          <w:rStyle w:val="StyleUnderline"/>
          <w:rFonts w:asciiTheme="majorHAnsi" w:hAnsiTheme="majorHAnsi" w:cstheme="majorHAnsi"/>
          <w:highlight w:val="green"/>
        </w:rPr>
        <w:t>lead to limited</w:t>
      </w:r>
      <w:r w:rsidRPr="00DE65B6">
        <w:rPr>
          <w:rStyle w:val="StyleUnderline"/>
          <w:rFonts w:asciiTheme="majorHAnsi" w:hAnsiTheme="majorHAnsi" w:cstheme="majorHAnsi"/>
        </w:rPr>
        <w:t xml:space="preserve"> consumer experiences and </w:t>
      </w:r>
      <w:r w:rsidRPr="009651FA">
        <w:rPr>
          <w:rStyle w:val="StyleUnderline"/>
          <w:rFonts w:asciiTheme="majorHAnsi" w:hAnsiTheme="majorHAnsi" w:cstheme="majorHAnsi"/>
          <w:highlight w:val="green"/>
        </w:rPr>
        <w:t>patient treatment options</w:t>
      </w:r>
      <w:r w:rsidRPr="00DE65B6">
        <w:rPr>
          <w:rStyle w:val="StyleUnderline"/>
          <w:rFonts w:asciiTheme="majorHAnsi" w:hAnsiTheme="majorHAnsi" w:cstheme="majorHAnsi"/>
        </w:rPr>
        <w:t xml:space="preserve">. This notion, coupled with already limited clinical and scientific research, </w:t>
      </w:r>
      <w:r w:rsidRPr="009651FA">
        <w:rPr>
          <w:rStyle w:val="StyleUnderline"/>
          <w:rFonts w:asciiTheme="majorHAnsi" w:hAnsiTheme="majorHAnsi" w:cstheme="majorHAnsi"/>
          <w:highlight w:val="green"/>
        </w:rPr>
        <w:t>could significantly throttle advances in medical marijuana</w:t>
      </w:r>
      <w:r w:rsidRPr="00DE65B6">
        <w:rPr>
          <w:rStyle w:val="StyleUnderline"/>
          <w:rFonts w:asciiTheme="majorHAnsi" w:hAnsiTheme="majorHAnsi" w:cstheme="majorHAnsi"/>
        </w:rPr>
        <w:t xml:space="preserve"> availability and use.2 43 The corporatization of the industry, thanks to patent law, could see smaller growers and businesses merging into giant conglomerates, with 2 the profits being held in the hands of a very few. </w:t>
      </w:r>
      <w:r w:rsidRPr="00DE65B6">
        <w:rPr>
          <w:rFonts w:asciiTheme="majorHAnsi" w:hAnsiTheme="majorHAnsi" w:cstheme="majorHAnsi"/>
        </w:rPr>
        <w:t xml:space="preserve">4 In short, the "winners" of the cannabis patent wars will dominate the industry post-prohibition.2 45 </w:t>
      </w:r>
    </w:p>
    <w:p w14:paraId="7EA855FB" w14:textId="77777777" w:rsidR="00B94C51" w:rsidRPr="00DE65B6" w:rsidRDefault="00B94C51" w:rsidP="00B94C51">
      <w:pPr>
        <w:rPr>
          <w:rStyle w:val="StyleUnderline"/>
          <w:rFonts w:asciiTheme="majorHAnsi" w:hAnsiTheme="majorHAnsi" w:cstheme="majorHAnsi"/>
        </w:rPr>
      </w:pPr>
      <w:r w:rsidRPr="00DE65B6">
        <w:rPr>
          <w:rFonts w:asciiTheme="majorHAnsi" w:hAnsiTheme="majorHAnsi" w:cstheme="majorHAnsi"/>
        </w:rPr>
        <w:t xml:space="preserve">Some argue that expanding strain patents could have the opposite effect and allow researchers and physicians to "correctly identifty], dos[e], and perhaps even personalize prescriptions for particular strains in the future" to treat specific ailments.24 6 Patents are a hallmark of innovation, and with wide access to more and better cannabis strains, there could be innovation advances in the industry as a whole.2 47 However, the reality is </w:t>
      </w:r>
      <w:r w:rsidRPr="00DE65B6">
        <w:rPr>
          <w:rStyle w:val="StyleUnderline"/>
          <w:rFonts w:asciiTheme="majorHAnsi" w:hAnsiTheme="majorHAnsi" w:cstheme="majorHAnsi"/>
        </w:rPr>
        <w:t xml:space="preserve">that cannabis patents are likely to be held by large corporations, given what we have seen before with the United States government and the FDA's involvement.24 8 </w:t>
      </w:r>
    </w:p>
    <w:p w14:paraId="1AF776BF" w14:textId="77777777" w:rsidR="00B94C51" w:rsidRPr="00DE65B6" w:rsidRDefault="00B94C51" w:rsidP="00B94C51">
      <w:pPr>
        <w:rPr>
          <w:rStyle w:val="StyleUnderline"/>
          <w:rFonts w:asciiTheme="majorHAnsi" w:hAnsiTheme="majorHAnsi" w:cstheme="majorHAnsi"/>
        </w:rPr>
      </w:pPr>
      <w:r w:rsidRPr="00DE65B6">
        <w:rPr>
          <w:rStyle w:val="StyleUnderline"/>
          <w:rFonts w:asciiTheme="majorHAnsi" w:hAnsiTheme="majorHAnsi" w:cstheme="majorHAnsi"/>
        </w:rPr>
        <w:t xml:space="preserve">Both medical marijuana patients and recreational marijuana users are strain-driven. While the </w:t>
      </w:r>
      <w:r w:rsidRPr="009651FA">
        <w:rPr>
          <w:rStyle w:val="StyleUnderline"/>
          <w:rFonts w:asciiTheme="majorHAnsi" w:hAnsiTheme="majorHAnsi" w:cstheme="majorHAnsi"/>
          <w:highlight w:val="green"/>
        </w:rPr>
        <w:t>current cannabis landscape is rich with</w:t>
      </w:r>
      <w:r w:rsidRPr="00DE65B6">
        <w:rPr>
          <w:rStyle w:val="StyleUnderline"/>
          <w:rFonts w:asciiTheme="majorHAnsi" w:hAnsiTheme="majorHAnsi" w:cstheme="majorHAnsi"/>
        </w:rPr>
        <w:t xml:space="preserve"> hundreds of different </w:t>
      </w:r>
      <w:r w:rsidRPr="009651FA">
        <w:rPr>
          <w:rStyle w:val="StyleUnderline"/>
          <w:rFonts w:asciiTheme="majorHAnsi" w:hAnsiTheme="majorHAnsi" w:cstheme="majorHAnsi"/>
          <w:highlight w:val="green"/>
        </w:rPr>
        <w:t>varieties, strain patents could lead to a "locked genetic landscape where innovation becomes rare</w:t>
      </w:r>
      <w:r w:rsidRPr="00DE65B6">
        <w:rPr>
          <w:rStyle w:val="StyleUnderline"/>
          <w:rFonts w:asciiTheme="majorHAnsi" w:hAnsiTheme="majorHAnsi" w:cstheme="majorHAnsi"/>
        </w:rPr>
        <w:t xml:space="preserve"> and costly."2 4 9 Further, a monopoly on the local strains of one country could have </w:t>
      </w:r>
      <w:r w:rsidRPr="009651FA">
        <w:rPr>
          <w:rStyle w:val="StyleUnderline"/>
          <w:rFonts w:asciiTheme="majorHAnsi" w:hAnsiTheme="majorHAnsi" w:cstheme="majorHAnsi"/>
          <w:highlight w:val="green"/>
        </w:rPr>
        <w:t>disastrous effects on</w:t>
      </w:r>
      <w:r w:rsidRPr="00DE65B6">
        <w:rPr>
          <w:rStyle w:val="StyleUnderline"/>
          <w:rFonts w:asciiTheme="majorHAnsi" w:hAnsiTheme="majorHAnsi" w:cstheme="majorHAnsi"/>
        </w:rPr>
        <w:t xml:space="preserve"> that country's </w:t>
      </w:r>
      <w:r w:rsidRPr="009651FA">
        <w:rPr>
          <w:rStyle w:val="StyleUnderline"/>
          <w:rFonts w:asciiTheme="majorHAnsi" w:hAnsiTheme="majorHAnsi" w:cstheme="majorHAnsi"/>
          <w:highlight w:val="green"/>
        </w:rPr>
        <w:t>biodiversity</w:t>
      </w:r>
      <w:r w:rsidRPr="00DE65B6">
        <w:rPr>
          <w:rStyle w:val="StyleUnderline"/>
          <w:rFonts w:asciiTheme="majorHAnsi" w:hAnsiTheme="majorHAnsi" w:cstheme="majorHAnsi"/>
        </w:rPr>
        <w:t xml:space="preserve"> and its rights to that biodiversity.2 50</w:t>
      </w:r>
    </w:p>
    <w:p w14:paraId="22933AE8" w14:textId="77777777" w:rsidR="00B94C51" w:rsidRPr="00DE65B6" w:rsidRDefault="00B94C51" w:rsidP="00B94C51">
      <w:pPr>
        <w:pStyle w:val="Heading4"/>
        <w:rPr>
          <w:rFonts w:asciiTheme="majorHAnsi" w:hAnsiTheme="majorHAnsi" w:cstheme="majorHAnsi"/>
        </w:rPr>
      </w:pPr>
      <w:r w:rsidRPr="00DE65B6">
        <w:rPr>
          <w:rFonts w:asciiTheme="majorHAnsi" w:hAnsiTheme="majorHAnsi" w:cstheme="majorHAnsi"/>
        </w:rPr>
        <w:t>Biodiversity loss causes extinction – also multiplies threats of escalation</w:t>
      </w:r>
    </w:p>
    <w:p w14:paraId="05478EA2" w14:textId="77777777" w:rsidR="00B94C51" w:rsidRPr="00DE65B6" w:rsidRDefault="00B94C51" w:rsidP="00B94C51">
      <w:pPr>
        <w:rPr>
          <w:rFonts w:asciiTheme="majorHAnsi" w:hAnsiTheme="majorHAnsi" w:cstheme="majorHAnsi"/>
        </w:rPr>
      </w:pPr>
      <w:r w:rsidRPr="00DE65B6">
        <w:rPr>
          <w:rStyle w:val="StyleUnderline"/>
          <w:rFonts w:asciiTheme="majorHAnsi" w:hAnsiTheme="majorHAnsi" w:cstheme="majorHAnsi"/>
        </w:rPr>
        <w:t>Torres 16</w:t>
      </w:r>
      <w:r w:rsidRPr="00DE65B6">
        <w:rPr>
          <w:rFonts w:asciiTheme="majorHAnsi" w:hAnsiTheme="majorHAnsi" w:cstheme="majorHAnsi"/>
        </w:rPr>
        <w:t xml:space="preserve"> [Phil Biologist, conservationist, science advocate &amp; educator. 2 years based in Amazon rainforest, now exploring science around the world. “</w:t>
      </w:r>
      <w:hyperlink r:id="rId12" w:tooltip="Permanent Link: Biodiversity Loss: An Existential Risk Comparable to Climate Change" w:history="1">
        <w:r w:rsidRPr="00DE65B6">
          <w:rPr>
            <w:rStyle w:val="Hyperlink"/>
            <w:rFonts w:asciiTheme="majorHAnsi" w:hAnsiTheme="majorHAnsi" w:cstheme="majorHAnsi"/>
          </w:rPr>
          <w:t>Biodiversity Loss: An Existential Risk Comparable to Climate Change</w:t>
        </w:r>
      </w:hyperlink>
      <w:r w:rsidRPr="00DE65B6">
        <w:rPr>
          <w:rFonts w:asciiTheme="majorHAnsi" w:hAnsiTheme="majorHAnsi" w:cstheme="majorHAnsi"/>
        </w:rPr>
        <w:t xml:space="preserve">” </w:t>
      </w:r>
      <w:hyperlink r:id="rId13" w:history="1">
        <w:r w:rsidRPr="00DE65B6">
          <w:rPr>
            <w:rStyle w:val="Hyperlink"/>
            <w:rFonts w:asciiTheme="majorHAnsi" w:hAnsiTheme="majorHAnsi" w:cstheme="majorHAnsi"/>
          </w:rPr>
          <w:t>http://futureoflife.org/2016/05/20/biodiversity-loss/</w:t>
        </w:r>
      </w:hyperlink>
      <w:r w:rsidRPr="00DE65B6">
        <w:rPr>
          <w:rFonts w:asciiTheme="majorHAnsi" w:hAnsiTheme="majorHAnsi" w:cstheme="majorHAnsi"/>
        </w:rPr>
        <w:t>]</w:t>
      </w:r>
    </w:p>
    <w:p w14:paraId="253780BF" w14:textId="77777777" w:rsidR="00B94C51" w:rsidRPr="00DE65B6" w:rsidRDefault="00B94C51" w:rsidP="00B94C51">
      <w:pPr>
        <w:rPr>
          <w:rFonts w:asciiTheme="majorHAnsi" w:hAnsiTheme="majorHAnsi" w:cstheme="majorHAnsi"/>
        </w:rPr>
      </w:pPr>
      <w:r w:rsidRPr="00DE65B6">
        <w:rPr>
          <w:rFonts w:asciiTheme="majorHAnsi" w:hAnsiTheme="majorHAnsi" w:cstheme="majorHAnsi"/>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14" w:history="1">
        <w:r w:rsidRPr="00DE65B6">
          <w:rPr>
            <w:rStyle w:val="Hyperlink"/>
            <w:rFonts w:asciiTheme="majorHAnsi" w:hAnsiTheme="majorHAnsi" w:cstheme="majorHAnsi"/>
          </w:rPr>
          <w:t>decided</w:t>
        </w:r>
      </w:hyperlink>
      <w:r w:rsidRPr="00DE65B6">
        <w:rPr>
          <w:rFonts w:asciiTheme="majorHAnsi" w:hAnsiTheme="majorHAnsi" w:cstheme="majorHAnsi"/>
        </w:rPr>
        <w:t> to keep the Doomsday Clock set at three minutes before midnight earlier this year.</w:t>
      </w:r>
    </w:p>
    <w:p w14:paraId="5D52D316" w14:textId="77777777" w:rsidR="00B94C51" w:rsidRPr="00DE65B6" w:rsidRDefault="00B94C51" w:rsidP="00B94C51">
      <w:pPr>
        <w:rPr>
          <w:rFonts w:asciiTheme="majorHAnsi" w:hAnsiTheme="majorHAnsi" w:cstheme="majorHAnsi"/>
        </w:rPr>
      </w:pPr>
      <w:r w:rsidRPr="00DE65B6">
        <w:rPr>
          <w:rFonts w:asciiTheme="majorHAnsi" w:hAnsiTheme="majorHAnsi" w:cstheme="majorHAnsi"/>
          <w:szCs w:val="26"/>
        </w:rPr>
        <w:t xml:space="preserve">But there is another existential threat that the Bulletin overlooked in its Doomsday Clock announcement: biodiversity loss. This phenomenon is often identified as one of the many consequences of climate change, and this is of course </w:t>
      </w:r>
      <w:r w:rsidRPr="00DE65B6">
        <w:rPr>
          <w:rFonts w:asciiTheme="majorHAnsi" w:hAnsiTheme="majorHAnsi" w:cstheme="majorHAnsi"/>
        </w:rPr>
        <w:t>correct. But biodiversity loss is also a contributing factor behind climate change. For example, deforestation in the Amazon rainforest and elsewhere reduces the amount of carbon dioxide removed from the atmosphere by plants, a natural process that mitigates the effects of climate change. So the causal relation between climate change and biodiversity loss is bidirectional.</w:t>
      </w:r>
    </w:p>
    <w:p w14:paraId="4D78D992" w14:textId="77777777" w:rsidR="00B94C51" w:rsidRPr="00DE65B6" w:rsidRDefault="00B94C51" w:rsidP="00B94C51">
      <w:pPr>
        <w:rPr>
          <w:rFonts w:asciiTheme="majorHAnsi" w:hAnsiTheme="majorHAnsi" w:cstheme="majorHAnsi"/>
        </w:rPr>
      </w:pPr>
      <w:r w:rsidRPr="00DE65B6">
        <w:rPr>
          <w:rFonts w:asciiTheme="majorHAnsi" w:hAnsiTheme="majorHAnsi" w:cstheme="majorHAnsi"/>
        </w:rPr>
        <w:t>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All of these phenomena have a direct impact on the health of the biosphere, and all would conceivably persist even if the problem of climate change were somehow immediately solved.</w:t>
      </w:r>
    </w:p>
    <w:p w14:paraId="303F8311" w14:textId="77777777" w:rsidR="00B94C51" w:rsidRPr="00DE65B6" w:rsidRDefault="00B94C51" w:rsidP="00B94C51">
      <w:pPr>
        <w:rPr>
          <w:rFonts w:asciiTheme="majorHAnsi" w:hAnsiTheme="majorHAnsi" w:cstheme="majorHAnsi"/>
        </w:rPr>
      </w:pPr>
      <w:r w:rsidRPr="00DE65B6">
        <w:rPr>
          <w:rFonts w:asciiTheme="majorHAnsi" w:hAnsiTheme="majorHAnsi" w:cstheme="majorHAnsi"/>
        </w:rPr>
        <w:t>Such considerations warrant decoupling biodiversity loss from climate change, because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0F93F287" w14:textId="77777777" w:rsidR="00B94C51" w:rsidRPr="00DE65B6" w:rsidRDefault="00B94C51" w:rsidP="00B94C51">
      <w:pPr>
        <w:rPr>
          <w:rFonts w:asciiTheme="majorHAnsi" w:hAnsiTheme="majorHAnsi" w:cstheme="majorHAnsi"/>
        </w:rPr>
      </w:pPr>
      <w:r w:rsidRPr="00DE65B6">
        <w:rPr>
          <w:rFonts w:asciiTheme="majorHAnsi" w:hAnsiTheme="majorHAnsi" w:cstheme="majorHAnsi"/>
        </w:rPr>
        <w:t>Deforestation of the Amazon rainforest decreases natural mitigation of CO2 and destroys the habitats of many endangered species.</w:t>
      </w:r>
    </w:p>
    <w:p w14:paraId="39CBE63B" w14:textId="77777777" w:rsidR="00B94C51" w:rsidRPr="00DE65B6" w:rsidRDefault="00B94C51" w:rsidP="00B94C51">
      <w:pPr>
        <w:rPr>
          <w:rFonts w:asciiTheme="majorHAnsi" w:hAnsiTheme="majorHAnsi" w:cstheme="majorHAnsi"/>
        </w:rPr>
      </w:pPr>
      <w:r w:rsidRPr="00DE65B6">
        <w:rPr>
          <w:rFonts w:asciiTheme="majorHAnsi" w:hAnsiTheme="majorHAnsi" w:cstheme="majorHAnsi"/>
        </w:rPr>
        <w:t>The sixth extinction.</w:t>
      </w:r>
    </w:p>
    <w:p w14:paraId="5E4C4052" w14:textId="77777777" w:rsidR="00B94C51" w:rsidRPr="00DE65B6" w:rsidRDefault="00B94C51" w:rsidP="00B94C51">
      <w:pPr>
        <w:rPr>
          <w:rFonts w:asciiTheme="majorHAnsi" w:hAnsiTheme="majorHAnsi" w:cstheme="majorHAnsi"/>
          <w:szCs w:val="26"/>
        </w:rPr>
      </w:pPr>
      <w:r w:rsidRPr="00DE65B6">
        <w:rPr>
          <w:rFonts w:asciiTheme="majorHAnsi" w:hAnsiTheme="majorHAnsi" w:cstheme="majorHAnsi"/>
          <w:szCs w:val="26"/>
        </w:rPr>
        <w:t>The repercussions of biodiversity loss are potentially as severe as those anticipated from climate change, or even a nuclear conflict. For example, according to a 2015 </w:t>
      </w:r>
      <w:hyperlink r:id="rId15" w:tgtFrame="_blank" w:history="1">
        <w:r w:rsidRPr="00DE65B6">
          <w:rPr>
            <w:rStyle w:val="Hyperlink"/>
            <w:rFonts w:asciiTheme="majorHAnsi" w:hAnsiTheme="majorHAnsi" w:cstheme="majorHAnsi"/>
            <w:szCs w:val="26"/>
          </w:rPr>
          <w:t>study</w:t>
        </w:r>
      </w:hyperlink>
      <w:r w:rsidRPr="00DE65B6">
        <w:rPr>
          <w:rFonts w:asciiTheme="majorHAnsi" w:hAnsiTheme="majorHAnsi" w:cstheme="majorHAnsi"/>
          <w:szCs w:val="26"/>
        </w:rPr>
        <w:t> published in Science Advances,</w:t>
      </w:r>
      <w:r w:rsidRPr="00DE65B6">
        <w:rPr>
          <w:rStyle w:val="StyleUnderline"/>
          <w:rFonts w:asciiTheme="majorHAnsi" w:hAnsiTheme="majorHAnsi" w:cstheme="majorHAnsi"/>
          <w:szCs w:val="26"/>
        </w:rPr>
        <w:t xml:space="preserve"> the best available evidence reveals </w:t>
      </w:r>
      <w:r w:rsidRPr="009651FA">
        <w:rPr>
          <w:rStyle w:val="StyleUnderline"/>
          <w:rFonts w:asciiTheme="majorHAnsi" w:hAnsiTheme="majorHAnsi" w:cstheme="majorHAnsi"/>
          <w:szCs w:val="26"/>
          <w:highlight w:val="green"/>
        </w:rPr>
        <w:t xml:space="preserve">“an exceptionally rapid loss of biodiversity over the last few centuries, </w:t>
      </w:r>
      <w:r w:rsidRPr="00DE65B6">
        <w:rPr>
          <w:rStyle w:val="StyleUnderline"/>
          <w:rFonts w:asciiTheme="majorHAnsi" w:hAnsiTheme="majorHAnsi" w:cstheme="majorHAnsi"/>
          <w:szCs w:val="26"/>
        </w:rPr>
        <w:t xml:space="preserve">indicating that a </w:t>
      </w:r>
      <w:r w:rsidRPr="009651FA">
        <w:rPr>
          <w:rStyle w:val="StyleUnderline"/>
          <w:rFonts w:asciiTheme="majorHAnsi" w:hAnsiTheme="majorHAnsi" w:cstheme="majorHAnsi"/>
          <w:szCs w:val="26"/>
          <w:highlight w:val="green"/>
        </w:rPr>
        <w:t>sixth mass extinction</w:t>
      </w:r>
      <w:r w:rsidRPr="00DE65B6">
        <w:rPr>
          <w:rStyle w:val="StyleUnderline"/>
          <w:rFonts w:asciiTheme="majorHAnsi" w:hAnsiTheme="majorHAnsi" w:cstheme="majorHAnsi"/>
          <w:szCs w:val="26"/>
        </w:rPr>
        <w:t xml:space="preserve"> is already </w:t>
      </w:r>
      <w:r w:rsidRPr="009651FA">
        <w:rPr>
          <w:rStyle w:val="StyleUnderline"/>
          <w:rFonts w:asciiTheme="majorHAnsi" w:hAnsiTheme="majorHAnsi" w:cstheme="majorHAnsi"/>
          <w:szCs w:val="26"/>
          <w:highlight w:val="green"/>
        </w:rPr>
        <w:t>under way.”</w:t>
      </w:r>
      <w:r w:rsidRPr="00DE65B6">
        <w:rPr>
          <w:rStyle w:val="StyleUnderline"/>
          <w:rFonts w:asciiTheme="majorHAnsi" w:hAnsiTheme="majorHAnsi" w:cstheme="majorHAnsi"/>
          <w:szCs w:val="26"/>
        </w:rPr>
        <w:t xml:space="preserve"> </w:t>
      </w:r>
      <w:r w:rsidRPr="00DE65B6">
        <w:rPr>
          <w:rFonts w:asciiTheme="majorHAnsi" w:hAnsiTheme="majorHAnsi" w:cstheme="majorHAnsi"/>
          <w:szCs w:val="26"/>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2E4C704B" w14:textId="77777777" w:rsidR="00B94C51" w:rsidRPr="00DE65B6" w:rsidRDefault="00B94C51" w:rsidP="00B94C51">
      <w:pPr>
        <w:rPr>
          <w:rFonts w:asciiTheme="majorHAnsi" w:hAnsiTheme="majorHAnsi" w:cstheme="majorHAnsi"/>
        </w:rPr>
      </w:pPr>
      <w:r w:rsidRPr="00DE65B6">
        <w:rPr>
          <w:rFonts w:asciiTheme="majorHAnsi" w:hAnsiTheme="majorHAnsi" w:cstheme="majorHAnsi"/>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457CB34E" w14:textId="77777777" w:rsidR="00B94C51" w:rsidRPr="00DE65B6" w:rsidRDefault="00B94C51" w:rsidP="00B94C51">
      <w:pPr>
        <w:rPr>
          <w:rFonts w:asciiTheme="majorHAnsi" w:hAnsiTheme="majorHAnsi" w:cstheme="majorHAnsi"/>
        </w:rPr>
      </w:pPr>
      <w:r w:rsidRPr="00DE65B6">
        <w:rPr>
          <w:rFonts w:asciiTheme="majorHAnsi" w:hAnsiTheme="majorHAnsi" w:cstheme="majorHAnsi"/>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16" w:tgtFrame="_blank" w:history="1">
        <w:r w:rsidRPr="00DE65B6">
          <w:rPr>
            <w:rStyle w:val="Hyperlink"/>
            <w:rFonts w:asciiTheme="majorHAnsi" w:hAnsiTheme="majorHAnsi" w:cstheme="majorHAnsi"/>
          </w:rPr>
          <w:t>Global Biodiversity Outlook</w:t>
        </w:r>
      </w:hyperlink>
      <w:r w:rsidRPr="00DE65B6">
        <w:rPr>
          <w:rFonts w:asciiTheme="majorHAnsi" w:hAnsiTheme="majorHAnsi" w:cstheme="majorHAnsi"/>
        </w:rPr>
        <w:t> report found that the population of wild vertebrates living in the tropics dropped by 59 percent between 1970 and 2006.</w:t>
      </w:r>
    </w:p>
    <w:p w14:paraId="5BF78ACE" w14:textId="77777777" w:rsidR="00B94C51" w:rsidRPr="00DE65B6" w:rsidRDefault="00B94C51" w:rsidP="00B94C51">
      <w:pPr>
        <w:rPr>
          <w:rFonts w:asciiTheme="majorHAnsi" w:hAnsiTheme="majorHAnsi" w:cstheme="majorHAnsi"/>
        </w:rPr>
      </w:pPr>
      <w:r w:rsidRPr="00DE65B6">
        <w:rPr>
          <w:rFonts w:asciiTheme="majorHAnsi" w:hAnsiTheme="majorHAnsi" w:cstheme="majorHAnsi"/>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17" w:tgtFrame="_blank" w:history="1">
        <w:r w:rsidRPr="00DE65B6">
          <w:rPr>
            <w:rStyle w:val="Hyperlink"/>
            <w:rFonts w:asciiTheme="majorHAnsi" w:hAnsiTheme="majorHAnsi" w:cstheme="majorHAnsi"/>
          </w:rPr>
          <w:t>Other studies</w:t>
        </w:r>
      </w:hyperlink>
      <w:r w:rsidRPr="00DE65B6">
        <w:rPr>
          <w:rFonts w:asciiTheme="majorHAnsi" w:hAnsiTheme="majorHAnsi" w:cstheme="majorHAnsi"/>
        </w:rPr>
        <w:t> have found that some 20 percent of all reptile species, 48 percent of the world’s primates, and 50 percent of freshwater turtles are threatened. Underwater, about 10 percent of all coral reefs are now dead, and another 60 percent are in danger of dying.</w:t>
      </w:r>
    </w:p>
    <w:p w14:paraId="4294E803" w14:textId="77777777" w:rsidR="00B94C51" w:rsidRPr="00DE65B6" w:rsidRDefault="00B94C51" w:rsidP="00B94C51">
      <w:pPr>
        <w:rPr>
          <w:rFonts w:asciiTheme="majorHAnsi" w:hAnsiTheme="majorHAnsi" w:cstheme="majorHAnsi"/>
        </w:rPr>
      </w:pPr>
      <w:r w:rsidRPr="00DE65B6">
        <w:rPr>
          <w:rFonts w:asciiTheme="majorHAnsi" w:hAnsiTheme="majorHAnsi" w:cstheme="majorHAnsi"/>
        </w:rPr>
        <w:t>Consistent with these data, the 2014 </w:t>
      </w:r>
      <w:hyperlink r:id="rId18" w:tgtFrame="_blank" w:history="1">
        <w:r w:rsidRPr="00DE65B6">
          <w:rPr>
            <w:rStyle w:val="Hyperlink"/>
            <w:rFonts w:asciiTheme="majorHAnsi" w:hAnsiTheme="majorHAnsi" w:cstheme="majorHAnsi"/>
          </w:rPr>
          <w:t>Living Planet Report</w:t>
        </w:r>
      </w:hyperlink>
      <w:r w:rsidRPr="00DE65B6">
        <w:rPr>
          <w:rFonts w:asciiTheme="majorHAnsi" w:hAnsiTheme="majorHAnsi" w:cstheme="majorHAnsi"/>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19" w:tgtFrame="_blank" w:history="1">
        <w:r w:rsidRPr="00DE65B6">
          <w:rPr>
            <w:rStyle w:val="Hyperlink"/>
            <w:rFonts w:asciiTheme="majorHAnsi" w:hAnsiTheme="majorHAnsi" w:cstheme="majorHAnsi"/>
          </w:rPr>
          <w:t>study</w:t>
        </w:r>
      </w:hyperlink>
      <w:r w:rsidRPr="00DE65B6">
        <w:rPr>
          <w:rFonts w:asciiTheme="majorHAnsi" w:hAnsiTheme="majorHAnsi" w:cstheme="majorHAnsi"/>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6595997F" w14:textId="77777777" w:rsidR="00B94C51" w:rsidRPr="00DE65B6" w:rsidRDefault="00B94C51" w:rsidP="00B94C51">
      <w:pPr>
        <w:rPr>
          <w:rFonts w:asciiTheme="majorHAnsi" w:hAnsiTheme="majorHAnsi" w:cstheme="majorHAnsi"/>
        </w:rPr>
      </w:pPr>
      <w:r w:rsidRPr="00DE65B6">
        <w:rPr>
          <w:rFonts w:asciiTheme="majorHAnsi" w:hAnsiTheme="majorHAnsi" w:cstheme="majorHAnsi"/>
        </w:rPr>
        <w:t>48% of the world’s primates are threatened with extinction.</w:t>
      </w:r>
    </w:p>
    <w:p w14:paraId="372E983F" w14:textId="77777777" w:rsidR="00B94C51" w:rsidRPr="00DE65B6" w:rsidRDefault="00B94C51" w:rsidP="00B94C51">
      <w:pPr>
        <w:rPr>
          <w:rFonts w:asciiTheme="majorHAnsi" w:hAnsiTheme="majorHAnsi" w:cstheme="majorHAnsi"/>
        </w:rPr>
      </w:pPr>
      <w:r w:rsidRPr="00DE65B6">
        <w:rPr>
          <w:rFonts w:asciiTheme="majorHAnsi" w:hAnsiTheme="majorHAnsi" w:cstheme="majorHAnsi"/>
        </w:rPr>
        <w:t>Catastrophic consequences for civilization.</w:t>
      </w:r>
    </w:p>
    <w:p w14:paraId="11936D13" w14:textId="77777777" w:rsidR="00B94C51" w:rsidRPr="00DE65B6" w:rsidRDefault="00B94C51" w:rsidP="00B94C51">
      <w:pPr>
        <w:rPr>
          <w:rFonts w:asciiTheme="majorHAnsi" w:hAnsiTheme="majorHAnsi" w:cstheme="majorHAnsi"/>
          <w:szCs w:val="26"/>
        </w:rPr>
      </w:pPr>
      <w:r w:rsidRPr="00DE65B6">
        <w:rPr>
          <w:rStyle w:val="StyleUnderline"/>
          <w:rFonts w:asciiTheme="majorHAnsi" w:hAnsiTheme="majorHAnsi" w:cstheme="majorHAnsi"/>
          <w:szCs w:val="26"/>
        </w:rPr>
        <w:t xml:space="preserve">The consequences of this rapid pruning of the evolutionary tree of life extend beyond the obvious. There could be </w:t>
      </w:r>
      <w:r w:rsidRPr="009651FA">
        <w:rPr>
          <w:rStyle w:val="StyleUnderline"/>
          <w:rFonts w:asciiTheme="majorHAnsi" w:hAnsiTheme="majorHAnsi" w:cstheme="majorHAnsi"/>
          <w:szCs w:val="26"/>
          <w:highlight w:val="green"/>
        </w:rPr>
        <w:t>surprising effects</w:t>
      </w:r>
      <w:r w:rsidRPr="00DE65B6">
        <w:rPr>
          <w:rStyle w:val="StyleUnderline"/>
          <w:rFonts w:asciiTheme="majorHAnsi" w:hAnsiTheme="majorHAnsi" w:cstheme="majorHAnsi"/>
          <w:szCs w:val="26"/>
        </w:rPr>
        <w:t xml:space="preserve"> of biodiversity loss that </w:t>
      </w:r>
      <w:r w:rsidRPr="009651FA">
        <w:rPr>
          <w:rStyle w:val="StyleUnderline"/>
          <w:rFonts w:asciiTheme="majorHAnsi" w:hAnsiTheme="majorHAnsi" w:cstheme="majorHAnsi"/>
          <w:szCs w:val="26"/>
          <w:highlight w:val="green"/>
        </w:rPr>
        <w:t xml:space="preserve">scientists are unable to </w:t>
      </w:r>
      <w:r w:rsidRPr="00DE65B6">
        <w:rPr>
          <w:rStyle w:val="StyleUnderline"/>
          <w:rFonts w:asciiTheme="majorHAnsi" w:hAnsiTheme="majorHAnsi" w:cstheme="majorHAnsi"/>
          <w:szCs w:val="26"/>
        </w:rPr>
        <w:t xml:space="preserve">fully </w:t>
      </w:r>
      <w:r w:rsidRPr="009651FA">
        <w:rPr>
          <w:rStyle w:val="StyleUnderline"/>
          <w:rFonts w:asciiTheme="majorHAnsi" w:hAnsiTheme="majorHAnsi" w:cstheme="majorHAnsi"/>
          <w:szCs w:val="26"/>
          <w:highlight w:val="green"/>
        </w:rPr>
        <w:t xml:space="preserve">anticipate </w:t>
      </w:r>
      <w:r w:rsidRPr="00DE65B6">
        <w:rPr>
          <w:rStyle w:val="StyleUnderline"/>
          <w:rFonts w:asciiTheme="majorHAnsi" w:hAnsiTheme="majorHAnsi" w:cstheme="majorHAnsi"/>
          <w:szCs w:val="26"/>
        </w:rPr>
        <w:t>in advance. For example, prior research has shown that localized</w:t>
      </w:r>
      <w:r w:rsidRPr="009651FA">
        <w:rPr>
          <w:rStyle w:val="StyleUnderline"/>
          <w:rFonts w:asciiTheme="majorHAnsi" w:hAnsiTheme="majorHAnsi" w:cstheme="majorHAnsi"/>
          <w:szCs w:val="26"/>
          <w:highlight w:val="green"/>
        </w:rPr>
        <w:t xml:space="preserve"> ecosystems </w:t>
      </w:r>
      <w:r w:rsidRPr="00DE65B6">
        <w:rPr>
          <w:rStyle w:val="StyleUnderline"/>
          <w:rFonts w:asciiTheme="majorHAnsi" w:hAnsiTheme="majorHAnsi" w:cstheme="majorHAnsi"/>
          <w:szCs w:val="26"/>
        </w:rPr>
        <w:t xml:space="preserve">can </w:t>
      </w:r>
      <w:r w:rsidRPr="009651FA">
        <w:rPr>
          <w:rStyle w:val="StyleUnderline"/>
          <w:rFonts w:asciiTheme="majorHAnsi" w:hAnsiTheme="majorHAnsi" w:cstheme="majorHAnsi"/>
          <w:szCs w:val="26"/>
          <w:highlight w:val="green"/>
        </w:rPr>
        <w:t xml:space="preserve">undergo abrupt </w:t>
      </w:r>
      <w:r w:rsidRPr="00DE65B6">
        <w:rPr>
          <w:rStyle w:val="StyleUnderline"/>
          <w:rFonts w:asciiTheme="majorHAnsi" w:hAnsiTheme="majorHAnsi" w:cstheme="majorHAnsi"/>
          <w:szCs w:val="26"/>
        </w:rPr>
        <w:t xml:space="preserve">and </w:t>
      </w:r>
      <w:r w:rsidRPr="009651FA">
        <w:rPr>
          <w:rStyle w:val="StyleUnderline"/>
          <w:rFonts w:asciiTheme="majorHAnsi" w:hAnsiTheme="majorHAnsi" w:cstheme="majorHAnsi"/>
          <w:szCs w:val="26"/>
          <w:highlight w:val="green"/>
        </w:rPr>
        <w:t>irreversible shifts when they reach a tipping point</w:t>
      </w:r>
      <w:r w:rsidRPr="00DE65B6">
        <w:rPr>
          <w:rStyle w:val="StyleUnderline"/>
          <w:rFonts w:asciiTheme="majorHAnsi" w:hAnsiTheme="majorHAnsi" w:cstheme="majorHAnsi"/>
          <w:szCs w:val="26"/>
        </w:rPr>
        <w:t>.</w:t>
      </w:r>
      <w:r w:rsidRPr="00DE65B6">
        <w:rPr>
          <w:rFonts w:asciiTheme="majorHAnsi" w:hAnsiTheme="majorHAnsi" w:cstheme="majorHAnsi"/>
          <w:szCs w:val="26"/>
        </w:rPr>
        <w:t xml:space="preserve"> According to a 2012 </w:t>
      </w:r>
      <w:hyperlink r:id="rId20" w:tgtFrame="_blank" w:history="1">
        <w:r w:rsidRPr="00DE65B6">
          <w:rPr>
            <w:rStyle w:val="Hyperlink"/>
            <w:rFonts w:asciiTheme="majorHAnsi" w:hAnsiTheme="majorHAnsi" w:cstheme="majorHAnsi"/>
            <w:szCs w:val="26"/>
          </w:rPr>
          <w:t>paper</w:t>
        </w:r>
      </w:hyperlink>
      <w:r w:rsidRPr="00DE65B6">
        <w:rPr>
          <w:rFonts w:asciiTheme="majorHAnsi" w:hAnsiTheme="majorHAnsi" w:cstheme="majorHAnsi"/>
          <w:szCs w:val="26"/>
        </w:rPr>
        <w:t> published in Nature, there are reasons for thinking that we may be approaching a tipping point of this sort in the global ecosystem, beyond which the consequences could be catastrophic for civilization.</w:t>
      </w:r>
    </w:p>
    <w:p w14:paraId="5FCC309E" w14:textId="77777777" w:rsidR="00B94C51" w:rsidRPr="00DE65B6" w:rsidRDefault="00B94C51" w:rsidP="00B94C51">
      <w:pPr>
        <w:rPr>
          <w:rStyle w:val="StyleUnderline"/>
          <w:rFonts w:asciiTheme="majorHAnsi" w:hAnsiTheme="majorHAnsi" w:cstheme="majorHAnsi"/>
          <w:szCs w:val="26"/>
        </w:rPr>
      </w:pPr>
      <w:r w:rsidRPr="00DE65B6">
        <w:rPr>
          <w:rFonts w:asciiTheme="majorHAnsi" w:hAnsiTheme="majorHAnsi" w:cstheme="majorHAnsi"/>
          <w:szCs w:val="26"/>
        </w:rPr>
        <w:t xml:space="preserve">As the authors write, </w:t>
      </w:r>
      <w:r w:rsidRPr="00DE65B6">
        <w:rPr>
          <w:rStyle w:val="StyleUnderline"/>
          <w:rFonts w:asciiTheme="majorHAnsi" w:hAnsiTheme="majorHAnsi" w:cstheme="majorHAnsi"/>
          <w:szCs w:val="26"/>
        </w:rPr>
        <w:t xml:space="preserve">a </w:t>
      </w:r>
      <w:r w:rsidRPr="009651FA">
        <w:rPr>
          <w:rStyle w:val="StyleUnderline"/>
          <w:rFonts w:asciiTheme="majorHAnsi" w:hAnsiTheme="majorHAnsi" w:cstheme="majorHAnsi"/>
          <w:szCs w:val="26"/>
          <w:highlight w:val="green"/>
        </w:rPr>
        <w:t>planetary-scale transition could precipitate</w:t>
      </w:r>
      <w:r w:rsidRPr="00DE65B6">
        <w:rPr>
          <w:rFonts w:asciiTheme="majorHAnsi" w:hAnsiTheme="majorHAnsi" w:cstheme="majorHAnsi"/>
          <w:szCs w:val="26"/>
        </w:rPr>
        <w:t xml:space="preserve"> “substantial losses of ecosystem services required to sustain the human population.” An ecosystem service is any ecological process that benefits humanity, such as food production and crop pollination</w:t>
      </w:r>
      <w:r w:rsidRPr="00DE65B6">
        <w:rPr>
          <w:rStyle w:val="StyleUnderline"/>
          <w:rFonts w:asciiTheme="majorHAnsi" w:hAnsiTheme="majorHAnsi" w:cstheme="majorHAnsi"/>
          <w:szCs w:val="26"/>
        </w:rPr>
        <w:t xml:space="preserve">. If the global ecosystem were to cross a tipping point and substantial ecosystem services were lost, the </w:t>
      </w:r>
      <w:r w:rsidRPr="009651FA">
        <w:rPr>
          <w:rStyle w:val="StyleUnderline"/>
          <w:rFonts w:asciiTheme="majorHAnsi" w:hAnsiTheme="majorHAnsi" w:cstheme="majorHAnsi"/>
          <w:szCs w:val="26"/>
          <w:highlight w:val="green"/>
        </w:rPr>
        <w:t>results could be “widespread social unrest, economic instability, and loss of human life</w:t>
      </w:r>
      <w:r w:rsidRPr="00DE65B6">
        <w:rPr>
          <w:rStyle w:val="StyleUnderline"/>
          <w:rFonts w:asciiTheme="majorHAnsi" w:hAnsiTheme="majorHAnsi" w:cstheme="majorHAnsi"/>
          <w:szCs w:val="26"/>
        </w:rPr>
        <w:t>.” According to Missouri Botanical Garden ecologist Adam Smith, one of the paper’s co-authors, this could occur in a matter of decades—</w:t>
      </w:r>
      <w:r w:rsidRPr="009651FA">
        <w:rPr>
          <w:rStyle w:val="StyleUnderline"/>
          <w:rFonts w:asciiTheme="majorHAnsi" w:hAnsiTheme="majorHAnsi" w:cstheme="majorHAnsi"/>
          <w:szCs w:val="26"/>
          <w:highlight w:val="green"/>
        </w:rPr>
        <w:t>far more quickly than</w:t>
      </w:r>
      <w:r w:rsidRPr="00DE65B6">
        <w:rPr>
          <w:rStyle w:val="StyleUnderline"/>
          <w:rFonts w:asciiTheme="majorHAnsi" w:hAnsiTheme="majorHAnsi" w:cstheme="majorHAnsi"/>
          <w:szCs w:val="26"/>
        </w:rPr>
        <w:t xml:space="preserve"> most of the </w:t>
      </w:r>
      <w:r w:rsidRPr="009651FA">
        <w:rPr>
          <w:rStyle w:val="StyleUnderline"/>
          <w:rFonts w:asciiTheme="majorHAnsi" w:hAnsiTheme="majorHAnsi" w:cstheme="majorHAnsi"/>
          <w:szCs w:val="26"/>
          <w:highlight w:val="green"/>
        </w:rPr>
        <w:t>expected consequences of climate change, yet equally destructive.</w:t>
      </w:r>
    </w:p>
    <w:p w14:paraId="3771F883" w14:textId="77777777" w:rsidR="00B94C51" w:rsidRPr="00DE65B6" w:rsidRDefault="00B94C51" w:rsidP="00B94C51">
      <w:pPr>
        <w:rPr>
          <w:rFonts w:asciiTheme="majorHAnsi" w:hAnsiTheme="majorHAnsi" w:cstheme="majorHAnsi"/>
          <w:szCs w:val="26"/>
        </w:rPr>
      </w:pPr>
      <w:r w:rsidRPr="009651FA">
        <w:rPr>
          <w:rStyle w:val="StyleUnderline"/>
          <w:rFonts w:asciiTheme="majorHAnsi" w:hAnsiTheme="majorHAnsi" w:cstheme="majorHAnsi"/>
          <w:szCs w:val="26"/>
          <w:highlight w:val="green"/>
        </w:rPr>
        <w:t>Biodiversity loss is a “threat multiplier” that</w:t>
      </w:r>
      <w:r w:rsidRPr="00DE65B6">
        <w:rPr>
          <w:rStyle w:val="StyleUnderline"/>
          <w:rFonts w:asciiTheme="majorHAnsi" w:hAnsiTheme="majorHAnsi" w:cstheme="majorHAnsi"/>
          <w:szCs w:val="26"/>
        </w:rPr>
        <w:t xml:space="preserve">, by pushing societies to the brink of collapse, </w:t>
      </w:r>
      <w:r w:rsidRPr="009651FA">
        <w:rPr>
          <w:rStyle w:val="StyleUnderline"/>
          <w:rFonts w:asciiTheme="majorHAnsi" w:hAnsiTheme="majorHAnsi" w:cstheme="majorHAnsi"/>
          <w:szCs w:val="26"/>
          <w:highlight w:val="green"/>
        </w:rPr>
        <w:t>will exacerbate</w:t>
      </w:r>
      <w:r w:rsidRPr="00DE65B6">
        <w:rPr>
          <w:rStyle w:val="StyleUnderline"/>
          <w:rFonts w:asciiTheme="majorHAnsi" w:hAnsiTheme="majorHAnsi" w:cstheme="majorHAnsi"/>
          <w:szCs w:val="26"/>
        </w:rPr>
        <w:t xml:space="preserve"> existing </w:t>
      </w:r>
      <w:r w:rsidRPr="009651FA">
        <w:rPr>
          <w:rStyle w:val="StyleUnderline"/>
          <w:rFonts w:asciiTheme="majorHAnsi" w:hAnsiTheme="majorHAnsi" w:cstheme="majorHAnsi"/>
          <w:szCs w:val="26"/>
          <w:highlight w:val="green"/>
        </w:rPr>
        <w:t>conflicts and introduce</w:t>
      </w:r>
      <w:r w:rsidRPr="00DE65B6">
        <w:rPr>
          <w:rStyle w:val="StyleUnderline"/>
          <w:rFonts w:asciiTheme="majorHAnsi" w:hAnsiTheme="majorHAnsi" w:cstheme="majorHAnsi"/>
          <w:szCs w:val="26"/>
        </w:rPr>
        <w:t xml:space="preserve"> entirely </w:t>
      </w:r>
      <w:r w:rsidRPr="009651FA">
        <w:rPr>
          <w:rStyle w:val="StyleUnderline"/>
          <w:rFonts w:asciiTheme="majorHAnsi" w:hAnsiTheme="majorHAnsi" w:cstheme="majorHAnsi"/>
          <w:szCs w:val="26"/>
          <w:highlight w:val="green"/>
        </w:rPr>
        <w:t>new struggles between state</w:t>
      </w:r>
      <w:r w:rsidRPr="00DE65B6">
        <w:rPr>
          <w:rStyle w:val="StyleUnderline"/>
          <w:rFonts w:asciiTheme="majorHAnsi" w:hAnsiTheme="majorHAnsi" w:cstheme="majorHAnsi"/>
          <w:szCs w:val="26"/>
        </w:rPr>
        <w:t xml:space="preserve"> and non-state </w:t>
      </w:r>
      <w:r w:rsidRPr="009651FA">
        <w:rPr>
          <w:rStyle w:val="StyleUnderline"/>
          <w:rFonts w:asciiTheme="majorHAnsi" w:hAnsiTheme="majorHAnsi" w:cstheme="majorHAnsi"/>
          <w:szCs w:val="26"/>
          <w:highlight w:val="green"/>
        </w:rPr>
        <w:t>actors</w:t>
      </w:r>
      <w:r w:rsidRPr="00DE65B6">
        <w:rPr>
          <w:rStyle w:val="StyleUnderline"/>
          <w:rFonts w:asciiTheme="majorHAnsi" w:hAnsiTheme="majorHAnsi" w:cstheme="majorHAnsi"/>
          <w:szCs w:val="26"/>
        </w:rPr>
        <w:t xml:space="preserve">. </w:t>
      </w:r>
      <w:r w:rsidRPr="00DE65B6">
        <w:rPr>
          <w:rFonts w:asciiTheme="majorHAnsi" w:hAnsiTheme="majorHAnsi" w:cstheme="majorHAnsi"/>
          <w:szCs w:val="26"/>
        </w:rPr>
        <w:t>Indeed, it could even fuel the rise of terrorism. (After all, climate change has been </w:t>
      </w:r>
      <w:hyperlink r:id="rId21" w:history="1">
        <w:r w:rsidRPr="00DE65B6">
          <w:rPr>
            <w:rStyle w:val="Hyperlink"/>
            <w:rFonts w:asciiTheme="majorHAnsi" w:hAnsiTheme="majorHAnsi" w:cstheme="majorHAnsi"/>
            <w:szCs w:val="26"/>
          </w:rPr>
          <w:t>linked</w:t>
        </w:r>
      </w:hyperlink>
      <w:r w:rsidRPr="00DE65B6">
        <w:rPr>
          <w:rFonts w:asciiTheme="majorHAnsi" w:hAnsiTheme="majorHAnsi" w:cstheme="majorHAnsi"/>
          <w:szCs w:val="26"/>
        </w:rPr>
        <w:t> to the emergence of ISIS in Syria, and multiple high-ranking US officials, such as former US Defense Secretary </w:t>
      </w:r>
      <w:hyperlink r:id="rId22" w:tgtFrame="_blank" w:history="1">
        <w:r w:rsidRPr="00DE65B6">
          <w:rPr>
            <w:rStyle w:val="Hyperlink"/>
            <w:rFonts w:asciiTheme="majorHAnsi" w:hAnsiTheme="majorHAnsi" w:cstheme="majorHAnsi"/>
            <w:szCs w:val="26"/>
          </w:rPr>
          <w:t>Chuck Hagel</w:t>
        </w:r>
      </w:hyperlink>
      <w:r w:rsidRPr="00DE65B6">
        <w:rPr>
          <w:rFonts w:asciiTheme="majorHAnsi" w:hAnsiTheme="majorHAnsi" w:cstheme="majorHAnsi"/>
          <w:szCs w:val="26"/>
        </w:rPr>
        <w:t>and CIA director </w:t>
      </w:r>
      <w:hyperlink r:id="rId23" w:tgtFrame="_blank" w:history="1">
        <w:r w:rsidRPr="00DE65B6">
          <w:rPr>
            <w:rStyle w:val="Hyperlink"/>
            <w:rFonts w:asciiTheme="majorHAnsi" w:hAnsiTheme="majorHAnsi" w:cstheme="majorHAnsi"/>
            <w:szCs w:val="26"/>
          </w:rPr>
          <w:t>John Brennan</w:t>
        </w:r>
      </w:hyperlink>
      <w:r w:rsidRPr="00DE65B6">
        <w:rPr>
          <w:rFonts w:asciiTheme="majorHAnsi" w:hAnsiTheme="majorHAnsi" w:cstheme="majorHAnsi"/>
          <w:szCs w:val="26"/>
        </w:rPr>
        <w:t>, have affirmed that climate change and terrorism are connected.)</w:t>
      </w:r>
    </w:p>
    <w:p w14:paraId="2A578EA3" w14:textId="77777777" w:rsidR="00B94C51" w:rsidRPr="00DE65B6" w:rsidRDefault="00B94C51" w:rsidP="00B94C51">
      <w:pPr>
        <w:rPr>
          <w:rFonts w:asciiTheme="majorHAnsi" w:hAnsiTheme="majorHAnsi" w:cstheme="majorHAnsi"/>
        </w:rPr>
      </w:pPr>
      <w:r w:rsidRPr="00DE65B6">
        <w:rPr>
          <w:rFonts w:asciiTheme="majorHAnsi" w:hAnsiTheme="majorHAnsi" w:cstheme="majorHAnsi"/>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7C07BCE8" w14:textId="77777777" w:rsidR="00B94C51" w:rsidRPr="00DE65B6" w:rsidRDefault="00B94C51" w:rsidP="00B94C51">
      <w:pPr>
        <w:rPr>
          <w:rFonts w:asciiTheme="majorHAnsi" w:hAnsiTheme="majorHAnsi" w:cstheme="majorHAnsi"/>
        </w:rPr>
      </w:pPr>
      <w:r w:rsidRPr="00DE65B6">
        <w:rPr>
          <w:rFonts w:asciiTheme="majorHAnsi" w:hAnsiTheme="majorHAnsi" w:cstheme="majorHAnsi"/>
        </w:rPr>
        <w:t xml:space="preserve">The unavoidable conclusion is that </w:t>
      </w:r>
      <w:r w:rsidRPr="00DE65B6">
        <w:rPr>
          <w:rStyle w:val="StyleUnderline"/>
          <w:rFonts w:asciiTheme="majorHAnsi" w:hAnsiTheme="majorHAnsi" w:cstheme="majorHAnsi"/>
        </w:rPr>
        <w:t xml:space="preserve">biodiversity loss </w:t>
      </w:r>
      <w:r w:rsidRPr="009651FA">
        <w:rPr>
          <w:rStyle w:val="StyleUnderline"/>
          <w:rFonts w:asciiTheme="majorHAnsi" w:hAnsiTheme="majorHAnsi" w:cstheme="majorHAnsi"/>
          <w:highlight w:val="green"/>
        </w:rPr>
        <w:t>constitutes an existential threat</w:t>
      </w:r>
      <w:r w:rsidRPr="00DE65B6">
        <w:rPr>
          <w:rFonts w:asciiTheme="majorHAnsi" w:hAnsiTheme="majorHAnsi" w:cstheme="majorHAnsi"/>
        </w:rPr>
        <w:t xml:space="preserve"> in its own right. As such, it ought to be considered alongside climate change and nuclear weapons as one of the most significant contemporary risks to human prosperity and survival.</w:t>
      </w:r>
    </w:p>
    <w:p w14:paraId="4FE70B3D" w14:textId="77777777" w:rsidR="00B94C51" w:rsidRPr="00DE65B6" w:rsidRDefault="00B94C51" w:rsidP="00B94C51">
      <w:pPr>
        <w:rPr>
          <w:rFonts w:asciiTheme="majorHAnsi" w:hAnsiTheme="majorHAnsi" w:cstheme="majorHAnsi"/>
        </w:rPr>
      </w:pPr>
    </w:p>
    <w:p w14:paraId="6DA6FFD8" w14:textId="77777777" w:rsidR="00B94C51" w:rsidRPr="00DE65B6" w:rsidRDefault="00B94C51" w:rsidP="00B94C51">
      <w:pPr>
        <w:pStyle w:val="Heading4"/>
        <w:rPr>
          <w:rFonts w:asciiTheme="majorHAnsi" w:hAnsiTheme="majorHAnsi" w:cstheme="majorHAnsi"/>
        </w:rPr>
      </w:pPr>
      <w:r w:rsidRPr="00DE65B6">
        <w:rPr>
          <w:rFonts w:asciiTheme="majorHAnsi" w:hAnsiTheme="majorHAnsi" w:cstheme="majorHAnsi"/>
        </w:rPr>
        <w:t>Monopolies kill market growth and disincentivize innovation.</w:t>
      </w:r>
    </w:p>
    <w:p w14:paraId="3AB1F5C2" w14:textId="77777777" w:rsidR="00B94C51" w:rsidRPr="00DE65B6" w:rsidRDefault="00B94C51" w:rsidP="00B94C51">
      <w:pPr>
        <w:rPr>
          <w:rFonts w:asciiTheme="majorHAnsi" w:hAnsiTheme="majorHAnsi" w:cstheme="majorHAnsi"/>
        </w:rPr>
      </w:pPr>
      <w:r w:rsidRPr="00DE65B6">
        <w:rPr>
          <w:rStyle w:val="Style13ptBold"/>
          <w:rFonts w:asciiTheme="majorHAnsi" w:hAnsiTheme="majorHAnsi" w:cstheme="majorHAnsi"/>
        </w:rPr>
        <w:t xml:space="preserve">Gunelius 20 </w:t>
      </w:r>
      <w:r w:rsidRPr="00DE65B6">
        <w:rPr>
          <w:rFonts w:asciiTheme="majorHAnsi" w:hAnsiTheme="majorHAnsi" w:cstheme="majorHAnsi"/>
        </w:rPr>
        <w:t xml:space="preserve">“How Big Business, Monopolies and Stacked Licenses Impact the Marijuana Industry,” February 7, 2020, Originally published 3/4/17, Susan Gunelius is President &amp; CEO of KeySplash Creative, Inc. </w:t>
      </w:r>
      <w:hyperlink r:id="rId24" w:history="1">
        <w:r w:rsidRPr="00DE65B6">
          <w:rPr>
            <w:rStyle w:val="Hyperlink"/>
            <w:rFonts w:asciiTheme="majorHAnsi" w:hAnsiTheme="majorHAnsi" w:cstheme="majorHAnsi"/>
          </w:rPr>
          <w:t>https://www.cannabiz.media/blog/how-big-business-monopolies-and-stacked-licenses-impact-the-marijuana-industry</w:t>
        </w:r>
      </w:hyperlink>
      <w:r w:rsidRPr="00DE65B6">
        <w:rPr>
          <w:rFonts w:asciiTheme="majorHAnsi" w:hAnsiTheme="majorHAnsi" w:cstheme="majorHAnsi"/>
        </w:rPr>
        <w:t xml:space="preserve"> SM</w:t>
      </w:r>
    </w:p>
    <w:p w14:paraId="582DE9B8" w14:textId="77777777" w:rsidR="00B94C51" w:rsidRPr="00DE65B6" w:rsidRDefault="00B94C51" w:rsidP="00B94C51">
      <w:pPr>
        <w:rPr>
          <w:rStyle w:val="StyleUnderline"/>
          <w:rFonts w:asciiTheme="majorHAnsi" w:hAnsiTheme="majorHAnsi" w:cstheme="majorHAnsi"/>
        </w:rPr>
      </w:pPr>
      <w:r w:rsidRPr="00DE65B6">
        <w:rPr>
          <w:rFonts w:asciiTheme="majorHAnsi" w:hAnsiTheme="majorHAnsi" w:cstheme="majorHAnsi"/>
        </w:rPr>
        <w:t xml:space="preserve">However, </w:t>
      </w:r>
      <w:r w:rsidRPr="00DE65B6">
        <w:rPr>
          <w:rStyle w:val="StyleUnderline"/>
          <w:rFonts w:asciiTheme="majorHAnsi" w:hAnsiTheme="majorHAnsi" w:cstheme="majorHAnsi"/>
        </w:rPr>
        <w:t>the continued growth and development of big businesses with deep pockets in the cannabis industry has many people worried that the result of continued mergers and acquisitions will be monopolies, lower quality products, and a shift of revenues away from mom and pop businesses in local communities to out-of-state (or out of country) corporations.</w:t>
      </w:r>
    </w:p>
    <w:p w14:paraId="746C144D" w14:textId="77777777" w:rsidR="00B94C51" w:rsidRPr="00DE65B6" w:rsidRDefault="00B94C51" w:rsidP="00B94C51">
      <w:pPr>
        <w:rPr>
          <w:rFonts w:asciiTheme="majorHAnsi" w:hAnsiTheme="majorHAnsi" w:cstheme="majorHAnsi"/>
        </w:rPr>
      </w:pPr>
      <w:r w:rsidRPr="00DE65B6">
        <w:rPr>
          <w:rFonts w:asciiTheme="majorHAnsi" w:hAnsiTheme="majorHAnsi" w:cstheme="majorHAnsi"/>
        </w:rPr>
        <w:t>The Start of Monopolies and Oligopolies in the Cannabis Industry</w:t>
      </w:r>
    </w:p>
    <w:p w14:paraId="7153D3B8" w14:textId="77777777" w:rsidR="00B94C51" w:rsidRPr="00DE65B6" w:rsidRDefault="00B94C51" w:rsidP="00B94C51">
      <w:pPr>
        <w:rPr>
          <w:rFonts w:asciiTheme="majorHAnsi" w:hAnsiTheme="majorHAnsi" w:cstheme="majorHAnsi"/>
          <w:b/>
          <w:u w:val="single"/>
        </w:rPr>
      </w:pPr>
      <w:r w:rsidRPr="009651FA">
        <w:rPr>
          <w:rStyle w:val="StyleUnderline"/>
          <w:rFonts w:asciiTheme="majorHAnsi" w:hAnsiTheme="majorHAnsi" w:cstheme="majorHAnsi"/>
          <w:highlight w:val="green"/>
        </w:rPr>
        <w:t>Monopolies</w:t>
      </w:r>
      <w:r w:rsidRPr="00DE65B6">
        <w:rPr>
          <w:rStyle w:val="StyleUnderline"/>
          <w:rFonts w:asciiTheme="majorHAnsi" w:hAnsiTheme="majorHAnsi" w:cstheme="majorHAnsi"/>
        </w:rPr>
        <w:t xml:space="preserve"> and oligopolies </w:t>
      </w:r>
      <w:r w:rsidRPr="009651FA">
        <w:rPr>
          <w:rStyle w:val="StyleUnderline"/>
          <w:rFonts w:asciiTheme="majorHAnsi" w:hAnsiTheme="majorHAnsi" w:cstheme="majorHAnsi"/>
          <w:highlight w:val="green"/>
        </w:rPr>
        <w:t>are</w:t>
      </w:r>
      <w:r w:rsidRPr="00DE65B6">
        <w:rPr>
          <w:rStyle w:val="StyleUnderline"/>
          <w:rFonts w:asciiTheme="majorHAnsi" w:hAnsiTheme="majorHAnsi" w:cstheme="majorHAnsi"/>
        </w:rPr>
        <w:t xml:space="preserve"> already </w:t>
      </w:r>
      <w:r w:rsidRPr="009651FA">
        <w:rPr>
          <w:rStyle w:val="StyleUnderline"/>
          <w:rFonts w:asciiTheme="majorHAnsi" w:hAnsiTheme="majorHAnsi" w:cstheme="majorHAnsi"/>
          <w:highlight w:val="green"/>
        </w:rPr>
        <w:t>developing in the cannabis industry</w:t>
      </w:r>
      <w:r w:rsidRPr="00DE65B6">
        <w:rPr>
          <w:rFonts w:asciiTheme="majorHAnsi" w:hAnsiTheme="majorHAnsi" w:cstheme="majorHAnsi"/>
        </w:rPr>
        <w:t xml:space="preserve"> — not just in terms of big businesses usurping smaller businesses but also in terms of state regulations that allow vertical integration, which leads to </w:t>
      </w:r>
      <w:r w:rsidRPr="00DE65B6">
        <w:rPr>
          <w:rStyle w:val="StyleUnderline"/>
          <w:rFonts w:asciiTheme="majorHAnsi" w:hAnsiTheme="majorHAnsi" w:cstheme="majorHAnsi"/>
        </w:rPr>
        <w:t>markets dominated by one or a few players that control the cultivation, processing, and sale of cannabis products.</w:t>
      </w:r>
    </w:p>
    <w:p w14:paraId="37EE1C86" w14:textId="77777777" w:rsidR="00B94C51" w:rsidRPr="00DE65B6" w:rsidRDefault="00B94C51" w:rsidP="00B94C51">
      <w:pPr>
        <w:rPr>
          <w:rFonts w:asciiTheme="majorHAnsi" w:hAnsiTheme="majorHAnsi" w:cstheme="majorHAnsi"/>
        </w:rPr>
      </w:pPr>
      <w:r w:rsidRPr="00DE65B6">
        <w:rPr>
          <w:rFonts w:asciiTheme="majorHAnsi" w:hAnsiTheme="majorHAnsi" w:cstheme="majorHAnsi"/>
        </w:rPr>
        <w:t>To clarify, all but two states (Louisiana and Washington) with active medical or recreational cannabis programs allow or require vertical integration of the cannabis supply chain. Cannabiz Media defines the related cannabis license structures as follows:</w:t>
      </w:r>
    </w:p>
    <w:p w14:paraId="44C92310" w14:textId="77777777" w:rsidR="00B94C51" w:rsidRPr="00DE65B6" w:rsidRDefault="00B94C51" w:rsidP="00B94C51">
      <w:pPr>
        <w:rPr>
          <w:rFonts w:asciiTheme="majorHAnsi" w:hAnsiTheme="majorHAnsi" w:cstheme="majorHAnsi"/>
        </w:rPr>
      </w:pPr>
      <w:r w:rsidRPr="00DE65B6">
        <w:rPr>
          <w:rFonts w:asciiTheme="majorHAnsi" w:hAnsiTheme="majorHAnsi" w:cstheme="majorHAnsi"/>
        </w:rPr>
        <w:t>Fully stacked licenses: A single licensed business can or is required to handle all operations from seed to sale in a fully vertically integrated structure.</w:t>
      </w:r>
    </w:p>
    <w:p w14:paraId="7352E33E" w14:textId="77777777" w:rsidR="00B94C51" w:rsidRPr="00DE65B6" w:rsidRDefault="00B94C51" w:rsidP="00B94C51">
      <w:pPr>
        <w:rPr>
          <w:rFonts w:asciiTheme="majorHAnsi" w:hAnsiTheme="majorHAnsi" w:cstheme="majorHAnsi"/>
        </w:rPr>
      </w:pPr>
      <w:r w:rsidRPr="00DE65B6">
        <w:rPr>
          <w:rFonts w:asciiTheme="majorHAnsi" w:hAnsiTheme="majorHAnsi" w:cstheme="majorHAnsi"/>
        </w:rPr>
        <w:t>Partially stacked licenses: A single licensed business can or is required to handle more than one operation but not all operations from seed to sale.</w:t>
      </w:r>
    </w:p>
    <w:p w14:paraId="4DE4B7D6" w14:textId="77777777" w:rsidR="00B94C51" w:rsidRPr="00DE65B6" w:rsidRDefault="00B94C51" w:rsidP="00B94C51">
      <w:pPr>
        <w:rPr>
          <w:rFonts w:asciiTheme="majorHAnsi" w:hAnsiTheme="majorHAnsi" w:cstheme="majorHAnsi"/>
        </w:rPr>
      </w:pPr>
      <w:r w:rsidRPr="00DE65B6">
        <w:rPr>
          <w:rFonts w:asciiTheme="majorHAnsi" w:hAnsiTheme="majorHAnsi" w:cstheme="majorHAnsi"/>
        </w:rPr>
        <w:t>Unstacked licenses: Different businesses handle different operations across the supply chain from seed to sale.</w:t>
      </w:r>
    </w:p>
    <w:p w14:paraId="5A6D5F63" w14:textId="77777777" w:rsidR="00B94C51" w:rsidRPr="00DE65B6" w:rsidRDefault="00B94C51" w:rsidP="00B94C51">
      <w:pPr>
        <w:rPr>
          <w:rFonts w:asciiTheme="majorHAnsi" w:hAnsiTheme="majorHAnsi" w:cstheme="majorHAnsi"/>
        </w:rPr>
      </w:pPr>
      <w:r w:rsidRPr="00DE65B6">
        <w:rPr>
          <w:rFonts w:asciiTheme="majorHAnsi" w:hAnsiTheme="majorHAnsi" w:cstheme="majorHAnsi"/>
        </w:rPr>
        <w:t>For example, in Minnesota, the state’s medical marijuana program requires full vertical integration with only one type of license – the Medical Cannabis Manufacturer license. Currently, only two of these licenses are allowed in the state to grow, process, and sell (at four dispensaries each) cannabis.</w:t>
      </w:r>
    </w:p>
    <w:p w14:paraId="30F14038" w14:textId="77777777" w:rsidR="00B94C51" w:rsidRPr="00DE65B6" w:rsidRDefault="00B94C51" w:rsidP="00B94C51">
      <w:pPr>
        <w:rPr>
          <w:rFonts w:asciiTheme="majorHAnsi" w:hAnsiTheme="majorHAnsi" w:cstheme="majorHAnsi"/>
        </w:rPr>
      </w:pPr>
      <w:r w:rsidRPr="00DE65B6">
        <w:rPr>
          <w:rFonts w:asciiTheme="majorHAnsi" w:hAnsiTheme="majorHAnsi" w:cstheme="majorHAnsi"/>
        </w:rPr>
        <w:t>Other states, like Colorado and Oregon, have ceased to award additional licenses to some cannabis businesses in the past thereby creating oligopolies. In California, oligopolies are forming in a different way. Regulations passed leading up to opening the state’s adult-use market in 2018 allowed large businesses to exploit a loophole and obtain as many cultivator licenses as they could afford.</w:t>
      </w:r>
    </w:p>
    <w:p w14:paraId="3239635C" w14:textId="77777777" w:rsidR="00B94C51" w:rsidRPr="00DE65B6" w:rsidRDefault="00B94C51" w:rsidP="00B94C51">
      <w:pPr>
        <w:rPr>
          <w:rFonts w:asciiTheme="majorHAnsi" w:hAnsiTheme="majorHAnsi" w:cstheme="majorHAnsi"/>
        </w:rPr>
      </w:pPr>
      <w:r w:rsidRPr="00DE65B6">
        <w:rPr>
          <w:rFonts w:asciiTheme="majorHAnsi" w:hAnsiTheme="majorHAnsi" w:cstheme="majorHAnsi"/>
        </w:rPr>
        <w:t xml:space="preserve">Across the country, </w:t>
      </w:r>
      <w:r w:rsidRPr="009651FA">
        <w:rPr>
          <w:rStyle w:val="StyleUnderline"/>
          <w:rFonts w:asciiTheme="majorHAnsi" w:hAnsiTheme="majorHAnsi" w:cstheme="majorHAnsi"/>
          <w:highlight w:val="green"/>
        </w:rPr>
        <w:t>smaller cannabis businesses are struggling to compete</w:t>
      </w:r>
      <w:r w:rsidRPr="00DE65B6">
        <w:rPr>
          <w:rStyle w:val="StyleUnderline"/>
          <w:rFonts w:asciiTheme="majorHAnsi" w:hAnsiTheme="majorHAnsi" w:cstheme="majorHAnsi"/>
        </w:rPr>
        <w:t xml:space="preserve"> with other bigger cannabis companies</w:t>
      </w:r>
      <w:r w:rsidRPr="00DE65B6">
        <w:rPr>
          <w:rFonts w:asciiTheme="majorHAnsi" w:hAnsiTheme="majorHAnsi" w:cstheme="majorHAnsi"/>
        </w:rPr>
        <w:t>. In Maryland, large out-of-state companies (including several well-known cannabis companies that are publicly traded on the Canadian Securities Exchange) have been quietly taking control of multiple marijuana dispensaries through management agreements or acquisition plans that circumvent the state’s regulations limiting ownership to one dispensary.</w:t>
      </w:r>
    </w:p>
    <w:p w14:paraId="5EA5910B" w14:textId="77777777" w:rsidR="00B94C51" w:rsidRPr="00DE65B6" w:rsidRDefault="00B94C51" w:rsidP="00B94C51">
      <w:pPr>
        <w:rPr>
          <w:rFonts w:asciiTheme="majorHAnsi" w:hAnsiTheme="majorHAnsi" w:cstheme="majorHAnsi"/>
        </w:rPr>
      </w:pPr>
      <w:r w:rsidRPr="00DE65B6">
        <w:rPr>
          <w:rFonts w:asciiTheme="majorHAnsi" w:hAnsiTheme="majorHAnsi" w:cstheme="majorHAnsi"/>
        </w:rPr>
        <w:t>The concern about monopolies and oligopolies in the cannabis industry was in the Florida news extensively throughout 2019 when a Florida court ruled that the state’s required vertical integration was unconstitutional.</w:t>
      </w:r>
    </w:p>
    <w:p w14:paraId="10BA3DEC" w14:textId="77777777" w:rsidR="00B94C51" w:rsidRPr="00DE65B6" w:rsidRDefault="00B94C51" w:rsidP="00B94C51">
      <w:pPr>
        <w:rPr>
          <w:rFonts w:asciiTheme="majorHAnsi" w:hAnsiTheme="majorHAnsi" w:cstheme="majorHAnsi"/>
        </w:rPr>
      </w:pPr>
      <w:r w:rsidRPr="00DE65B6">
        <w:rPr>
          <w:rFonts w:asciiTheme="majorHAnsi" w:hAnsiTheme="majorHAnsi" w:cstheme="majorHAnsi"/>
        </w:rPr>
        <w:t>The Future of Marijuana and Big Business</w:t>
      </w:r>
    </w:p>
    <w:p w14:paraId="53E641ED" w14:textId="77777777" w:rsidR="00B94C51" w:rsidRPr="00DE65B6" w:rsidRDefault="00B94C51" w:rsidP="00B94C51">
      <w:pPr>
        <w:rPr>
          <w:rFonts w:asciiTheme="majorHAnsi" w:hAnsiTheme="majorHAnsi" w:cstheme="majorHAnsi"/>
          <w:b/>
          <w:u w:val="single"/>
        </w:rPr>
      </w:pPr>
      <w:r w:rsidRPr="00DE65B6">
        <w:rPr>
          <w:rFonts w:asciiTheme="majorHAnsi" w:hAnsiTheme="majorHAnsi" w:cstheme="majorHAnsi"/>
        </w:rPr>
        <w:t xml:space="preserve">Bottom line, </w:t>
      </w:r>
      <w:r w:rsidRPr="00DE65B6">
        <w:rPr>
          <w:rStyle w:val="StyleUnderline"/>
          <w:rFonts w:asciiTheme="majorHAnsi" w:hAnsiTheme="majorHAnsi" w:cstheme="majorHAnsi"/>
        </w:rPr>
        <w:t xml:space="preserve">whenever every business that wants to be in an industry cannot enter the market, </w:t>
      </w:r>
      <w:r w:rsidRPr="009651FA">
        <w:rPr>
          <w:rStyle w:val="StyleUnderline"/>
          <w:rFonts w:asciiTheme="majorHAnsi" w:hAnsiTheme="majorHAnsi" w:cstheme="majorHAnsi"/>
          <w:highlight w:val="green"/>
        </w:rPr>
        <w:t>competition will not flourish</w:t>
      </w:r>
      <w:r w:rsidRPr="00DE65B6">
        <w:rPr>
          <w:rFonts w:asciiTheme="majorHAnsi" w:hAnsiTheme="majorHAnsi" w:cstheme="majorHAnsi"/>
        </w:rPr>
        <w:t>. The result is the same whether businesses are shut out due to state regulations or because big businesses have deeper pockets and force smaller players to leave. Either way, the result is the same</w:t>
      </w:r>
      <w:r w:rsidRPr="00DE65B6">
        <w:rPr>
          <w:rStyle w:val="StyleUnderline"/>
          <w:rFonts w:asciiTheme="majorHAnsi" w:hAnsiTheme="majorHAnsi" w:cstheme="majorHAnsi"/>
        </w:rPr>
        <w:t xml:space="preserve">. </w:t>
      </w:r>
      <w:r w:rsidRPr="009651FA">
        <w:rPr>
          <w:rStyle w:val="StyleUnderline"/>
          <w:rFonts w:asciiTheme="majorHAnsi" w:hAnsiTheme="majorHAnsi" w:cstheme="majorHAnsi"/>
          <w:highlight w:val="green"/>
        </w:rPr>
        <w:t>Fewer players equals less competition which</w:t>
      </w:r>
      <w:r w:rsidRPr="00DE65B6">
        <w:rPr>
          <w:rStyle w:val="StyleUnderline"/>
          <w:rFonts w:asciiTheme="majorHAnsi" w:hAnsiTheme="majorHAnsi" w:cstheme="majorHAnsi"/>
        </w:rPr>
        <w:t xml:space="preserve"> usually </w:t>
      </w:r>
      <w:r w:rsidRPr="009651FA">
        <w:rPr>
          <w:rStyle w:val="StyleUnderline"/>
          <w:rFonts w:asciiTheme="majorHAnsi" w:hAnsiTheme="majorHAnsi" w:cstheme="majorHAnsi"/>
          <w:highlight w:val="green"/>
        </w:rPr>
        <w:t xml:space="preserve">leads to higher prices and limited </w:t>
      </w:r>
      <w:r w:rsidRPr="00DE65B6">
        <w:rPr>
          <w:rStyle w:val="StyleUnderline"/>
          <w:rFonts w:asciiTheme="majorHAnsi" w:hAnsiTheme="majorHAnsi" w:cstheme="majorHAnsi"/>
        </w:rPr>
        <w:t xml:space="preserve">market </w:t>
      </w:r>
      <w:r w:rsidRPr="009651FA">
        <w:rPr>
          <w:rStyle w:val="StyleUnderline"/>
          <w:rFonts w:asciiTheme="majorHAnsi" w:hAnsiTheme="majorHAnsi" w:cstheme="majorHAnsi"/>
          <w:highlight w:val="green"/>
        </w:rPr>
        <w:t>growth.</w:t>
      </w:r>
    </w:p>
    <w:p w14:paraId="437C0DF8" w14:textId="77777777" w:rsidR="00B94C51" w:rsidRPr="00DE65B6" w:rsidRDefault="00B94C51" w:rsidP="00B94C51">
      <w:pPr>
        <w:rPr>
          <w:rStyle w:val="StyleUnderline"/>
          <w:rFonts w:asciiTheme="majorHAnsi" w:hAnsiTheme="majorHAnsi" w:cstheme="majorHAnsi"/>
        </w:rPr>
      </w:pPr>
      <w:r w:rsidRPr="00DE65B6">
        <w:rPr>
          <w:rFonts w:asciiTheme="majorHAnsi" w:hAnsiTheme="majorHAnsi" w:cstheme="majorHAnsi"/>
        </w:rPr>
        <w:t>As Sean Williams of The Motley Fool warned back in 2017, “</w:t>
      </w:r>
      <w:r w:rsidRPr="00DE65B6">
        <w:rPr>
          <w:rStyle w:val="StyleUnderline"/>
          <w:rFonts w:asciiTheme="majorHAnsi" w:hAnsiTheme="majorHAnsi" w:cstheme="majorHAnsi"/>
        </w:rPr>
        <w:t xml:space="preserve">The culprit for the substantial drop in marijuana prices appears to be </w:t>
      </w:r>
      <w:r w:rsidRPr="009651FA">
        <w:rPr>
          <w:rStyle w:val="StyleUnderline"/>
          <w:rFonts w:asciiTheme="majorHAnsi" w:hAnsiTheme="majorHAnsi" w:cstheme="majorHAnsi"/>
          <w:highlight w:val="green"/>
        </w:rPr>
        <w:t>big businesses</w:t>
      </w:r>
      <w:r w:rsidRPr="00DE65B6">
        <w:rPr>
          <w:rStyle w:val="StyleUnderline"/>
          <w:rFonts w:asciiTheme="majorHAnsi" w:hAnsiTheme="majorHAnsi" w:cstheme="majorHAnsi"/>
        </w:rPr>
        <w:t xml:space="preserve"> infiltrating the industry and </w:t>
      </w:r>
      <w:r w:rsidRPr="009651FA">
        <w:rPr>
          <w:rStyle w:val="StyleUnderline"/>
          <w:rFonts w:asciiTheme="majorHAnsi" w:hAnsiTheme="majorHAnsi" w:cstheme="majorHAnsi"/>
          <w:highlight w:val="green"/>
        </w:rPr>
        <w:t>flood</w:t>
      </w:r>
      <w:r w:rsidRPr="00DE65B6">
        <w:rPr>
          <w:rStyle w:val="StyleUnderline"/>
          <w:rFonts w:asciiTheme="majorHAnsi" w:hAnsiTheme="majorHAnsi" w:cstheme="majorHAnsi"/>
        </w:rPr>
        <w:t xml:space="preserve">ing </w:t>
      </w:r>
      <w:r w:rsidRPr="009651FA">
        <w:rPr>
          <w:rStyle w:val="StyleUnderline"/>
          <w:rFonts w:asciiTheme="majorHAnsi" w:hAnsiTheme="majorHAnsi" w:cstheme="majorHAnsi"/>
          <w:highlight w:val="green"/>
        </w:rPr>
        <w:t>the market with product</w:t>
      </w:r>
      <w:r w:rsidRPr="00DE65B6">
        <w:rPr>
          <w:rStyle w:val="StyleUnderline"/>
          <w:rFonts w:asciiTheme="majorHAnsi" w:hAnsiTheme="majorHAnsi" w:cstheme="majorHAnsi"/>
        </w:rPr>
        <w:t xml:space="preserve">. As with any industry, </w:t>
      </w:r>
      <w:r w:rsidRPr="009651FA">
        <w:rPr>
          <w:rStyle w:val="StyleUnderline"/>
          <w:rFonts w:asciiTheme="majorHAnsi" w:hAnsiTheme="majorHAnsi" w:cstheme="majorHAnsi"/>
          <w:highlight w:val="green"/>
        </w:rPr>
        <w:t>if big business can push the little guy out, they’ll</w:t>
      </w:r>
      <w:r w:rsidRPr="00DE65B6">
        <w:rPr>
          <w:rStyle w:val="StyleUnderline"/>
          <w:rFonts w:asciiTheme="majorHAnsi" w:hAnsiTheme="majorHAnsi" w:cstheme="majorHAnsi"/>
        </w:rPr>
        <w:t xml:space="preserve"> have considerably more liberties down the road to </w:t>
      </w:r>
      <w:r w:rsidRPr="009651FA">
        <w:rPr>
          <w:rStyle w:val="StyleUnderline"/>
          <w:rFonts w:asciiTheme="majorHAnsi" w:hAnsiTheme="majorHAnsi" w:cstheme="majorHAnsi"/>
          <w:highlight w:val="green"/>
        </w:rPr>
        <w:t xml:space="preserve">raise their prices </w:t>
      </w:r>
      <w:r w:rsidRPr="00DE65B6">
        <w:rPr>
          <w:rStyle w:val="StyleUnderline"/>
          <w:rFonts w:asciiTheme="majorHAnsi" w:hAnsiTheme="majorHAnsi" w:cstheme="majorHAnsi"/>
        </w:rPr>
        <w:t>back up and capture a juicier margin, along with greater market share.”</w:t>
      </w:r>
    </w:p>
    <w:p w14:paraId="0930BA04" w14:textId="77777777" w:rsidR="00B94C51" w:rsidRPr="00DE65B6" w:rsidRDefault="00B94C51" w:rsidP="00B94C51">
      <w:pPr>
        <w:rPr>
          <w:rStyle w:val="StyleUnderline"/>
          <w:rFonts w:asciiTheme="majorHAnsi" w:hAnsiTheme="majorHAnsi" w:cstheme="majorHAnsi"/>
        </w:rPr>
      </w:pPr>
      <w:r w:rsidRPr="009651FA">
        <w:rPr>
          <w:rStyle w:val="StyleUnderline"/>
          <w:rFonts w:asciiTheme="majorHAnsi" w:hAnsiTheme="majorHAnsi" w:cstheme="majorHAnsi"/>
          <w:highlight w:val="green"/>
        </w:rPr>
        <w:t xml:space="preserve">Only free competition ensures fair prices </w:t>
      </w:r>
      <w:r w:rsidRPr="00DE65B6">
        <w:rPr>
          <w:rStyle w:val="StyleUnderline"/>
          <w:rFonts w:asciiTheme="majorHAnsi" w:hAnsiTheme="majorHAnsi" w:cstheme="majorHAnsi"/>
        </w:rPr>
        <w:t xml:space="preserve">and </w:t>
      </w:r>
      <w:r w:rsidRPr="009651FA">
        <w:rPr>
          <w:rStyle w:val="StyleUnderline"/>
          <w:rFonts w:asciiTheme="majorHAnsi" w:hAnsiTheme="majorHAnsi" w:cstheme="majorHAnsi"/>
          <w:highlight w:val="green"/>
        </w:rPr>
        <w:t>market growth</w:t>
      </w:r>
      <w:r w:rsidRPr="00DE65B6">
        <w:rPr>
          <w:rStyle w:val="StyleUnderline"/>
          <w:rFonts w:asciiTheme="majorHAnsi" w:hAnsiTheme="majorHAnsi" w:cstheme="majorHAnsi"/>
        </w:rPr>
        <w:t xml:space="preserve"> over the long-term as well as ongoing </w:t>
      </w:r>
      <w:r w:rsidRPr="009651FA">
        <w:rPr>
          <w:rStyle w:val="StyleUnderline"/>
          <w:rFonts w:asciiTheme="majorHAnsi" w:hAnsiTheme="majorHAnsi" w:cstheme="majorHAnsi"/>
          <w:highlight w:val="green"/>
        </w:rPr>
        <w:t>innovation and product accessibility</w:t>
      </w:r>
      <w:r w:rsidRPr="00DE65B6">
        <w:rPr>
          <w:rStyle w:val="StyleUnderline"/>
          <w:rFonts w:asciiTheme="majorHAnsi" w:hAnsiTheme="majorHAnsi" w:cstheme="majorHAnsi"/>
        </w:rPr>
        <w:t>.</w:t>
      </w:r>
    </w:p>
    <w:p w14:paraId="2D5CD38B" w14:textId="77777777" w:rsidR="00B94C51" w:rsidRPr="00DE65B6" w:rsidRDefault="00B94C51" w:rsidP="00B94C51">
      <w:pPr>
        <w:rPr>
          <w:rFonts w:asciiTheme="majorHAnsi" w:hAnsiTheme="majorHAnsi" w:cstheme="majorHAnsi"/>
        </w:rPr>
      </w:pPr>
    </w:p>
    <w:p w14:paraId="5D2C35CA" w14:textId="77777777" w:rsidR="00B94C51" w:rsidRPr="00DE65B6" w:rsidRDefault="00B94C51" w:rsidP="00B94C51">
      <w:pPr>
        <w:pStyle w:val="Heading3"/>
        <w:rPr>
          <w:rFonts w:asciiTheme="majorHAnsi" w:hAnsiTheme="majorHAnsi" w:cstheme="majorHAnsi"/>
        </w:rPr>
      </w:pPr>
      <w:r>
        <w:rPr>
          <w:rFonts w:asciiTheme="majorHAnsi" w:hAnsiTheme="majorHAnsi" w:cstheme="majorHAnsi"/>
        </w:rPr>
        <w:t>Scenario - Cartel</w:t>
      </w:r>
    </w:p>
    <w:p w14:paraId="04186C5D" w14:textId="77777777" w:rsidR="00B94C51" w:rsidRPr="00DE65B6" w:rsidRDefault="00B94C51" w:rsidP="00B94C51">
      <w:pPr>
        <w:pStyle w:val="Heading4"/>
        <w:rPr>
          <w:rFonts w:asciiTheme="majorHAnsi" w:hAnsiTheme="majorHAnsi" w:cstheme="majorHAnsi"/>
        </w:rPr>
      </w:pPr>
      <w:r w:rsidRPr="00DE65B6">
        <w:rPr>
          <w:rFonts w:asciiTheme="majorHAnsi" w:hAnsiTheme="majorHAnsi" w:cstheme="majorHAnsi"/>
        </w:rPr>
        <w:t xml:space="preserve">Only growth of legalized cannabis markets decks illegal imports and cartel revenues </w:t>
      </w:r>
    </w:p>
    <w:p w14:paraId="3801E76E" w14:textId="77777777" w:rsidR="00B94C51" w:rsidRPr="00DE65B6" w:rsidRDefault="00B94C51" w:rsidP="00B94C51">
      <w:pPr>
        <w:rPr>
          <w:rFonts w:asciiTheme="majorHAnsi" w:hAnsiTheme="majorHAnsi" w:cstheme="majorHAnsi"/>
          <w:b/>
          <w:bCs/>
          <w:sz w:val="26"/>
        </w:rPr>
      </w:pPr>
      <w:r w:rsidRPr="00DE65B6">
        <w:rPr>
          <w:rStyle w:val="Style13ptBold"/>
          <w:rFonts w:asciiTheme="majorHAnsi" w:hAnsiTheme="majorHAnsi" w:cstheme="majorHAnsi"/>
        </w:rPr>
        <w:t xml:space="preserve">Bier 18 </w:t>
      </w:r>
      <w:r w:rsidRPr="00DE65B6">
        <w:rPr>
          <w:rFonts w:asciiTheme="majorHAnsi" w:hAnsiTheme="majorHAnsi" w:cstheme="majorHAnsi"/>
        </w:rPr>
        <w:t xml:space="preserve">David J. (David J. Bier is a research fellow with a focus on immigration at the Cato Institute. He is an expert on legal immigration, border security, and interior enforcement._, 12-19-2018, "How Legalizing Marijuana Is  Securing the Border: The Border Wall, Drug Smuggling, and Lessons for Immigration Policy," Cato Institute, </w:t>
      </w:r>
      <w:hyperlink r:id="rId25" w:history="1">
        <w:r w:rsidRPr="00DE65B6">
          <w:rPr>
            <w:rStyle w:val="Hyperlink"/>
            <w:rFonts w:asciiTheme="majorHAnsi" w:hAnsiTheme="majorHAnsi" w:cstheme="majorHAnsi"/>
          </w:rPr>
          <w:t>https://www.cato.org/policy-analysis/how-legalizing-marijuana-securing-border-border-wall-drug-smuggling-lessons</w:t>
        </w:r>
      </w:hyperlink>
      <w:r w:rsidRPr="00DE65B6">
        <w:rPr>
          <w:rFonts w:asciiTheme="majorHAnsi" w:hAnsiTheme="majorHAnsi" w:cstheme="majorHAnsi"/>
        </w:rPr>
        <w:t xml:space="preserve"> mvp</w:t>
      </w:r>
    </w:p>
    <w:p w14:paraId="3C1830EA" w14:textId="77777777" w:rsidR="00B94C51" w:rsidRPr="00DE65B6" w:rsidRDefault="00B94C51" w:rsidP="00B94C51">
      <w:pPr>
        <w:rPr>
          <w:rFonts w:asciiTheme="majorHAnsi" w:hAnsiTheme="majorHAnsi" w:cstheme="majorHAnsi"/>
        </w:rPr>
      </w:pPr>
      <w:r w:rsidRPr="009651FA">
        <w:rPr>
          <w:rStyle w:val="StyleUnderline"/>
          <w:rFonts w:asciiTheme="majorHAnsi" w:hAnsiTheme="majorHAnsi" w:cstheme="majorHAnsi"/>
          <w:highlight w:val="green"/>
        </w:rPr>
        <w:t>Legalized markets directly affect</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illegal markets for marijuana. Not only</w:t>
      </w:r>
      <w:r w:rsidRPr="00DE65B6">
        <w:rPr>
          <w:rStyle w:val="StyleUnderline"/>
          <w:rFonts w:asciiTheme="majorHAnsi" w:hAnsiTheme="majorHAnsi" w:cstheme="majorHAnsi"/>
        </w:rPr>
        <w:t xml:space="preserve"> is it </w:t>
      </w:r>
      <w:r w:rsidRPr="009651FA">
        <w:rPr>
          <w:rStyle w:val="StyleUnderline"/>
          <w:rFonts w:asciiTheme="majorHAnsi" w:hAnsiTheme="majorHAnsi" w:cstheme="majorHAnsi"/>
          <w:highlight w:val="green"/>
        </w:rPr>
        <w:t>easier to obtain</w:t>
      </w:r>
      <w:r w:rsidRPr="00DE65B6">
        <w:rPr>
          <w:rStyle w:val="StyleUnderline"/>
          <w:rFonts w:asciiTheme="majorHAnsi" w:hAnsiTheme="majorHAnsi" w:cstheme="majorHAnsi"/>
        </w:rPr>
        <w:t xml:space="preserve"> domestically produced cannabis today, legal marijuana is </w:t>
      </w:r>
      <w:r w:rsidRPr="009651FA">
        <w:rPr>
          <w:rStyle w:val="StyleUnderline"/>
          <w:rFonts w:asciiTheme="majorHAnsi" w:hAnsiTheme="majorHAnsi" w:cstheme="majorHAnsi"/>
          <w:highlight w:val="green"/>
        </w:rPr>
        <w:t>also more uniform and</w:t>
      </w:r>
      <w:r w:rsidRPr="00DE65B6">
        <w:rPr>
          <w:rStyle w:val="StyleUnderline"/>
          <w:rFonts w:asciiTheme="majorHAnsi" w:hAnsiTheme="majorHAnsi" w:cstheme="majorHAnsi"/>
        </w:rPr>
        <w:t xml:space="preserve"> of much </w:t>
      </w:r>
      <w:r w:rsidRPr="009651FA">
        <w:rPr>
          <w:rStyle w:val="StyleUnderline"/>
          <w:rFonts w:asciiTheme="majorHAnsi" w:hAnsiTheme="majorHAnsi" w:cstheme="majorHAnsi"/>
          <w:highlight w:val="green"/>
        </w:rPr>
        <w:t>higher quality</w:t>
      </w:r>
      <w:r w:rsidRPr="00DE65B6">
        <w:rPr>
          <w:rStyle w:val="StyleUnderline"/>
          <w:rFonts w:asciiTheme="majorHAnsi" w:hAnsiTheme="majorHAnsi" w:cstheme="majorHAnsi"/>
        </w:rPr>
        <w:t xml:space="preserve"> than the illegal Mexican product</w:t>
      </w:r>
      <w:r w:rsidRPr="00DE65B6">
        <w:rPr>
          <w:rFonts w:asciiTheme="majorHAnsi" w:hAnsiTheme="majorHAnsi" w:cstheme="majorHAnsi"/>
        </w:rPr>
        <w:t>.</w:t>
      </w:r>
      <w:hyperlink r:id="rId26" w:anchor="endnote-014" w:history="1">
        <w:r w:rsidRPr="00DE65B6">
          <w:rPr>
            <w:rStyle w:val="Hyperlink"/>
            <w:rFonts w:asciiTheme="majorHAnsi" w:hAnsiTheme="majorHAnsi" w:cstheme="majorHAnsi"/>
          </w:rPr>
          <w:t>14</w:t>
        </w:r>
      </w:hyperlink>
      <w:r w:rsidRPr="00DE65B6">
        <w:rPr>
          <w:rFonts w:asciiTheme="majorHAnsi" w:hAnsiTheme="majorHAnsi" w:cstheme="majorHAnsi"/>
        </w:rPr>
        <w:t xml:space="preserve"> One study for the </w:t>
      </w:r>
      <w:r w:rsidRPr="009651FA">
        <w:rPr>
          <w:rStyle w:val="StyleUnderline"/>
          <w:rFonts w:asciiTheme="majorHAnsi" w:hAnsiTheme="majorHAnsi" w:cstheme="majorHAnsi"/>
          <w:highlight w:val="green"/>
        </w:rPr>
        <w:t>Colorado</w:t>
      </w:r>
      <w:r w:rsidRPr="00DE65B6">
        <w:rPr>
          <w:rStyle w:val="StyleUnderline"/>
          <w:rFonts w:asciiTheme="majorHAnsi" w:hAnsiTheme="majorHAnsi" w:cstheme="majorHAnsi"/>
        </w:rPr>
        <w:t xml:space="preserve"> Department of Revenue </w:t>
      </w:r>
      <w:r w:rsidRPr="009651FA">
        <w:rPr>
          <w:rStyle w:val="StyleUnderline"/>
          <w:rFonts w:asciiTheme="majorHAnsi" w:hAnsiTheme="majorHAnsi" w:cstheme="majorHAnsi"/>
          <w:highlight w:val="green"/>
        </w:rPr>
        <w:t>found</w:t>
      </w:r>
      <w:r w:rsidRPr="00DE65B6">
        <w:rPr>
          <w:rStyle w:val="StyleUnderline"/>
          <w:rFonts w:asciiTheme="majorHAnsi" w:hAnsiTheme="majorHAnsi" w:cstheme="majorHAnsi"/>
        </w:rPr>
        <w:t xml:space="preserve"> that</w:t>
      </w:r>
      <w:r w:rsidRPr="00DE65B6">
        <w:rPr>
          <w:rFonts w:asciiTheme="majorHAnsi" w:hAnsiTheme="majorHAnsi" w:cstheme="majorHAnsi"/>
        </w:rPr>
        <w:t xml:space="preserve"> a “comparison of inventory tracking data and consumption estimates signals that Colorado’s </w:t>
      </w:r>
      <w:r w:rsidRPr="009651FA">
        <w:rPr>
          <w:rStyle w:val="StyleUnderline"/>
          <w:rFonts w:asciiTheme="majorHAnsi" w:hAnsiTheme="majorHAnsi" w:cstheme="majorHAnsi"/>
          <w:highlight w:val="green"/>
        </w:rPr>
        <w:t>preexisting illicit</w:t>
      </w:r>
      <w:r w:rsidRPr="00DE65B6">
        <w:rPr>
          <w:rStyle w:val="StyleUnderline"/>
          <w:rFonts w:asciiTheme="majorHAnsi" w:hAnsiTheme="majorHAnsi" w:cstheme="majorHAnsi"/>
        </w:rPr>
        <w:t xml:space="preserve"> marijuana </w:t>
      </w:r>
      <w:r w:rsidRPr="009651FA">
        <w:rPr>
          <w:rStyle w:val="StyleUnderline"/>
          <w:rFonts w:asciiTheme="majorHAnsi" w:hAnsiTheme="majorHAnsi" w:cstheme="majorHAnsi"/>
          <w:highlight w:val="green"/>
        </w:rPr>
        <w:t>market</w:t>
      </w:r>
      <w:r w:rsidRPr="00DE65B6">
        <w:rPr>
          <w:rStyle w:val="StyleUnderline"/>
          <w:rFonts w:asciiTheme="majorHAnsi" w:hAnsiTheme="majorHAnsi" w:cstheme="majorHAnsi"/>
        </w:rPr>
        <w:t xml:space="preserve"> for residents and visitors </w:t>
      </w:r>
      <w:r w:rsidRPr="009651FA">
        <w:rPr>
          <w:rStyle w:val="StyleUnderline"/>
          <w:rFonts w:asciiTheme="majorHAnsi" w:hAnsiTheme="majorHAnsi" w:cstheme="majorHAnsi"/>
          <w:highlight w:val="green"/>
        </w:rPr>
        <w:t>has been fully absorbed into the regulated market</w:t>
      </w:r>
      <w:r w:rsidRPr="00DE65B6">
        <w:rPr>
          <w:rStyle w:val="StyleUnderline"/>
          <w:rFonts w:asciiTheme="majorHAnsi" w:hAnsiTheme="majorHAnsi" w:cstheme="majorHAnsi"/>
        </w:rPr>
        <w:t>.</w:t>
      </w:r>
      <w:r w:rsidRPr="00DE65B6">
        <w:rPr>
          <w:rFonts w:asciiTheme="majorHAnsi" w:hAnsiTheme="majorHAnsi" w:cstheme="majorHAnsi"/>
        </w:rPr>
        <w:t>”</w:t>
      </w:r>
      <w:hyperlink r:id="rId27" w:anchor="endnote-015" w:history="1">
        <w:r w:rsidRPr="00DE65B6">
          <w:rPr>
            <w:rStyle w:val="Hyperlink"/>
            <w:rFonts w:asciiTheme="majorHAnsi" w:hAnsiTheme="majorHAnsi" w:cstheme="majorHAnsi"/>
          </w:rPr>
          <w:t>15</w:t>
        </w:r>
      </w:hyperlink>
      <w:r w:rsidRPr="00DE65B6">
        <w:rPr>
          <w:rFonts w:asciiTheme="majorHAnsi" w:hAnsiTheme="majorHAnsi" w:cstheme="majorHAnsi"/>
        </w:rPr>
        <w:t> Marijuana legally grown in states where it is legalized often supplies consumers in states where marijuana is still outlawed. In 2014, 44 percent of marijuana sales in Denver were to residents of other states.</w:t>
      </w:r>
      <w:hyperlink r:id="rId28" w:anchor="endnote-016" w:history="1">
        <w:r w:rsidRPr="00DE65B6">
          <w:rPr>
            <w:rStyle w:val="Hyperlink"/>
            <w:rFonts w:asciiTheme="majorHAnsi" w:hAnsiTheme="majorHAnsi" w:cstheme="majorHAnsi"/>
          </w:rPr>
          <w:t>16</w:t>
        </w:r>
      </w:hyperlink>
      <w:r w:rsidRPr="00DE65B6">
        <w:rPr>
          <w:rFonts w:asciiTheme="majorHAnsi" w:hAnsiTheme="majorHAnsi" w:cstheme="majorHAnsi"/>
        </w:rPr>
        <w:t> The Colorado study found that “legal in‐​state purchases that are consumed out of state” are likely occurring.</w:t>
      </w:r>
      <w:hyperlink r:id="rId29" w:anchor="endnote-017" w:history="1">
        <w:r w:rsidRPr="00DE65B6">
          <w:rPr>
            <w:rStyle w:val="Hyperlink"/>
            <w:rFonts w:asciiTheme="majorHAnsi" w:hAnsiTheme="majorHAnsi" w:cstheme="majorHAnsi"/>
          </w:rPr>
          <w:t>17</w:t>
        </w:r>
      </w:hyperlink>
      <w:r w:rsidRPr="00DE65B6">
        <w:rPr>
          <w:rFonts w:asciiTheme="majorHAnsi" w:hAnsiTheme="majorHAnsi" w:cstheme="majorHAnsi"/>
        </w:rPr>
        <w:t> This places further downward pressure on prices and has prompted lawsuits by prohibitionist states against Colorado.</w:t>
      </w:r>
      <w:hyperlink r:id="rId30" w:anchor="endnote-018" w:history="1">
        <w:r w:rsidRPr="00DE65B6">
          <w:rPr>
            <w:rStyle w:val="Hyperlink"/>
            <w:rFonts w:asciiTheme="majorHAnsi" w:hAnsiTheme="majorHAnsi" w:cstheme="majorHAnsi"/>
          </w:rPr>
          <w:t>18</w:t>
        </w:r>
      </w:hyperlink>
    </w:p>
    <w:p w14:paraId="07196591" w14:textId="77777777" w:rsidR="00B94C51" w:rsidRPr="00DE65B6" w:rsidRDefault="00B94C51" w:rsidP="00B94C51">
      <w:pPr>
        <w:rPr>
          <w:rFonts w:asciiTheme="majorHAnsi" w:hAnsiTheme="majorHAnsi" w:cstheme="majorHAnsi"/>
        </w:rPr>
      </w:pPr>
      <w:r w:rsidRPr="00DE65B6">
        <w:rPr>
          <w:rFonts w:asciiTheme="majorHAnsi" w:hAnsiTheme="majorHAnsi" w:cstheme="majorHAnsi"/>
        </w:rPr>
        <w:t xml:space="preserve">A prelegalization study estimated that </w:t>
      </w:r>
      <w:r w:rsidRPr="00DE65B6">
        <w:rPr>
          <w:rStyle w:val="StyleUnderline"/>
          <w:rFonts w:asciiTheme="majorHAnsi" w:hAnsiTheme="majorHAnsi" w:cstheme="majorHAnsi"/>
        </w:rPr>
        <w:t>after legalization, it would likely be more expensive to smuggle marijuana from Mexico to every state in the continental United States except Texas than to have it sent from Colorado and Washington</w:t>
      </w:r>
      <w:r w:rsidRPr="00DE65B6">
        <w:rPr>
          <w:rFonts w:asciiTheme="majorHAnsi" w:hAnsiTheme="majorHAnsi" w:cstheme="majorHAnsi"/>
        </w:rPr>
        <w:t>.</w:t>
      </w:r>
      <w:hyperlink r:id="rId31" w:anchor="endnote-019" w:history="1">
        <w:r w:rsidRPr="00DE65B6">
          <w:rPr>
            <w:rStyle w:val="Hyperlink"/>
            <w:rFonts w:asciiTheme="majorHAnsi" w:hAnsiTheme="majorHAnsi" w:cstheme="majorHAnsi"/>
          </w:rPr>
          <w:t>19</w:t>
        </w:r>
      </w:hyperlink>
      <w:r w:rsidRPr="00DE65B6">
        <w:rPr>
          <w:rFonts w:asciiTheme="majorHAnsi" w:hAnsiTheme="majorHAnsi" w:cstheme="majorHAnsi"/>
        </w:rPr>
        <w:t xml:space="preserve"> This competition appears to be affecting Mexican marijuana prices. </w:t>
      </w:r>
      <w:r w:rsidRPr="00DE65B6">
        <w:rPr>
          <w:rStyle w:val="StyleUnderline"/>
          <w:rFonts w:asciiTheme="majorHAnsi" w:hAnsiTheme="majorHAnsi" w:cstheme="majorHAnsi"/>
        </w:rPr>
        <w:t xml:space="preserve">Mexican growers have reported that marijuana </w:t>
      </w:r>
      <w:r w:rsidRPr="009651FA">
        <w:rPr>
          <w:rStyle w:val="StyleUnderline"/>
          <w:rFonts w:asciiTheme="majorHAnsi" w:hAnsiTheme="majorHAnsi" w:cstheme="majorHAnsi"/>
          <w:highlight w:val="green"/>
        </w:rPr>
        <w:t>prices in Mexico have</w:t>
      </w:r>
      <w:r w:rsidRPr="00DE65B6">
        <w:rPr>
          <w:rStyle w:val="StyleUnderline"/>
          <w:rFonts w:asciiTheme="majorHAnsi" w:hAnsiTheme="majorHAnsi" w:cstheme="majorHAnsi"/>
        </w:rPr>
        <w:t xml:space="preserve"> recently </w:t>
      </w:r>
      <w:r w:rsidRPr="009651FA">
        <w:rPr>
          <w:rStyle w:val="StyleUnderline"/>
          <w:rFonts w:asciiTheme="majorHAnsi" w:hAnsiTheme="majorHAnsi" w:cstheme="majorHAnsi"/>
          <w:highlight w:val="green"/>
        </w:rPr>
        <w:t>fallen</w:t>
      </w:r>
      <w:r w:rsidRPr="00DE65B6">
        <w:rPr>
          <w:rStyle w:val="StyleUnderline"/>
          <w:rFonts w:asciiTheme="majorHAnsi" w:hAnsiTheme="majorHAnsi" w:cstheme="majorHAnsi"/>
        </w:rPr>
        <w:t xml:space="preserve"> between 50 and </w:t>
      </w:r>
      <w:r w:rsidRPr="009651FA">
        <w:rPr>
          <w:rStyle w:val="StyleUnderline"/>
          <w:rFonts w:asciiTheme="majorHAnsi" w:hAnsiTheme="majorHAnsi" w:cstheme="majorHAnsi"/>
          <w:highlight w:val="green"/>
        </w:rPr>
        <w:t>70 percent</w:t>
      </w:r>
      <w:r w:rsidRPr="00DE65B6">
        <w:rPr>
          <w:rFonts w:asciiTheme="majorHAnsi" w:hAnsiTheme="majorHAnsi" w:cstheme="majorHAnsi"/>
        </w:rPr>
        <w:t xml:space="preserve"> after U.S. legalizations.</w:t>
      </w:r>
      <w:hyperlink r:id="rId32" w:anchor="endnote-020" w:history="1">
        <w:r w:rsidRPr="00DE65B6">
          <w:rPr>
            <w:rStyle w:val="Hyperlink"/>
            <w:rFonts w:asciiTheme="majorHAnsi" w:hAnsiTheme="majorHAnsi" w:cstheme="majorHAnsi"/>
          </w:rPr>
          <w:t>20</w:t>
        </w:r>
      </w:hyperlink>
      <w:r w:rsidRPr="00DE65B6">
        <w:rPr>
          <w:rFonts w:asciiTheme="majorHAnsi" w:hAnsiTheme="majorHAnsi" w:cstheme="majorHAnsi"/>
        </w:rPr>
        <w:t> According to the DEA, overall domestic American production has grown because of the new state‐​approved marijuana markets.</w:t>
      </w:r>
      <w:hyperlink r:id="rId33" w:anchor="endnote-021" w:history="1">
        <w:r w:rsidRPr="00DE65B6">
          <w:rPr>
            <w:rStyle w:val="Hyperlink"/>
            <w:rFonts w:asciiTheme="majorHAnsi" w:hAnsiTheme="majorHAnsi" w:cstheme="majorHAnsi"/>
          </w:rPr>
          <w:t>21</w:t>
        </w:r>
      </w:hyperlink>
      <w:r w:rsidRPr="00DE65B6">
        <w:rPr>
          <w:rFonts w:asciiTheme="majorHAnsi" w:hAnsiTheme="majorHAnsi" w:cstheme="majorHAnsi"/>
        </w:rPr>
        <w:t> Customs and Border Protection (CBP) itself has hypothesized that one explanation for the decline could be that “legalization in the United States [h]as reduced demand” for Mexican marijuana.</w:t>
      </w:r>
      <w:hyperlink r:id="rId34" w:anchor="endnote-022" w:history="1">
        <w:r w:rsidRPr="00DE65B6">
          <w:rPr>
            <w:rStyle w:val="Hyperlink"/>
            <w:rFonts w:asciiTheme="majorHAnsi" w:hAnsiTheme="majorHAnsi" w:cstheme="majorHAnsi"/>
          </w:rPr>
          <w:t>22</w:t>
        </w:r>
      </w:hyperlink>
      <w:r w:rsidRPr="00DE65B6">
        <w:rPr>
          <w:rFonts w:asciiTheme="majorHAnsi" w:hAnsiTheme="majorHAnsi" w:cstheme="majorHAnsi"/>
        </w:rPr>
        <w:t> </w:t>
      </w:r>
      <w:r w:rsidRPr="00DE65B6">
        <w:rPr>
          <w:rStyle w:val="StyleUnderline"/>
          <w:rFonts w:asciiTheme="majorHAnsi" w:hAnsiTheme="majorHAnsi" w:cstheme="majorHAnsi"/>
        </w:rPr>
        <w:t xml:space="preserve">The fact that some </w:t>
      </w:r>
      <w:r w:rsidRPr="009651FA">
        <w:rPr>
          <w:rStyle w:val="StyleUnderline"/>
          <w:rFonts w:asciiTheme="majorHAnsi" w:hAnsiTheme="majorHAnsi" w:cstheme="majorHAnsi"/>
          <w:highlight w:val="green"/>
        </w:rPr>
        <w:t>cartels have taken to using drug tunnels</w:t>
      </w:r>
      <w:r w:rsidRPr="00DE65B6">
        <w:rPr>
          <w:rStyle w:val="StyleUnderline"/>
          <w:rFonts w:asciiTheme="majorHAnsi" w:hAnsiTheme="majorHAnsi" w:cstheme="majorHAnsi"/>
        </w:rPr>
        <w:t xml:space="preserve"> to smuggle migrants — who are </w:t>
      </w:r>
      <w:r w:rsidRPr="009651FA">
        <w:rPr>
          <w:rStyle w:val="StyleUnderline"/>
          <w:rFonts w:asciiTheme="majorHAnsi" w:hAnsiTheme="majorHAnsi" w:cstheme="majorHAnsi"/>
          <w:highlight w:val="green"/>
        </w:rPr>
        <w:t>less profitable and</w:t>
      </w:r>
      <w:r w:rsidRPr="00DE65B6">
        <w:rPr>
          <w:rStyle w:val="StyleUnderline"/>
          <w:rFonts w:asciiTheme="majorHAnsi" w:hAnsiTheme="majorHAnsi" w:cstheme="majorHAnsi"/>
        </w:rPr>
        <w:t xml:space="preserve"> more </w:t>
      </w:r>
      <w:r w:rsidRPr="009651FA">
        <w:rPr>
          <w:rStyle w:val="StyleUnderline"/>
          <w:rFonts w:asciiTheme="majorHAnsi" w:hAnsiTheme="majorHAnsi" w:cstheme="majorHAnsi"/>
          <w:highlight w:val="green"/>
        </w:rPr>
        <w:t>readily identifiable</w:t>
      </w:r>
      <w:r w:rsidRPr="00DE65B6">
        <w:rPr>
          <w:rStyle w:val="StyleUnderline"/>
          <w:rFonts w:asciiTheme="majorHAnsi" w:hAnsiTheme="majorHAnsi" w:cstheme="majorHAnsi"/>
        </w:rPr>
        <w:t xml:space="preserve"> — is further evidence of the effects of legalization</w:t>
      </w:r>
      <w:r w:rsidRPr="00DE65B6">
        <w:rPr>
          <w:rFonts w:asciiTheme="majorHAnsi" w:hAnsiTheme="majorHAnsi" w:cstheme="majorHAnsi"/>
        </w:rPr>
        <w:t>.</w:t>
      </w:r>
      <w:hyperlink r:id="rId35" w:anchor="endnote-023" w:history="1">
        <w:r w:rsidRPr="00DE65B6">
          <w:rPr>
            <w:rStyle w:val="Hyperlink"/>
            <w:rFonts w:asciiTheme="majorHAnsi" w:hAnsiTheme="majorHAnsi" w:cstheme="majorHAnsi"/>
          </w:rPr>
          <w:t>23</w:t>
        </w:r>
      </w:hyperlink>
    </w:p>
    <w:p w14:paraId="745A1602" w14:textId="77777777" w:rsidR="00B94C51" w:rsidRPr="00DE65B6" w:rsidRDefault="00B94C51" w:rsidP="00B94C51">
      <w:pPr>
        <w:rPr>
          <w:rFonts w:asciiTheme="majorHAnsi" w:hAnsiTheme="majorHAnsi" w:cstheme="majorHAnsi"/>
          <w:sz w:val="8"/>
          <w:szCs w:val="8"/>
        </w:rPr>
      </w:pPr>
      <w:r w:rsidRPr="00DE65B6">
        <w:rPr>
          <w:rFonts w:asciiTheme="majorHAnsi" w:hAnsiTheme="majorHAnsi" w:cstheme="majorHAnsi"/>
          <w:sz w:val="8"/>
          <w:szCs w:val="8"/>
        </w:rPr>
        <w:t>Efforts to Combat Drug Smuggling</w:t>
      </w:r>
    </w:p>
    <w:p w14:paraId="3F0B3C9E" w14:textId="77777777" w:rsidR="00B94C51" w:rsidRPr="00DE65B6" w:rsidRDefault="00B94C51" w:rsidP="00B94C51">
      <w:pPr>
        <w:rPr>
          <w:rFonts w:asciiTheme="majorHAnsi" w:hAnsiTheme="majorHAnsi" w:cstheme="majorHAnsi"/>
          <w:sz w:val="8"/>
          <w:szCs w:val="8"/>
        </w:rPr>
      </w:pPr>
      <w:r w:rsidRPr="00DE65B6">
        <w:rPr>
          <w:rFonts w:asciiTheme="majorHAnsi" w:hAnsiTheme="majorHAnsi" w:cstheme="majorHAnsi"/>
          <w:sz w:val="8"/>
          <w:szCs w:val="8"/>
        </w:rPr>
        <w:t>Drug interdiction has a long history in the United States, dating back to alcohol prohibition. During the 1920s, the interdiction of bootleggers served as a principal justification for the creation of the Border Patrol. Labeling them “unscrupulous” and their traffic “nefarious,” government reports repeatedly called on Congress for more agents, money, and aircraft to interdict alcohol.24 From 1926 to 1934, agents intercepted nearly 2 million quarts of liquor.25 Nonetheless, only the end of Prohibition brought about the collapse of the bootleg trade, which dropped 90 percent from 1930 to 1934 and finally disappeared entirely in 1935.</w:t>
      </w:r>
    </w:p>
    <w:p w14:paraId="2D2156D6" w14:textId="77777777" w:rsidR="00B94C51" w:rsidRPr="00DE65B6" w:rsidRDefault="00B94C51" w:rsidP="00B94C51">
      <w:pPr>
        <w:rPr>
          <w:rFonts w:asciiTheme="majorHAnsi" w:hAnsiTheme="majorHAnsi" w:cstheme="majorHAnsi"/>
          <w:sz w:val="8"/>
          <w:szCs w:val="8"/>
        </w:rPr>
      </w:pPr>
      <w:r w:rsidRPr="00DE65B6">
        <w:rPr>
          <w:rFonts w:asciiTheme="majorHAnsi" w:hAnsiTheme="majorHAnsi" w:cstheme="majorHAnsi"/>
          <w:sz w:val="8"/>
          <w:szCs w:val="8"/>
        </w:rPr>
        <w:t>After alcohol prohibition, smuggling of other prohibited drugs has taken over as justification for increasing Border Patrol spending. Since 1951, the Border Patrol’s annual reports have highlighted its contributions to the “drive against narcotics,” particularly its seizures of Mexican marijuana.26 While Mexico has also prohibited the cultivation of the plant since the 1920s, the relative lack of enforcement, the good growing climate, and the differences in economic development between that country and the United States have led Mexico to become the main supplier for its northern neighbor.27 But in 1937, Congress effectively banned the sale of marijuana.28</w:t>
      </w:r>
    </w:p>
    <w:p w14:paraId="730D169F" w14:textId="77777777" w:rsidR="00B94C51" w:rsidRPr="00DE65B6" w:rsidRDefault="00B94C51" w:rsidP="00B94C51">
      <w:pPr>
        <w:rPr>
          <w:rFonts w:asciiTheme="majorHAnsi" w:hAnsiTheme="majorHAnsi" w:cstheme="majorHAnsi"/>
          <w:sz w:val="8"/>
          <w:szCs w:val="8"/>
        </w:rPr>
      </w:pPr>
      <w:r w:rsidRPr="00DE65B6">
        <w:rPr>
          <w:rFonts w:asciiTheme="majorHAnsi" w:hAnsiTheme="majorHAnsi" w:cstheme="majorHAnsi"/>
          <w:sz w:val="8"/>
          <w:szCs w:val="8"/>
        </w:rPr>
        <w:t>Today, the Department of Homeland Security (DHS) has the primary responsibility for interdicting drug traffickers entering the United States. DHS divides its efforts between four agencies: the Coast Guard, which patrols the coasts of the United States; the Office of Field Operations (OFO), which inspects travelers entering legally through ports of entry; Border Patrol, which surveils the northern and southern borders; and Air and Marine Operations (AMO), which supports Border Patrol’s efforts between ports of entry with aircraft and marine vessels. OFO, Border Patrol, and AMO are all divisions of Customs and Border Protection (CBP). Together, these four agencies dedicate $4.2 billion annually specifically to drug interdiction.29</w:t>
      </w:r>
    </w:p>
    <w:p w14:paraId="5829CB85" w14:textId="77777777" w:rsidR="00B94C51" w:rsidRPr="00DE65B6" w:rsidRDefault="00B94C51" w:rsidP="00B94C51">
      <w:pPr>
        <w:rPr>
          <w:rFonts w:asciiTheme="majorHAnsi" w:hAnsiTheme="majorHAnsi" w:cstheme="majorHAnsi"/>
        </w:rPr>
      </w:pPr>
      <w:r w:rsidRPr="00DE65B6">
        <w:rPr>
          <w:rStyle w:val="StyleUnderline"/>
          <w:rFonts w:asciiTheme="majorHAnsi" w:hAnsiTheme="majorHAnsi" w:cstheme="majorHAnsi"/>
        </w:rPr>
        <w:t xml:space="preserve">Since 1965, </w:t>
      </w:r>
      <w:r w:rsidRPr="009651FA">
        <w:rPr>
          <w:rStyle w:val="StyleUnderline"/>
          <w:rFonts w:asciiTheme="majorHAnsi" w:hAnsiTheme="majorHAnsi" w:cstheme="majorHAnsi"/>
          <w:highlight w:val="green"/>
        </w:rPr>
        <w:t>Congress</w:t>
      </w:r>
      <w:r w:rsidRPr="00DE65B6">
        <w:rPr>
          <w:rStyle w:val="StyleUnderline"/>
          <w:rFonts w:asciiTheme="majorHAnsi" w:hAnsiTheme="majorHAnsi" w:cstheme="majorHAnsi"/>
        </w:rPr>
        <w:t xml:space="preserve"> has </w:t>
      </w:r>
      <w:r w:rsidRPr="009651FA">
        <w:rPr>
          <w:rStyle w:val="StyleUnderline"/>
          <w:rFonts w:asciiTheme="majorHAnsi" w:hAnsiTheme="majorHAnsi" w:cstheme="majorHAnsi"/>
          <w:highlight w:val="green"/>
        </w:rPr>
        <w:t>invested $64 billion to secure the border</w:t>
      </w:r>
      <w:r w:rsidRPr="00DE65B6">
        <w:rPr>
          <w:rStyle w:val="StyleUnderline"/>
          <w:rFonts w:asciiTheme="majorHAnsi" w:hAnsiTheme="majorHAnsi" w:cstheme="majorHAnsi"/>
        </w:rPr>
        <w:t xml:space="preserve"> from illegal immigration as well as drug smuggling</w:t>
      </w:r>
      <w:r w:rsidRPr="00DE65B6">
        <w:rPr>
          <w:rFonts w:asciiTheme="majorHAnsi" w:hAnsiTheme="majorHAnsi" w:cstheme="majorHAnsi"/>
        </w:rPr>
        <w:t xml:space="preserve">.30 Some </w:t>
      </w:r>
      <w:r w:rsidRPr="00DE65B6">
        <w:rPr>
          <w:rStyle w:val="StyleUnderline"/>
          <w:rFonts w:asciiTheme="majorHAnsi" w:hAnsiTheme="majorHAnsi" w:cstheme="majorHAnsi"/>
        </w:rPr>
        <w:t>82 percent of the spending has occurred in the last two decades alone</w:t>
      </w:r>
      <w:r w:rsidRPr="00DE65B6">
        <w:rPr>
          <w:rFonts w:asciiTheme="majorHAnsi" w:hAnsiTheme="majorHAnsi" w:cstheme="majorHAnsi"/>
        </w:rPr>
        <w:t xml:space="preserve">. Border Patrol has a force of nearly </w:t>
      </w:r>
      <w:r w:rsidRPr="009651FA">
        <w:rPr>
          <w:rStyle w:val="StyleUnderline"/>
          <w:rFonts w:asciiTheme="majorHAnsi" w:hAnsiTheme="majorHAnsi" w:cstheme="majorHAnsi"/>
          <w:highlight w:val="green"/>
        </w:rPr>
        <w:t>20,000 agents</w:t>
      </w:r>
      <w:r w:rsidRPr="00DE65B6">
        <w:rPr>
          <w:rStyle w:val="StyleUnderline"/>
          <w:rFonts w:asciiTheme="majorHAnsi" w:hAnsiTheme="majorHAnsi" w:cstheme="majorHAnsi"/>
        </w:rPr>
        <w:t>, a fivefold increase over the level in 1992</w:t>
      </w:r>
      <w:r w:rsidRPr="00DE65B6">
        <w:rPr>
          <w:rFonts w:asciiTheme="majorHAnsi" w:hAnsiTheme="majorHAnsi" w:cstheme="majorHAnsi"/>
        </w:rPr>
        <w:t xml:space="preserve">.31 AMO has an expansive </w:t>
      </w:r>
      <w:r w:rsidRPr="009651FA">
        <w:rPr>
          <w:rStyle w:val="StyleUnderline"/>
          <w:rFonts w:asciiTheme="majorHAnsi" w:hAnsiTheme="majorHAnsi" w:cstheme="majorHAnsi"/>
          <w:highlight w:val="green"/>
        </w:rPr>
        <w:t>fleet of 286</w:t>
      </w:r>
      <w:r w:rsidRPr="00DE65B6">
        <w:rPr>
          <w:rStyle w:val="StyleUnderline"/>
          <w:rFonts w:asciiTheme="majorHAnsi" w:hAnsiTheme="majorHAnsi" w:cstheme="majorHAnsi"/>
        </w:rPr>
        <w:t xml:space="preserve"> vessels, </w:t>
      </w:r>
      <w:r w:rsidRPr="009651FA">
        <w:rPr>
          <w:rStyle w:val="StyleUnderline"/>
          <w:rFonts w:asciiTheme="majorHAnsi" w:hAnsiTheme="majorHAnsi" w:cstheme="majorHAnsi"/>
          <w:highlight w:val="green"/>
        </w:rPr>
        <w:t>246 aircraft</w:t>
      </w:r>
      <w:r w:rsidRPr="00DE65B6">
        <w:rPr>
          <w:rStyle w:val="StyleUnderline"/>
          <w:rFonts w:asciiTheme="majorHAnsi" w:hAnsiTheme="majorHAnsi" w:cstheme="majorHAnsi"/>
        </w:rPr>
        <w:t>, and 9 unmanned aerial drones</w:t>
      </w:r>
      <w:r w:rsidRPr="00DE65B6">
        <w:rPr>
          <w:rFonts w:asciiTheme="majorHAnsi" w:hAnsiTheme="majorHAnsi" w:cstheme="majorHAnsi"/>
        </w:rPr>
        <w:t xml:space="preserve"> designed to spot and interdict traffickers.32 Since 2000, Border Patrol has constructed nearly </w:t>
      </w:r>
      <w:r w:rsidRPr="009651FA">
        <w:rPr>
          <w:rStyle w:val="StyleUnderline"/>
          <w:rFonts w:asciiTheme="majorHAnsi" w:hAnsiTheme="majorHAnsi" w:cstheme="majorHAnsi"/>
          <w:highlight w:val="green"/>
        </w:rPr>
        <w:t>600 miles of</w:t>
      </w:r>
      <w:r w:rsidRPr="00DE65B6">
        <w:rPr>
          <w:rStyle w:val="StyleUnderline"/>
          <w:rFonts w:asciiTheme="majorHAnsi" w:hAnsiTheme="majorHAnsi" w:cstheme="majorHAnsi"/>
        </w:rPr>
        <w:t xml:space="preserve"> border</w:t>
      </w:r>
      <w:r w:rsidRPr="009651FA">
        <w:rPr>
          <w:rStyle w:val="StyleUnderline"/>
          <w:rFonts w:asciiTheme="majorHAnsi" w:hAnsiTheme="majorHAnsi" w:cstheme="majorHAnsi"/>
          <w:highlight w:val="green"/>
        </w:rPr>
        <w:t xml:space="preserve"> fencing</w:t>
      </w:r>
      <w:r w:rsidRPr="00DE65B6">
        <w:rPr>
          <w:rFonts w:asciiTheme="majorHAnsi" w:hAnsiTheme="majorHAnsi" w:cstheme="majorHAnsi"/>
        </w:rPr>
        <w:t xml:space="preserve"> and barriers.33</w:t>
      </w:r>
    </w:p>
    <w:p w14:paraId="56718D99" w14:textId="77777777" w:rsidR="00B94C51" w:rsidRPr="00DE65B6" w:rsidRDefault="00B94C51" w:rsidP="00B94C51">
      <w:pPr>
        <w:rPr>
          <w:rStyle w:val="StyleUnderline"/>
          <w:rFonts w:asciiTheme="majorHAnsi" w:hAnsiTheme="majorHAnsi" w:cstheme="majorHAnsi"/>
        </w:rPr>
      </w:pPr>
      <w:r w:rsidRPr="00DE65B6">
        <w:rPr>
          <w:rFonts w:asciiTheme="majorHAnsi" w:hAnsiTheme="majorHAnsi" w:cstheme="majorHAnsi"/>
        </w:rPr>
        <w:t xml:space="preserve">In addition, CBP has nearly 1,500 canine teams used to detect drugs.34 The agency has </w:t>
      </w:r>
      <w:r w:rsidRPr="00DE65B6">
        <w:rPr>
          <w:rStyle w:val="StyleUnderline"/>
          <w:rFonts w:asciiTheme="majorHAnsi" w:hAnsiTheme="majorHAnsi" w:cstheme="majorHAnsi"/>
        </w:rPr>
        <w:t xml:space="preserve">deployed an </w:t>
      </w:r>
      <w:r w:rsidRPr="009651FA">
        <w:rPr>
          <w:rStyle w:val="StyleUnderline"/>
          <w:rFonts w:asciiTheme="majorHAnsi" w:hAnsiTheme="majorHAnsi" w:cstheme="majorHAnsi"/>
          <w:highlight w:val="green"/>
        </w:rPr>
        <w:t>extensive</w:t>
      </w:r>
      <w:r w:rsidRPr="00DE65B6">
        <w:rPr>
          <w:rStyle w:val="StyleUnderline"/>
          <w:rFonts w:asciiTheme="majorHAnsi" w:hAnsiTheme="majorHAnsi" w:cstheme="majorHAnsi"/>
        </w:rPr>
        <w:t xml:space="preserve"> system of </w:t>
      </w:r>
      <w:r w:rsidRPr="009651FA">
        <w:rPr>
          <w:rStyle w:val="StyleUnderline"/>
          <w:rFonts w:asciiTheme="majorHAnsi" w:hAnsiTheme="majorHAnsi" w:cstheme="majorHAnsi"/>
          <w:highlight w:val="green"/>
        </w:rPr>
        <w:t>surveillance equipment</w:t>
      </w:r>
      <w:r w:rsidRPr="00DE65B6">
        <w:rPr>
          <w:rFonts w:asciiTheme="majorHAnsi" w:hAnsiTheme="majorHAnsi" w:cstheme="majorHAnsi"/>
        </w:rPr>
        <w:t xml:space="preserve"> between ports of entry, including drones and towers, and adopted new scanners and other technology at ports of entry.35 Despite these purchases, </w:t>
      </w:r>
      <w:r w:rsidRPr="00DE65B6">
        <w:rPr>
          <w:rStyle w:val="StyleUnderline"/>
          <w:rFonts w:asciiTheme="majorHAnsi" w:hAnsiTheme="majorHAnsi" w:cstheme="majorHAnsi"/>
        </w:rPr>
        <w:t xml:space="preserve">the DHS inspector general concluded in 2016 that the department “could not ensure its drug interdiction efforts met required national drug control outcomes nor accurately assess the impact of the approximately $4.2 billion it spends annually on drug control activities.”36 Similarly, </w:t>
      </w:r>
      <w:r w:rsidRPr="009651FA">
        <w:rPr>
          <w:rStyle w:val="StyleUnderline"/>
          <w:rFonts w:asciiTheme="majorHAnsi" w:hAnsiTheme="majorHAnsi" w:cstheme="majorHAnsi"/>
          <w:highlight w:val="green"/>
        </w:rPr>
        <w:t>none of its spending had any noticeable effect on</w:t>
      </w:r>
      <w:r w:rsidRPr="00DE65B6">
        <w:rPr>
          <w:rStyle w:val="StyleUnderline"/>
          <w:rFonts w:asciiTheme="majorHAnsi" w:hAnsiTheme="majorHAnsi" w:cstheme="majorHAnsi"/>
        </w:rPr>
        <w:t xml:space="preserve"> the amount of drug </w:t>
      </w:r>
      <w:r w:rsidRPr="009651FA">
        <w:rPr>
          <w:rStyle w:val="StyleUnderline"/>
          <w:rFonts w:asciiTheme="majorHAnsi" w:hAnsiTheme="majorHAnsi" w:cstheme="majorHAnsi"/>
          <w:highlight w:val="green"/>
        </w:rPr>
        <w:t>smuggling prior to</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legalization</w:t>
      </w:r>
      <w:r w:rsidRPr="00DE65B6">
        <w:rPr>
          <w:rStyle w:val="StyleUnderline"/>
          <w:rFonts w:asciiTheme="majorHAnsi" w:hAnsiTheme="majorHAnsi" w:cstheme="majorHAnsi"/>
        </w:rPr>
        <w:t xml:space="preserve"> of marijuana in several states in 2014.</w:t>
      </w:r>
    </w:p>
    <w:p w14:paraId="5D521014" w14:textId="77777777" w:rsidR="00B94C51" w:rsidRPr="00DE65B6" w:rsidRDefault="00B94C51" w:rsidP="00B94C51">
      <w:pPr>
        <w:rPr>
          <w:rFonts w:asciiTheme="majorHAnsi" w:hAnsiTheme="majorHAnsi" w:cstheme="majorHAnsi"/>
          <w:sz w:val="8"/>
          <w:szCs w:val="8"/>
        </w:rPr>
      </w:pPr>
      <w:r w:rsidRPr="00DE65B6">
        <w:rPr>
          <w:rFonts w:asciiTheme="majorHAnsi" w:hAnsiTheme="majorHAnsi" w:cstheme="majorHAnsi"/>
          <w:sz w:val="8"/>
          <w:szCs w:val="8"/>
        </w:rPr>
        <w:t>The White House has proposed several additional measures to deter drug smuggling along the border. These measures include a southwestern border wall with Mexico, which carries an estimated price tag of at least $22 billion to construct.37 In addition, the administration has requested that Congress fund the hiring of an additional 5,000 Border Patrol agents to patrol the southwest border.38 President Trump and the White House have repeatedly connected these efforts to build a border wall with drug smuggling, in particular, the smuggling of opioids like fentanyl and heroin.39</w:t>
      </w:r>
    </w:p>
    <w:p w14:paraId="303FC5E1" w14:textId="77777777" w:rsidR="00B94C51" w:rsidRPr="00DE65B6" w:rsidRDefault="00B94C51" w:rsidP="00B94C51">
      <w:pPr>
        <w:rPr>
          <w:rFonts w:asciiTheme="majorHAnsi" w:hAnsiTheme="majorHAnsi" w:cstheme="majorHAnsi"/>
          <w:sz w:val="8"/>
          <w:szCs w:val="8"/>
        </w:rPr>
      </w:pPr>
      <w:r w:rsidRPr="00DE65B6">
        <w:rPr>
          <w:rFonts w:asciiTheme="majorHAnsi" w:hAnsiTheme="majorHAnsi" w:cstheme="majorHAnsi"/>
          <w:sz w:val="8"/>
          <w:szCs w:val="8"/>
        </w:rPr>
        <w:t>Measuring Drug Flows</w:t>
      </w:r>
    </w:p>
    <w:p w14:paraId="199710D2" w14:textId="77777777" w:rsidR="00B94C51" w:rsidRPr="00DE65B6" w:rsidRDefault="00B94C51" w:rsidP="00B94C51">
      <w:pPr>
        <w:rPr>
          <w:rFonts w:asciiTheme="majorHAnsi" w:hAnsiTheme="majorHAnsi" w:cstheme="majorHAnsi"/>
          <w:sz w:val="8"/>
          <w:szCs w:val="8"/>
        </w:rPr>
      </w:pPr>
      <w:r w:rsidRPr="00DE65B6">
        <w:rPr>
          <w:rFonts w:asciiTheme="majorHAnsi" w:hAnsiTheme="majorHAnsi" w:cstheme="majorHAnsi"/>
          <w:sz w:val="8"/>
          <w:szCs w:val="8"/>
        </w:rPr>
        <w:t>Because illicit marijuana moves in the black market, no consistent and reliable data exist on the quantities that smugglers bring into the United States each year. The best available proxy for estimating changes in the flow is the amount that the government seizes at the border. This measure does not provide a reliable predictor of the absolute amount being smuggled, but it can capture trends in the flow. Although the total amount that makes it into the country is likely many times greater than the amount that the government seizes, a relationship will exist between seizures and inflows that allows an approximation of the trends up or down in total flows. In the absence of any other changes that significantly improve or hamper the effectiveness of smuggling or enforcement, more drug smuggling will generally result in greater seizures.</w:t>
      </w:r>
    </w:p>
    <w:p w14:paraId="536D1816" w14:textId="77777777" w:rsidR="00B94C51" w:rsidRPr="00DE65B6" w:rsidRDefault="00B94C51" w:rsidP="00B94C51">
      <w:pPr>
        <w:rPr>
          <w:rFonts w:asciiTheme="majorHAnsi" w:hAnsiTheme="majorHAnsi" w:cstheme="majorHAnsi"/>
          <w:sz w:val="8"/>
          <w:szCs w:val="8"/>
        </w:rPr>
      </w:pPr>
      <w:r w:rsidRPr="00DE65B6">
        <w:rPr>
          <w:rFonts w:asciiTheme="majorHAnsi" w:hAnsiTheme="majorHAnsi" w:cstheme="majorHAnsi"/>
          <w:sz w:val="8"/>
          <w:szCs w:val="8"/>
        </w:rPr>
        <w:t>The main possibility that could make seizures a poor proxy for relative flows between years is if the effectiveness of enforcement or smuggling is wildly inconsistent, resulting in a wide variance in the amounts of drugs that agents discover. For example, if most drugs seized at the border came from only a few seizures, or most drugs smuggled came from only a few attempts, the amounts could fluctuate so widely that they would be worthless in assessing changes in the level of smuggling over time.</w:t>
      </w:r>
    </w:p>
    <w:p w14:paraId="1B41EEFE" w14:textId="77777777" w:rsidR="00B94C51" w:rsidRPr="00DE65B6" w:rsidRDefault="00B94C51" w:rsidP="00B94C51">
      <w:pPr>
        <w:rPr>
          <w:rFonts w:asciiTheme="majorHAnsi" w:hAnsiTheme="majorHAnsi" w:cstheme="majorHAnsi"/>
          <w:sz w:val="8"/>
          <w:szCs w:val="8"/>
        </w:rPr>
      </w:pPr>
      <w:r w:rsidRPr="00DE65B6">
        <w:rPr>
          <w:rFonts w:asciiTheme="majorHAnsi" w:hAnsiTheme="majorHAnsi" w:cstheme="majorHAnsi"/>
          <w:sz w:val="8"/>
          <w:szCs w:val="8"/>
        </w:rPr>
        <w:t>But because the marijuana seized crossing the border is spread out over many seizures — more than 12,000 annually — chance is less of a factor in these overall trends.40 Moreover, as seen in Figure 2 in the following section, the amount each agent seized was quite consistent before 2014 at an average of 115 pounds per year. Prior to legalization, the average year‐​over‐​year change from 2003 to 2013 was almost zero, compared to 25 percent declines from 2014 to 2018 — greater than one standard deviation downward from the prelegalization trend each year.41 Other data stretching back to the early 1990s support the conclusion that each agent has consistently seized a similar amount.42 Variation in the effectiveness of enforcement or smuggling cannot explain the sudden and persistent decline in seizures over the last five years.</w:t>
      </w:r>
    </w:p>
    <w:p w14:paraId="4B7A486F" w14:textId="77777777" w:rsidR="00B94C51" w:rsidRPr="00DE65B6" w:rsidRDefault="00B94C51" w:rsidP="00B94C51">
      <w:pPr>
        <w:rPr>
          <w:rFonts w:asciiTheme="majorHAnsi" w:hAnsiTheme="majorHAnsi" w:cstheme="majorHAnsi"/>
          <w:sz w:val="8"/>
          <w:szCs w:val="8"/>
        </w:rPr>
      </w:pPr>
      <w:r w:rsidRPr="00DE65B6">
        <w:rPr>
          <w:rFonts w:asciiTheme="majorHAnsi" w:hAnsiTheme="majorHAnsi" w:cstheme="majorHAnsi"/>
          <w:sz w:val="8"/>
          <w:szCs w:val="8"/>
        </w:rPr>
        <w:t>Another issue is that increased enforcement would likely lead to more seizures. It is possible, however, to control for the level of enforcement by focusing on the quantity seized per agent, rather than the aggregate amount for the entire agency (Figure 2). One difficulty with the per‐​agent measurement is that the effectiveness of agents could decrease with each new hire, so the result could measure just the declining utility of the marginal hire rather than a real decline in smuggling. When the agency doubled its labor force from 2003 to 2011, however, the rate of seizures per agent remained flat, while the agency slightly reduced the number of agents during the period of declining seizures from 2014 to 2018. These facts suggest that the decline in seizures per agent is not an effect of diminishing returns from increasing the size of the force.43</w:t>
      </w:r>
    </w:p>
    <w:p w14:paraId="2D39B313" w14:textId="77777777" w:rsidR="00B94C51" w:rsidRPr="00DE65B6" w:rsidRDefault="00B94C51" w:rsidP="00B94C51">
      <w:pPr>
        <w:rPr>
          <w:rFonts w:asciiTheme="majorHAnsi" w:hAnsiTheme="majorHAnsi" w:cstheme="majorHAnsi"/>
          <w:sz w:val="8"/>
          <w:szCs w:val="8"/>
        </w:rPr>
      </w:pPr>
      <w:r w:rsidRPr="00DE65B6">
        <w:rPr>
          <w:rFonts w:asciiTheme="majorHAnsi" w:hAnsiTheme="majorHAnsi" w:cstheme="majorHAnsi"/>
          <w:sz w:val="8"/>
          <w:szCs w:val="8"/>
        </w:rPr>
        <w:t>In the immigration context, researchers often use the number of apprehensions of border crossers per agent to estimate year‐​to‐​year trends in total inflows of illegal crossers of the southwest border.44 The validity of this measure has recently received support from a 2017 DHS report that used survey data to estimate the number of total successful crossings for the 17‐​year period from 2000 to 2016.45 Comparing these estimates to the per‐​agent apprehension figures during this time indicates that 86 percent of the variance in successful entries can be predicted by the number of apprehensions per agent, making apprehensions a very strong predictor of the year‐​to‐​year trends in successful illegal crossings. Given the similarities between illegal entry of people and the illegal entry of drugs, the same is likely true for drug seizures and smuggling.</w:t>
      </w:r>
    </w:p>
    <w:p w14:paraId="1997B732" w14:textId="77777777" w:rsidR="00B94C51" w:rsidRPr="00DE65B6" w:rsidRDefault="00B94C51" w:rsidP="00B94C51">
      <w:pPr>
        <w:rPr>
          <w:rFonts w:asciiTheme="majorHAnsi" w:hAnsiTheme="majorHAnsi" w:cstheme="majorHAnsi"/>
          <w:sz w:val="8"/>
          <w:szCs w:val="8"/>
        </w:rPr>
      </w:pPr>
      <w:r w:rsidRPr="00DE65B6">
        <w:rPr>
          <w:rFonts w:asciiTheme="majorHAnsi" w:hAnsiTheme="majorHAnsi" w:cstheme="majorHAnsi"/>
          <w:sz w:val="8"/>
          <w:szCs w:val="8"/>
        </w:rPr>
        <w:t>Seizures also fail to capture policy changes that could direct agents to prioritize or deprioritize marijuana smuggling, though it is not clear how Border Patrol could, as a technical matter, target a specific illicit drug without also seizing other drugs in the process. In any case, formal policy on marijuana smuggling has not changed during the relevant period, and there has been no apparent change in informal policy priorities. Moreover, the decline in marijuana seizures has occurred across multiple agencies and administrations. These factors make informal policy priorities an unlikely explanation for the trends.</w:t>
      </w:r>
    </w:p>
    <w:p w14:paraId="6C5BC417" w14:textId="77777777" w:rsidR="00B94C51" w:rsidRPr="00DE65B6" w:rsidRDefault="00B94C51" w:rsidP="00B94C51">
      <w:pPr>
        <w:rPr>
          <w:rFonts w:asciiTheme="majorHAnsi" w:hAnsiTheme="majorHAnsi" w:cstheme="majorHAnsi"/>
        </w:rPr>
      </w:pPr>
      <w:r w:rsidRPr="00DE65B6">
        <w:rPr>
          <w:rFonts w:asciiTheme="majorHAnsi" w:hAnsiTheme="majorHAnsi" w:cstheme="majorHAnsi"/>
        </w:rPr>
        <w:t>Less Marijuana Smuggling</w:t>
      </w:r>
    </w:p>
    <w:p w14:paraId="177E98C6" w14:textId="77777777" w:rsidR="00B94C51" w:rsidRPr="00DE65B6" w:rsidRDefault="00B94C51" w:rsidP="00B94C51">
      <w:pPr>
        <w:rPr>
          <w:rFonts w:asciiTheme="majorHAnsi" w:hAnsiTheme="majorHAnsi" w:cstheme="majorHAnsi"/>
        </w:rPr>
      </w:pPr>
      <w:r w:rsidRPr="00DE65B6">
        <w:rPr>
          <w:rFonts w:asciiTheme="majorHAnsi" w:hAnsiTheme="majorHAnsi" w:cstheme="majorHAnsi"/>
        </w:rPr>
        <w:t xml:space="preserve">State‐​level </w:t>
      </w:r>
      <w:r w:rsidRPr="00DE65B6">
        <w:rPr>
          <w:rStyle w:val="StyleUnderline"/>
          <w:rFonts w:asciiTheme="majorHAnsi" w:hAnsiTheme="majorHAnsi" w:cstheme="majorHAnsi"/>
        </w:rPr>
        <w:t>marijuana legalization</w:t>
      </w:r>
      <w:r w:rsidRPr="00DE65B6">
        <w:rPr>
          <w:rFonts w:asciiTheme="majorHAnsi" w:hAnsiTheme="majorHAnsi" w:cstheme="majorHAnsi"/>
        </w:rPr>
        <w:t xml:space="preserve"> has undercut demand for illegal Mexican marijuana, which in turn has </w:t>
      </w:r>
      <w:r w:rsidRPr="009651FA">
        <w:rPr>
          <w:rStyle w:val="StyleUnderline"/>
          <w:rFonts w:asciiTheme="majorHAnsi" w:hAnsiTheme="majorHAnsi" w:cstheme="majorHAnsi"/>
          <w:highlight w:val="green"/>
        </w:rPr>
        <w:t>decreased the amount of</w:t>
      </w:r>
      <w:r w:rsidRPr="00DE65B6">
        <w:rPr>
          <w:rStyle w:val="StyleUnderline"/>
          <w:rFonts w:asciiTheme="majorHAnsi" w:hAnsiTheme="majorHAnsi" w:cstheme="majorHAnsi"/>
        </w:rPr>
        <w:t xml:space="preserve"> drug </w:t>
      </w:r>
      <w:r w:rsidRPr="009651FA">
        <w:rPr>
          <w:rStyle w:val="StyleUnderline"/>
          <w:rFonts w:asciiTheme="majorHAnsi" w:hAnsiTheme="majorHAnsi" w:cstheme="majorHAnsi"/>
          <w:highlight w:val="green"/>
        </w:rPr>
        <w:t>smuggling</w:t>
      </w:r>
      <w:r w:rsidRPr="00DE65B6">
        <w:rPr>
          <w:rStyle w:val="StyleUnderline"/>
          <w:rFonts w:asciiTheme="majorHAnsi" w:hAnsiTheme="majorHAnsi" w:cstheme="majorHAnsi"/>
        </w:rPr>
        <w:t xml:space="preserve"> into the United States </w:t>
      </w:r>
      <w:r w:rsidRPr="009651FA">
        <w:rPr>
          <w:rStyle w:val="StyleUnderline"/>
          <w:rFonts w:asciiTheme="majorHAnsi" w:hAnsiTheme="majorHAnsi" w:cstheme="majorHAnsi"/>
          <w:highlight w:val="green"/>
        </w:rPr>
        <w:t>across the southwest border</w:t>
      </w:r>
      <w:r w:rsidRPr="00DE65B6">
        <w:rPr>
          <w:rFonts w:asciiTheme="majorHAnsi" w:hAnsiTheme="majorHAnsi" w:cstheme="majorHAnsi"/>
        </w:rPr>
        <w:t>. Because it is so much more difficult to conceal than other drugs, marijuana prior to legalization was, according to the DEA, “predominately smuggled between, instead of through, the ports of entry.”46 For this reason, the most important agency for marijuana interdiction is the Border Patrol, which patrols the areas between ports of entry.</w:t>
      </w:r>
    </w:p>
    <w:p w14:paraId="6EB7A57D" w14:textId="77777777" w:rsidR="00B94C51" w:rsidRPr="00DE65B6" w:rsidRDefault="00B94C51" w:rsidP="00B94C51">
      <w:pPr>
        <w:rPr>
          <w:rStyle w:val="StyleUnderline"/>
          <w:rFonts w:asciiTheme="majorHAnsi" w:hAnsiTheme="majorHAnsi" w:cstheme="majorHAnsi"/>
        </w:rPr>
      </w:pPr>
      <w:r w:rsidRPr="00DE65B6">
        <w:rPr>
          <w:rFonts w:asciiTheme="majorHAnsi" w:hAnsiTheme="majorHAnsi" w:cstheme="majorHAnsi"/>
        </w:rPr>
        <w:t xml:space="preserve">Figure 2 reports the number of pounds of marijuana seized annually per Border Patrol agent and compares these figures to the total length of the border fences in a year. From FY 2003 to FY 2009, Border Patrol doubled its workforce and constructed hundreds of miles of fences, yet this increased enforcement did not reduce marijuana smuggling.47 Each agent annually seized virtually the same quantity of marijuana through 2013, indicating roughly the same overall inflow of the illegal substance.48 </w:t>
      </w:r>
      <w:r w:rsidRPr="00DE65B6">
        <w:rPr>
          <w:rStyle w:val="StyleUnderline"/>
          <w:rFonts w:asciiTheme="majorHAnsi" w:hAnsiTheme="majorHAnsi" w:cstheme="majorHAnsi"/>
        </w:rPr>
        <w:t xml:space="preserve">From </w:t>
      </w:r>
      <w:r w:rsidRPr="009651FA">
        <w:rPr>
          <w:rStyle w:val="StyleUnderline"/>
          <w:rFonts w:asciiTheme="majorHAnsi" w:hAnsiTheme="majorHAnsi" w:cstheme="majorHAnsi"/>
          <w:highlight w:val="green"/>
        </w:rPr>
        <w:t>2013 to 2018</w:t>
      </w:r>
      <w:r w:rsidRPr="00DE65B6">
        <w:rPr>
          <w:rStyle w:val="StyleUnderline"/>
          <w:rFonts w:asciiTheme="majorHAnsi" w:hAnsiTheme="majorHAnsi" w:cstheme="majorHAnsi"/>
        </w:rPr>
        <w:t xml:space="preserve">, however, the </w:t>
      </w:r>
      <w:r w:rsidRPr="009651FA">
        <w:rPr>
          <w:rStyle w:val="StyleUnderline"/>
          <w:rFonts w:asciiTheme="majorHAnsi" w:hAnsiTheme="majorHAnsi" w:cstheme="majorHAnsi"/>
          <w:highlight w:val="green"/>
        </w:rPr>
        <w:t>amount of marijuana</w:t>
      </w:r>
      <w:r w:rsidRPr="00DE65B6">
        <w:rPr>
          <w:rStyle w:val="StyleUnderline"/>
          <w:rFonts w:asciiTheme="majorHAnsi" w:hAnsiTheme="majorHAnsi" w:cstheme="majorHAnsi"/>
        </w:rPr>
        <w:t xml:space="preserve"> each Border Patrol agent </w:t>
      </w:r>
      <w:r w:rsidRPr="009651FA">
        <w:rPr>
          <w:rStyle w:val="StyleUnderline"/>
          <w:rFonts w:asciiTheme="majorHAnsi" w:hAnsiTheme="majorHAnsi" w:cstheme="majorHAnsi"/>
          <w:highlight w:val="green"/>
        </w:rPr>
        <w:t>seized declined</w:t>
      </w:r>
      <w:r w:rsidRPr="00DE65B6">
        <w:rPr>
          <w:rStyle w:val="StyleUnderline"/>
          <w:rFonts w:asciiTheme="majorHAnsi" w:hAnsiTheme="majorHAnsi" w:cstheme="majorHAnsi"/>
        </w:rPr>
        <w:t xml:space="preserve"> by </w:t>
      </w:r>
      <w:r w:rsidRPr="009651FA">
        <w:rPr>
          <w:rStyle w:val="StyleUnderline"/>
          <w:rFonts w:asciiTheme="majorHAnsi" w:hAnsiTheme="majorHAnsi" w:cstheme="majorHAnsi"/>
          <w:highlight w:val="green"/>
        </w:rPr>
        <w:t>78 percent.</w:t>
      </w:r>
    </w:p>
    <w:p w14:paraId="1654AA25" w14:textId="77777777" w:rsidR="00B94C51" w:rsidRPr="00DE65B6" w:rsidRDefault="00B94C51" w:rsidP="00B94C51">
      <w:pPr>
        <w:rPr>
          <w:rStyle w:val="StyleUnderline"/>
          <w:rFonts w:asciiTheme="majorHAnsi" w:hAnsiTheme="majorHAnsi" w:cstheme="majorHAnsi"/>
        </w:rPr>
      </w:pPr>
      <w:r w:rsidRPr="00DE65B6">
        <w:rPr>
          <w:rFonts w:asciiTheme="majorHAnsi" w:hAnsiTheme="majorHAnsi" w:cstheme="majorHAnsi"/>
        </w:rPr>
        <w:t>Even within FY 2018, the first three months of the fiscal year — before California legalized sales in January — were 29 percent above the next eight months.49 Marijuana smuggling has also not shifted toward entering through ports of entry. The total quantity of marijuana seized by the OFO, the agency that handles admissions at ports of entry, has dropped by 34 percent from 2013 to 2018 (Table 1).50 Seizures have decreased over water and airborne smuggling routes. While numbers for FY 2018 are not available yet</w:t>
      </w:r>
      <w:r w:rsidRPr="00DE65B6">
        <w:rPr>
          <w:rStyle w:val="StyleUnderline"/>
          <w:rFonts w:asciiTheme="majorHAnsi" w:hAnsiTheme="majorHAnsi" w:cstheme="majorHAnsi"/>
        </w:rPr>
        <w:t>, Air and Marine Operations interdicted 42 percent fewer pounds of marijuana in 2017 than in 2013.51 Likewise, the Coast Guard has seen a 65 percent decline in marijuana seizures during that period.52 Overall, all DHS agencies seized 56 percent less marijuana in 2017 than 2013.</w:t>
      </w:r>
    </w:p>
    <w:p w14:paraId="490FF920" w14:textId="77777777" w:rsidR="00B94C51" w:rsidRPr="00DE65B6" w:rsidRDefault="00B94C51" w:rsidP="00B94C51">
      <w:pPr>
        <w:rPr>
          <w:rFonts w:asciiTheme="majorHAnsi" w:hAnsiTheme="majorHAnsi" w:cstheme="majorHAnsi"/>
        </w:rPr>
      </w:pPr>
      <w:r w:rsidRPr="00DE65B6">
        <w:rPr>
          <w:rStyle w:val="StyleUnderline"/>
          <w:rFonts w:asciiTheme="majorHAnsi" w:hAnsiTheme="majorHAnsi" w:cstheme="majorHAnsi"/>
        </w:rPr>
        <w:t>Full legalization of marijuana in several states dramatically increased the amount of marijuana sales that occur legally in the United States</w:t>
      </w:r>
      <w:r w:rsidRPr="00DE65B6">
        <w:rPr>
          <w:rFonts w:asciiTheme="majorHAnsi" w:hAnsiTheme="majorHAnsi" w:cstheme="majorHAnsi"/>
        </w:rPr>
        <w:t xml:space="preserve">. A relatively small amount of legal marijuana sales had occurred prior to 2014 under the auspices of legal medicinal use, and in 2013 and 2014, four states — Massachusetts, New Hampshire, Illinois, and Maryland — legalized medical marijuana. But these states account for just 4 percent of medical marijuana users nationwide, so it is unlikely that they changed the trends substantially.53 Full legalization increased the amount of legal sales from about $1.5 billion to $9.7 billion from 2013 to 2017.54 </w:t>
      </w:r>
      <w:r w:rsidRPr="00DE65B6">
        <w:rPr>
          <w:rStyle w:val="StyleUnderline"/>
          <w:rFonts w:asciiTheme="majorHAnsi" w:hAnsiTheme="majorHAnsi" w:cstheme="majorHAnsi"/>
        </w:rPr>
        <w:t>This increase coincided with a 66 percent drop in the street value of all DHS marijuana seizures —</w:t>
      </w:r>
      <w:r w:rsidRPr="00DE65B6">
        <w:rPr>
          <w:rFonts w:asciiTheme="majorHAnsi" w:hAnsiTheme="majorHAnsi" w:cstheme="majorHAnsi"/>
        </w:rPr>
        <w:t xml:space="preserve"> a decline from $2.3 billion in 2013 to $765 million in 2017 (Figure 3).55</w:t>
      </w:r>
    </w:p>
    <w:p w14:paraId="04D5167F" w14:textId="77777777" w:rsidR="00B94C51" w:rsidRPr="00DE65B6" w:rsidRDefault="00B94C51" w:rsidP="00B94C51">
      <w:pPr>
        <w:rPr>
          <w:rStyle w:val="StyleUnderline"/>
          <w:rFonts w:asciiTheme="majorHAnsi" w:hAnsiTheme="majorHAnsi" w:cstheme="majorHAnsi"/>
        </w:rPr>
      </w:pPr>
      <w:r w:rsidRPr="00DE65B6">
        <w:rPr>
          <w:rFonts w:asciiTheme="majorHAnsi" w:hAnsiTheme="majorHAnsi" w:cstheme="majorHAnsi"/>
        </w:rPr>
        <w:t xml:space="preserve">The street values of a pound of marijuana estimated by CBP also highlight the increased availability of domestic marijuana. From 2012 to 2017, the average street value of a pound of marijuana seized by CBP declined by 40 percent, dropping from $794 per pound in 2012 to just $474 per pound in 2017.56 </w:t>
      </w:r>
      <w:r w:rsidRPr="009651FA">
        <w:rPr>
          <w:rStyle w:val="StyleUnderline"/>
          <w:rFonts w:asciiTheme="majorHAnsi" w:hAnsiTheme="majorHAnsi" w:cstheme="majorHAnsi"/>
          <w:highlight w:val="green"/>
        </w:rPr>
        <w:t>Legal marijuana</w:t>
      </w:r>
      <w:r w:rsidRPr="00DE65B6">
        <w:rPr>
          <w:rStyle w:val="StyleUnderline"/>
          <w:rFonts w:asciiTheme="majorHAnsi" w:hAnsiTheme="majorHAnsi" w:cstheme="majorHAnsi"/>
        </w:rPr>
        <w:t xml:space="preserve"> is </w:t>
      </w:r>
      <w:r w:rsidRPr="009651FA">
        <w:rPr>
          <w:rStyle w:val="StyleUnderline"/>
          <w:rFonts w:asciiTheme="majorHAnsi" w:hAnsiTheme="majorHAnsi" w:cstheme="majorHAnsi"/>
          <w:highlight w:val="green"/>
        </w:rPr>
        <w:t>competing with</w:t>
      </w:r>
      <w:r w:rsidRPr="00DE65B6">
        <w:rPr>
          <w:rStyle w:val="StyleUnderline"/>
          <w:rFonts w:asciiTheme="majorHAnsi" w:hAnsiTheme="majorHAnsi" w:cstheme="majorHAnsi"/>
        </w:rPr>
        <w:t xml:space="preserve"> the drug </w:t>
      </w:r>
      <w:r w:rsidRPr="009651FA">
        <w:rPr>
          <w:rStyle w:val="StyleUnderline"/>
          <w:rFonts w:asciiTheme="majorHAnsi" w:hAnsiTheme="majorHAnsi" w:cstheme="majorHAnsi"/>
          <w:highlight w:val="green"/>
        </w:rPr>
        <w:t>cartels and lowering prices</w:t>
      </w:r>
      <w:r w:rsidRPr="00DE65B6">
        <w:rPr>
          <w:rStyle w:val="StyleUnderline"/>
          <w:rFonts w:asciiTheme="majorHAnsi" w:hAnsiTheme="majorHAnsi" w:cstheme="majorHAnsi"/>
        </w:rPr>
        <w:t xml:space="preserve">, which </w:t>
      </w:r>
      <w:r w:rsidRPr="009651FA">
        <w:rPr>
          <w:rStyle w:val="StyleUnderline"/>
          <w:rFonts w:asciiTheme="majorHAnsi" w:hAnsiTheme="majorHAnsi" w:cstheme="majorHAnsi"/>
          <w:highlight w:val="green"/>
        </w:rPr>
        <w:t>undercuts the financial incentive to smuggle</w:t>
      </w:r>
      <w:r w:rsidRPr="00DE65B6">
        <w:rPr>
          <w:rStyle w:val="StyleUnderline"/>
          <w:rFonts w:asciiTheme="majorHAnsi" w:hAnsiTheme="majorHAnsi" w:cstheme="majorHAnsi"/>
        </w:rPr>
        <w:t xml:space="preserve"> across the border.</w:t>
      </w:r>
    </w:p>
    <w:p w14:paraId="7DCCBFC1" w14:textId="77777777" w:rsidR="00B94C51" w:rsidRPr="00DE65B6" w:rsidRDefault="00B94C51" w:rsidP="00B94C51">
      <w:pPr>
        <w:rPr>
          <w:rFonts w:asciiTheme="majorHAnsi" w:hAnsiTheme="majorHAnsi" w:cstheme="majorHAnsi"/>
        </w:rPr>
      </w:pPr>
      <w:r w:rsidRPr="00DE65B6">
        <w:rPr>
          <w:rFonts w:asciiTheme="majorHAnsi" w:hAnsiTheme="majorHAnsi" w:cstheme="majorHAnsi"/>
        </w:rPr>
        <w:t>Other Drug Smuggling</w:t>
      </w:r>
    </w:p>
    <w:p w14:paraId="32E5431A" w14:textId="77777777" w:rsidR="00B94C51" w:rsidRPr="00DE65B6" w:rsidRDefault="00B94C51" w:rsidP="00B94C51">
      <w:pPr>
        <w:rPr>
          <w:rStyle w:val="StyleUnderline"/>
          <w:rFonts w:asciiTheme="majorHAnsi" w:hAnsiTheme="majorHAnsi" w:cstheme="majorHAnsi"/>
        </w:rPr>
      </w:pPr>
      <w:r w:rsidRPr="00DE65B6">
        <w:rPr>
          <w:rFonts w:asciiTheme="majorHAnsi" w:hAnsiTheme="majorHAnsi" w:cstheme="majorHAnsi"/>
        </w:rPr>
        <w:t xml:space="preserve">Mexican drug cartels have responded to their declining share of the marijuana market by smuggling other drugs through ports of entry but have failed to make up for the decline in marijuana smuggling. Most drugs other than marijuana are smuggled through ports of entry because traffickers can more easily conceal them. For this reason, Figure 4 presents seizures both between and at ports of entry.57 In FY 2013, marijuana accounted for 98 percent of all border and customs drug seizures — both between and at ports of entry — by weight. By FY 2018, that percentage had declined to 84 percent.58 </w:t>
      </w:r>
      <w:r w:rsidRPr="00DE65B6">
        <w:rPr>
          <w:rStyle w:val="StyleUnderline"/>
          <w:rFonts w:asciiTheme="majorHAnsi" w:hAnsiTheme="majorHAnsi" w:cstheme="majorHAnsi"/>
        </w:rPr>
        <w:t xml:space="preserve">While non‐​marijuana drug seizures have increased — indicating that cartels may attempt to compensate by switching drug type — the </w:t>
      </w:r>
      <w:r w:rsidRPr="009651FA">
        <w:rPr>
          <w:rStyle w:val="StyleUnderline"/>
          <w:rFonts w:asciiTheme="majorHAnsi" w:hAnsiTheme="majorHAnsi" w:cstheme="majorHAnsi"/>
          <w:highlight w:val="green"/>
        </w:rPr>
        <w:t>decline in marijuana seizures</w:t>
      </w:r>
      <w:r w:rsidRPr="00DE65B6">
        <w:rPr>
          <w:rStyle w:val="StyleUnderline"/>
          <w:rFonts w:asciiTheme="majorHAnsi" w:hAnsiTheme="majorHAnsi" w:cstheme="majorHAnsi"/>
        </w:rPr>
        <w:t xml:space="preserve"> has </w:t>
      </w:r>
      <w:r w:rsidRPr="009651FA">
        <w:rPr>
          <w:rStyle w:val="StyleUnderline"/>
          <w:rFonts w:asciiTheme="majorHAnsi" w:hAnsiTheme="majorHAnsi" w:cstheme="majorHAnsi"/>
          <w:highlight w:val="green"/>
        </w:rPr>
        <w:t>resulted in a 68 percent overall decline in</w:t>
      </w:r>
      <w:r w:rsidRPr="00DE65B6">
        <w:rPr>
          <w:rStyle w:val="StyleUnderline"/>
          <w:rFonts w:asciiTheme="majorHAnsi" w:hAnsiTheme="majorHAnsi" w:cstheme="majorHAnsi"/>
        </w:rPr>
        <w:t xml:space="preserve"> pounds seized per agent of </w:t>
      </w:r>
      <w:r w:rsidRPr="009651FA">
        <w:rPr>
          <w:rStyle w:val="StyleUnderline"/>
          <w:rFonts w:asciiTheme="majorHAnsi" w:hAnsiTheme="majorHAnsi" w:cstheme="majorHAnsi"/>
          <w:highlight w:val="green"/>
        </w:rPr>
        <w:t>all drugs</w:t>
      </w:r>
      <w:r w:rsidRPr="00DE65B6">
        <w:rPr>
          <w:rStyle w:val="StyleUnderline"/>
          <w:rFonts w:asciiTheme="majorHAnsi" w:hAnsiTheme="majorHAnsi" w:cstheme="majorHAnsi"/>
        </w:rPr>
        <w:t xml:space="preserve"> since FY 2013.</w:t>
      </w:r>
    </w:p>
    <w:p w14:paraId="204C1D2E" w14:textId="77777777" w:rsidR="00B94C51" w:rsidRPr="00DE65B6" w:rsidRDefault="00B94C51" w:rsidP="00B94C51">
      <w:pPr>
        <w:rPr>
          <w:rFonts w:asciiTheme="majorHAnsi" w:hAnsiTheme="majorHAnsi" w:cstheme="majorHAnsi"/>
        </w:rPr>
      </w:pPr>
      <w:r w:rsidRPr="00DE65B6">
        <w:rPr>
          <w:rFonts w:asciiTheme="majorHAnsi" w:hAnsiTheme="majorHAnsi" w:cstheme="majorHAnsi"/>
        </w:rPr>
        <w:t>Marijuana may still dominate by weight, but other drugs — methamphetamine (meth), heroin, cocaine, and fentanyl — are much more valuable per pound. Estimating the value of drug seizures is difficult because drug prices vary widely throughout the United States and no government agency consistently estimates a national average. Moreover, CBP does not report the purity of the drugs it seizes, making it impossible to use outside estimates to value its seizures. However, while the agency does not report the collective value of all the drugs it seizes, it does regularly issue press releases that value individual seizures based on “the latest DEA statistics.”59 Aggregating this information provides the best estimate of how the agency values drug seizures.60</w:t>
      </w:r>
    </w:p>
    <w:p w14:paraId="2308344C" w14:textId="77777777" w:rsidR="00B94C51" w:rsidRPr="00DE65B6" w:rsidRDefault="00B94C51" w:rsidP="00B94C51">
      <w:pPr>
        <w:rPr>
          <w:rFonts w:asciiTheme="majorHAnsi" w:hAnsiTheme="majorHAnsi" w:cstheme="majorHAnsi"/>
        </w:rPr>
      </w:pPr>
      <w:r w:rsidRPr="00DE65B6">
        <w:rPr>
          <w:rFonts w:asciiTheme="majorHAnsi" w:hAnsiTheme="majorHAnsi" w:cstheme="majorHAnsi"/>
        </w:rPr>
        <w:t>CBP reports the “street value” of a drug.61 Street prices inflate the absolute values of drug seizures because drugs obtain those values only after crossing the U.S. border and arriving at their destinations.62 However, the relative values between the different drugs and between different years are still useful for the purpose of comparison.63 The tables in the Appendix contain the valuations, seizure amounts, and number of agents and officers at ports of entry and between ports of entry.</w:t>
      </w:r>
    </w:p>
    <w:p w14:paraId="0CCAFF22" w14:textId="77777777" w:rsidR="00B94C51" w:rsidRPr="00DE65B6" w:rsidRDefault="00B94C51" w:rsidP="00B94C51">
      <w:pPr>
        <w:rPr>
          <w:rStyle w:val="StyleUnderline"/>
          <w:rFonts w:asciiTheme="majorHAnsi" w:hAnsiTheme="majorHAnsi" w:cstheme="majorHAnsi"/>
        </w:rPr>
      </w:pPr>
      <w:r w:rsidRPr="00DE65B6">
        <w:rPr>
          <w:rFonts w:asciiTheme="majorHAnsi" w:hAnsiTheme="majorHAnsi" w:cstheme="majorHAnsi"/>
        </w:rPr>
        <w:t xml:space="preserve">Figure 5 presents the street value of drug seizures made by both Border Patrol agents between ports of entry and by CBP officers at ports of entry, again showing the average amount seized per agent. </w:t>
      </w:r>
      <w:r w:rsidRPr="00DE65B6">
        <w:rPr>
          <w:rStyle w:val="StyleUnderline"/>
          <w:rFonts w:asciiTheme="majorHAnsi" w:hAnsiTheme="majorHAnsi" w:cstheme="majorHAnsi"/>
        </w:rPr>
        <w:t xml:space="preserve">By value, marijuana has fallen from about 57 percent of seizures to just 18 percent from FY 2013 to FY 2018. The absolute value of marijuana seizures at and between ports of entry has declined 79 percent from $1.8 billion in FY 2013 to be on pace for just $380 million in FY 2018. Overall, the total value of all drug seizures per agent (or officer) has declined by 34 percent from FY 2013 to FY 2018. </w:t>
      </w:r>
      <w:r w:rsidRPr="009651FA">
        <w:rPr>
          <w:rStyle w:val="StyleUnderline"/>
          <w:rFonts w:asciiTheme="majorHAnsi" w:hAnsiTheme="majorHAnsi" w:cstheme="majorHAnsi"/>
          <w:highlight w:val="green"/>
        </w:rPr>
        <w:t>Marijuana legalization appears to have cut overall drug smuggling.</w:t>
      </w:r>
    </w:p>
    <w:p w14:paraId="62AA85AE" w14:textId="77777777" w:rsidR="00B94C51" w:rsidRPr="00DE65B6" w:rsidRDefault="00B94C51" w:rsidP="00B94C51">
      <w:pPr>
        <w:rPr>
          <w:rFonts w:asciiTheme="majorHAnsi" w:hAnsiTheme="majorHAnsi" w:cstheme="majorHAnsi"/>
        </w:rPr>
      </w:pPr>
      <w:r w:rsidRPr="00DE65B6">
        <w:rPr>
          <w:rFonts w:asciiTheme="majorHAnsi" w:hAnsiTheme="majorHAnsi" w:cstheme="majorHAnsi"/>
        </w:rPr>
        <w:t xml:space="preserve">All the decline in the value of drug seizures occurred between ports of entry. </w:t>
      </w:r>
      <w:r w:rsidRPr="00DE65B6">
        <w:rPr>
          <w:rStyle w:val="StyleUnderline"/>
          <w:rFonts w:asciiTheme="majorHAnsi" w:hAnsiTheme="majorHAnsi" w:cstheme="majorHAnsi"/>
        </w:rPr>
        <w:t>The value of all drug seizures between ports of entry fell by 70 percent on a per‐​agent basis from FY 2013 to FY 2018, while those at ports of entry increased by just 3 percent (Figure 6).</w:t>
      </w:r>
      <w:r w:rsidRPr="00DE65B6">
        <w:rPr>
          <w:rFonts w:asciiTheme="majorHAnsi" w:hAnsiTheme="majorHAnsi" w:cstheme="majorHAnsi"/>
        </w:rPr>
        <w:t xml:space="preserve"> In 2018, the drugs seized by OFO officers at ports of entry were three times more valuable than those seized by Border Patrol between ports of entry, while Border Patrol agents seized more valuable drugs in 2013. In 2018, the average inspector at a port of entry seized drugs valued at almost $71,000 compared to about $23,000 for Border Patrol agents between ports of entry. This fact significantly undermines the argument for more Border Patrol agents or a wall to interdict drug smuggling between ports of entry.</w:t>
      </w:r>
    </w:p>
    <w:p w14:paraId="42D7453E" w14:textId="77777777" w:rsidR="00B94C51" w:rsidRPr="00DE65B6" w:rsidRDefault="00B94C51" w:rsidP="00B94C51">
      <w:pPr>
        <w:rPr>
          <w:rFonts w:asciiTheme="majorHAnsi" w:hAnsiTheme="majorHAnsi" w:cstheme="majorHAnsi"/>
        </w:rPr>
      </w:pPr>
    </w:p>
    <w:p w14:paraId="57883DFA" w14:textId="77777777" w:rsidR="00B94C51" w:rsidRPr="00DE65B6" w:rsidRDefault="00B94C51" w:rsidP="00B94C51">
      <w:pPr>
        <w:pStyle w:val="Heading4"/>
        <w:rPr>
          <w:rFonts w:asciiTheme="majorHAnsi" w:hAnsiTheme="majorHAnsi" w:cstheme="majorHAnsi"/>
        </w:rPr>
      </w:pPr>
      <w:r w:rsidRPr="00DE65B6">
        <w:rPr>
          <w:rFonts w:asciiTheme="majorHAnsi" w:hAnsiTheme="majorHAnsi" w:cstheme="majorHAnsi"/>
        </w:rPr>
        <w:t>Cartels are driven by cash flows from illegal drug markets – tackling demand-side is key</w:t>
      </w:r>
    </w:p>
    <w:p w14:paraId="20BE9396" w14:textId="77777777" w:rsidR="00B94C51" w:rsidRPr="00DE65B6" w:rsidRDefault="00B94C51" w:rsidP="00B94C51">
      <w:pPr>
        <w:rPr>
          <w:rFonts w:asciiTheme="majorHAnsi" w:hAnsiTheme="majorHAnsi" w:cstheme="majorHAnsi"/>
        </w:rPr>
      </w:pPr>
      <w:r w:rsidRPr="00DE65B6">
        <w:rPr>
          <w:rStyle w:val="StyleUnderline"/>
          <w:rFonts w:asciiTheme="majorHAnsi" w:hAnsiTheme="majorHAnsi" w:cstheme="majorHAnsi"/>
        </w:rPr>
        <w:t>Munoz 14</w:t>
      </w:r>
      <w:r w:rsidRPr="00DE65B6">
        <w:rPr>
          <w:rFonts w:asciiTheme="majorHAnsi" w:hAnsiTheme="majorHAnsi" w:cstheme="majorHAnsi"/>
        </w:rPr>
        <w:t xml:space="preserve"> [Andres E, Seattle University School of Law] “Blunt the Violence: How Legal Marijuana Regulation in the United States Can Help End the Cartel Violence in Mexico,” Seattle Journal for Social Justice, Vol 13, Iss 2, Article 18, 2014, </w:t>
      </w:r>
      <w:hyperlink r:id="rId36" w:history="1">
        <w:r w:rsidRPr="00DE65B6">
          <w:rPr>
            <w:rStyle w:val="Hyperlink"/>
            <w:rFonts w:asciiTheme="majorHAnsi" w:hAnsiTheme="majorHAnsi" w:cstheme="majorHAnsi"/>
          </w:rPr>
          <w:t>https://digitalcommons.law.seattleu.edu/cgi/viewcontent.cgi?article=1758&amp;context=sjsj</w:t>
        </w:r>
      </w:hyperlink>
      <w:r w:rsidRPr="00DE65B6">
        <w:rPr>
          <w:rFonts w:asciiTheme="majorHAnsi" w:hAnsiTheme="majorHAnsi" w:cstheme="majorHAnsi"/>
        </w:rPr>
        <w:t xml:space="preserve"> TG</w:t>
      </w:r>
    </w:p>
    <w:p w14:paraId="4A30AD52" w14:textId="77777777" w:rsidR="00B94C51" w:rsidRPr="00DE65B6" w:rsidRDefault="00B94C51" w:rsidP="00B94C51">
      <w:pPr>
        <w:rPr>
          <w:rStyle w:val="StyleUnderline"/>
          <w:rFonts w:asciiTheme="majorHAnsi" w:hAnsiTheme="majorHAnsi" w:cstheme="majorHAnsi"/>
        </w:rPr>
      </w:pPr>
      <w:r w:rsidRPr="00DE65B6">
        <w:rPr>
          <w:rFonts w:asciiTheme="majorHAnsi" w:hAnsiTheme="majorHAnsi" w:cstheme="majorHAnsi"/>
        </w:rPr>
        <w:t xml:space="preserve">1. </w:t>
      </w:r>
      <w:r w:rsidRPr="00DE65B6">
        <w:rPr>
          <w:rStyle w:val="StyleUnderline"/>
          <w:rFonts w:asciiTheme="majorHAnsi" w:hAnsiTheme="majorHAnsi" w:cstheme="majorHAnsi"/>
        </w:rPr>
        <w:t xml:space="preserve">Demand for Illegal Drugs in the United States Fuels Cartels </w:t>
      </w:r>
    </w:p>
    <w:p w14:paraId="4875F5BC" w14:textId="77777777" w:rsidR="00B94C51" w:rsidRPr="00DE65B6" w:rsidRDefault="00B94C51" w:rsidP="00B94C51">
      <w:pPr>
        <w:rPr>
          <w:rFonts w:asciiTheme="majorHAnsi" w:hAnsiTheme="majorHAnsi" w:cstheme="majorHAnsi"/>
        </w:rPr>
      </w:pPr>
      <w:r w:rsidRPr="00DE65B6">
        <w:rPr>
          <w:rFonts w:asciiTheme="majorHAnsi" w:hAnsiTheme="majorHAnsi" w:cstheme="majorHAnsi"/>
        </w:rPr>
        <w:t xml:space="preserve">The </w:t>
      </w:r>
      <w:r w:rsidRPr="009651FA">
        <w:rPr>
          <w:rStyle w:val="StyleUnderline"/>
          <w:rFonts w:asciiTheme="majorHAnsi" w:hAnsiTheme="majorHAnsi" w:cstheme="majorHAnsi"/>
          <w:highlight w:val="green"/>
        </w:rPr>
        <w:t>driving force of cartel power is</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demand for drugs in the U</w:t>
      </w:r>
      <w:r w:rsidRPr="00DE65B6">
        <w:rPr>
          <w:rStyle w:val="StyleUnderline"/>
          <w:rFonts w:asciiTheme="majorHAnsi" w:hAnsiTheme="majorHAnsi" w:cstheme="majorHAnsi"/>
        </w:rPr>
        <w:t xml:space="preserve">nited </w:t>
      </w:r>
      <w:r w:rsidRPr="009651FA">
        <w:rPr>
          <w:rStyle w:val="StyleUnderline"/>
          <w:rFonts w:asciiTheme="majorHAnsi" w:hAnsiTheme="majorHAnsi" w:cstheme="majorHAnsi"/>
          <w:highlight w:val="green"/>
        </w:rPr>
        <w:t>S</w:t>
      </w:r>
      <w:r w:rsidRPr="00DE65B6">
        <w:rPr>
          <w:rStyle w:val="StyleUnderline"/>
          <w:rFonts w:asciiTheme="majorHAnsi" w:hAnsiTheme="majorHAnsi" w:cstheme="majorHAnsi"/>
        </w:rPr>
        <w:t xml:space="preserve">tates. People in the United States spend approximately </w:t>
      </w:r>
      <w:r w:rsidRPr="009651FA">
        <w:rPr>
          <w:rStyle w:val="StyleUnderline"/>
          <w:rFonts w:asciiTheme="majorHAnsi" w:hAnsiTheme="majorHAnsi" w:cstheme="majorHAnsi"/>
          <w:highlight w:val="green"/>
        </w:rPr>
        <w:t>$65 billion a year on illegal drugs</w:t>
      </w:r>
      <w:r w:rsidRPr="00DE65B6">
        <w:rPr>
          <w:rFonts w:asciiTheme="majorHAnsi" w:hAnsiTheme="majorHAnsi" w:cstheme="majorHAnsi"/>
        </w:rPr>
        <w:t xml:space="preserve">, and drug-related damages amount to about $110 billion per year.40 A report by the US Senate Caucus on International Narcotics Control published in 2012 stated that about </w:t>
      </w:r>
      <w:r w:rsidRPr="009651FA">
        <w:rPr>
          <w:rStyle w:val="StyleUnderline"/>
          <w:rFonts w:asciiTheme="majorHAnsi" w:hAnsiTheme="majorHAnsi" w:cstheme="majorHAnsi"/>
          <w:highlight w:val="green"/>
        </w:rPr>
        <w:t>22.6 million people</w:t>
      </w:r>
      <w:r w:rsidRPr="00DE65B6">
        <w:rPr>
          <w:rStyle w:val="StyleUnderline"/>
          <w:rFonts w:asciiTheme="majorHAnsi" w:hAnsiTheme="majorHAnsi" w:cstheme="majorHAnsi"/>
        </w:rPr>
        <w:t xml:space="preserve"> in the United States over the age of 12 </w:t>
      </w:r>
      <w:r w:rsidRPr="009651FA">
        <w:rPr>
          <w:rStyle w:val="StyleUnderline"/>
          <w:rFonts w:asciiTheme="majorHAnsi" w:hAnsiTheme="majorHAnsi" w:cstheme="majorHAnsi"/>
          <w:highlight w:val="green"/>
        </w:rPr>
        <w:t>were illegal drug users</w:t>
      </w:r>
      <w:r w:rsidRPr="00DE65B6">
        <w:rPr>
          <w:rStyle w:val="StyleUnderline"/>
          <w:rFonts w:asciiTheme="majorHAnsi" w:hAnsiTheme="majorHAnsi" w:cstheme="majorHAnsi"/>
        </w:rPr>
        <w:t>, accounting for almost nine percent of the population and representing the largest proportion in the past decade</w:t>
      </w:r>
      <w:r w:rsidRPr="00DE65B6">
        <w:rPr>
          <w:rFonts w:asciiTheme="majorHAnsi" w:hAnsiTheme="majorHAnsi" w:cstheme="majorHAnsi"/>
        </w:rPr>
        <w:t xml:space="preserve">.41 Of all illegal drugs used in the United States, </w:t>
      </w:r>
      <w:r w:rsidRPr="009651FA">
        <w:rPr>
          <w:rStyle w:val="StyleUnderline"/>
          <w:rFonts w:asciiTheme="majorHAnsi" w:hAnsiTheme="majorHAnsi" w:cstheme="majorHAnsi"/>
          <w:highlight w:val="green"/>
        </w:rPr>
        <w:t>marijuana places first</w:t>
      </w:r>
      <w:r w:rsidRPr="00DE65B6">
        <w:rPr>
          <w:rStyle w:val="StyleUnderline"/>
          <w:rFonts w:asciiTheme="majorHAnsi" w:hAnsiTheme="majorHAnsi" w:cstheme="majorHAnsi"/>
        </w:rPr>
        <w:t xml:space="preserve">, representing over </w:t>
      </w:r>
      <w:r w:rsidRPr="009651FA">
        <w:rPr>
          <w:rStyle w:val="StyleUnderline"/>
          <w:rFonts w:asciiTheme="majorHAnsi" w:hAnsiTheme="majorHAnsi" w:cstheme="majorHAnsi"/>
          <w:highlight w:val="green"/>
        </w:rPr>
        <w:t>60 percent of all</w:t>
      </w:r>
      <w:r w:rsidRPr="00DE65B6">
        <w:rPr>
          <w:rStyle w:val="StyleUnderline"/>
          <w:rFonts w:asciiTheme="majorHAnsi" w:hAnsiTheme="majorHAnsi" w:cstheme="majorHAnsi"/>
        </w:rPr>
        <w:t xml:space="preserve"> illegal drug </w:t>
      </w:r>
      <w:r w:rsidRPr="009651FA">
        <w:rPr>
          <w:rStyle w:val="StyleUnderline"/>
          <w:rFonts w:asciiTheme="majorHAnsi" w:hAnsiTheme="majorHAnsi" w:cstheme="majorHAnsi"/>
          <w:highlight w:val="green"/>
        </w:rPr>
        <w:t>use</w:t>
      </w:r>
      <w:r w:rsidRPr="00DE65B6">
        <w:rPr>
          <w:rStyle w:val="StyleUnderline"/>
          <w:rFonts w:asciiTheme="majorHAnsi" w:hAnsiTheme="majorHAnsi" w:cstheme="majorHAnsi"/>
        </w:rPr>
        <w:t xml:space="preserve"> with 17.4 million users</w:t>
      </w:r>
      <w:r w:rsidRPr="00DE65B6">
        <w:rPr>
          <w:rFonts w:asciiTheme="majorHAnsi" w:hAnsiTheme="majorHAnsi" w:cstheme="majorHAnsi"/>
        </w:rPr>
        <w:t xml:space="preserve"> in 2010, followed by 7 million psychotherapeutic users, 1.5 million cocaine users, 1.2 million hallucinogen users, 0.7 million inhalant users, and 0.2 million heroin users.42 Thus this article focuses on how current and up-and-coming laws that legalize recreational marijuana can be tailored to drive the cartels out of business.</w:t>
      </w:r>
    </w:p>
    <w:p w14:paraId="70610A0E" w14:textId="77777777" w:rsidR="00B94C51" w:rsidRPr="00DE65B6" w:rsidRDefault="00B94C51" w:rsidP="00B94C51">
      <w:pPr>
        <w:rPr>
          <w:rStyle w:val="StyleUnderline"/>
          <w:rFonts w:asciiTheme="majorHAnsi" w:hAnsiTheme="majorHAnsi" w:cstheme="majorHAnsi"/>
        </w:rPr>
      </w:pPr>
      <w:r w:rsidRPr="00DE65B6">
        <w:rPr>
          <w:rFonts w:asciiTheme="majorHAnsi" w:hAnsiTheme="majorHAnsi" w:cstheme="majorHAnsi"/>
        </w:rPr>
        <w:t xml:space="preserve">The Senate Caucus also found that “[m]ost Americans are unaware of the impact that illegal drug consumption has in fomenting violence in drug trafficking countries in Latin America[,]” citing Mexico as an example.43 During her term as Secretary of State, </w:t>
      </w:r>
      <w:r w:rsidRPr="00DE65B6">
        <w:rPr>
          <w:rStyle w:val="StyleUnderline"/>
          <w:rFonts w:asciiTheme="majorHAnsi" w:hAnsiTheme="majorHAnsi" w:cstheme="majorHAnsi"/>
        </w:rPr>
        <w:t>Hillary Clinton stated that in the United States, “[o]ur insatiable demand for illegal drugs fuels the drug trade.”</w:t>
      </w:r>
      <w:r w:rsidRPr="00DE65B6">
        <w:rPr>
          <w:rFonts w:asciiTheme="majorHAnsi" w:hAnsiTheme="majorHAnsi" w:cstheme="majorHAnsi"/>
        </w:rPr>
        <w:t xml:space="preserve">44 She also stated, “We know very well that the </w:t>
      </w:r>
      <w:r w:rsidRPr="00DE65B6">
        <w:rPr>
          <w:rStyle w:val="StyleUnderline"/>
          <w:rFonts w:asciiTheme="majorHAnsi" w:hAnsiTheme="majorHAnsi" w:cstheme="majorHAnsi"/>
        </w:rPr>
        <w:t xml:space="preserve">drug </w:t>
      </w:r>
      <w:r w:rsidRPr="009651FA">
        <w:rPr>
          <w:rStyle w:val="StyleUnderline"/>
          <w:rFonts w:asciiTheme="majorHAnsi" w:hAnsiTheme="majorHAnsi" w:cstheme="majorHAnsi"/>
          <w:highlight w:val="green"/>
        </w:rPr>
        <w:t>traffickers are motivated by</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demand</w:t>
      </w:r>
      <w:r w:rsidRPr="00DE65B6">
        <w:rPr>
          <w:rStyle w:val="StyleUnderline"/>
          <w:rFonts w:asciiTheme="majorHAnsi" w:hAnsiTheme="majorHAnsi" w:cstheme="majorHAnsi"/>
        </w:rPr>
        <w:t xml:space="preserve"> for illegal drugs in the United States</w:t>
      </w:r>
      <w:r w:rsidRPr="00DE65B6">
        <w:rPr>
          <w:rFonts w:asciiTheme="majorHAnsi" w:hAnsiTheme="majorHAnsi" w:cstheme="majorHAnsi"/>
        </w:rPr>
        <w:t xml:space="preserve"> and that they are armed by the transport of weapons from the United States.”45 Clinton’s comments appear to be the first comments made by a public official of her capacity that admitted that the United States is largely responsible for the violence in Mexico. It is clear from the abovementioned statistics and the statements made by Hillary Clinton that </w:t>
      </w:r>
      <w:r w:rsidRPr="00DE65B6">
        <w:rPr>
          <w:rStyle w:val="StyleUnderline"/>
          <w:rFonts w:asciiTheme="majorHAnsi" w:hAnsiTheme="majorHAnsi" w:cstheme="majorHAnsi"/>
        </w:rPr>
        <w:t xml:space="preserve">the </w:t>
      </w:r>
      <w:r w:rsidRPr="009651FA">
        <w:rPr>
          <w:rStyle w:val="StyleUnderline"/>
          <w:rFonts w:asciiTheme="majorHAnsi" w:hAnsiTheme="majorHAnsi" w:cstheme="majorHAnsi"/>
          <w:highlight w:val="green"/>
        </w:rPr>
        <w:t>enormous demand</w:t>
      </w:r>
      <w:r w:rsidRPr="00DE65B6">
        <w:rPr>
          <w:rStyle w:val="StyleUnderline"/>
          <w:rFonts w:asciiTheme="majorHAnsi" w:hAnsiTheme="majorHAnsi" w:cstheme="majorHAnsi"/>
        </w:rPr>
        <w:t xml:space="preserve"> for illegal drugs in the United States </w:t>
      </w:r>
      <w:r w:rsidRPr="009651FA">
        <w:rPr>
          <w:rStyle w:val="StyleUnderline"/>
          <w:rFonts w:asciiTheme="majorHAnsi" w:hAnsiTheme="majorHAnsi" w:cstheme="majorHAnsi"/>
          <w:highlight w:val="green"/>
        </w:rPr>
        <w:t>fuels Mexican drug cartels</w:t>
      </w:r>
      <w:r w:rsidRPr="00DE65B6">
        <w:rPr>
          <w:rFonts w:asciiTheme="majorHAnsi" w:hAnsiTheme="majorHAnsi" w:cstheme="majorHAnsi"/>
        </w:rPr>
        <w:t xml:space="preserve">. Although most legal, academic, and media sources differ as to how the drug problem in the United States should be solved, it appears that </w:t>
      </w:r>
      <w:r w:rsidRPr="00DE65B6">
        <w:rPr>
          <w:rStyle w:val="StyleUnderline"/>
          <w:rFonts w:asciiTheme="majorHAnsi" w:hAnsiTheme="majorHAnsi" w:cstheme="majorHAnsi"/>
        </w:rPr>
        <w:t xml:space="preserve">most sources agree that it is a </w:t>
      </w:r>
      <w:r w:rsidRPr="009651FA">
        <w:rPr>
          <w:rStyle w:val="StyleUnderline"/>
          <w:rFonts w:asciiTheme="majorHAnsi" w:hAnsiTheme="majorHAnsi" w:cstheme="majorHAnsi"/>
          <w:highlight w:val="green"/>
        </w:rPr>
        <w:t>problem that needs to be resolved</w:t>
      </w:r>
      <w:r w:rsidRPr="00DE65B6">
        <w:rPr>
          <w:rStyle w:val="StyleUnderline"/>
          <w:rFonts w:asciiTheme="majorHAnsi" w:hAnsiTheme="majorHAnsi" w:cstheme="majorHAnsi"/>
        </w:rPr>
        <w:t xml:space="preserve">, not just by tackling the drug abuse problem in the United States, but also </w:t>
      </w:r>
      <w:r w:rsidRPr="009651FA">
        <w:rPr>
          <w:rStyle w:val="StyleUnderline"/>
          <w:rFonts w:asciiTheme="majorHAnsi" w:hAnsiTheme="majorHAnsi" w:cstheme="majorHAnsi"/>
          <w:highlight w:val="green"/>
        </w:rPr>
        <w:t>by ending</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demand</w:t>
      </w:r>
      <w:r w:rsidRPr="00DE65B6">
        <w:rPr>
          <w:rStyle w:val="StyleUnderline"/>
          <w:rFonts w:asciiTheme="majorHAnsi" w:hAnsiTheme="majorHAnsi" w:cstheme="majorHAnsi"/>
        </w:rPr>
        <w:t xml:space="preserve"> for drugs that provide the cartels with a means to exist.</w:t>
      </w:r>
    </w:p>
    <w:p w14:paraId="55CBB658" w14:textId="77777777" w:rsidR="00B94C51" w:rsidRPr="00DE65B6" w:rsidRDefault="00B94C51" w:rsidP="00B94C51">
      <w:pPr>
        <w:rPr>
          <w:rFonts w:asciiTheme="majorHAnsi" w:hAnsiTheme="majorHAnsi" w:cstheme="majorHAnsi"/>
        </w:rPr>
      </w:pPr>
    </w:p>
    <w:p w14:paraId="031F202B" w14:textId="77777777" w:rsidR="00B94C51" w:rsidRPr="00DE65B6" w:rsidRDefault="00B94C51" w:rsidP="00B94C51">
      <w:pPr>
        <w:pStyle w:val="Heading4"/>
        <w:rPr>
          <w:rFonts w:asciiTheme="majorHAnsi" w:hAnsiTheme="majorHAnsi" w:cstheme="majorHAnsi"/>
        </w:rPr>
      </w:pPr>
      <w:r w:rsidRPr="00DE65B6">
        <w:rPr>
          <w:rFonts w:asciiTheme="majorHAnsi" w:hAnsiTheme="majorHAnsi" w:cstheme="majorHAnsi"/>
        </w:rPr>
        <w:t>Cartel revenue streams determine their viability – cash inflows enable them to buy off local police and cause Mexican state failure</w:t>
      </w:r>
    </w:p>
    <w:p w14:paraId="5C21CF10" w14:textId="77777777" w:rsidR="00B94C51" w:rsidRPr="00DE65B6" w:rsidRDefault="00B94C51" w:rsidP="00B94C51">
      <w:pPr>
        <w:rPr>
          <w:rFonts w:asciiTheme="majorHAnsi" w:hAnsiTheme="majorHAnsi" w:cstheme="majorHAnsi"/>
        </w:rPr>
      </w:pPr>
      <w:r w:rsidRPr="00DE65B6">
        <w:rPr>
          <w:rStyle w:val="StyleUnderline"/>
          <w:rFonts w:asciiTheme="majorHAnsi" w:hAnsiTheme="majorHAnsi" w:cstheme="majorHAnsi"/>
        </w:rPr>
        <w:t>Grinberg 19</w:t>
      </w:r>
      <w:r w:rsidRPr="00DE65B6">
        <w:rPr>
          <w:rFonts w:asciiTheme="majorHAnsi" w:hAnsiTheme="majorHAnsi" w:cstheme="majorHAnsi"/>
        </w:rPr>
        <w:t xml:space="preserve"> [Alexander Grinberg is an officer in the U.S. Army, B.A. in Defense Policy and Strategy] “Is Mexico a Failing State?” RealClearDefense, Feb 7, 2019, </w:t>
      </w:r>
      <w:hyperlink r:id="rId37" w:history="1">
        <w:r w:rsidRPr="00DE65B6">
          <w:rPr>
            <w:rStyle w:val="Hyperlink"/>
            <w:rFonts w:asciiTheme="majorHAnsi" w:hAnsiTheme="majorHAnsi" w:cstheme="majorHAnsi"/>
          </w:rPr>
          <w:t>https://www.realcleardefense.com/articles/2019/02/07/is_mexico_a_failing_state_114170.html</w:t>
        </w:r>
      </w:hyperlink>
      <w:r w:rsidRPr="00DE65B6">
        <w:rPr>
          <w:rFonts w:asciiTheme="majorHAnsi" w:hAnsiTheme="majorHAnsi" w:cstheme="majorHAnsi"/>
        </w:rPr>
        <w:t xml:space="preserve"> TG</w:t>
      </w:r>
    </w:p>
    <w:p w14:paraId="1811708F" w14:textId="77777777" w:rsidR="00B94C51" w:rsidRPr="00DE65B6" w:rsidRDefault="00B94C51" w:rsidP="00B94C51">
      <w:pPr>
        <w:rPr>
          <w:rFonts w:asciiTheme="majorHAnsi" w:hAnsiTheme="majorHAnsi" w:cstheme="majorHAnsi"/>
        </w:rPr>
      </w:pPr>
      <w:r w:rsidRPr="009651FA">
        <w:rPr>
          <w:rStyle w:val="StyleUnderline"/>
          <w:rFonts w:asciiTheme="majorHAnsi" w:hAnsiTheme="majorHAnsi" w:cstheme="majorHAnsi"/>
          <w:highlight w:val="green"/>
        </w:rPr>
        <w:t>Mexico is a fragile state</w:t>
      </w:r>
      <w:r w:rsidRPr="00DE65B6">
        <w:rPr>
          <w:rStyle w:val="StyleUnderline"/>
          <w:rFonts w:asciiTheme="majorHAnsi" w:hAnsiTheme="majorHAnsi" w:cstheme="majorHAnsi"/>
        </w:rPr>
        <w:t xml:space="preserve">, and without action, </w:t>
      </w:r>
      <w:r w:rsidRPr="009651FA">
        <w:rPr>
          <w:rStyle w:val="StyleUnderline"/>
          <w:rFonts w:asciiTheme="majorHAnsi" w:hAnsiTheme="majorHAnsi" w:cstheme="majorHAnsi"/>
          <w:highlight w:val="green"/>
        </w:rPr>
        <w:t>faces the risk of</w:t>
      </w:r>
      <w:r w:rsidRPr="00DE65B6">
        <w:rPr>
          <w:rStyle w:val="StyleUnderline"/>
          <w:rFonts w:asciiTheme="majorHAnsi" w:hAnsiTheme="majorHAnsi" w:cstheme="majorHAnsi"/>
        </w:rPr>
        <w:t xml:space="preserve"> becoming a failing, or worse, </w:t>
      </w:r>
      <w:r w:rsidRPr="009651FA">
        <w:rPr>
          <w:rStyle w:val="StyleUnderline"/>
          <w:rFonts w:asciiTheme="majorHAnsi" w:hAnsiTheme="majorHAnsi" w:cstheme="majorHAnsi"/>
          <w:highlight w:val="green"/>
        </w:rPr>
        <w:t>a failed state</w:t>
      </w:r>
      <w:r w:rsidRPr="00DE65B6">
        <w:rPr>
          <w:rFonts w:asciiTheme="majorHAnsi" w:hAnsiTheme="majorHAnsi" w:cstheme="majorHAnsi"/>
        </w:rPr>
        <w:t>. The Organisation for Economic Cooperation and Development </w:t>
      </w:r>
      <w:hyperlink r:id="rId38" w:history="1">
        <w:r w:rsidRPr="00DE65B6">
          <w:rPr>
            <w:rStyle w:val="StyleUnderline"/>
            <w:rFonts w:asciiTheme="majorHAnsi" w:hAnsiTheme="majorHAnsi" w:cstheme="majorHAnsi"/>
          </w:rPr>
          <w:t>defines</w:t>
        </w:r>
      </w:hyperlink>
      <w:r w:rsidRPr="00DE65B6">
        <w:rPr>
          <w:rStyle w:val="StyleUnderline"/>
          <w:rFonts w:asciiTheme="majorHAnsi" w:hAnsiTheme="majorHAnsi" w:cstheme="majorHAnsi"/>
        </w:rPr>
        <w:t> a fragile state as one that is “unable or unwilling to perform the functions necessary for poverty reduction, the promotion of development, protection of the population and the observance of human rights</w:t>
      </w:r>
      <w:r w:rsidRPr="00DE65B6">
        <w:rPr>
          <w:rFonts w:asciiTheme="majorHAnsi" w:hAnsiTheme="majorHAnsi" w:cstheme="majorHAnsi"/>
        </w:rPr>
        <w:t>.” In 2009, U.S. Joint Forces Command released a </w:t>
      </w:r>
      <w:hyperlink r:id="rId39" w:history="1">
        <w:r w:rsidRPr="00DE65B6">
          <w:rPr>
            <w:rStyle w:val="Hyperlink"/>
            <w:rFonts w:asciiTheme="majorHAnsi" w:hAnsiTheme="majorHAnsi" w:cstheme="majorHAnsi"/>
          </w:rPr>
          <w:t>statement</w:t>
        </w:r>
      </w:hyperlink>
      <w:r w:rsidRPr="00DE65B6">
        <w:rPr>
          <w:rFonts w:asciiTheme="majorHAnsi" w:hAnsiTheme="majorHAnsi" w:cstheme="majorHAnsi"/>
        </w:rPr>
        <w:t> expressing concerns over Mexico, highlighting the potential even then for a total collapse. At the time, then-President Felipe Calderón </w:t>
      </w:r>
      <w:hyperlink r:id="rId40" w:history="1">
        <w:r w:rsidRPr="00DE65B6">
          <w:rPr>
            <w:rStyle w:val="Hyperlink"/>
            <w:rFonts w:asciiTheme="majorHAnsi" w:hAnsiTheme="majorHAnsi" w:cstheme="majorHAnsi"/>
          </w:rPr>
          <w:t>responded</w:t>
        </w:r>
      </w:hyperlink>
      <w:r w:rsidRPr="00DE65B6">
        <w:rPr>
          <w:rFonts w:asciiTheme="majorHAnsi" w:hAnsiTheme="majorHAnsi" w:cstheme="majorHAnsi"/>
        </w:rPr>
        <w:t> to the report, stating it was entirely false; </w:t>
      </w:r>
      <w:hyperlink r:id="rId41" w:history="1">
        <w:r w:rsidRPr="00DE65B6">
          <w:rPr>
            <w:rStyle w:val="Hyperlink"/>
            <w:rFonts w:asciiTheme="majorHAnsi" w:hAnsiTheme="majorHAnsi" w:cstheme="majorHAnsi"/>
          </w:rPr>
          <w:t>allegedly</w:t>
        </w:r>
      </w:hyperlink>
      <w:r w:rsidRPr="00DE65B6">
        <w:rPr>
          <w:rFonts w:asciiTheme="majorHAnsi" w:hAnsiTheme="majorHAnsi" w:cstheme="majorHAnsi"/>
        </w:rPr>
        <w:t>, he even wanted President Obama to release a statement to that effect.</w:t>
      </w:r>
    </w:p>
    <w:p w14:paraId="7017DCF6" w14:textId="77777777" w:rsidR="00B94C51" w:rsidRPr="00DE65B6" w:rsidRDefault="00B94C51" w:rsidP="00B94C51">
      <w:pPr>
        <w:rPr>
          <w:rFonts w:asciiTheme="majorHAnsi" w:hAnsiTheme="majorHAnsi" w:cstheme="majorHAnsi"/>
        </w:rPr>
      </w:pPr>
      <w:r w:rsidRPr="00DE65B6">
        <w:rPr>
          <w:rFonts w:asciiTheme="majorHAnsi" w:hAnsiTheme="majorHAnsi" w:cstheme="majorHAnsi"/>
        </w:rPr>
        <w:t xml:space="preserve">In August 2018, the State Department </w:t>
      </w:r>
      <w:hyperlink r:id="rId42" w:history="1">
        <w:r w:rsidRPr="00DE65B6">
          <w:rPr>
            <w:rStyle w:val="Hyperlink"/>
            <w:rFonts w:asciiTheme="majorHAnsi" w:hAnsiTheme="majorHAnsi" w:cstheme="majorHAnsi"/>
          </w:rPr>
          <w:t>released</w:t>
        </w:r>
      </w:hyperlink>
      <w:r w:rsidRPr="00DE65B6">
        <w:rPr>
          <w:rFonts w:asciiTheme="majorHAnsi" w:hAnsiTheme="majorHAnsi" w:cstheme="majorHAnsi"/>
        </w:rPr>
        <w:t xml:space="preserve"> a do-not-travel warning for five of the thirty-two Mexican states. Many other states are still considered dangerous, and the U.S. State Department has advised American tourists caution if not total reconsideration. The warning indicates a lack of stability and control on the government’s part in the region. </w:t>
      </w:r>
      <w:r w:rsidRPr="00DE65B6">
        <w:rPr>
          <w:rStyle w:val="StyleUnderline"/>
          <w:rFonts w:asciiTheme="majorHAnsi" w:hAnsiTheme="majorHAnsi" w:cstheme="majorHAnsi"/>
        </w:rPr>
        <w:t xml:space="preserve">The </w:t>
      </w:r>
      <w:r w:rsidRPr="009651FA">
        <w:rPr>
          <w:rStyle w:val="StyleUnderline"/>
          <w:rFonts w:asciiTheme="majorHAnsi" w:hAnsiTheme="majorHAnsi" w:cstheme="majorHAnsi"/>
          <w:highlight w:val="green"/>
        </w:rPr>
        <w:t>Mexican government</w:t>
      </w:r>
      <w:r w:rsidRPr="00DE65B6">
        <w:rPr>
          <w:rStyle w:val="StyleUnderline"/>
          <w:rFonts w:asciiTheme="majorHAnsi" w:hAnsiTheme="majorHAnsi" w:cstheme="majorHAnsi"/>
        </w:rPr>
        <w:t xml:space="preserve"> is </w:t>
      </w:r>
      <w:r w:rsidRPr="009651FA">
        <w:rPr>
          <w:rStyle w:val="StyleUnderline"/>
          <w:rFonts w:asciiTheme="majorHAnsi" w:hAnsiTheme="majorHAnsi" w:cstheme="majorHAnsi"/>
          <w:highlight w:val="green"/>
        </w:rPr>
        <w:t>in</w:t>
      </w:r>
      <w:r w:rsidRPr="00DE65B6">
        <w:rPr>
          <w:rStyle w:val="StyleUnderline"/>
          <w:rFonts w:asciiTheme="majorHAnsi" w:hAnsiTheme="majorHAnsi" w:cstheme="majorHAnsi"/>
        </w:rPr>
        <w:t xml:space="preserve"> a </w:t>
      </w:r>
      <w:r w:rsidRPr="009651FA">
        <w:rPr>
          <w:rStyle w:val="StyleUnderline"/>
          <w:rFonts w:asciiTheme="majorHAnsi" w:hAnsiTheme="majorHAnsi" w:cstheme="majorHAnsi"/>
          <w:highlight w:val="green"/>
        </w:rPr>
        <w:t>prolonged</w:t>
      </w:r>
      <w:r w:rsidRPr="00DE65B6">
        <w:rPr>
          <w:rStyle w:val="StyleUnderline"/>
          <w:rFonts w:asciiTheme="majorHAnsi" w:hAnsiTheme="majorHAnsi" w:cstheme="majorHAnsi"/>
        </w:rPr>
        <w:t xml:space="preserve"> state of civil </w:t>
      </w:r>
      <w:r w:rsidRPr="009651FA">
        <w:rPr>
          <w:rStyle w:val="StyleUnderline"/>
          <w:rFonts w:asciiTheme="majorHAnsi" w:hAnsiTheme="majorHAnsi" w:cstheme="majorHAnsi"/>
          <w:highlight w:val="green"/>
        </w:rPr>
        <w:t>war with</w:t>
      </w:r>
      <w:r w:rsidRPr="00DE65B6">
        <w:rPr>
          <w:rStyle w:val="StyleUnderline"/>
          <w:rFonts w:asciiTheme="majorHAnsi" w:hAnsiTheme="majorHAnsi" w:cstheme="majorHAnsi"/>
        </w:rPr>
        <w:t xml:space="preserve"> various </w:t>
      </w:r>
      <w:r w:rsidRPr="009651FA">
        <w:rPr>
          <w:rStyle w:val="StyleUnderline"/>
          <w:rFonts w:asciiTheme="majorHAnsi" w:hAnsiTheme="majorHAnsi" w:cstheme="majorHAnsi"/>
          <w:highlight w:val="green"/>
        </w:rPr>
        <w:t>cartels, and</w:t>
      </w:r>
      <w:r w:rsidRPr="00DE65B6">
        <w:rPr>
          <w:rStyle w:val="StyleUnderline"/>
          <w:rFonts w:asciiTheme="majorHAnsi" w:hAnsiTheme="majorHAnsi" w:cstheme="majorHAnsi"/>
        </w:rPr>
        <w:t xml:space="preserve"> the state is </w:t>
      </w:r>
      <w:r w:rsidRPr="009651FA">
        <w:rPr>
          <w:rStyle w:val="StyleUnderline"/>
          <w:rFonts w:asciiTheme="majorHAnsi" w:hAnsiTheme="majorHAnsi" w:cstheme="majorHAnsi"/>
          <w:highlight w:val="green"/>
        </w:rPr>
        <w:t>losing</w:t>
      </w:r>
      <w:r w:rsidRPr="00DE65B6">
        <w:rPr>
          <w:rStyle w:val="StyleUnderline"/>
          <w:rFonts w:asciiTheme="majorHAnsi" w:hAnsiTheme="majorHAnsi" w:cstheme="majorHAnsi"/>
        </w:rPr>
        <w:t>. Rampant corruption from the local to federal level breaks down the fundamental principal-agent relationship between the government and its population, encouraging locals to turn to militias for protection.</w:t>
      </w:r>
      <w:r w:rsidRPr="00DE65B6">
        <w:rPr>
          <w:rFonts w:asciiTheme="majorHAnsi" w:hAnsiTheme="majorHAnsi" w:cstheme="majorHAnsi"/>
        </w:rPr>
        <w:t xml:space="preserve"> The militias are, in part, a result of widespread corruption as well as the Mexican military’s deterioration. Mexico’s military faces large numbers of desertions, while measures to provide security for its population continue to fail. The United States should continue to treat Mexico as a welcome economic partner but accept that Mexico is a fragile state, and thus a serious security risk.</w:t>
      </w:r>
    </w:p>
    <w:p w14:paraId="5E84C05A" w14:textId="77777777" w:rsidR="00B94C51" w:rsidRPr="00DE65B6" w:rsidRDefault="00B94C51" w:rsidP="00B94C51">
      <w:pPr>
        <w:rPr>
          <w:rFonts w:asciiTheme="majorHAnsi" w:hAnsiTheme="majorHAnsi" w:cstheme="majorHAnsi"/>
        </w:rPr>
      </w:pPr>
      <w:r w:rsidRPr="00DE65B6">
        <w:rPr>
          <w:rStyle w:val="StyleUnderline"/>
          <w:rFonts w:asciiTheme="majorHAnsi" w:hAnsiTheme="majorHAnsi" w:cstheme="majorHAnsi"/>
        </w:rPr>
        <w:t xml:space="preserve">The drug </w:t>
      </w:r>
      <w:r w:rsidRPr="009651FA">
        <w:rPr>
          <w:rStyle w:val="StyleUnderline"/>
          <w:rFonts w:asciiTheme="majorHAnsi" w:hAnsiTheme="majorHAnsi" w:cstheme="majorHAnsi"/>
          <w:highlight w:val="green"/>
        </w:rPr>
        <w:t>war</w:t>
      </w:r>
      <w:r w:rsidRPr="00DE65B6">
        <w:rPr>
          <w:rStyle w:val="StyleUnderline"/>
          <w:rFonts w:asciiTheme="majorHAnsi" w:hAnsiTheme="majorHAnsi" w:cstheme="majorHAnsi"/>
        </w:rPr>
        <w:t xml:space="preserve"> in Mexico is </w:t>
      </w:r>
      <w:r w:rsidRPr="009651FA">
        <w:rPr>
          <w:rStyle w:val="StyleUnderline"/>
          <w:rFonts w:asciiTheme="majorHAnsi" w:hAnsiTheme="majorHAnsi" w:cstheme="majorHAnsi"/>
          <w:highlight w:val="green"/>
        </w:rPr>
        <w:t>escalating</w:t>
      </w:r>
      <w:r w:rsidRPr="00DE65B6">
        <w:rPr>
          <w:rFonts w:asciiTheme="majorHAnsi" w:hAnsiTheme="majorHAnsi" w:cstheme="majorHAnsi"/>
        </w:rPr>
        <w:t xml:space="preserve">, and it is creating a spillover effect in the United States. In the United States, the majority of the concern from the Mexican drug war focuses on its impact on the opioid epidemic, a growing topic in both countries. According to the U.S. Centers for Disease Control, the </w:t>
      </w:r>
      <w:hyperlink r:id="rId43" w:history="1">
        <w:r w:rsidRPr="00DE65B6">
          <w:rPr>
            <w:rStyle w:val="Hyperlink"/>
            <w:rFonts w:asciiTheme="majorHAnsi" w:hAnsiTheme="majorHAnsi" w:cstheme="majorHAnsi"/>
          </w:rPr>
          <w:t>total economic burden</w:t>
        </w:r>
      </w:hyperlink>
      <w:r w:rsidRPr="00DE65B6">
        <w:rPr>
          <w:rFonts w:asciiTheme="majorHAnsi" w:hAnsiTheme="majorHAnsi" w:cstheme="majorHAnsi"/>
        </w:rPr>
        <w:t xml:space="preserve"> for opioid misuse, often leading to heroin abuse, is $78.5 billion a year. CNN </w:t>
      </w:r>
      <w:hyperlink r:id="rId44" w:history="1">
        <w:r w:rsidRPr="00DE65B6">
          <w:rPr>
            <w:rStyle w:val="Hyperlink"/>
            <w:rFonts w:asciiTheme="majorHAnsi" w:hAnsiTheme="majorHAnsi" w:cstheme="majorHAnsi"/>
          </w:rPr>
          <w:t>reported</w:t>
        </w:r>
      </w:hyperlink>
      <w:r w:rsidRPr="00DE65B6">
        <w:rPr>
          <w:rFonts w:asciiTheme="majorHAnsi" w:hAnsiTheme="majorHAnsi" w:cstheme="majorHAnsi"/>
        </w:rPr>
        <w:t xml:space="preserve"> that from 2002 to 2016 the number of heroin users increased from 404,000 to 948,000, a 135% increase. The opioid epidemic is part of the </w:t>
      </w:r>
      <w:hyperlink r:id="rId45" w:history="1">
        <w:r w:rsidRPr="00DE65B6">
          <w:rPr>
            <w:rStyle w:val="Hyperlink"/>
            <w:rFonts w:asciiTheme="majorHAnsi" w:hAnsiTheme="majorHAnsi" w:cstheme="majorHAnsi"/>
          </w:rPr>
          <w:t xml:space="preserve">drug war </w:t>
        </w:r>
      </w:hyperlink>
      <w:r w:rsidRPr="00DE65B6">
        <w:rPr>
          <w:rFonts w:asciiTheme="majorHAnsi" w:hAnsiTheme="majorHAnsi" w:cstheme="majorHAnsi"/>
        </w:rPr>
        <w:t xml:space="preserve">in Mexico, where violence spills over. Demand in the United States for narcotics profit drug trafficking organizations and money is then laundered back to the cartels who use these funds to </w:t>
      </w:r>
      <w:hyperlink r:id="rId46" w:history="1">
        <w:r w:rsidRPr="00DE65B6">
          <w:rPr>
            <w:rStyle w:val="Hyperlink"/>
            <w:rFonts w:asciiTheme="majorHAnsi" w:hAnsiTheme="majorHAnsi" w:cstheme="majorHAnsi"/>
          </w:rPr>
          <w:t>purchase weapons</w:t>
        </w:r>
      </w:hyperlink>
      <w:r w:rsidRPr="00DE65B6">
        <w:rPr>
          <w:rFonts w:asciiTheme="majorHAnsi" w:hAnsiTheme="majorHAnsi" w:cstheme="majorHAnsi"/>
        </w:rPr>
        <w:t xml:space="preserve"> in order to take more territory or assert control in Mexico.</w:t>
      </w:r>
    </w:p>
    <w:p w14:paraId="25D4279F" w14:textId="77777777" w:rsidR="00B94C51" w:rsidRPr="00DE65B6" w:rsidRDefault="00B94C51" w:rsidP="00B94C51">
      <w:pPr>
        <w:rPr>
          <w:rFonts w:asciiTheme="majorHAnsi" w:hAnsiTheme="majorHAnsi" w:cstheme="majorHAnsi"/>
        </w:rPr>
      </w:pPr>
      <w:r w:rsidRPr="00DE65B6">
        <w:rPr>
          <w:rFonts w:asciiTheme="majorHAnsi" w:hAnsiTheme="majorHAnsi" w:cstheme="majorHAnsi"/>
        </w:rPr>
        <w:t xml:space="preserve">The spillover effect is hurting both the United States and Mexico. Assistant Secretary Brownfield, representing the State Department’s Bureau of International Narcotics and Law Enforcement Affairs, noted in a 2017 </w:t>
      </w:r>
      <w:hyperlink r:id="rId47" w:history="1">
        <w:r w:rsidRPr="00DE65B6">
          <w:rPr>
            <w:rStyle w:val="Hyperlink"/>
            <w:rFonts w:asciiTheme="majorHAnsi" w:hAnsiTheme="majorHAnsi" w:cstheme="majorHAnsi"/>
          </w:rPr>
          <w:t>teleconference</w:t>
        </w:r>
      </w:hyperlink>
      <w:r w:rsidRPr="00DE65B6">
        <w:rPr>
          <w:rFonts w:asciiTheme="majorHAnsi" w:hAnsiTheme="majorHAnsi" w:cstheme="majorHAnsi"/>
        </w:rPr>
        <w:t xml:space="preserve"> that an estimate of 90-94% of all “heroin consumed in the U.S. comes from Mexico.” While 90% of cocaine samples seized in the U.S. in </w:t>
      </w:r>
      <w:hyperlink r:id="rId48" w:history="1">
        <w:r w:rsidRPr="00DE65B6">
          <w:rPr>
            <w:rStyle w:val="Hyperlink"/>
            <w:rFonts w:asciiTheme="majorHAnsi" w:hAnsiTheme="majorHAnsi" w:cstheme="majorHAnsi"/>
          </w:rPr>
          <w:t>2015</w:t>
        </w:r>
      </w:hyperlink>
      <w:r w:rsidRPr="00DE65B6">
        <w:rPr>
          <w:rFonts w:asciiTheme="majorHAnsi" w:hAnsiTheme="majorHAnsi" w:cstheme="majorHAnsi"/>
        </w:rPr>
        <w:t xml:space="preserve"> originated from Columbia, the cartels smuggle them through Mexico to the U.S. While drugs flow into the U.S. from Mexico, illegal arms are trafficked back into Mexico, fueling the violence. A </w:t>
      </w:r>
      <w:hyperlink r:id="rId49" w:history="1">
        <w:r w:rsidRPr="00DE65B6">
          <w:rPr>
            <w:rStyle w:val="Hyperlink"/>
            <w:rFonts w:asciiTheme="majorHAnsi" w:hAnsiTheme="majorHAnsi" w:cstheme="majorHAnsi"/>
          </w:rPr>
          <w:t>2009 report</w:t>
        </w:r>
      </w:hyperlink>
      <w:r w:rsidRPr="00DE65B6">
        <w:rPr>
          <w:rFonts w:asciiTheme="majorHAnsi" w:hAnsiTheme="majorHAnsi" w:cstheme="majorHAnsi"/>
        </w:rPr>
        <w:t xml:space="preserve"> from the U.S. Government Accountability Office noted that approximately 87% of firearms seized in Mexico over the past five years could be traced back to the United States. </w:t>
      </w:r>
      <w:hyperlink r:id="rId50" w:history="1">
        <w:r w:rsidRPr="00DE65B6">
          <w:rPr>
            <w:rStyle w:val="Hyperlink"/>
            <w:rFonts w:asciiTheme="majorHAnsi" w:hAnsiTheme="majorHAnsi" w:cstheme="majorHAnsi"/>
          </w:rPr>
          <w:t>Stratfor</w:t>
        </w:r>
      </w:hyperlink>
      <w:r w:rsidRPr="00DE65B6">
        <w:rPr>
          <w:rFonts w:asciiTheme="majorHAnsi" w:hAnsiTheme="majorHAnsi" w:cstheme="majorHAnsi"/>
        </w:rPr>
        <w:t xml:space="preserve"> disputes this claim, arguing the number of weapons in the figure were those submitted by Mexican authorities to the ATF and successfully traced. The figure did not include the total number of weapons seized. Even if Stratfor’s claim is true and the actual percentage is less than 12%, it is still a concerning number, indicating American arms and associated illegal arms trafficking contribute to the violence and corruption in Mexico.</w:t>
      </w:r>
    </w:p>
    <w:p w14:paraId="5700B9F4" w14:textId="77777777" w:rsidR="00B94C51" w:rsidRPr="00DE65B6" w:rsidRDefault="00B94C51" w:rsidP="00B94C51">
      <w:pPr>
        <w:rPr>
          <w:rFonts w:asciiTheme="majorHAnsi" w:hAnsiTheme="majorHAnsi" w:cstheme="majorHAnsi"/>
        </w:rPr>
      </w:pPr>
      <w:r w:rsidRPr="00DE65B6">
        <w:rPr>
          <w:rStyle w:val="StyleUnderline"/>
          <w:rFonts w:asciiTheme="majorHAnsi" w:hAnsiTheme="majorHAnsi" w:cstheme="majorHAnsi"/>
        </w:rPr>
        <w:t xml:space="preserve">Corruption in Mexico affects public services and industry, </w:t>
      </w:r>
      <w:r w:rsidRPr="009651FA">
        <w:rPr>
          <w:rStyle w:val="StyleUnderline"/>
          <w:rFonts w:asciiTheme="majorHAnsi" w:hAnsiTheme="majorHAnsi" w:cstheme="majorHAnsi"/>
          <w:highlight w:val="green"/>
        </w:rPr>
        <w:t>negatively impacting</w:t>
      </w:r>
      <w:r w:rsidRPr="00DE65B6">
        <w:rPr>
          <w:rStyle w:val="StyleUnderline"/>
          <w:rFonts w:asciiTheme="majorHAnsi" w:hAnsiTheme="majorHAnsi" w:cstheme="majorHAnsi"/>
        </w:rPr>
        <w:t xml:space="preserve"> the economic well-being of its </w:t>
      </w:r>
      <w:r w:rsidRPr="009651FA">
        <w:rPr>
          <w:rStyle w:val="StyleUnderline"/>
          <w:rFonts w:asciiTheme="majorHAnsi" w:hAnsiTheme="majorHAnsi" w:cstheme="majorHAnsi"/>
          <w:highlight w:val="green"/>
        </w:rPr>
        <w:t>citizens</w:t>
      </w:r>
      <w:r w:rsidRPr="00DE65B6">
        <w:rPr>
          <w:rFonts w:asciiTheme="majorHAnsi" w:hAnsiTheme="majorHAnsi" w:cstheme="majorHAnsi"/>
        </w:rPr>
        <w:t>. A 2016 World Economic Forum Global Competitiveness Report noted bribery and corruption could increase business costs in Mexico by 10%. Even tax administration is affected, and a 2014 Reuter’s</w:t>
      </w:r>
      <w:hyperlink r:id="rId51" w:history="1">
        <w:r w:rsidRPr="00DE65B6">
          <w:rPr>
            <w:rStyle w:val="Hyperlink"/>
            <w:rFonts w:asciiTheme="majorHAnsi" w:hAnsiTheme="majorHAnsi" w:cstheme="majorHAnsi"/>
          </w:rPr>
          <w:t xml:space="preserve"> report</w:t>
        </w:r>
      </w:hyperlink>
      <w:r w:rsidRPr="00DE65B6">
        <w:rPr>
          <w:rFonts w:asciiTheme="majorHAnsi" w:hAnsiTheme="majorHAnsi" w:cstheme="majorHAnsi"/>
        </w:rPr>
        <w:t xml:space="preserve"> states that Mexico has one of the weakest tax revenues in the 34-nation Organization for Economic Co-operation and Development. According to the report, “Crime, corruption and tax evasion drained $462 billion from Mexico’s economy in 2011, trailing only China and Russia.” Corrupted tax revenue creates a cyclical effect where the government cannot afford to pay for necessary services or even its military. Corruption increases the cost for basic necessities and thus further incentivizing farmers and other vulnerable populations to support the narco-economy.</w:t>
      </w:r>
    </w:p>
    <w:p w14:paraId="51EAB283" w14:textId="77777777" w:rsidR="00B94C51" w:rsidRPr="00DE65B6" w:rsidRDefault="00B94C51" w:rsidP="00B94C51">
      <w:pPr>
        <w:rPr>
          <w:rFonts w:asciiTheme="majorHAnsi" w:hAnsiTheme="majorHAnsi" w:cstheme="majorHAnsi"/>
        </w:rPr>
      </w:pPr>
      <w:r w:rsidRPr="00DE65B6">
        <w:rPr>
          <w:rFonts w:asciiTheme="majorHAnsi" w:hAnsiTheme="majorHAnsi" w:cstheme="majorHAnsi"/>
        </w:rPr>
        <w:t xml:space="preserve">Kleptocracy creates an environment that economically incentivizes farmers to support illegal economies and allows these farmers to fall victim to the cartels. A </w:t>
      </w:r>
      <w:hyperlink r:id="rId52" w:history="1">
        <w:r w:rsidRPr="00DE65B6">
          <w:rPr>
            <w:rStyle w:val="Hyperlink"/>
            <w:rFonts w:asciiTheme="majorHAnsi" w:hAnsiTheme="majorHAnsi" w:cstheme="majorHAnsi"/>
          </w:rPr>
          <w:t>December 2018 New York Times article</w:t>
        </w:r>
      </w:hyperlink>
      <w:r w:rsidRPr="00DE65B6">
        <w:rPr>
          <w:rFonts w:asciiTheme="majorHAnsi" w:hAnsiTheme="majorHAnsi" w:cstheme="majorHAnsi"/>
        </w:rPr>
        <w:t xml:space="preserve"> covering the trial of Joaquín "El Chapo" Guzmán’s trial discussed various testimonies in the courtroom that highlighted Mexican corruption at very high levels of office. Mr. Guzman’s testimony supported other </w:t>
      </w:r>
      <w:hyperlink r:id="rId53" w:history="1">
        <w:r w:rsidRPr="00DE65B6">
          <w:rPr>
            <w:rStyle w:val="Hyperlink"/>
            <w:rFonts w:asciiTheme="majorHAnsi" w:hAnsiTheme="majorHAnsi" w:cstheme="majorHAnsi"/>
          </w:rPr>
          <w:t>reports</w:t>
        </w:r>
      </w:hyperlink>
      <w:r w:rsidRPr="00DE65B6">
        <w:rPr>
          <w:rFonts w:asciiTheme="majorHAnsi" w:hAnsiTheme="majorHAnsi" w:cstheme="majorHAnsi"/>
        </w:rPr>
        <w:t xml:space="preserve"> of widespread corruption throughout Mexico’s government at </w:t>
      </w:r>
      <w:hyperlink r:id="rId54" w:history="1">
        <w:r w:rsidRPr="00DE65B6">
          <w:rPr>
            <w:rStyle w:val="Hyperlink"/>
            <w:rFonts w:asciiTheme="majorHAnsi" w:hAnsiTheme="majorHAnsi" w:cstheme="majorHAnsi"/>
          </w:rPr>
          <w:t>both</w:t>
        </w:r>
      </w:hyperlink>
      <w:r w:rsidRPr="00DE65B6">
        <w:rPr>
          <w:rFonts w:asciiTheme="majorHAnsi" w:hAnsiTheme="majorHAnsi" w:cstheme="majorHAnsi"/>
        </w:rPr>
        <w:t xml:space="preserve"> state and federal levels. Rural farmers fall victim to cartels, because the Mexican government cannot protect them. Stuart Ramsay, a correspondent for Sky News, traveled to Mexico to </w:t>
      </w:r>
      <w:hyperlink r:id="rId55" w:history="1">
        <w:r w:rsidRPr="00DE65B6">
          <w:rPr>
            <w:rStyle w:val="Hyperlink"/>
            <w:rFonts w:asciiTheme="majorHAnsi" w:hAnsiTheme="majorHAnsi" w:cstheme="majorHAnsi"/>
          </w:rPr>
          <w:t>report</w:t>
        </w:r>
      </w:hyperlink>
      <w:r w:rsidRPr="00DE65B6">
        <w:rPr>
          <w:rFonts w:asciiTheme="majorHAnsi" w:hAnsiTheme="majorHAnsi" w:cstheme="majorHAnsi"/>
        </w:rPr>
        <w:t xml:space="preserve"> on Mexico’s continuing drug war. Many of the interviewed farmers admitted that economic incentives to support a narco-economy, in conjunction with death threats, overruled legal crop farming. Krishnan Guru-Murthy, a British journalist for Channel 4 News, traveled to Cancun to </w:t>
      </w:r>
      <w:hyperlink r:id="rId56" w:history="1">
        <w:r w:rsidRPr="00DE65B6">
          <w:rPr>
            <w:rStyle w:val="Hyperlink"/>
            <w:rFonts w:asciiTheme="majorHAnsi" w:hAnsiTheme="majorHAnsi" w:cstheme="majorHAnsi"/>
          </w:rPr>
          <w:t>discuss</w:t>
        </w:r>
      </w:hyperlink>
      <w:r w:rsidRPr="00DE65B6">
        <w:rPr>
          <w:rFonts w:asciiTheme="majorHAnsi" w:hAnsiTheme="majorHAnsi" w:cstheme="majorHAnsi"/>
        </w:rPr>
        <w:t xml:space="preserve"> the current state of Mexico’s drug war. Part of his report showcased the cartel’s ability to murder with near impunity farmers who resisted. The inability of the police to combat this form of terror explains why farmers tend not to resist. Farmers who do resist, typically through an ad hoc militia, add further chaos into an already unstable situation.</w:t>
      </w:r>
    </w:p>
    <w:p w14:paraId="33CF2282" w14:textId="77777777" w:rsidR="00B94C51" w:rsidRPr="00DE65B6" w:rsidRDefault="00B94C51" w:rsidP="00B94C51">
      <w:pPr>
        <w:rPr>
          <w:rFonts w:asciiTheme="majorHAnsi" w:hAnsiTheme="majorHAnsi" w:cstheme="majorHAnsi"/>
        </w:rPr>
      </w:pPr>
      <w:r w:rsidRPr="00DE65B6">
        <w:rPr>
          <w:rFonts w:asciiTheme="majorHAnsi" w:hAnsiTheme="majorHAnsi" w:cstheme="majorHAnsi"/>
        </w:rPr>
        <w:t xml:space="preserve">Max Weber theorized on the </w:t>
      </w:r>
      <w:r w:rsidRPr="00DE65B6">
        <w:rPr>
          <w:rStyle w:val="StyleUnderline"/>
          <w:rFonts w:asciiTheme="majorHAnsi" w:hAnsiTheme="majorHAnsi" w:cstheme="majorHAnsi"/>
        </w:rPr>
        <w:t xml:space="preserve">state’s monopoly on legitimate violence as a fundamental tenet of the modern state, and </w:t>
      </w:r>
      <w:r w:rsidRPr="009651FA">
        <w:rPr>
          <w:rStyle w:val="StyleUnderline"/>
          <w:rFonts w:asciiTheme="majorHAnsi" w:hAnsiTheme="majorHAnsi" w:cstheme="majorHAnsi"/>
          <w:highlight w:val="green"/>
        </w:rPr>
        <w:t>militias</w:t>
      </w:r>
      <w:r w:rsidRPr="00DE65B6">
        <w:rPr>
          <w:rStyle w:val="StyleUnderline"/>
          <w:rFonts w:asciiTheme="majorHAnsi" w:hAnsiTheme="majorHAnsi" w:cstheme="majorHAnsi"/>
        </w:rPr>
        <w:t xml:space="preserve"> challenge this legitimacy—they </w:t>
      </w:r>
      <w:r w:rsidRPr="009651FA">
        <w:rPr>
          <w:rStyle w:val="StyleUnderline"/>
          <w:rFonts w:asciiTheme="majorHAnsi" w:hAnsiTheme="majorHAnsi" w:cstheme="majorHAnsi"/>
          <w:highlight w:val="green"/>
        </w:rPr>
        <w:t>degrade the state’s ability to maintain order</w:t>
      </w:r>
      <w:r w:rsidRPr="00DE65B6">
        <w:rPr>
          <w:rFonts w:asciiTheme="majorHAnsi" w:hAnsiTheme="majorHAnsi" w:cstheme="majorHAnsi"/>
        </w:rPr>
        <w:t xml:space="preserve">, and they disrupt the basis of a social contract between the state and its society. These </w:t>
      </w:r>
      <w:r w:rsidRPr="00DE65B6">
        <w:rPr>
          <w:rStyle w:val="StyleUnderline"/>
          <w:rFonts w:asciiTheme="majorHAnsi" w:hAnsiTheme="majorHAnsi" w:cstheme="majorHAnsi"/>
        </w:rPr>
        <w:t xml:space="preserve">militias are a symbol in that they challenge the state as the sole entity with the monopoly on the legitimate use of force. The rise of militias and </w:t>
      </w:r>
      <w:r w:rsidRPr="009651FA">
        <w:rPr>
          <w:rStyle w:val="StyleUnderline"/>
          <w:rFonts w:asciiTheme="majorHAnsi" w:hAnsiTheme="majorHAnsi" w:cstheme="majorHAnsi"/>
          <w:highlight w:val="green"/>
        </w:rPr>
        <w:t>Mexico’s inability to</w:t>
      </w:r>
      <w:r w:rsidRPr="00DE65B6">
        <w:rPr>
          <w:rStyle w:val="StyleUnderline"/>
          <w:rFonts w:asciiTheme="majorHAnsi" w:hAnsiTheme="majorHAnsi" w:cstheme="majorHAnsi"/>
        </w:rPr>
        <w:t xml:space="preserve"> make gains in </w:t>
      </w:r>
      <w:r w:rsidRPr="009651FA">
        <w:rPr>
          <w:rStyle w:val="StyleUnderline"/>
          <w:rFonts w:asciiTheme="majorHAnsi" w:hAnsiTheme="majorHAnsi" w:cstheme="majorHAnsi"/>
          <w:highlight w:val="green"/>
        </w:rPr>
        <w:t>secur</w:t>
      </w:r>
      <w:r w:rsidRPr="00DE65B6">
        <w:rPr>
          <w:rStyle w:val="StyleUnderline"/>
          <w:rFonts w:asciiTheme="majorHAnsi" w:hAnsiTheme="majorHAnsi" w:cstheme="majorHAnsi"/>
        </w:rPr>
        <w:t xml:space="preserve">ing </w:t>
      </w:r>
      <w:r w:rsidRPr="009651FA">
        <w:rPr>
          <w:rStyle w:val="StyleUnderline"/>
          <w:rFonts w:asciiTheme="majorHAnsi" w:hAnsiTheme="majorHAnsi" w:cstheme="majorHAnsi"/>
          <w:highlight w:val="green"/>
        </w:rPr>
        <w:t>territory against</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cartels</w:t>
      </w:r>
      <w:r w:rsidRPr="00DE65B6">
        <w:rPr>
          <w:rStyle w:val="StyleUnderline"/>
          <w:rFonts w:asciiTheme="majorHAnsi" w:hAnsiTheme="majorHAnsi" w:cstheme="majorHAnsi"/>
        </w:rPr>
        <w:t xml:space="preserve"> suggest the Mexican government is no longer in control over parts of</w:t>
      </w:r>
      <w:r w:rsidRPr="00DE65B6">
        <w:rPr>
          <w:rStyle w:val="Emphasis"/>
          <w:rFonts w:asciiTheme="majorHAnsi" w:hAnsiTheme="majorHAnsi" w:cstheme="majorHAnsi"/>
        </w:rPr>
        <w:t xml:space="preserve"> its country</w:t>
      </w:r>
      <w:r w:rsidRPr="00DE65B6">
        <w:rPr>
          <w:rFonts w:asciiTheme="majorHAnsi" w:hAnsiTheme="majorHAnsi" w:cstheme="majorHAnsi"/>
        </w:rPr>
        <w:t xml:space="preserve">. One might consider the growth of local militias within Mexico’s rural areas as a way forward, but they are dangerous and indicate the Mexican government cannot defend its citizens. </w:t>
      </w:r>
      <w:r w:rsidRPr="00DE65B6">
        <w:rPr>
          <w:rStyle w:val="Emphasis"/>
          <w:rFonts w:asciiTheme="majorHAnsi" w:hAnsiTheme="majorHAnsi" w:cstheme="majorHAnsi"/>
        </w:rPr>
        <w:t>Mexican militias operate outside of the law</w:t>
      </w:r>
      <w:r w:rsidRPr="00DE65B6">
        <w:rPr>
          <w:rFonts w:asciiTheme="majorHAnsi" w:hAnsiTheme="majorHAnsi" w:cstheme="majorHAnsi"/>
        </w:rPr>
        <w:t xml:space="preserve">, and many create their own rules on how to protect their towns. While some militias work with their communities and achieve some level of peace, others act with more questionable methods. In a 2016 Al Jazeera report, journalists recorded militias who patrolled towns and even stopped Mexican police at gunpoint. The police did not resist as they were ordered to present documentation, weapon serial numbers, and a reason for movement. The power dynamic changed. Along with the militias, the Mexican government is struggling to sustain its armed forces. </w:t>
      </w:r>
    </w:p>
    <w:p w14:paraId="2C6BA3AE" w14:textId="77777777" w:rsidR="00B94C51" w:rsidRPr="00DE65B6" w:rsidRDefault="00B94C51" w:rsidP="00B94C51">
      <w:pPr>
        <w:rPr>
          <w:rFonts w:asciiTheme="majorHAnsi" w:hAnsiTheme="majorHAnsi" w:cstheme="majorHAnsi"/>
        </w:rPr>
      </w:pPr>
      <w:r w:rsidRPr="00DE65B6">
        <w:rPr>
          <w:rFonts w:asciiTheme="majorHAnsi" w:hAnsiTheme="majorHAnsi" w:cstheme="majorHAnsi"/>
        </w:rPr>
        <w:t xml:space="preserve">One of the reasons </w:t>
      </w:r>
      <w:r w:rsidRPr="00DE65B6">
        <w:rPr>
          <w:rStyle w:val="StyleUnderline"/>
          <w:rFonts w:asciiTheme="majorHAnsi" w:hAnsiTheme="majorHAnsi" w:cstheme="majorHAnsi"/>
        </w:rPr>
        <w:t xml:space="preserve">Mexico cannot gain ground over the cartels is because its </w:t>
      </w:r>
      <w:r w:rsidRPr="009651FA">
        <w:rPr>
          <w:rStyle w:val="StyleUnderline"/>
          <w:rFonts w:asciiTheme="majorHAnsi" w:hAnsiTheme="majorHAnsi" w:cstheme="majorHAnsi"/>
          <w:highlight w:val="green"/>
        </w:rPr>
        <w:t>military is deteriorating</w:t>
      </w:r>
      <w:r w:rsidRPr="00DE65B6">
        <w:rPr>
          <w:rFonts w:asciiTheme="majorHAnsi" w:hAnsiTheme="majorHAnsi" w:cstheme="majorHAnsi"/>
        </w:rPr>
        <w:t xml:space="preserve"> through ineffective leadership. The first indicator of the military’s breakdown is the deterioration of discipline where there is a growing number of unlawful killings and human rights violations. Human Rights Watch reported that by 2016, the National Human Rights Commission received almost 10,000 complaints, and more than a 100 cases were considered as “serious human rights violations.” Of those abuses investigated from 2012 to 2016, only 3.2% reached a conviction. Instead of cracking down on these abuses, President Nieto expanded military participation in policing. </w:t>
      </w:r>
      <w:r w:rsidRPr="00DE65B6">
        <w:rPr>
          <w:rStyle w:val="StyleUnderline"/>
          <w:rFonts w:asciiTheme="majorHAnsi" w:hAnsiTheme="majorHAnsi" w:cstheme="majorHAnsi"/>
        </w:rPr>
        <w:t>As the drug war continues, and the federal government does not crack down on the human rights violations, the Mexican military will further deteriorate</w:t>
      </w:r>
      <w:r w:rsidRPr="00DE65B6">
        <w:rPr>
          <w:rFonts w:asciiTheme="majorHAnsi" w:hAnsiTheme="majorHAnsi" w:cstheme="majorHAnsi"/>
        </w:rPr>
        <w:t xml:space="preserve">. The Mexican military leadership’s lack of control over the behavior of their forces indicates an erosion in the chain of command and the respect for their Code of Military Justice, and it suggests further corruption. </w:t>
      </w:r>
    </w:p>
    <w:p w14:paraId="38730482" w14:textId="77777777" w:rsidR="00B94C51" w:rsidRPr="00DE65B6" w:rsidRDefault="00B94C51" w:rsidP="00B94C51">
      <w:pPr>
        <w:rPr>
          <w:rStyle w:val="StyleUnderline"/>
          <w:rFonts w:asciiTheme="majorHAnsi" w:hAnsiTheme="majorHAnsi" w:cstheme="majorHAnsi"/>
        </w:rPr>
      </w:pPr>
      <w:r w:rsidRPr="00DE65B6">
        <w:rPr>
          <w:rFonts w:asciiTheme="majorHAnsi" w:hAnsiTheme="majorHAnsi" w:cstheme="majorHAnsi"/>
        </w:rPr>
        <w:t xml:space="preserve">Mexican </w:t>
      </w:r>
      <w:r w:rsidRPr="009651FA">
        <w:rPr>
          <w:rStyle w:val="Emphasis"/>
          <w:rFonts w:asciiTheme="majorHAnsi" w:hAnsiTheme="majorHAnsi" w:cstheme="majorHAnsi"/>
          <w:highlight w:val="green"/>
        </w:rPr>
        <w:t>cartels provide financial incentives for</w:t>
      </w:r>
      <w:r w:rsidRPr="00DE65B6">
        <w:rPr>
          <w:rStyle w:val="Emphasis"/>
          <w:rFonts w:asciiTheme="majorHAnsi" w:hAnsiTheme="majorHAnsi" w:cstheme="majorHAnsi"/>
        </w:rPr>
        <w:t xml:space="preserve"> members of </w:t>
      </w:r>
      <w:r w:rsidRPr="009651FA">
        <w:rPr>
          <w:rStyle w:val="Emphasis"/>
          <w:rFonts w:asciiTheme="majorHAnsi" w:hAnsiTheme="majorHAnsi" w:cstheme="majorHAnsi"/>
          <w:highlight w:val="green"/>
        </w:rPr>
        <w:t xml:space="preserve">Mexico’s armed forces to </w:t>
      </w:r>
      <w:r w:rsidRPr="009651FA">
        <w:rPr>
          <w:rStyle w:val="StyleUnderline"/>
          <w:rFonts w:asciiTheme="majorHAnsi" w:hAnsiTheme="majorHAnsi" w:cstheme="majorHAnsi"/>
          <w:highlight w:val="green"/>
        </w:rPr>
        <w:t>defect</w:t>
      </w:r>
      <w:r w:rsidRPr="00DE65B6">
        <w:rPr>
          <w:rStyle w:val="StyleUnderline"/>
          <w:rFonts w:asciiTheme="majorHAnsi" w:hAnsiTheme="majorHAnsi" w:cstheme="majorHAnsi"/>
        </w:rPr>
        <w:t>, a symptom of the Mexican military's weak state.</w:t>
      </w:r>
      <w:r w:rsidRPr="00DE65B6">
        <w:rPr>
          <w:rFonts w:asciiTheme="majorHAnsi" w:hAnsiTheme="majorHAnsi" w:cstheme="majorHAnsi"/>
        </w:rPr>
        <w:t xml:space="preserve"> A 2008 USA Today article noted that from January to September 2007 4,956 soldiers deserted, approximately 2.5% of the force. Fox News reported that by 2012 over 56,000 soldiers deserted. As of 2016, the total approximate number of deserters is around 150,000. </w:t>
      </w:r>
      <w:r w:rsidRPr="00DE65B6">
        <w:rPr>
          <w:rStyle w:val="StyleUnderline"/>
          <w:rFonts w:asciiTheme="majorHAnsi" w:hAnsiTheme="majorHAnsi" w:cstheme="majorHAnsi"/>
        </w:rPr>
        <w:t xml:space="preserve">PBS interviewed local reporters in Cancun and a former police officer, learning the </w:t>
      </w:r>
      <w:r w:rsidRPr="009651FA">
        <w:rPr>
          <w:rStyle w:val="StyleUnderline"/>
          <w:rFonts w:asciiTheme="majorHAnsi" w:hAnsiTheme="majorHAnsi" w:cstheme="majorHAnsi"/>
          <w:highlight w:val="green"/>
        </w:rPr>
        <w:t>cartels</w:t>
      </w:r>
      <w:r w:rsidRPr="00DE65B6">
        <w:rPr>
          <w:rStyle w:val="StyleUnderline"/>
          <w:rFonts w:asciiTheme="majorHAnsi" w:hAnsiTheme="majorHAnsi" w:cstheme="majorHAnsi"/>
        </w:rPr>
        <w:t xml:space="preserve"> would </w:t>
      </w:r>
      <w:r w:rsidRPr="009651FA">
        <w:rPr>
          <w:rStyle w:val="StyleUnderline"/>
          <w:rFonts w:asciiTheme="majorHAnsi" w:hAnsiTheme="majorHAnsi" w:cstheme="majorHAnsi"/>
          <w:highlight w:val="green"/>
        </w:rPr>
        <w:t>offer</w:t>
      </w:r>
      <w:r w:rsidRPr="00DE65B6">
        <w:rPr>
          <w:rStyle w:val="StyleUnderline"/>
          <w:rFonts w:asciiTheme="majorHAnsi" w:hAnsiTheme="majorHAnsi" w:cstheme="majorHAnsi"/>
        </w:rPr>
        <w:t xml:space="preserve"> </w:t>
      </w:r>
      <w:r w:rsidRPr="00DE65B6">
        <w:rPr>
          <w:rStyle w:val="Emphasis"/>
          <w:rFonts w:asciiTheme="majorHAnsi" w:hAnsiTheme="majorHAnsi" w:cstheme="majorHAnsi"/>
        </w:rPr>
        <w:t>payments</w:t>
      </w:r>
      <w:r w:rsidRPr="00DE65B6">
        <w:rPr>
          <w:rStyle w:val="StyleUnderline"/>
          <w:rFonts w:asciiTheme="majorHAnsi" w:hAnsiTheme="majorHAnsi" w:cstheme="majorHAnsi"/>
        </w:rPr>
        <w:t xml:space="preserve"> of $</w:t>
      </w:r>
      <w:r w:rsidRPr="009651FA">
        <w:rPr>
          <w:rStyle w:val="StyleUnderline"/>
          <w:rFonts w:asciiTheme="majorHAnsi" w:hAnsiTheme="majorHAnsi" w:cstheme="majorHAnsi"/>
          <w:highlight w:val="green"/>
        </w:rPr>
        <w:t>26,000 compared to</w:t>
      </w:r>
      <w:r w:rsidRPr="00DE65B6">
        <w:rPr>
          <w:rStyle w:val="StyleUnderline"/>
          <w:rFonts w:asciiTheme="majorHAnsi" w:hAnsiTheme="majorHAnsi" w:cstheme="majorHAnsi"/>
        </w:rPr>
        <w:t xml:space="preserve"> the soldier’s $</w:t>
      </w:r>
      <w:r w:rsidRPr="009651FA">
        <w:rPr>
          <w:rStyle w:val="StyleUnderline"/>
          <w:rFonts w:asciiTheme="majorHAnsi" w:hAnsiTheme="majorHAnsi" w:cstheme="majorHAnsi"/>
          <w:highlight w:val="green"/>
        </w:rPr>
        <w:t>600</w:t>
      </w:r>
      <w:r w:rsidRPr="00DE65B6">
        <w:rPr>
          <w:rStyle w:val="StyleUnderline"/>
          <w:rFonts w:asciiTheme="majorHAnsi" w:hAnsiTheme="majorHAnsi" w:cstheme="majorHAnsi"/>
        </w:rPr>
        <w:t xml:space="preserve"> salary.</w:t>
      </w:r>
      <w:r w:rsidRPr="00DE65B6">
        <w:rPr>
          <w:rFonts w:asciiTheme="majorHAnsi" w:hAnsiTheme="majorHAnsi" w:cstheme="majorHAnsi"/>
        </w:rPr>
        <w:t xml:space="preserve"> Also, these underpaid officers were poorly trained and equipped, some to a point where an officer carried only six rounds of ammunition. The article also reported the </w:t>
      </w:r>
      <w:r w:rsidRPr="009651FA">
        <w:rPr>
          <w:rStyle w:val="StyleUnderline"/>
          <w:rFonts w:asciiTheme="majorHAnsi" w:hAnsiTheme="majorHAnsi" w:cstheme="majorHAnsi"/>
          <w:highlight w:val="green"/>
        </w:rPr>
        <w:t>cartels</w:t>
      </w:r>
      <w:r w:rsidRPr="00DE65B6">
        <w:rPr>
          <w:rStyle w:val="StyleUnderline"/>
          <w:rFonts w:asciiTheme="majorHAnsi" w:hAnsiTheme="majorHAnsi" w:cstheme="majorHAnsi"/>
        </w:rPr>
        <w:t xml:space="preserve"> were </w:t>
      </w:r>
      <w:r w:rsidRPr="009651FA">
        <w:rPr>
          <w:rStyle w:val="StyleUnderline"/>
          <w:rFonts w:asciiTheme="majorHAnsi" w:hAnsiTheme="majorHAnsi" w:cstheme="majorHAnsi"/>
          <w:highlight w:val="green"/>
        </w:rPr>
        <w:t>waging a propaganda war against the military</w:t>
      </w:r>
      <w:r w:rsidRPr="00DE65B6">
        <w:rPr>
          <w:rStyle w:val="StyleUnderline"/>
          <w:rFonts w:asciiTheme="majorHAnsi" w:hAnsiTheme="majorHAnsi" w:cstheme="majorHAnsi"/>
        </w:rPr>
        <w:t xml:space="preserve">. They </w:t>
      </w:r>
      <w:r w:rsidRPr="009651FA">
        <w:rPr>
          <w:rStyle w:val="StyleUnderline"/>
          <w:rFonts w:asciiTheme="majorHAnsi" w:hAnsiTheme="majorHAnsi" w:cstheme="majorHAnsi"/>
          <w:highlight w:val="green"/>
        </w:rPr>
        <w:t xml:space="preserve">posted ads and offered </w:t>
      </w:r>
      <w:r w:rsidRPr="009651FA">
        <w:rPr>
          <w:rStyle w:val="Emphasis"/>
          <w:rFonts w:asciiTheme="majorHAnsi" w:hAnsiTheme="majorHAnsi" w:cstheme="majorHAnsi"/>
          <w:highlight w:val="green"/>
        </w:rPr>
        <w:t>better pay</w:t>
      </w:r>
      <w:r w:rsidRPr="00DE65B6">
        <w:rPr>
          <w:rStyle w:val="StyleUnderline"/>
          <w:rFonts w:asciiTheme="majorHAnsi" w:hAnsiTheme="majorHAnsi" w:cstheme="majorHAnsi"/>
        </w:rPr>
        <w:t xml:space="preserve"> than the army. The </w:t>
      </w:r>
      <w:r w:rsidRPr="009651FA">
        <w:rPr>
          <w:rStyle w:val="StyleUnderline"/>
          <w:rFonts w:asciiTheme="majorHAnsi" w:hAnsiTheme="majorHAnsi" w:cstheme="majorHAnsi"/>
          <w:highlight w:val="green"/>
        </w:rPr>
        <w:t>cartels successfully recruit</w:t>
      </w:r>
      <w:r w:rsidRPr="00DE65B6">
        <w:rPr>
          <w:rStyle w:val="StyleUnderline"/>
          <w:rFonts w:asciiTheme="majorHAnsi" w:hAnsiTheme="majorHAnsi" w:cstheme="majorHAnsi"/>
        </w:rPr>
        <w:t xml:space="preserve"> from the military, specifically even finding recruits from Mexican </w:t>
      </w:r>
      <w:r w:rsidRPr="009651FA">
        <w:rPr>
          <w:rStyle w:val="StyleUnderline"/>
          <w:rFonts w:asciiTheme="majorHAnsi" w:hAnsiTheme="majorHAnsi" w:cstheme="majorHAnsi"/>
          <w:highlight w:val="green"/>
        </w:rPr>
        <w:t>special forces</w:t>
      </w:r>
      <w:r w:rsidRPr="00DE65B6">
        <w:rPr>
          <w:rStyle w:val="StyleUnderline"/>
          <w:rFonts w:asciiTheme="majorHAnsi" w:hAnsiTheme="majorHAnsi" w:cstheme="majorHAnsi"/>
        </w:rPr>
        <w:t xml:space="preserve"> communities. Many of these deserters end up working for the cartels as </w:t>
      </w:r>
      <w:r w:rsidRPr="009651FA">
        <w:rPr>
          <w:rStyle w:val="StyleUnderline"/>
          <w:rFonts w:asciiTheme="majorHAnsi" w:hAnsiTheme="majorHAnsi" w:cstheme="majorHAnsi"/>
          <w:highlight w:val="green"/>
        </w:rPr>
        <w:t>trained hitmen who comprehend Mexican military tactics</w:t>
      </w:r>
      <w:r w:rsidRPr="00DE65B6">
        <w:rPr>
          <w:rStyle w:val="StyleUnderline"/>
          <w:rFonts w:asciiTheme="majorHAnsi" w:hAnsiTheme="majorHAnsi" w:cstheme="majorHAnsi"/>
        </w:rPr>
        <w:t xml:space="preserve">. These trained ex-soldiers understand how to </w:t>
      </w:r>
      <w:r w:rsidRPr="009651FA">
        <w:rPr>
          <w:rStyle w:val="StyleUnderline"/>
          <w:rFonts w:asciiTheme="majorHAnsi" w:hAnsiTheme="majorHAnsi" w:cstheme="majorHAnsi"/>
          <w:highlight w:val="green"/>
        </w:rPr>
        <w:t>circumvent Mexican patrols</w:t>
      </w:r>
      <w:r w:rsidRPr="00DE65B6">
        <w:rPr>
          <w:rStyle w:val="StyleUnderline"/>
          <w:rFonts w:asciiTheme="majorHAnsi" w:hAnsiTheme="majorHAnsi" w:cstheme="majorHAnsi"/>
        </w:rPr>
        <w:t xml:space="preserve">, and have a basic understanding of how to effectively engage conventional military forces. </w:t>
      </w:r>
    </w:p>
    <w:p w14:paraId="2F80AED8" w14:textId="77777777" w:rsidR="00B94C51" w:rsidRPr="00DE65B6" w:rsidRDefault="00B94C51" w:rsidP="00B94C51">
      <w:pPr>
        <w:rPr>
          <w:rFonts w:asciiTheme="majorHAnsi" w:hAnsiTheme="majorHAnsi" w:cstheme="majorHAnsi"/>
        </w:rPr>
      </w:pPr>
      <w:r w:rsidRPr="00DE65B6">
        <w:rPr>
          <w:rStyle w:val="StyleUnderline"/>
          <w:rFonts w:asciiTheme="majorHAnsi" w:hAnsiTheme="majorHAnsi" w:cstheme="majorHAnsi"/>
        </w:rPr>
        <w:t xml:space="preserve">The gradual comprehensive </w:t>
      </w:r>
      <w:r w:rsidRPr="009651FA">
        <w:rPr>
          <w:rStyle w:val="StyleUnderline"/>
          <w:rFonts w:asciiTheme="majorHAnsi" w:hAnsiTheme="majorHAnsi" w:cstheme="majorHAnsi"/>
          <w:highlight w:val="green"/>
        </w:rPr>
        <w:t>collapse of order in Mexico is unlikely to reverse</w:t>
      </w:r>
      <w:r w:rsidRPr="00DE65B6">
        <w:rPr>
          <w:rFonts w:asciiTheme="majorHAnsi" w:hAnsiTheme="majorHAnsi" w:cstheme="majorHAnsi"/>
        </w:rPr>
        <w:t xml:space="preserve"> even with the recent election of Andrés Manuel López Obrador. Obrador’s counter-cartel policy platform of amnesty, as well as his aspirations for a military reformation, </w:t>
      </w:r>
      <w:r w:rsidRPr="009651FA">
        <w:rPr>
          <w:rStyle w:val="StyleUnderline"/>
          <w:rFonts w:asciiTheme="majorHAnsi" w:hAnsiTheme="majorHAnsi" w:cstheme="majorHAnsi"/>
          <w:highlight w:val="green"/>
        </w:rPr>
        <w:t>will</w:t>
      </w:r>
      <w:r w:rsidRPr="00DE65B6">
        <w:rPr>
          <w:rStyle w:val="StyleUnderline"/>
          <w:rFonts w:asciiTheme="majorHAnsi" w:hAnsiTheme="majorHAnsi" w:cstheme="majorHAnsi"/>
        </w:rPr>
        <w:t xml:space="preserve"> only </w:t>
      </w:r>
      <w:r w:rsidRPr="009651FA">
        <w:rPr>
          <w:rStyle w:val="StyleUnderline"/>
          <w:rFonts w:asciiTheme="majorHAnsi" w:hAnsiTheme="majorHAnsi" w:cstheme="majorHAnsi"/>
          <w:highlight w:val="green"/>
        </w:rPr>
        <w:t>embolden the cartels</w:t>
      </w:r>
      <w:r w:rsidRPr="00DE65B6">
        <w:rPr>
          <w:rFonts w:asciiTheme="majorHAnsi" w:hAnsiTheme="majorHAnsi" w:cstheme="majorHAnsi"/>
        </w:rPr>
        <w:t xml:space="preserve">. However, as he just took office, it is important to wait and see what he and his cabinet will pursue and the effectiveness of their policies. </w:t>
      </w:r>
    </w:p>
    <w:p w14:paraId="76C0501C" w14:textId="77777777" w:rsidR="00B94C51" w:rsidRPr="00DE65B6" w:rsidRDefault="00B94C51" w:rsidP="00B94C51">
      <w:pPr>
        <w:rPr>
          <w:rFonts w:asciiTheme="majorHAnsi" w:hAnsiTheme="majorHAnsi" w:cstheme="majorHAnsi"/>
        </w:rPr>
      </w:pPr>
    </w:p>
    <w:p w14:paraId="4ACE327D" w14:textId="77777777" w:rsidR="00B94C51" w:rsidRPr="00DE65B6" w:rsidRDefault="00B94C51" w:rsidP="00B94C51">
      <w:pPr>
        <w:pStyle w:val="Heading4"/>
        <w:rPr>
          <w:rFonts w:asciiTheme="majorHAnsi" w:hAnsiTheme="majorHAnsi" w:cstheme="majorHAnsi"/>
        </w:rPr>
      </w:pPr>
      <w:r w:rsidRPr="00DE65B6">
        <w:rPr>
          <w:rFonts w:asciiTheme="majorHAnsi" w:hAnsiTheme="majorHAnsi" w:cstheme="majorHAnsi"/>
        </w:rPr>
        <w:t>Mexican DTO instability spills over into Latin American instability</w:t>
      </w:r>
    </w:p>
    <w:p w14:paraId="6373CA09" w14:textId="77777777" w:rsidR="00B94C51" w:rsidRPr="00DE65B6" w:rsidRDefault="00B94C51" w:rsidP="00B94C51">
      <w:pPr>
        <w:rPr>
          <w:rFonts w:asciiTheme="majorHAnsi" w:hAnsiTheme="majorHAnsi" w:cstheme="majorHAnsi"/>
        </w:rPr>
      </w:pPr>
      <w:r w:rsidRPr="00DE65B6">
        <w:rPr>
          <w:rStyle w:val="Style13ptBold"/>
          <w:rFonts w:asciiTheme="majorHAnsi" w:hAnsiTheme="majorHAnsi" w:cstheme="majorHAnsi"/>
        </w:rPr>
        <w:t>Soumaya 20</w:t>
      </w:r>
      <w:r w:rsidRPr="00DE65B6">
        <w:rPr>
          <w:rFonts w:asciiTheme="majorHAnsi" w:hAnsiTheme="majorHAnsi" w:cstheme="majorHAnsi"/>
        </w:rPr>
        <w:t xml:space="preserve"> [Paula Soumaya, 2-7-2020, "The Role of Global Governance in Curtailing Mexican Cartel Violence," E-International Relations, https://www.e-ir.info/2020/02/07/the-role-of-global-governance-in-curtailing-mexican-cartel-violence/ || belle]</w:t>
      </w:r>
    </w:p>
    <w:p w14:paraId="6C1AB94C" w14:textId="77777777" w:rsidR="00B94C51" w:rsidRPr="00DE65B6" w:rsidRDefault="00B94C51" w:rsidP="00B94C51">
      <w:pPr>
        <w:pStyle w:val="ListParagraph"/>
        <w:numPr>
          <w:ilvl w:val="0"/>
          <w:numId w:val="23"/>
        </w:numPr>
        <w:rPr>
          <w:rFonts w:asciiTheme="majorHAnsi" w:hAnsiTheme="majorHAnsi" w:cstheme="majorHAnsi"/>
        </w:rPr>
      </w:pPr>
      <w:r w:rsidRPr="00DE65B6">
        <w:rPr>
          <w:rFonts w:asciiTheme="majorHAnsi" w:hAnsiTheme="majorHAnsi" w:cstheme="majorHAnsi"/>
        </w:rPr>
        <w:t>DTOs = drug trafficking organizations</w:t>
      </w:r>
    </w:p>
    <w:p w14:paraId="58438661" w14:textId="77777777" w:rsidR="00B94C51" w:rsidRPr="00DE65B6" w:rsidRDefault="00B94C51" w:rsidP="00B94C51">
      <w:pPr>
        <w:rPr>
          <w:rStyle w:val="Emphasis"/>
          <w:rFonts w:asciiTheme="majorHAnsi" w:hAnsiTheme="majorHAnsi" w:cstheme="majorHAnsi"/>
        </w:rPr>
      </w:pPr>
      <w:r w:rsidRPr="00DE65B6">
        <w:rPr>
          <w:rFonts w:asciiTheme="majorHAnsi" w:hAnsiTheme="majorHAnsi" w:cstheme="majorHAnsi"/>
        </w:rPr>
        <w:t xml:space="preserve">The </w:t>
      </w:r>
      <w:r w:rsidRPr="009651FA">
        <w:rPr>
          <w:rStyle w:val="Emphasis"/>
          <w:rFonts w:asciiTheme="majorHAnsi" w:hAnsiTheme="majorHAnsi" w:cstheme="majorHAnsi"/>
          <w:highlight w:val="green"/>
        </w:rPr>
        <w:t>reach of Mexican cartels</w:t>
      </w:r>
      <w:r w:rsidRPr="00DE65B6">
        <w:rPr>
          <w:rStyle w:val="Emphasis"/>
          <w:rFonts w:asciiTheme="majorHAnsi" w:hAnsiTheme="majorHAnsi" w:cstheme="majorHAnsi"/>
        </w:rPr>
        <w:t xml:space="preserve">’ dealings has </w:t>
      </w:r>
      <w:r w:rsidRPr="009651FA">
        <w:rPr>
          <w:rStyle w:val="Emphasis"/>
          <w:rFonts w:asciiTheme="majorHAnsi" w:hAnsiTheme="majorHAnsi" w:cstheme="majorHAnsi"/>
          <w:highlight w:val="green"/>
        </w:rPr>
        <w:t>expanded</w:t>
      </w:r>
      <w:r w:rsidRPr="00DE65B6">
        <w:rPr>
          <w:rStyle w:val="Emphasis"/>
          <w:rFonts w:asciiTheme="majorHAnsi" w:hAnsiTheme="majorHAnsi" w:cstheme="majorHAnsi"/>
        </w:rPr>
        <w:t xml:space="preserve"> as the </w:t>
      </w:r>
      <w:r w:rsidRPr="009651FA">
        <w:rPr>
          <w:rStyle w:val="Emphasis"/>
          <w:rFonts w:asciiTheme="majorHAnsi" w:hAnsiTheme="majorHAnsi" w:cstheme="majorHAnsi"/>
          <w:highlight w:val="green"/>
        </w:rPr>
        <w:t>world</w:t>
      </w:r>
      <w:r w:rsidRPr="00DE65B6">
        <w:rPr>
          <w:rStyle w:val="Emphasis"/>
          <w:rFonts w:asciiTheme="majorHAnsi" w:hAnsiTheme="majorHAnsi" w:cstheme="majorHAnsi"/>
        </w:rPr>
        <w:t xml:space="preserve"> has become </w:t>
      </w:r>
      <w:r w:rsidRPr="009651FA">
        <w:rPr>
          <w:rStyle w:val="Emphasis"/>
          <w:rFonts w:asciiTheme="majorHAnsi" w:hAnsiTheme="majorHAnsi" w:cstheme="majorHAnsi"/>
          <w:highlight w:val="green"/>
        </w:rPr>
        <w:t>more globalized</w:t>
      </w:r>
      <w:r w:rsidRPr="00DE65B6">
        <w:rPr>
          <w:rFonts w:asciiTheme="majorHAnsi" w:hAnsiTheme="majorHAnsi" w:cstheme="majorHAnsi"/>
        </w:rPr>
        <w:t xml:space="preserve">. Globalization and digitalization have facilitated </w:t>
      </w:r>
      <w:r w:rsidRPr="00DE65B6">
        <w:rPr>
          <w:rStyle w:val="Emphasis"/>
          <w:rFonts w:asciiTheme="majorHAnsi" w:hAnsiTheme="majorHAnsi" w:cstheme="majorHAnsi"/>
        </w:rPr>
        <w:t>international communication</w:t>
      </w:r>
      <w:r w:rsidRPr="00DE65B6">
        <w:rPr>
          <w:rFonts w:asciiTheme="majorHAnsi" w:hAnsiTheme="majorHAnsi" w:cstheme="majorHAnsi"/>
        </w:rPr>
        <w:t xml:space="preserve"> which is imperative to the international </w:t>
      </w:r>
      <w:r w:rsidRPr="00DE65B6">
        <w:rPr>
          <w:rStyle w:val="Emphasis"/>
          <w:rFonts w:asciiTheme="majorHAnsi" w:hAnsiTheme="majorHAnsi" w:cstheme="majorHAnsi"/>
        </w:rPr>
        <w:t>trafficking of drugs</w:t>
      </w:r>
      <w:r w:rsidRPr="00DE65B6">
        <w:rPr>
          <w:rFonts w:asciiTheme="majorHAnsi" w:hAnsiTheme="majorHAnsi" w:cstheme="majorHAnsi"/>
        </w:rPr>
        <w:t xml:space="preserve">. Mexican cartels notoriously transport drugs to the United States through their shared border. According to the 2018 National Drug Threat Assessment, Mexico is the primary source of heroin, methamphetamine, fentanyl, and other synthetic opioids in the United States (U.S. Department of Justice and Drug Enforcement Administration 2018, pp.vi). To facilitate the movement of product, cartels maintain a domestic presence within countries of destination. </w:t>
      </w:r>
      <w:r w:rsidRPr="00DE65B6">
        <w:rPr>
          <w:rStyle w:val="Emphasis"/>
          <w:rFonts w:asciiTheme="majorHAnsi" w:hAnsiTheme="majorHAnsi" w:cstheme="majorHAnsi"/>
        </w:rPr>
        <w:t>DTOs</w:t>
      </w:r>
      <w:r w:rsidRPr="00DE65B6">
        <w:rPr>
          <w:rFonts w:asciiTheme="majorHAnsi" w:hAnsiTheme="majorHAnsi" w:cstheme="majorHAnsi"/>
        </w:rPr>
        <w:t xml:space="preserve">, such as the Sinaloa Cartel, </w:t>
      </w:r>
      <w:r w:rsidRPr="00DE65B6">
        <w:rPr>
          <w:rStyle w:val="StyleUnderline"/>
          <w:rFonts w:asciiTheme="majorHAnsi" w:hAnsiTheme="majorHAnsi" w:cstheme="majorHAnsi"/>
        </w:rPr>
        <w:t xml:space="preserve">have a pervasive reach in the USA which can bring cartel related violence into foreign countries. </w:t>
      </w:r>
      <w:r w:rsidRPr="009651FA">
        <w:rPr>
          <w:rStyle w:val="Emphasis"/>
          <w:rFonts w:asciiTheme="majorHAnsi" w:hAnsiTheme="majorHAnsi" w:cstheme="majorHAnsi"/>
          <w:highlight w:val="green"/>
        </w:rPr>
        <w:t>Competition for drug routes</w:t>
      </w:r>
      <w:r w:rsidRPr="00DE65B6">
        <w:rPr>
          <w:rStyle w:val="Emphasis"/>
          <w:rFonts w:asciiTheme="majorHAnsi" w:hAnsiTheme="majorHAnsi" w:cstheme="majorHAnsi"/>
        </w:rPr>
        <w:t xml:space="preserve"> into the United States has </w:t>
      </w:r>
      <w:r w:rsidRPr="009651FA">
        <w:rPr>
          <w:rStyle w:val="Emphasis"/>
          <w:rFonts w:asciiTheme="majorHAnsi" w:hAnsiTheme="majorHAnsi" w:cstheme="majorHAnsi"/>
          <w:highlight w:val="green"/>
        </w:rPr>
        <w:t>expanded cartel violence</w:t>
      </w:r>
      <w:r w:rsidRPr="00DE65B6">
        <w:rPr>
          <w:rStyle w:val="Emphasis"/>
          <w:rFonts w:asciiTheme="majorHAnsi" w:hAnsiTheme="majorHAnsi" w:cstheme="majorHAnsi"/>
        </w:rPr>
        <w:t xml:space="preserve"> into foreign land. Border cities between Mexico and the United States, such as Tijuana and Ciudad Juarez, constituted the most violent municipalities in Mexico in 2018 due to competition for dominance over smuggling routes </w:t>
      </w:r>
      <w:r w:rsidRPr="00DE65B6">
        <w:rPr>
          <w:rFonts w:asciiTheme="majorHAnsi" w:hAnsiTheme="majorHAnsi" w:cstheme="majorHAnsi"/>
        </w:rPr>
        <w:t xml:space="preserve">(Justice in Mexico 2019: 4, Teixeira 2016:7, 33-35). </w:t>
      </w:r>
      <w:r w:rsidRPr="00DE65B6">
        <w:rPr>
          <w:rStyle w:val="Emphasis"/>
          <w:rFonts w:asciiTheme="majorHAnsi" w:hAnsiTheme="majorHAnsi" w:cstheme="majorHAnsi"/>
        </w:rPr>
        <w:t xml:space="preserve">Violence instigated by </w:t>
      </w:r>
      <w:r w:rsidRPr="009651FA">
        <w:rPr>
          <w:rStyle w:val="Emphasis"/>
          <w:rFonts w:asciiTheme="majorHAnsi" w:hAnsiTheme="majorHAnsi" w:cstheme="majorHAnsi"/>
          <w:highlight w:val="green"/>
        </w:rPr>
        <w:t>cartels expands</w:t>
      </w:r>
      <w:r w:rsidRPr="00DE65B6">
        <w:rPr>
          <w:rStyle w:val="Emphasis"/>
          <w:rFonts w:asciiTheme="majorHAnsi" w:hAnsiTheme="majorHAnsi" w:cstheme="majorHAnsi"/>
        </w:rPr>
        <w:t xml:space="preserve"> southward </w:t>
      </w:r>
      <w:r w:rsidRPr="009651FA">
        <w:rPr>
          <w:rStyle w:val="Emphasis"/>
          <w:rFonts w:asciiTheme="majorHAnsi" w:hAnsiTheme="majorHAnsi" w:cstheme="majorHAnsi"/>
          <w:highlight w:val="green"/>
        </w:rPr>
        <w:t>to Central and South America</w:t>
      </w:r>
      <w:r w:rsidRPr="00DE65B6">
        <w:rPr>
          <w:rStyle w:val="Emphasis"/>
          <w:rFonts w:asciiTheme="majorHAnsi" w:hAnsiTheme="majorHAnsi" w:cstheme="majorHAnsi"/>
        </w:rPr>
        <w:t xml:space="preserve"> as well. Mexican </w:t>
      </w:r>
      <w:r w:rsidRPr="009651FA">
        <w:rPr>
          <w:rStyle w:val="Emphasis"/>
          <w:rFonts w:asciiTheme="majorHAnsi" w:hAnsiTheme="majorHAnsi" w:cstheme="majorHAnsi"/>
          <w:highlight w:val="green"/>
        </w:rPr>
        <w:t>DTOs use Central American corridors to move South American drugs</w:t>
      </w:r>
      <w:r w:rsidRPr="00DE65B6">
        <w:rPr>
          <w:rStyle w:val="Emphasis"/>
          <w:rFonts w:asciiTheme="majorHAnsi" w:hAnsiTheme="majorHAnsi" w:cstheme="majorHAnsi"/>
        </w:rPr>
        <w:t xml:space="preserve">, further </w:t>
      </w:r>
      <w:r w:rsidRPr="009651FA">
        <w:rPr>
          <w:rStyle w:val="Emphasis"/>
          <w:rFonts w:asciiTheme="majorHAnsi" w:hAnsiTheme="majorHAnsi" w:cstheme="majorHAnsi"/>
          <w:highlight w:val="green"/>
        </w:rPr>
        <w:t>destabilizing the region as</w:t>
      </w:r>
      <w:r w:rsidRPr="00DE65B6">
        <w:rPr>
          <w:rStyle w:val="Emphasis"/>
          <w:rFonts w:asciiTheme="majorHAnsi" w:hAnsiTheme="majorHAnsi" w:cstheme="majorHAnsi"/>
        </w:rPr>
        <w:t xml:space="preserve"> their </w:t>
      </w:r>
      <w:r w:rsidRPr="009651FA">
        <w:rPr>
          <w:rStyle w:val="Emphasis"/>
          <w:rFonts w:asciiTheme="majorHAnsi" w:hAnsiTheme="majorHAnsi" w:cstheme="majorHAnsi"/>
          <w:highlight w:val="green"/>
        </w:rPr>
        <w:t>dominance</w:t>
      </w:r>
      <w:r w:rsidRPr="00DE65B6">
        <w:rPr>
          <w:rStyle w:val="Emphasis"/>
          <w:rFonts w:asciiTheme="majorHAnsi" w:hAnsiTheme="majorHAnsi" w:cstheme="majorHAnsi"/>
        </w:rPr>
        <w:t xml:space="preserve"> over the continent’s narcotics trade </w:t>
      </w:r>
      <w:r w:rsidRPr="009651FA">
        <w:rPr>
          <w:rStyle w:val="Emphasis"/>
          <w:rFonts w:asciiTheme="majorHAnsi" w:hAnsiTheme="majorHAnsi" w:cstheme="majorHAnsi"/>
          <w:highlight w:val="green"/>
        </w:rPr>
        <w:t>grows</w:t>
      </w:r>
      <w:r w:rsidRPr="00DE65B6">
        <w:rPr>
          <w:rFonts w:asciiTheme="majorHAnsi" w:hAnsiTheme="majorHAnsi" w:cstheme="majorHAnsi"/>
        </w:rPr>
        <w:t xml:space="preserve"> (United Nations Office on Drugs and Crime 2007: 44-48, Global Governance and the challenge of transnational organized crime: the role of the constructive Powers, 2012: 5-8, Reveles, Lara Klahr and Spiller, 2013: 149-153) . </w:t>
      </w:r>
      <w:r w:rsidRPr="00DE65B6">
        <w:rPr>
          <w:rStyle w:val="Emphasis"/>
          <w:rFonts w:asciiTheme="majorHAnsi" w:hAnsiTheme="majorHAnsi" w:cstheme="majorHAnsi"/>
        </w:rPr>
        <w:t>The reach of Mexican cartels and the violence they instigate raises international peace and security concerns.</w:t>
      </w:r>
    </w:p>
    <w:p w14:paraId="31871520" w14:textId="77777777" w:rsidR="00B94C51" w:rsidRPr="00DE65B6" w:rsidRDefault="00B94C51" w:rsidP="00B94C51">
      <w:pPr>
        <w:rPr>
          <w:rFonts w:asciiTheme="majorHAnsi" w:hAnsiTheme="majorHAnsi" w:cstheme="majorHAnsi"/>
        </w:rPr>
      </w:pPr>
    </w:p>
    <w:p w14:paraId="264236F5" w14:textId="77777777" w:rsidR="00B94C51" w:rsidRPr="00DE65B6" w:rsidRDefault="00B94C51" w:rsidP="00B94C51">
      <w:pPr>
        <w:pStyle w:val="Heading4"/>
        <w:rPr>
          <w:rFonts w:asciiTheme="majorHAnsi" w:hAnsiTheme="majorHAnsi" w:cstheme="majorHAnsi"/>
        </w:rPr>
      </w:pPr>
      <w:r w:rsidRPr="00DE65B6">
        <w:rPr>
          <w:rFonts w:asciiTheme="majorHAnsi" w:hAnsiTheme="majorHAnsi" w:cstheme="majorHAnsi"/>
        </w:rPr>
        <w:t xml:space="preserve">Latin American instability goes nuclear </w:t>
      </w:r>
    </w:p>
    <w:p w14:paraId="55430FAC" w14:textId="77777777" w:rsidR="00B94C51" w:rsidRPr="00DE65B6" w:rsidRDefault="00B94C51" w:rsidP="00B94C51">
      <w:pPr>
        <w:rPr>
          <w:rFonts w:asciiTheme="majorHAnsi" w:hAnsiTheme="majorHAnsi" w:cstheme="majorHAnsi"/>
          <w:sz w:val="18"/>
        </w:rPr>
      </w:pPr>
      <w:r w:rsidRPr="00DE65B6">
        <w:rPr>
          <w:rStyle w:val="Style13ptBold"/>
          <w:rFonts w:asciiTheme="majorHAnsi" w:hAnsiTheme="majorHAnsi" w:cstheme="majorHAnsi"/>
        </w:rPr>
        <w:t>Krepinevich &amp; Lindsey 13</w:t>
      </w:r>
      <w:r w:rsidRPr="00DE65B6">
        <w:rPr>
          <w:rFonts w:asciiTheme="majorHAnsi" w:hAnsiTheme="majorHAnsi" w:cstheme="majorHAnsi"/>
        </w:rPr>
        <w:t xml:space="preserve"> [Dr. Andrew F. Krepinevich, Jr. is the President of the Center for Strategic and Budgetary Assessments, which he joined following a 21- year career in the U.S. Army. He has served in the Department of Defense </w:t>
      </w:r>
      <w:r w:rsidRPr="00DE65B6">
        <w:rPr>
          <w:rFonts w:eastAsia="Calibri" w:hint="eastAsia"/>
        </w:rPr>
        <w:t>􀂶</w:t>
      </w:r>
      <w:r w:rsidRPr="00DE65B6">
        <w:rPr>
          <w:rFonts w:asciiTheme="majorHAnsi" w:hAnsiTheme="majorHAnsi" w:cstheme="majorHAnsi"/>
        </w:rPr>
        <w:t xml:space="preserve">s </w:t>
      </w:r>
      <w:r w:rsidRPr="00DE65B6">
        <w:rPr>
          <w:rFonts w:eastAsia="Calibri" w:hint="eastAsia"/>
        </w:rPr>
        <w:t>􀀲􀌇</w:t>
      </w:r>
      <w:r w:rsidRPr="00DE65B6">
        <w:rPr>
          <w:rFonts w:asciiTheme="majorHAnsi" w:hAnsiTheme="majorHAnsi" w:cstheme="majorHAnsi"/>
        </w:rPr>
        <w:t xml:space="preserve">ce of </w:t>
      </w:r>
      <w:r w:rsidRPr="00DE65B6">
        <w:rPr>
          <w:rFonts w:eastAsia="Calibri" w:hint="eastAsia"/>
        </w:rPr>
        <w:t>􀀱</w:t>
      </w:r>
      <w:r w:rsidRPr="00DE65B6">
        <w:rPr>
          <w:rFonts w:asciiTheme="majorHAnsi" w:hAnsiTheme="majorHAnsi" w:cstheme="majorHAnsi"/>
        </w:rPr>
        <w:t>et Assessment, on the personal sta</w:t>
      </w:r>
      <w:r w:rsidRPr="00DE65B6">
        <w:rPr>
          <w:rFonts w:eastAsia="Calibri" w:hint="eastAsia"/>
        </w:rPr>
        <w:t>􀌆</w:t>
      </w:r>
      <w:r w:rsidRPr="00DE65B6">
        <w:rPr>
          <w:rFonts w:asciiTheme="majorHAnsi" w:hAnsiTheme="majorHAnsi" w:cstheme="majorHAnsi"/>
        </w:rPr>
        <w:t xml:space="preserve"> of three secretaries of defense, the </w:t>
      </w:r>
      <w:r w:rsidRPr="00DE65B6">
        <w:rPr>
          <w:rFonts w:eastAsia="Calibri" w:hint="eastAsia"/>
        </w:rPr>
        <w:t>􀀱</w:t>
      </w:r>
      <w:r w:rsidRPr="00DE65B6">
        <w:rPr>
          <w:rFonts w:asciiTheme="majorHAnsi" w:hAnsiTheme="majorHAnsi" w:cstheme="majorHAnsi"/>
        </w:rPr>
        <w:t>ational Defense Panel, the Defense Science Board Task Force on Joint Experimentation, and the Defense Policy Board. He is the author of 7 Deadly Scenarios: A Military Futurist Explores War in the 21st Century and The Army and Vietnam. A West Point graduate, he holds an M.P.A. and a Ph.D. from Harvard University—AND—Eric Lindsey is an analyst at the Center for Strategic and Budgetary Assessments (CSBA). His primary areas of interest concern U.S. and world military forces, both current and prospective, and the future strategic and operational challenges that the U.S. military may face. Since joining CSBA in 2009, Eric has contributed to a number of CSBA monographs. He most recently co-authored The Road Ahead, an analytical monograph exploring potential future challenges and their implications for U.S. Army and Marine Corps modernization. In conjunction with his research and writing, Eric has helped design and conduct dozens of strategic and operational-level wargames exploring a wide variety of future scenarios. He holds a B.A. in military history and public policy from Duke University and is pursuing an M.A. in strategic studies and international economics from the Johns Hopkins School of Advanced International Studies (SAIS). “Hemispheric Defense in the 21</w:t>
      </w:r>
      <w:r w:rsidRPr="00DE65B6">
        <w:rPr>
          <w:rFonts w:asciiTheme="majorHAnsi" w:hAnsiTheme="majorHAnsi" w:cstheme="majorHAnsi"/>
          <w:vertAlign w:val="superscript"/>
        </w:rPr>
        <w:t>ST</w:t>
      </w:r>
      <w:r w:rsidRPr="00DE65B6">
        <w:rPr>
          <w:rFonts w:asciiTheme="majorHAnsi" w:hAnsiTheme="majorHAnsi" w:cstheme="majorHAnsi"/>
        </w:rPr>
        <w:t xml:space="preserve"> Century, 2013]</w:t>
      </w:r>
    </w:p>
    <w:p w14:paraId="08BD1BF2" w14:textId="77777777" w:rsidR="00B94C51" w:rsidRPr="00831109" w:rsidRDefault="00B94C51" w:rsidP="00B94C51">
      <w:pPr>
        <w:rPr>
          <w:rFonts w:asciiTheme="majorHAnsi" w:hAnsiTheme="majorHAnsi" w:cstheme="majorHAnsi"/>
          <w:b/>
          <w:sz w:val="26"/>
          <w:u w:val="single"/>
        </w:rPr>
      </w:pPr>
      <w:r w:rsidRPr="00DE65B6">
        <w:rPr>
          <w:rFonts w:asciiTheme="majorHAnsi" w:hAnsiTheme="majorHAnsi" w:cstheme="majorHAnsi"/>
        </w:rPr>
        <w:t xml:space="preserve">As the previous chapter demonstrates, for the past two hundred years </w:t>
      </w:r>
      <w:r w:rsidRPr="009651FA">
        <w:rPr>
          <w:rStyle w:val="Emphasis"/>
          <w:rFonts w:asciiTheme="majorHAnsi" w:hAnsiTheme="majorHAnsi" w:cstheme="majorHAnsi"/>
          <w:highlight w:val="green"/>
        </w:rPr>
        <w:t>the principal cause of concern for U.S.</w:t>
      </w:r>
      <w:r w:rsidRPr="00DE65B6">
        <w:rPr>
          <w:rStyle w:val="Emphasis"/>
          <w:rFonts w:asciiTheme="majorHAnsi" w:hAnsiTheme="majorHAnsi" w:cstheme="majorHAnsi"/>
        </w:rPr>
        <w:t xml:space="preserve"> </w:t>
      </w:r>
      <w:r w:rsidRPr="00DE65B6">
        <w:rPr>
          <w:rStyle w:val="StyleUnderline"/>
          <w:rFonts w:asciiTheme="majorHAnsi" w:hAnsiTheme="majorHAnsi" w:cstheme="majorHAnsi"/>
        </w:rPr>
        <w:t>defense</w:t>
      </w:r>
      <w:r w:rsidRPr="00DE65B6">
        <w:rPr>
          <w:rFonts w:asciiTheme="majorHAnsi" w:hAnsiTheme="majorHAnsi" w:cstheme="majorHAnsi"/>
        </w:rPr>
        <w:t xml:space="preserve"> policymakers and </w:t>
      </w:r>
      <w:r w:rsidRPr="009651FA">
        <w:rPr>
          <w:rStyle w:val="Emphasis"/>
          <w:rFonts w:asciiTheme="majorHAnsi" w:hAnsiTheme="majorHAnsi" w:cstheme="majorHAnsi"/>
          <w:highlight w:val="green"/>
        </w:rPr>
        <w:t>planners thinking about Latin America has been the prospect that great powers</w:t>
      </w:r>
      <w:r w:rsidRPr="00DE65B6">
        <w:rPr>
          <w:rFonts w:asciiTheme="majorHAnsi" w:hAnsiTheme="majorHAnsi" w:cstheme="majorHAnsi"/>
        </w:rPr>
        <w:t xml:space="preserve"> outside the Western Hemisphere </w:t>
      </w:r>
      <w:r w:rsidRPr="009651FA">
        <w:rPr>
          <w:rStyle w:val="Emphasis"/>
          <w:rFonts w:asciiTheme="majorHAnsi" w:hAnsiTheme="majorHAnsi" w:cstheme="majorHAnsi"/>
          <w:highlight w:val="green"/>
        </w:rPr>
        <w:t>could exploit</w:t>
      </w:r>
      <w:r w:rsidRPr="00DE65B6">
        <w:rPr>
          <w:rStyle w:val="Emphasis"/>
          <w:rFonts w:asciiTheme="majorHAnsi" w:hAnsiTheme="majorHAnsi" w:cstheme="majorHAnsi"/>
        </w:rPr>
        <w:t xml:space="preserve"> the</w:t>
      </w:r>
      <w:r w:rsidRPr="00DE65B6">
        <w:rPr>
          <w:rFonts w:asciiTheme="majorHAnsi" w:hAnsiTheme="majorHAnsi" w:cstheme="majorHAnsi"/>
        </w:rPr>
        <w:t xml:space="preserve"> military </w:t>
      </w:r>
      <w:r w:rsidRPr="00DE65B6">
        <w:rPr>
          <w:rStyle w:val="Emphasis"/>
          <w:rFonts w:asciiTheme="majorHAnsi" w:hAnsiTheme="majorHAnsi" w:cstheme="majorHAnsi"/>
        </w:rPr>
        <w:t xml:space="preserve">weakness </w:t>
      </w:r>
      <w:r w:rsidRPr="009651FA">
        <w:rPr>
          <w:rStyle w:val="Emphasis"/>
          <w:rFonts w:asciiTheme="majorHAnsi" w:hAnsiTheme="majorHAnsi" w:cstheme="majorHAnsi"/>
          <w:highlight w:val="green"/>
        </w:rPr>
        <w:t>and</w:t>
      </w:r>
      <w:r w:rsidRPr="00DE65B6">
        <w:rPr>
          <w:rFonts w:asciiTheme="majorHAnsi" w:hAnsiTheme="majorHAnsi" w:cstheme="majorHAnsi"/>
        </w:rPr>
        <w:t xml:space="preserve"> internal </w:t>
      </w:r>
      <w:r w:rsidRPr="00DE65B6">
        <w:rPr>
          <w:rStyle w:val="Emphasis"/>
          <w:rFonts w:asciiTheme="majorHAnsi" w:hAnsiTheme="majorHAnsi" w:cstheme="majorHAnsi"/>
        </w:rPr>
        <w:t>security challenges of the</w:t>
      </w:r>
      <w:r w:rsidRPr="00DE65B6">
        <w:rPr>
          <w:rFonts w:asciiTheme="majorHAnsi" w:hAnsiTheme="majorHAnsi" w:cstheme="majorHAnsi"/>
        </w:rPr>
        <w:t xml:space="preserve"> </w:t>
      </w:r>
      <w:r w:rsidRPr="00DE65B6">
        <w:rPr>
          <w:rStyle w:val="Emphasis"/>
          <w:rFonts w:asciiTheme="majorHAnsi" w:hAnsiTheme="majorHAnsi" w:cstheme="majorHAnsi"/>
        </w:rPr>
        <w:t>states</w:t>
      </w:r>
      <w:r w:rsidRPr="00DE65B6">
        <w:rPr>
          <w:rFonts w:asciiTheme="majorHAnsi" w:hAnsiTheme="majorHAnsi" w:cstheme="majorHAnsi"/>
        </w:rPr>
        <w:t xml:space="preserve"> within it </w:t>
      </w:r>
      <w:r w:rsidRPr="00DE65B6">
        <w:rPr>
          <w:rStyle w:val="Emphasis"/>
          <w:rFonts w:asciiTheme="majorHAnsi" w:hAnsiTheme="majorHAnsi" w:cstheme="majorHAnsi"/>
        </w:rPr>
        <w:t xml:space="preserve">to </w:t>
      </w:r>
      <w:r w:rsidRPr="009651FA">
        <w:rPr>
          <w:rStyle w:val="Emphasis"/>
          <w:rFonts w:asciiTheme="majorHAnsi" w:hAnsiTheme="majorHAnsi" w:cstheme="majorHAnsi"/>
          <w:highlight w:val="green"/>
        </w:rPr>
        <w:t>threaten U.S. security</w:t>
      </w:r>
      <w:r w:rsidRPr="00DE65B6">
        <w:rPr>
          <w:rFonts w:asciiTheme="majorHAnsi" w:hAnsiTheme="majorHAnsi" w:cstheme="majorHAnsi"/>
        </w:rPr>
        <w:t>. While there is reason for optimism about the future of Latin America,58 there is also cause for concern. The region faces enduring obstacles to economic59 and political development60 as well as signi</w:t>
      </w:r>
      <w:r w:rsidRPr="00DE65B6">
        <w:rPr>
          <w:rFonts w:eastAsia="Calibri" w:hint="eastAsia"/>
        </w:rPr>
        <w:t>􀂿</w:t>
      </w:r>
      <w:r w:rsidRPr="00DE65B6">
        <w:rPr>
          <w:rFonts w:asciiTheme="majorHAnsi" w:hAnsiTheme="majorHAnsi" w:cstheme="majorHAnsi"/>
        </w:rPr>
        <w:t xml:space="preserve">cant internal security challenges. As General John Kelly, the commander of U.S. Southern Command (SOUTHCOM)61 noted in his March 2013 posture statement before Congress, Latin America: </w:t>
      </w:r>
      <w:r w:rsidRPr="00DE65B6">
        <w:rPr>
          <w:rFonts w:eastAsia="Calibri" w:hint="eastAsia"/>
        </w:rPr>
        <w:t>􀀾</w:t>
      </w:r>
      <w:r w:rsidRPr="00DE65B6">
        <w:rPr>
          <w:rFonts w:asciiTheme="majorHAnsi" w:hAnsiTheme="majorHAnsi" w:cstheme="majorHAnsi"/>
        </w:rPr>
        <w:t>I</w:t>
      </w:r>
      <w:r w:rsidRPr="00DE65B6">
        <w:rPr>
          <w:rFonts w:eastAsia="Calibri" w:hint="eastAsia"/>
        </w:rPr>
        <w:t>􀁀</w:t>
      </w:r>
      <w:r w:rsidRPr="00DE65B6">
        <w:rPr>
          <w:rFonts w:asciiTheme="majorHAnsi" w:hAnsiTheme="majorHAnsi" w:cstheme="majorHAnsi"/>
        </w:rPr>
        <w:t>s a region of enormous promise and exciting opportunities, but it is also one of persistent challenges and complex threats. It is a region of relative peace, low likelihood of interstate con</w:t>
      </w:r>
      <w:r w:rsidRPr="00DE65B6">
        <w:rPr>
          <w:rFonts w:eastAsia="Calibri" w:hint="eastAsia"/>
        </w:rPr>
        <w:t>􀃀</w:t>
      </w:r>
      <w:r w:rsidRPr="00DE65B6">
        <w:rPr>
          <w:rFonts w:asciiTheme="majorHAnsi" w:hAnsiTheme="majorHAnsi" w:cstheme="majorHAnsi"/>
        </w:rPr>
        <w:t xml:space="preserve">icts, and overall economic growth, yet is also home to corrosive criminal violence, permissive environments for illicit activities, and episodic political and social protests.62 </w:t>
      </w:r>
      <w:r w:rsidRPr="00DE65B6">
        <w:rPr>
          <w:rStyle w:val="StyleUnderline"/>
          <w:rFonts w:asciiTheme="majorHAnsi" w:hAnsiTheme="majorHAnsi" w:cstheme="majorHAnsi"/>
        </w:rPr>
        <w:t xml:space="preserve">The </w:t>
      </w:r>
      <w:r w:rsidRPr="009651FA">
        <w:rPr>
          <w:rStyle w:val="Emphasis"/>
          <w:rFonts w:asciiTheme="majorHAnsi" w:hAnsiTheme="majorHAnsi" w:cstheme="majorHAnsi"/>
          <w:highlight w:val="green"/>
        </w:rPr>
        <w:t>instability</w:t>
      </w:r>
      <w:r w:rsidRPr="00DE65B6">
        <w:rPr>
          <w:rStyle w:val="StyleUnderline"/>
          <w:rFonts w:asciiTheme="majorHAnsi" w:hAnsiTheme="majorHAnsi" w:cstheme="majorHAnsi"/>
        </w:rPr>
        <w:t xml:space="preserve"> </w:t>
      </w:r>
      <w:r w:rsidRPr="00DE65B6">
        <w:rPr>
          <w:rFonts w:asciiTheme="majorHAnsi" w:hAnsiTheme="majorHAnsi" w:cstheme="majorHAnsi"/>
        </w:rPr>
        <w:t xml:space="preserve">and non-traditional security challenges that General Kelly cites </w:t>
      </w:r>
      <w:r w:rsidRPr="009651FA">
        <w:rPr>
          <w:rStyle w:val="Emphasis"/>
          <w:rFonts w:asciiTheme="majorHAnsi" w:hAnsiTheme="majorHAnsi" w:cstheme="majorHAnsi"/>
          <w:highlight w:val="green"/>
        </w:rPr>
        <w:t>provide</w:t>
      </w:r>
      <w:r w:rsidRPr="00DE65B6">
        <w:rPr>
          <w:rStyle w:val="Emphasis"/>
          <w:rFonts w:asciiTheme="majorHAnsi" w:hAnsiTheme="majorHAnsi" w:cstheme="majorHAnsi"/>
        </w:rPr>
        <w:t xml:space="preserve"> </w:t>
      </w:r>
      <w:r w:rsidRPr="00DE65B6">
        <w:rPr>
          <w:rFonts w:asciiTheme="majorHAnsi" w:hAnsiTheme="majorHAnsi" w:cstheme="majorHAnsi"/>
        </w:rPr>
        <w:t xml:space="preserve">potential </w:t>
      </w:r>
      <w:r w:rsidRPr="009651FA">
        <w:rPr>
          <w:rStyle w:val="Emphasis"/>
          <w:rFonts w:asciiTheme="majorHAnsi" w:hAnsiTheme="majorHAnsi" w:cstheme="majorHAnsi"/>
          <w:highlight w:val="green"/>
        </w:rPr>
        <w:t>opportunities for the</w:t>
      </w:r>
      <w:r w:rsidRPr="00DE65B6">
        <w:rPr>
          <w:rFonts w:asciiTheme="majorHAnsi" w:hAnsiTheme="majorHAnsi" w:cstheme="majorHAnsi"/>
        </w:rPr>
        <w:t xml:space="preserve"> </w:t>
      </w:r>
      <w:r w:rsidRPr="00DE65B6">
        <w:rPr>
          <w:rStyle w:val="StyleUnderline"/>
          <w:rFonts w:asciiTheme="majorHAnsi" w:hAnsiTheme="majorHAnsi" w:cstheme="majorHAnsi"/>
        </w:rPr>
        <w:t>U</w:t>
      </w:r>
      <w:r w:rsidRPr="00DE65B6">
        <w:rPr>
          <w:rFonts w:asciiTheme="majorHAnsi" w:hAnsiTheme="majorHAnsi" w:cstheme="majorHAnsi"/>
        </w:rPr>
        <w:t xml:space="preserve">nited </w:t>
      </w:r>
      <w:r w:rsidRPr="00DE65B6">
        <w:rPr>
          <w:rStyle w:val="StyleUnderline"/>
          <w:rFonts w:asciiTheme="majorHAnsi" w:hAnsiTheme="majorHAnsi" w:cstheme="majorHAnsi"/>
        </w:rPr>
        <w:t>S</w:t>
      </w:r>
      <w:r w:rsidRPr="00DE65B6">
        <w:rPr>
          <w:rFonts w:asciiTheme="majorHAnsi" w:hAnsiTheme="majorHAnsi" w:cstheme="majorHAnsi"/>
        </w:rPr>
        <w:t xml:space="preserve">tates’ </w:t>
      </w:r>
      <w:r w:rsidRPr="009651FA">
        <w:rPr>
          <w:rStyle w:val="Emphasis"/>
          <w:rFonts w:asciiTheme="majorHAnsi" w:hAnsiTheme="majorHAnsi" w:cstheme="majorHAnsi"/>
          <w:highlight w:val="green"/>
        </w:rPr>
        <w:t>major rivals</w:t>
      </w:r>
      <w:r w:rsidRPr="009651FA">
        <w:rPr>
          <w:rFonts w:asciiTheme="majorHAnsi" w:hAnsiTheme="majorHAnsi" w:cstheme="majorHAnsi"/>
          <w:highlight w:val="green"/>
        </w:rPr>
        <w:t xml:space="preserve"> </w:t>
      </w:r>
      <w:r w:rsidRPr="009651FA">
        <w:rPr>
          <w:rStyle w:val="Emphasis"/>
          <w:rFonts w:asciiTheme="majorHAnsi" w:hAnsiTheme="majorHAnsi" w:cstheme="majorHAnsi"/>
          <w:highlight w:val="green"/>
        </w:rPr>
        <w:t>to</w:t>
      </w:r>
      <w:r w:rsidRPr="00DE65B6">
        <w:rPr>
          <w:rFonts w:asciiTheme="majorHAnsi" w:hAnsiTheme="majorHAnsi" w:cstheme="majorHAnsi"/>
        </w:rPr>
        <w:t xml:space="preserve"> (borrowing a term from Monroe’s declaration) “</w:t>
      </w:r>
      <w:r w:rsidRPr="009651FA">
        <w:rPr>
          <w:rStyle w:val="Emphasis"/>
          <w:rFonts w:asciiTheme="majorHAnsi" w:hAnsiTheme="majorHAnsi" w:cstheme="majorHAnsi"/>
          <w:highlight w:val="green"/>
        </w:rPr>
        <w:t>interpose</w:t>
      </w:r>
      <w:r w:rsidRPr="00DE65B6">
        <w:rPr>
          <w:rFonts w:asciiTheme="majorHAnsi" w:hAnsiTheme="majorHAnsi" w:cstheme="majorHAnsi"/>
        </w:rPr>
        <w:t xml:space="preserve">” themselves </w:t>
      </w:r>
      <w:r w:rsidRPr="009651FA">
        <w:rPr>
          <w:rStyle w:val="Emphasis"/>
          <w:rFonts w:asciiTheme="majorHAnsi" w:hAnsiTheme="majorHAnsi" w:cstheme="majorHAnsi"/>
          <w:highlight w:val="green"/>
        </w:rPr>
        <w:t>into the region and</w:t>
      </w:r>
      <w:r w:rsidRPr="009651FA">
        <w:rPr>
          <w:rFonts w:asciiTheme="majorHAnsi" w:hAnsiTheme="majorHAnsi" w:cstheme="majorHAnsi"/>
          <w:highlight w:val="green"/>
        </w:rPr>
        <w:t>,</w:t>
      </w:r>
      <w:r w:rsidRPr="00DE65B6">
        <w:rPr>
          <w:rFonts w:asciiTheme="majorHAnsi" w:hAnsiTheme="majorHAnsi" w:cstheme="majorHAnsi"/>
        </w:rPr>
        <w:t xml:space="preserve"> by so doing, </w:t>
      </w:r>
      <w:r w:rsidRPr="009651FA">
        <w:rPr>
          <w:rStyle w:val="Emphasis"/>
          <w:rFonts w:asciiTheme="majorHAnsi" w:hAnsiTheme="majorHAnsi" w:cstheme="majorHAnsi"/>
          <w:highlight w:val="green"/>
        </w:rPr>
        <w:t>threaten regional stability</w:t>
      </w:r>
      <w:r w:rsidRPr="00DE65B6">
        <w:rPr>
          <w:rStyle w:val="Emphasis"/>
          <w:rFonts w:asciiTheme="majorHAnsi" w:hAnsiTheme="majorHAnsi" w:cstheme="majorHAnsi"/>
        </w:rPr>
        <w:t xml:space="preserve"> and U.S. security</w:t>
      </w:r>
      <w:r w:rsidRPr="00DE65B6">
        <w:rPr>
          <w:rFonts w:asciiTheme="majorHAnsi" w:hAnsiTheme="majorHAnsi" w:cstheme="majorHAnsi"/>
        </w:rPr>
        <w:t xml:space="preserve">. Two discernible trends suggest that current and prospective </w:t>
      </w:r>
      <w:r w:rsidRPr="00DE65B6">
        <w:rPr>
          <w:rStyle w:val="Emphasis"/>
          <w:rFonts w:asciiTheme="majorHAnsi" w:hAnsiTheme="majorHAnsi" w:cstheme="majorHAnsi"/>
        </w:rPr>
        <w:t xml:space="preserve">Eurasian rivals </w:t>
      </w:r>
      <w:r w:rsidRPr="00DE65B6">
        <w:rPr>
          <w:rStyle w:val="StyleUnderline"/>
          <w:rFonts w:asciiTheme="majorHAnsi" w:hAnsiTheme="majorHAnsi" w:cstheme="majorHAnsi"/>
        </w:rPr>
        <w:t>could seek to exploit regional conditions</w:t>
      </w:r>
      <w:r w:rsidRPr="00DE65B6">
        <w:rPr>
          <w:rFonts w:asciiTheme="majorHAnsi" w:hAnsiTheme="majorHAnsi" w:cstheme="majorHAnsi"/>
        </w:rPr>
        <w:t xml:space="preserve"> and dynamics </w:t>
      </w:r>
      <w:r w:rsidRPr="00DE65B6">
        <w:rPr>
          <w:rStyle w:val="StyleUnderline"/>
          <w:rFonts w:asciiTheme="majorHAnsi" w:hAnsiTheme="majorHAnsi" w:cstheme="majorHAnsi"/>
        </w:rPr>
        <w:t>in ways that could impose</w:t>
      </w:r>
      <w:r w:rsidRPr="00DE65B6">
        <w:rPr>
          <w:rFonts w:asciiTheme="majorHAnsi" w:hAnsiTheme="majorHAnsi" w:cstheme="majorHAnsi"/>
        </w:rPr>
        <w:t xml:space="preserve"> </w:t>
      </w:r>
      <w:r w:rsidRPr="00DE65B6">
        <w:rPr>
          <w:rStyle w:val="StyleUnderline"/>
          <w:rFonts w:asciiTheme="majorHAnsi" w:hAnsiTheme="majorHAnsi" w:cstheme="majorHAnsi"/>
        </w:rPr>
        <w:t>immense costs on the</w:t>
      </w:r>
      <w:r w:rsidRPr="00DE65B6">
        <w:rPr>
          <w:rFonts w:asciiTheme="majorHAnsi" w:hAnsiTheme="majorHAnsi" w:cstheme="majorHAnsi"/>
        </w:rPr>
        <w:t xml:space="preserve"> </w:t>
      </w:r>
      <w:r w:rsidRPr="00DE65B6">
        <w:rPr>
          <w:rStyle w:val="StyleUnderline"/>
          <w:rFonts w:asciiTheme="majorHAnsi" w:hAnsiTheme="majorHAnsi" w:cstheme="majorHAnsi"/>
        </w:rPr>
        <w:t>U</w:t>
      </w:r>
      <w:r w:rsidRPr="00DE65B6">
        <w:rPr>
          <w:rFonts w:asciiTheme="majorHAnsi" w:hAnsiTheme="majorHAnsi" w:cstheme="majorHAnsi"/>
        </w:rPr>
        <w:t xml:space="preserve">nited </w:t>
      </w:r>
      <w:r w:rsidRPr="00DE65B6">
        <w:rPr>
          <w:rStyle w:val="StyleUnderline"/>
          <w:rFonts w:asciiTheme="majorHAnsi" w:hAnsiTheme="majorHAnsi" w:cstheme="majorHAnsi"/>
        </w:rPr>
        <w:t>S</w:t>
      </w:r>
      <w:r w:rsidRPr="00DE65B6">
        <w:rPr>
          <w:rFonts w:asciiTheme="majorHAnsi" w:hAnsiTheme="majorHAnsi" w:cstheme="majorHAnsi"/>
        </w:rPr>
        <w:t xml:space="preserve">tates </w:t>
      </w:r>
      <w:r w:rsidRPr="00DE65B6">
        <w:rPr>
          <w:rStyle w:val="StyleUnderline"/>
          <w:rFonts w:asciiTheme="majorHAnsi" w:hAnsiTheme="majorHAnsi" w:cstheme="majorHAnsi"/>
        </w:rPr>
        <w:t xml:space="preserve">and </w:t>
      </w:r>
      <w:r w:rsidRPr="00DE65B6">
        <w:rPr>
          <w:rStyle w:val="Emphasis"/>
          <w:rFonts w:asciiTheme="majorHAnsi" w:hAnsiTheme="majorHAnsi" w:cstheme="majorHAnsi"/>
        </w:rPr>
        <w:t>divert</w:t>
      </w:r>
      <w:r w:rsidRPr="00DE65B6">
        <w:rPr>
          <w:rFonts w:asciiTheme="majorHAnsi" w:hAnsiTheme="majorHAnsi" w:cstheme="majorHAnsi"/>
        </w:rPr>
        <w:t xml:space="preserve"> its </w:t>
      </w:r>
      <w:r w:rsidRPr="00DE65B6">
        <w:rPr>
          <w:rStyle w:val="Emphasis"/>
          <w:rFonts w:asciiTheme="majorHAnsi" w:hAnsiTheme="majorHAnsi" w:cstheme="majorHAnsi"/>
        </w:rPr>
        <w:t>attention</w:t>
      </w:r>
      <w:r w:rsidRPr="00DE65B6">
        <w:rPr>
          <w:rFonts w:asciiTheme="majorHAnsi" w:hAnsiTheme="majorHAnsi" w:cstheme="majorHAnsi"/>
        </w:rPr>
        <w:t xml:space="preserve"> </w:t>
      </w:r>
      <w:r w:rsidRPr="00DE65B6">
        <w:rPr>
          <w:rStyle w:val="Emphasis"/>
          <w:rFonts w:asciiTheme="majorHAnsi" w:hAnsiTheme="majorHAnsi" w:cstheme="majorHAnsi"/>
        </w:rPr>
        <w:t>from</w:t>
      </w:r>
      <w:r w:rsidRPr="00DE65B6">
        <w:rPr>
          <w:rFonts w:asciiTheme="majorHAnsi" w:hAnsiTheme="majorHAnsi" w:cstheme="majorHAnsi"/>
        </w:rPr>
        <w:t xml:space="preserve"> more </w:t>
      </w:r>
      <w:r w:rsidRPr="00DE65B6">
        <w:rPr>
          <w:rStyle w:val="Emphasis"/>
          <w:rFonts w:asciiTheme="majorHAnsi" w:hAnsiTheme="majorHAnsi" w:cstheme="majorHAnsi"/>
        </w:rPr>
        <w:t>distant theaters overseas</w:t>
      </w:r>
      <w:r w:rsidRPr="00DE65B6">
        <w:rPr>
          <w:rFonts w:asciiTheme="majorHAnsi" w:hAnsiTheme="majorHAnsi" w:cstheme="majorHAnsi"/>
        </w:rPr>
        <w:t xml:space="preserve">. </w:t>
      </w:r>
      <w:r w:rsidRPr="009651FA">
        <w:rPr>
          <w:rStyle w:val="StyleUnderline"/>
          <w:rFonts w:asciiTheme="majorHAnsi" w:hAnsiTheme="majorHAnsi" w:cstheme="majorHAnsi"/>
          <w:highlight w:val="green"/>
        </w:rPr>
        <w:t>The</w:t>
      </w:r>
      <w:r w:rsidRPr="00DE65B6">
        <w:rPr>
          <w:rStyle w:val="StyleUnderline"/>
          <w:rFonts w:asciiTheme="majorHAnsi" w:hAnsiTheme="majorHAnsi" w:cstheme="majorHAnsi"/>
        </w:rPr>
        <w:t xml:space="preserve"> first </w:t>
      </w:r>
      <w:r w:rsidRPr="009651FA">
        <w:rPr>
          <w:rStyle w:val="StyleUnderline"/>
          <w:rFonts w:asciiTheme="majorHAnsi" w:hAnsiTheme="majorHAnsi" w:cstheme="majorHAnsi"/>
          <w:highlight w:val="green"/>
        </w:rPr>
        <w:t xml:space="preserve">trend is </w:t>
      </w:r>
      <w:r w:rsidRPr="009651FA">
        <w:rPr>
          <w:rStyle w:val="Emphasis"/>
          <w:rFonts w:asciiTheme="majorHAnsi" w:hAnsiTheme="majorHAnsi" w:cstheme="majorHAnsi"/>
          <w:highlight w:val="green"/>
        </w:rPr>
        <w:t>a return to</w:t>
      </w:r>
      <w:r w:rsidRPr="009651FA">
        <w:rPr>
          <w:rFonts w:asciiTheme="majorHAnsi" w:hAnsiTheme="majorHAnsi" w:cstheme="majorHAnsi"/>
          <w:highlight w:val="green"/>
        </w:rPr>
        <w:t xml:space="preserve"> </w:t>
      </w:r>
      <w:r w:rsidRPr="009651FA">
        <w:rPr>
          <w:rStyle w:val="Emphasis"/>
          <w:rFonts w:asciiTheme="majorHAnsi" w:hAnsiTheme="majorHAnsi" w:cstheme="majorHAnsi"/>
          <w:highlight w:val="green"/>
        </w:rPr>
        <w:t>a heightened level of competition among</w:t>
      </w:r>
      <w:r w:rsidRPr="00DE65B6">
        <w:rPr>
          <w:rStyle w:val="Emphasis"/>
          <w:rFonts w:asciiTheme="majorHAnsi" w:hAnsiTheme="majorHAnsi" w:cstheme="majorHAnsi"/>
        </w:rPr>
        <w:t xml:space="preserve"> the </w:t>
      </w:r>
      <w:r w:rsidRPr="009651FA">
        <w:rPr>
          <w:rStyle w:val="Emphasis"/>
          <w:rFonts w:asciiTheme="majorHAnsi" w:hAnsiTheme="majorHAnsi" w:cstheme="majorHAnsi"/>
          <w:highlight w:val="green"/>
        </w:rPr>
        <w:t>“great powers”</w:t>
      </w:r>
      <w:r w:rsidRPr="00DE65B6">
        <w:rPr>
          <w:rFonts w:asciiTheme="majorHAnsi" w:hAnsiTheme="majorHAnsi" w:cstheme="majorHAnsi"/>
          <w:sz w:val="10"/>
          <w:szCs w:val="10"/>
        </w:rPr>
        <w:t xml:space="preserve"> following two decades of U.S. dominance. The second trend concerns the growing cost of projecting power by traditional military means due to the proliferation of “anti-access/area-denial” (A2/AD) capabilities in general, and precision-guided munitions (PGMs) in particular. These trends suggest that, despite a possible decline in relative U.S. power, external forces will continue to </w:t>
      </w:r>
      <w:r w:rsidRPr="00DE65B6">
        <w:rPr>
          <w:rFonts w:eastAsia="Calibri" w:hint="eastAsia"/>
          <w:sz w:val="10"/>
          <w:szCs w:val="10"/>
        </w:rPr>
        <w:t>􀂿</w:t>
      </w:r>
      <w:r w:rsidRPr="00DE65B6">
        <w:rPr>
          <w:rFonts w:asciiTheme="majorHAnsi" w:hAnsiTheme="majorHAnsi" w:cstheme="majorHAnsi"/>
          <w:sz w:val="10"/>
          <w:szCs w:val="10"/>
        </w:rPr>
        <w:t>nd it beyond their means to threaten the hemisphere through traditional forms of power projection. Far more likely is a return of a competition similar to that which the United States engaged in with the Soviet Union during the Cold War. During that period both powers sought to avoid direct con</w:t>
      </w:r>
      <w:r w:rsidRPr="00DE65B6">
        <w:rPr>
          <w:rFonts w:eastAsia="Calibri" w:hint="eastAsia"/>
          <w:sz w:val="10"/>
          <w:szCs w:val="10"/>
        </w:rPr>
        <w:t>􀃀</w:t>
      </w:r>
      <w:r w:rsidRPr="00DE65B6">
        <w:rPr>
          <w:rFonts w:asciiTheme="majorHAnsi" w:hAnsiTheme="majorHAnsi" w:cstheme="majorHAnsi"/>
          <w:sz w:val="10"/>
          <w:szCs w:val="10"/>
        </w:rPr>
        <w:t>ict with the other, given the risks of escalation to nuclear con</w:t>
      </w:r>
      <w:r w:rsidRPr="00DE65B6">
        <w:rPr>
          <w:rFonts w:eastAsia="Calibri" w:hint="eastAsia"/>
          <w:sz w:val="10"/>
          <w:szCs w:val="10"/>
        </w:rPr>
        <w:t>􀃀</w:t>
      </w:r>
      <w:r w:rsidRPr="00DE65B6">
        <w:rPr>
          <w:rFonts w:asciiTheme="majorHAnsi" w:hAnsiTheme="majorHAnsi" w:cstheme="majorHAnsi"/>
          <w:sz w:val="10"/>
          <w:szCs w:val="10"/>
        </w:rPr>
        <w:t xml:space="preserve">ict. Instead each focused primarily on gaining an advantage over the other through the employment of client states and non-state groups as proxies. Proxies were employed for reasons other than avoiding a direct clash, such as gaining positional advantage (e.g., enabling the sponsor to establish bases in its country, as the Soviets did in Cuba). Proxies were also employed as a means of diverting a rival’s attention from what was considered the key region of the competition and to impose disproportionate costs on a rival (e.g., Moscow’s support of </w:t>
      </w:r>
      <w:r w:rsidRPr="00DE65B6">
        <w:rPr>
          <w:rFonts w:eastAsia="Calibri" w:hint="eastAsia"/>
          <w:sz w:val="10"/>
          <w:szCs w:val="10"/>
        </w:rPr>
        <w:t>􀀱</w:t>
      </w:r>
      <w:r w:rsidRPr="00DE65B6">
        <w:rPr>
          <w:rFonts w:asciiTheme="majorHAnsi" w:hAnsiTheme="majorHAnsi" w:cstheme="majorHAnsi"/>
          <w:sz w:val="10"/>
          <w:szCs w:val="10"/>
        </w:rPr>
        <w:t>orth Vietnam as a means of drawing o</w:t>
      </w:r>
      <w:r w:rsidRPr="00DE65B6">
        <w:rPr>
          <w:rFonts w:eastAsia="Calibri" w:hint="eastAsia"/>
          <w:sz w:val="10"/>
          <w:szCs w:val="10"/>
        </w:rPr>
        <w:t>􀌆</w:t>
      </w:r>
      <w:r w:rsidRPr="00DE65B6">
        <w:rPr>
          <w:rFonts w:asciiTheme="majorHAnsi" w:hAnsiTheme="majorHAnsi" w:cstheme="majorHAnsi"/>
          <w:sz w:val="10"/>
          <w:szCs w:val="10"/>
        </w:rPr>
        <w:t xml:space="preserve"> U.S. resources from Europe). This chapter outlines trends in the Western Hemisphere security environment that outside powers may seek to exploit to advance their objectives in ways that threaten regional stability and U.S. security. This is followed by a discussion of how these external powers might proceed to do so. Seeds of Instability Crime, Illicit Networks, and Under-Governed Areas Latin America has a long history of banditry, smuggling, and organized crime. As in the case of Pancho Villa and the 1916-1917 Punitive Expedition, these activities have occasionally risen to a level at which they in</w:t>
      </w:r>
      <w:r w:rsidRPr="00DE65B6">
        <w:rPr>
          <w:rFonts w:eastAsia="Calibri" w:hint="eastAsia"/>
          <w:sz w:val="10"/>
          <w:szCs w:val="10"/>
        </w:rPr>
        <w:t>􀃀</w:t>
      </w:r>
      <w:r w:rsidRPr="00DE65B6">
        <w:rPr>
          <w:rFonts w:asciiTheme="majorHAnsi" w:hAnsiTheme="majorHAnsi" w:cstheme="majorHAnsi"/>
          <w:sz w:val="10"/>
          <w:szCs w:val="10"/>
        </w:rPr>
        <w:t>uence U.S. national security calculations. Rarely, however, have these activities been as pervasive and destabilizing as they are today. Although a wide variety of illicit activity occurs in Latin America, criminal organizations conducting drug tra</w:t>
      </w:r>
      <w:r w:rsidRPr="00DE65B6">
        <w:rPr>
          <w:rFonts w:eastAsia="Calibri" w:hint="eastAsia"/>
          <w:sz w:val="10"/>
          <w:szCs w:val="10"/>
        </w:rPr>
        <w:t>􀌇</w:t>
      </w:r>
      <w:r w:rsidRPr="00DE65B6">
        <w:rPr>
          <w:rFonts w:asciiTheme="majorHAnsi" w:hAnsiTheme="majorHAnsi" w:cstheme="majorHAnsi"/>
          <w:sz w:val="10"/>
          <w:szCs w:val="10"/>
        </w:rPr>
        <w:t xml:space="preserve">cking are the dominant forces in the Latin American underworld today, accounting for roughly </w:t>
      </w:r>
      <w:r w:rsidRPr="00DE65B6">
        <w:rPr>
          <w:rFonts w:eastAsia="Calibri" w:hint="eastAsia"/>
          <w:sz w:val="10"/>
          <w:szCs w:val="10"/>
        </w:rPr>
        <w:t>􀀇􀀗</w:t>
      </w:r>
      <w:r w:rsidRPr="00DE65B6">
        <w:rPr>
          <w:rFonts w:asciiTheme="majorHAnsi" w:hAnsiTheme="majorHAnsi" w:cstheme="majorHAnsi"/>
          <w:sz w:val="10"/>
          <w:szCs w:val="10"/>
        </w:rPr>
        <w:t xml:space="preserve">0 billion per year63 of an estimated </w:t>
      </w:r>
      <w:r w:rsidRPr="00DE65B6">
        <w:rPr>
          <w:rFonts w:eastAsia="Calibri" w:hint="eastAsia"/>
          <w:sz w:val="10"/>
          <w:szCs w:val="10"/>
        </w:rPr>
        <w:t>􀀇</w:t>
      </w:r>
      <w:r w:rsidRPr="00DE65B6">
        <w:rPr>
          <w:rFonts w:asciiTheme="majorHAnsi" w:hAnsiTheme="majorHAnsi" w:cstheme="majorHAnsi"/>
          <w:sz w:val="10"/>
          <w:szCs w:val="10"/>
        </w:rPr>
        <w:t>100 billion in annual illicit trade.6</w:t>
      </w:r>
      <w:r w:rsidRPr="00DE65B6">
        <w:rPr>
          <w:rFonts w:eastAsia="Calibri" w:hint="eastAsia"/>
          <w:sz w:val="10"/>
          <w:szCs w:val="10"/>
        </w:rPr>
        <w:t>􀀗</w:t>
      </w:r>
      <w:r w:rsidRPr="00DE65B6">
        <w:rPr>
          <w:rFonts w:asciiTheme="majorHAnsi" w:hAnsiTheme="majorHAnsi" w:cstheme="majorHAnsi"/>
          <w:sz w:val="10"/>
          <w:szCs w:val="10"/>
        </w:rPr>
        <w:t xml:space="preserve"> Since the Colombian cartels were dismantled in the 1990s, this lucrative trade has been dominated by powerful Mexican cartels whose operations extend across the length and breadth of Mexico, as well as up the supply chain into the cocaine-producing regions of the Andean Ridge and through their wholesale and retail drug distribution networks across the United States.65 The cartels, along with countless smaller criminal organizations, comprise what the head of SOUTHCOM has described as, </w:t>
      </w:r>
      <w:r w:rsidRPr="00DE65B6">
        <w:rPr>
          <w:rFonts w:eastAsia="Calibri" w:hint="eastAsia"/>
          <w:sz w:val="10"/>
          <w:szCs w:val="10"/>
        </w:rPr>
        <w:t>􀀾</w:t>
      </w:r>
      <w:r w:rsidRPr="00DE65B6">
        <w:rPr>
          <w:rFonts w:asciiTheme="majorHAnsi" w:hAnsiTheme="majorHAnsi" w:cstheme="majorHAnsi"/>
          <w:sz w:val="10"/>
          <w:szCs w:val="10"/>
        </w:rPr>
        <w:t>a</w:t>
      </w:r>
      <w:r w:rsidRPr="00DE65B6">
        <w:rPr>
          <w:rFonts w:eastAsia="Calibri" w:hint="eastAsia"/>
          <w:sz w:val="10"/>
          <w:szCs w:val="10"/>
        </w:rPr>
        <w:t>􀁀</w:t>
      </w:r>
      <w:r w:rsidRPr="00DE65B6">
        <w:rPr>
          <w:rFonts w:asciiTheme="majorHAnsi" w:hAnsiTheme="majorHAnsi" w:cstheme="majorHAnsi"/>
          <w:sz w:val="10"/>
          <w:szCs w:val="10"/>
        </w:rPr>
        <w:t>n interconnected system of arteries that traverse the entire Western Hemisphere, stretching across the Atlantic and Paci</w:t>
      </w:r>
      <w:r w:rsidRPr="00DE65B6">
        <w:rPr>
          <w:rFonts w:eastAsia="Calibri" w:hint="eastAsia"/>
          <w:sz w:val="10"/>
          <w:szCs w:val="10"/>
        </w:rPr>
        <w:t>􀂿</w:t>
      </w:r>
      <w:r w:rsidRPr="00DE65B6">
        <w:rPr>
          <w:rFonts w:asciiTheme="majorHAnsi" w:hAnsiTheme="majorHAnsi" w:cstheme="majorHAnsi"/>
          <w:sz w:val="10"/>
          <w:szCs w:val="10"/>
        </w:rPr>
        <w:t xml:space="preserve">c, through the Caribbean, and up and down </w:t>
      </w:r>
      <w:r w:rsidRPr="00DE65B6">
        <w:rPr>
          <w:rFonts w:eastAsia="Calibri" w:hint="eastAsia"/>
          <w:sz w:val="10"/>
          <w:szCs w:val="10"/>
        </w:rPr>
        <w:t>􀀱</w:t>
      </w:r>
      <w:r w:rsidRPr="00DE65B6">
        <w:rPr>
          <w:rFonts w:asciiTheme="majorHAnsi" w:hAnsiTheme="majorHAnsi" w:cstheme="majorHAnsi"/>
          <w:sz w:val="10"/>
          <w:szCs w:val="10"/>
        </w:rPr>
        <w:t xml:space="preserve">orth, South, and Central America . . . </w:t>
      </w:r>
      <w:r w:rsidRPr="00DE65B6">
        <w:rPr>
          <w:rFonts w:eastAsia="Calibri" w:hint="eastAsia"/>
          <w:sz w:val="10"/>
          <w:szCs w:val="10"/>
        </w:rPr>
        <w:t>􀀾</w:t>
      </w:r>
      <w:r w:rsidRPr="00DE65B6">
        <w:rPr>
          <w:rFonts w:asciiTheme="majorHAnsi" w:hAnsiTheme="majorHAnsi" w:cstheme="majorHAnsi"/>
          <w:sz w:val="10"/>
          <w:szCs w:val="10"/>
        </w:rPr>
        <w:t>a</w:t>
      </w:r>
      <w:r w:rsidRPr="00DE65B6">
        <w:rPr>
          <w:rFonts w:eastAsia="Calibri" w:hint="eastAsia"/>
          <w:sz w:val="10"/>
          <w:szCs w:val="10"/>
        </w:rPr>
        <w:t>􀁀</w:t>
      </w:r>
      <w:r w:rsidRPr="00DE65B6">
        <w:rPr>
          <w:rFonts w:asciiTheme="majorHAnsi" w:hAnsiTheme="majorHAnsi" w:cstheme="majorHAnsi"/>
          <w:sz w:val="10"/>
          <w:szCs w:val="10"/>
        </w:rPr>
        <w:t xml:space="preserve"> vast system of illicit pathways </w:t>
      </w:r>
      <w:r w:rsidRPr="00DE65B6">
        <w:rPr>
          <w:rFonts w:eastAsia="Calibri" w:hint="eastAsia"/>
          <w:sz w:val="10"/>
          <w:szCs w:val="10"/>
        </w:rPr>
        <w:t>􀀾</w:t>
      </w:r>
      <w:r w:rsidRPr="00DE65B6">
        <w:rPr>
          <w:rFonts w:asciiTheme="majorHAnsi" w:hAnsiTheme="majorHAnsi" w:cstheme="majorHAnsi"/>
          <w:sz w:val="10"/>
          <w:szCs w:val="10"/>
        </w:rPr>
        <w:t>that is used</w:t>
      </w:r>
      <w:r w:rsidRPr="00DE65B6">
        <w:rPr>
          <w:rFonts w:eastAsia="Calibri" w:hint="eastAsia"/>
          <w:sz w:val="10"/>
          <w:szCs w:val="10"/>
        </w:rPr>
        <w:t>􀁀</w:t>
      </w:r>
      <w:r w:rsidRPr="00DE65B6">
        <w:rPr>
          <w:rFonts w:asciiTheme="majorHAnsi" w:hAnsiTheme="majorHAnsi" w:cstheme="majorHAnsi"/>
          <w:sz w:val="10"/>
          <w:szCs w:val="10"/>
        </w:rPr>
        <w:t xml:space="preserve"> to move tons of drugs, thousands of people, and countless weapons into and out of the United States, Europe, and Africa with an e</w:t>
      </w:r>
      <w:r w:rsidRPr="00DE65B6">
        <w:rPr>
          <w:rFonts w:eastAsia="Calibri" w:hint="eastAsia"/>
          <w:sz w:val="10"/>
          <w:szCs w:val="10"/>
        </w:rPr>
        <w:t>􀌇</w:t>
      </w:r>
      <w:r w:rsidRPr="00DE65B6">
        <w:rPr>
          <w:rFonts w:asciiTheme="majorHAnsi" w:hAnsiTheme="majorHAnsi" w:cstheme="majorHAnsi"/>
          <w:sz w:val="10"/>
          <w:szCs w:val="10"/>
        </w:rPr>
        <w:t>ciency, payload, and gross pro</w:t>
      </w:r>
      <w:r w:rsidRPr="00DE65B6">
        <w:rPr>
          <w:rFonts w:eastAsia="Calibri" w:hint="eastAsia"/>
          <w:sz w:val="10"/>
          <w:szCs w:val="10"/>
        </w:rPr>
        <w:t>􀂿</w:t>
      </w:r>
      <w:r w:rsidRPr="00DE65B6">
        <w:rPr>
          <w:rFonts w:asciiTheme="majorHAnsi" w:hAnsiTheme="majorHAnsi" w:cstheme="majorHAnsi"/>
          <w:sz w:val="10"/>
          <w:szCs w:val="10"/>
        </w:rPr>
        <w:t>t any global transportation company would envy.66 That being said, the drug tra</w:t>
      </w:r>
      <w:r w:rsidRPr="00DE65B6">
        <w:rPr>
          <w:rFonts w:eastAsia="Calibri" w:hint="eastAsia"/>
          <w:sz w:val="10"/>
          <w:szCs w:val="10"/>
        </w:rPr>
        <w:t>􀌇</w:t>
      </w:r>
      <w:r w:rsidRPr="00DE65B6">
        <w:rPr>
          <w:rFonts w:asciiTheme="majorHAnsi" w:hAnsiTheme="majorHAnsi" w:cstheme="majorHAnsi"/>
          <w:sz w:val="10"/>
          <w:szCs w:val="10"/>
        </w:rPr>
        <w:t xml:space="preserve">cking underworld is by no means a monolithic entity or cooperative alliance. Rather, it is a fractious and brutally competitive business in which rival entities are constantly and literally </w:t>
      </w:r>
      <w:r w:rsidRPr="00DE65B6">
        <w:rPr>
          <w:rFonts w:eastAsia="Calibri" w:hint="eastAsia"/>
          <w:sz w:val="10"/>
          <w:szCs w:val="10"/>
        </w:rPr>
        <w:t>􀂿</w:t>
      </w:r>
      <w:r w:rsidRPr="00DE65B6">
        <w:rPr>
          <w:rFonts w:asciiTheme="majorHAnsi" w:hAnsiTheme="majorHAnsi" w:cstheme="majorHAnsi"/>
          <w:sz w:val="10"/>
          <w:szCs w:val="10"/>
        </w:rPr>
        <w:t xml:space="preserve">ghting to maximize their share of the drug trade and for control of the critical transshipment points, or plazas, through which it </w:t>
      </w:r>
      <w:r w:rsidRPr="00DE65B6">
        <w:rPr>
          <w:rFonts w:eastAsia="Calibri" w:hint="eastAsia"/>
          <w:sz w:val="10"/>
          <w:szCs w:val="10"/>
        </w:rPr>
        <w:t>􀃀</w:t>
      </w:r>
      <w:r w:rsidRPr="00DE65B6">
        <w:rPr>
          <w:rFonts w:asciiTheme="majorHAnsi" w:hAnsiTheme="majorHAnsi" w:cstheme="majorHAnsi"/>
          <w:sz w:val="10"/>
          <w:szCs w:val="10"/>
        </w:rPr>
        <w:t>ows. To attack their competitor’s operations and protect their own operations from rivals and the Mexican government’s crackdown that began in 2006, the cartels have built up larger, better armed, and more ruthless forces of hired gunmen known as sicarios. Using the billions of dollars generated by their illicit activities, they have acquired weapons and equipment formerly reserved for state armies or state-sponsored insurgent groups, including body armor, assault ri</w:t>
      </w:r>
      <w:r w:rsidRPr="00DE65B6">
        <w:rPr>
          <w:rFonts w:eastAsia="Calibri" w:hint="eastAsia"/>
          <w:sz w:val="10"/>
          <w:szCs w:val="10"/>
        </w:rPr>
        <w:t>􀃀</w:t>
      </w:r>
      <w:r w:rsidRPr="00DE65B6">
        <w:rPr>
          <w:rFonts w:asciiTheme="majorHAnsi" w:hAnsiTheme="majorHAnsi" w:cstheme="majorHAnsi"/>
          <w:sz w:val="10"/>
          <w:szCs w:val="10"/>
        </w:rPr>
        <w:t>es, machine guns, grenades, landmines, anti-tank rockets, mortars, car bombs, armored vehicles, helicopters, transport planes, and—perhaps most remarkably—long-range submersibles.67 The cartels’ pro</w:t>
      </w:r>
      <w:r w:rsidRPr="00DE65B6">
        <w:rPr>
          <w:rFonts w:eastAsia="Calibri" w:hint="eastAsia"/>
          <w:sz w:val="10"/>
          <w:szCs w:val="10"/>
        </w:rPr>
        <w:t>􀂿</w:t>
      </w:r>
      <w:r w:rsidRPr="00DE65B6">
        <w:rPr>
          <w:rFonts w:asciiTheme="majorHAnsi" w:hAnsiTheme="majorHAnsi" w:cstheme="majorHAnsi"/>
          <w:sz w:val="10"/>
          <w:szCs w:val="10"/>
        </w:rPr>
        <w:t>ts have also enabled them to hire former police and military personnel, including members of several countries’ elite special operations units68 and, in several cases, active and former members of the U.S. military.69 These personnel bring with them—and can provide to the cartels—a level of training and tactical pro</w:t>
      </w:r>
      <w:r w:rsidRPr="00DE65B6">
        <w:rPr>
          <w:rFonts w:eastAsia="Calibri" w:hint="eastAsia"/>
          <w:sz w:val="10"/>
          <w:szCs w:val="10"/>
        </w:rPr>
        <w:t>􀂿</w:t>
      </w:r>
      <w:r w:rsidRPr="00DE65B6">
        <w:rPr>
          <w:rFonts w:asciiTheme="majorHAnsi" w:hAnsiTheme="majorHAnsi" w:cstheme="majorHAnsi"/>
          <w:sz w:val="10"/>
          <w:szCs w:val="10"/>
        </w:rPr>
        <w:t>ciency that can be equal or superior to those of the government forces they face. As a result of this pro</w:t>
      </w:r>
      <w:r w:rsidRPr="00DE65B6">
        <w:rPr>
          <w:rFonts w:eastAsia="Calibri" w:hint="eastAsia"/>
          <w:sz w:val="10"/>
          <w:szCs w:val="10"/>
        </w:rPr>
        <w:t>􀂿</w:t>
      </w:r>
      <w:r w:rsidRPr="00DE65B6">
        <w:rPr>
          <w:rFonts w:asciiTheme="majorHAnsi" w:hAnsiTheme="majorHAnsi" w:cstheme="majorHAnsi"/>
          <w:sz w:val="10"/>
          <w:szCs w:val="10"/>
        </w:rPr>
        <w:t>ciency and the military-grade weapons possessed by the cartels, more than 2,500 Mexican police o</w:t>
      </w:r>
      <w:r w:rsidRPr="00DE65B6">
        <w:rPr>
          <w:rFonts w:eastAsia="Calibri" w:hint="eastAsia"/>
          <w:sz w:val="10"/>
          <w:szCs w:val="10"/>
        </w:rPr>
        <w:t>􀌇</w:t>
      </w:r>
      <w:r w:rsidRPr="00DE65B6">
        <w:rPr>
          <w:rFonts w:asciiTheme="majorHAnsi" w:hAnsiTheme="majorHAnsi" w:cstheme="majorHAnsi"/>
          <w:sz w:val="10"/>
          <w:szCs w:val="10"/>
        </w:rPr>
        <w:t>cers and 200 military personnel were killed in confrontations with organized crime forces between 2008 and 2012 along with tens of thousands of civilians.70 In the poorer states of Central America, state security forces operate at an even greater disadvantage.71 While their paramilitary forces enable the cartels to dominate entire cities and large remote areas through force and intimidation, they are not the only tool available. The cartels also leverage their immense wealth to buy the silence or support of police and government o</w:t>
      </w:r>
      <w:r w:rsidRPr="00DE65B6">
        <w:rPr>
          <w:rFonts w:eastAsia="Calibri" w:hint="eastAsia"/>
          <w:sz w:val="10"/>
          <w:szCs w:val="10"/>
        </w:rPr>
        <w:t>􀌇</w:t>
      </w:r>
      <w:r w:rsidRPr="00DE65B6">
        <w:rPr>
          <w:rFonts w:asciiTheme="majorHAnsi" w:hAnsiTheme="majorHAnsi" w:cstheme="majorHAnsi"/>
          <w:sz w:val="10"/>
          <w:szCs w:val="10"/>
        </w:rPr>
        <w:t xml:space="preserve">cials who are often presented with a choice between plata o plomo—“silver or lead.” According to the head of the Mexican Federal Police, around 2010 the cartels were spending an estimated </w:t>
      </w:r>
      <w:r w:rsidRPr="00DE65B6">
        <w:rPr>
          <w:rFonts w:eastAsia="Calibri" w:hint="eastAsia"/>
          <w:sz w:val="10"/>
          <w:szCs w:val="10"/>
        </w:rPr>
        <w:t>􀀇</w:t>
      </w:r>
      <w:r w:rsidRPr="00DE65B6">
        <w:rPr>
          <w:rFonts w:asciiTheme="majorHAnsi" w:hAnsiTheme="majorHAnsi" w:cstheme="majorHAnsi"/>
          <w:sz w:val="10"/>
          <w:szCs w:val="10"/>
        </w:rPr>
        <w:t>100 million each month on bribes to police.72 By buying o</w:t>
      </w:r>
      <w:r w:rsidRPr="00DE65B6">
        <w:rPr>
          <w:rFonts w:eastAsia="Calibri" w:hint="eastAsia"/>
          <w:sz w:val="10"/>
          <w:szCs w:val="10"/>
        </w:rPr>
        <w:t>􀌆</w:t>
      </w:r>
      <w:r w:rsidRPr="00DE65B6">
        <w:rPr>
          <w:rFonts w:asciiTheme="majorHAnsi" w:hAnsiTheme="majorHAnsi" w:cstheme="majorHAnsi"/>
          <w:sz w:val="10"/>
          <w:szCs w:val="10"/>
        </w:rPr>
        <w:t xml:space="preserve"> o</w:t>
      </w:r>
      <w:r w:rsidRPr="00DE65B6">
        <w:rPr>
          <w:rFonts w:eastAsia="Calibri" w:hint="eastAsia"/>
          <w:sz w:val="10"/>
          <w:szCs w:val="10"/>
        </w:rPr>
        <w:t>􀌇</w:t>
      </w:r>
      <w:r w:rsidRPr="00DE65B6">
        <w:rPr>
          <w:rFonts w:asciiTheme="majorHAnsi" w:hAnsiTheme="majorHAnsi" w:cstheme="majorHAnsi"/>
          <w:sz w:val="10"/>
          <w:szCs w:val="10"/>
        </w:rPr>
        <w:t>cials—and torturing or killing those who cannot be corrupted—the cartels have greatly undermined the e</w:t>
      </w:r>
      <w:r w:rsidRPr="00DE65B6">
        <w:rPr>
          <w:rFonts w:eastAsia="Calibri" w:hint="eastAsia"/>
          <w:sz w:val="10"/>
          <w:szCs w:val="10"/>
        </w:rPr>
        <w:t>􀌆</w:t>
      </w:r>
      <w:r w:rsidRPr="00DE65B6">
        <w:rPr>
          <w:rFonts w:asciiTheme="majorHAnsi" w:hAnsiTheme="majorHAnsi" w:cstheme="majorHAnsi"/>
          <w:sz w:val="10"/>
          <w:szCs w:val="10"/>
        </w:rPr>
        <w:t>ectiveness of national government forces in general and local police in particular. This, in turn, has undermined the con</w:t>
      </w:r>
      <w:r w:rsidRPr="00DE65B6">
        <w:rPr>
          <w:rFonts w:eastAsia="Calibri" w:hint="eastAsia"/>
          <w:sz w:val="10"/>
          <w:szCs w:val="10"/>
        </w:rPr>
        <w:t>􀂿</w:t>
      </w:r>
      <w:r w:rsidRPr="00DE65B6">
        <w:rPr>
          <w:rFonts w:asciiTheme="majorHAnsi" w:hAnsiTheme="majorHAnsi" w:cstheme="majorHAnsi"/>
          <w:sz w:val="10"/>
          <w:szCs w:val="10"/>
        </w:rPr>
        <w:t>dence of the population in their government’s willingness and ability to protect them. Through these means and methods the cartels have gained a substantial degree of de facto control over many urban and rural areas across Mexico, including major cities and large swathes of territory along the U.S.-Mexico border. In many of these crime-ridden areas the loss of con</w:t>
      </w:r>
      <w:r w:rsidRPr="00DE65B6">
        <w:rPr>
          <w:rFonts w:eastAsia="Calibri" w:hint="eastAsia"/>
          <w:sz w:val="10"/>
          <w:szCs w:val="10"/>
        </w:rPr>
        <w:t>􀂿</w:t>
      </w:r>
      <w:r w:rsidRPr="00DE65B6">
        <w:rPr>
          <w:rFonts w:asciiTheme="majorHAnsi" w:hAnsiTheme="majorHAnsi" w:cstheme="majorHAnsi"/>
          <w:sz w:val="10"/>
          <w:szCs w:val="10"/>
        </w:rPr>
        <w:t>dence in the government and police has prompted the formation of vigilante militias, presenting an additional challenge to government control.73 Meanwhile, in the “northern triangle” of Central America (the area comprising Guatemala, Honduras, and El Salvador through which the cartels transship almost all cocaine bound for Mexico and the United States) the situation is even more dire. Approximately 90 percent of crimes in this area go unpunished, while in Guatemala roughly half the country’s territory is e</w:t>
      </w:r>
      <w:r w:rsidRPr="00DE65B6">
        <w:rPr>
          <w:rFonts w:eastAsia="Calibri" w:hint="eastAsia"/>
          <w:sz w:val="10"/>
          <w:szCs w:val="10"/>
        </w:rPr>
        <w:t>􀌆</w:t>
      </w:r>
      <w:r w:rsidRPr="00DE65B6">
        <w:rPr>
          <w:rFonts w:asciiTheme="majorHAnsi" w:hAnsiTheme="majorHAnsi" w:cstheme="majorHAnsi"/>
          <w:sz w:val="10"/>
          <w:szCs w:val="10"/>
        </w:rPr>
        <w:t>ectively under drug tra</w:t>
      </w:r>
      <w:r w:rsidRPr="00DE65B6">
        <w:rPr>
          <w:rFonts w:eastAsia="Calibri" w:hint="eastAsia"/>
          <w:sz w:val="10"/>
          <w:szCs w:val="10"/>
        </w:rPr>
        <w:t>􀌇</w:t>
      </w:r>
      <w:r w:rsidRPr="00DE65B6">
        <w:rPr>
          <w:rFonts w:asciiTheme="majorHAnsi" w:hAnsiTheme="majorHAnsi" w:cstheme="majorHAnsi"/>
          <w:sz w:val="10"/>
          <w:szCs w:val="10"/>
        </w:rPr>
        <w:t>ckers’ control.7</w:t>
      </w:r>
      <w:r w:rsidRPr="00DE65B6">
        <w:rPr>
          <w:rFonts w:eastAsia="Calibri" w:hint="eastAsia"/>
          <w:sz w:val="10"/>
          <w:szCs w:val="10"/>
        </w:rPr>
        <w:t>􀀗</w:t>
      </w:r>
      <w:r w:rsidRPr="00DE65B6">
        <w:rPr>
          <w:rFonts w:asciiTheme="majorHAnsi" w:hAnsiTheme="majorHAnsi" w:cstheme="majorHAnsi"/>
          <w:sz w:val="10"/>
          <w:szCs w:val="10"/>
        </w:rPr>
        <w:t xml:space="preserve"> Further south, similar pockets of lawlessness exist in coca-growing areas in Colombia, Venezuela, Ecuador, Peru, and Bolivia. In Colombia and along its borders with Venezuela, Ecuador, and Peru, much of the coca-growing territory remains under the control of the Revolutionary Armed Forces of Colombia, or FARC. A guerrilla organization founded in the 1960s as a Marxist-Leninist revolutionary movement dedicated to the overthrow of the Colombian government, the FARC embraced coca growing in the 1990s as a means of funding its operations and has subsequently evolved into a hybrid mix of left-wing insurgent group and pro</w:t>
      </w:r>
      <w:r w:rsidRPr="00DE65B6">
        <w:rPr>
          <w:rFonts w:eastAsia="Calibri" w:hint="eastAsia"/>
          <w:sz w:val="10"/>
          <w:szCs w:val="10"/>
        </w:rPr>
        <w:t>􀂿</w:t>
      </w:r>
      <w:r w:rsidRPr="00DE65B6">
        <w:rPr>
          <w:rFonts w:asciiTheme="majorHAnsi" w:hAnsiTheme="majorHAnsi" w:cstheme="majorHAnsi"/>
          <w:sz w:val="10"/>
          <w:szCs w:val="10"/>
        </w:rPr>
        <w:t xml:space="preserve">t-driven cartel.76 This hybrid nature has facilitated cooperation between the FARC and ideological sympathizers like the Bolivarian Alliance, Hezbollah, Al Qaeda in the Islamic Maghreb, and other extremist groups77 as well as with purely criminal organizations like the Mexican cartels. Although the FARC has been greatly weakened over the past decade and no longer poses the existential threat to the Colombian government that it once did, it remains </w:t>
      </w:r>
      <w:r w:rsidRPr="00DE65B6">
        <w:rPr>
          <w:rFonts w:eastAsia="Calibri" w:hint="eastAsia"/>
          <w:sz w:val="10"/>
          <w:szCs w:val="10"/>
        </w:rPr>
        <w:t>􀂿</w:t>
      </w:r>
      <w:r w:rsidRPr="00DE65B6">
        <w:rPr>
          <w:rFonts w:asciiTheme="majorHAnsi" w:hAnsiTheme="majorHAnsi" w:cstheme="majorHAnsi"/>
          <w:sz w:val="10"/>
          <w:szCs w:val="10"/>
        </w:rPr>
        <w:t>rmly in control of large tracts of coca-producing jungle, mostly straddling the borders between Colombia and FARC supporters Venezuela and Ecuador. In summary, organized crime elements have exploited under-governed areas to establish zones under their de facto control. In so doing they pose a signi</w:t>
      </w:r>
      <w:r w:rsidRPr="00DE65B6">
        <w:rPr>
          <w:rFonts w:eastAsia="Calibri" w:hint="eastAsia"/>
          <w:sz w:val="10"/>
          <w:szCs w:val="10"/>
        </w:rPr>
        <w:t>􀂿</w:t>
      </w:r>
      <w:r w:rsidRPr="00DE65B6">
        <w:rPr>
          <w:rFonts w:asciiTheme="majorHAnsi" w:hAnsiTheme="majorHAnsi" w:cstheme="majorHAnsi"/>
          <w:sz w:val="10"/>
          <w:szCs w:val="10"/>
        </w:rPr>
        <w:t xml:space="preserve">cant and growing threat to regional security in general and U.S. interests in particular. As SOUTHCOM commander General Kelly recently observed: </w:t>
      </w:r>
      <w:r w:rsidRPr="00DE65B6">
        <w:rPr>
          <w:rFonts w:eastAsia="Calibri" w:hint="eastAsia"/>
          <w:sz w:val="10"/>
          <w:szCs w:val="10"/>
        </w:rPr>
        <w:t>􀀾</w:t>
      </w:r>
      <w:r w:rsidRPr="00DE65B6">
        <w:rPr>
          <w:rFonts w:asciiTheme="majorHAnsi" w:hAnsiTheme="majorHAnsi" w:cstheme="majorHAnsi"/>
          <w:sz w:val="10"/>
          <w:szCs w:val="10"/>
        </w:rPr>
        <w:t>T</w:t>
      </w:r>
      <w:r w:rsidRPr="00DE65B6">
        <w:rPr>
          <w:rFonts w:eastAsia="Calibri" w:hint="eastAsia"/>
          <w:sz w:val="10"/>
          <w:szCs w:val="10"/>
        </w:rPr>
        <w:t>􀁀</w:t>
      </w:r>
      <w:r w:rsidRPr="00DE65B6">
        <w:rPr>
          <w:rFonts w:asciiTheme="majorHAnsi" w:hAnsiTheme="majorHAnsi" w:cstheme="majorHAnsi"/>
          <w:sz w:val="10"/>
          <w:szCs w:val="10"/>
        </w:rPr>
        <w:t>he proximity of the U.S. homeland to criminally governed spaces is a vulnerability with direct implications for U.S. national security. I am also troubled by the signi</w:t>
      </w:r>
      <w:r w:rsidRPr="00DE65B6">
        <w:rPr>
          <w:rFonts w:eastAsia="Calibri" w:hint="eastAsia"/>
          <w:sz w:val="10"/>
          <w:szCs w:val="10"/>
        </w:rPr>
        <w:t>􀂿</w:t>
      </w:r>
      <w:r w:rsidRPr="00DE65B6">
        <w:rPr>
          <w:rFonts w:asciiTheme="majorHAnsi" w:hAnsiTheme="majorHAnsi" w:cstheme="majorHAnsi"/>
          <w:sz w:val="10"/>
          <w:szCs w:val="10"/>
        </w:rPr>
        <w:t xml:space="preserve">cant criminal capabilities that are available </w:t>
      </w:r>
      <w:r w:rsidRPr="00DE65B6">
        <w:rPr>
          <w:rFonts w:eastAsia="Calibri" w:hint="eastAsia"/>
          <w:sz w:val="10"/>
          <w:szCs w:val="10"/>
        </w:rPr>
        <w:t>􀀾</w:t>
      </w:r>
      <w:r w:rsidRPr="00DE65B6">
        <w:rPr>
          <w:rFonts w:asciiTheme="majorHAnsi" w:hAnsiTheme="majorHAnsi" w:cstheme="majorHAnsi"/>
          <w:sz w:val="10"/>
          <w:szCs w:val="10"/>
        </w:rPr>
        <w:t>within them</w:t>
      </w:r>
      <w:r w:rsidRPr="00DE65B6">
        <w:rPr>
          <w:rFonts w:eastAsia="Calibri" w:hint="eastAsia"/>
          <w:sz w:val="10"/>
          <w:szCs w:val="10"/>
        </w:rPr>
        <w:t>􀁀</w:t>
      </w:r>
      <w:r w:rsidRPr="00DE65B6">
        <w:rPr>
          <w:rFonts w:asciiTheme="majorHAnsi" w:hAnsiTheme="majorHAnsi" w:cstheme="majorHAnsi"/>
          <w:sz w:val="10"/>
          <w:szCs w:val="10"/>
        </w:rPr>
        <w:t xml:space="preserve"> to anyone—for a price. Transnational criminal organizations have access to key facilitators who specialize in document forgery, trade-based money laundering, weapons procurement, and human smuggling, including the smuggling of special interest aliens. This criminal expertise and the ability to move people, products, and funds are skills that can be exploited by a variety of malign actors, including terrorists.78 Hezbollah and the Bolivarian Alliance Hezbollah in Latin America </w:t>
      </w:r>
      <w:r w:rsidRPr="00DE65B6">
        <w:rPr>
          <w:rFonts w:eastAsia="Calibri" w:hint="eastAsia"/>
          <w:sz w:val="10"/>
          <w:szCs w:val="10"/>
        </w:rPr>
        <w:t>􀀱</w:t>
      </w:r>
      <w:r w:rsidRPr="00DE65B6">
        <w:rPr>
          <w:rFonts w:asciiTheme="majorHAnsi" w:hAnsiTheme="majorHAnsi" w:cstheme="majorHAnsi"/>
          <w:sz w:val="10"/>
          <w:szCs w:val="10"/>
        </w:rPr>
        <w:t xml:space="preserve">on-state entities recognized by the U.S. as terrorist organizations also operate in the region, most notably Lebanon-based Hezbollah, an Iranian client group. Hezbollah maintains an active presence in the tri-border area (TBA) of South America— the nexus of Argentina, Brazil, and Paraguay—stretching back to the 1980s. The TBA has traditionally been under-governed and is known by some as “the United </w:t>
      </w:r>
      <w:r w:rsidRPr="00DE65B6">
        <w:rPr>
          <w:rFonts w:eastAsia="Calibri" w:hint="eastAsia"/>
          <w:sz w:val="10"/>
          <w:szCs w:val="10"/>
        </w:rPr>
        <w:t>􀀱</w:t>
      </w:r>
      <w:r w:rsidRPr="00DE65B6">
        <w:rPr>
          <w:rFonts w:asciiTheme="majorHAnsi" w:hAnsiTheme="majorHAnsi" w:cstheme="majorHAnsi"/>
          <w:sz w:val="10"/>
          <w:szCs w:val="10"/>
        </w:rPr>
        <w:t xml:space="preserve">ations of crime.”79 Eight syndicate groups facilitate this activity in South America’s so-called “Southern Cone,” overseeing legitimate businesses along with a wide range of illegal activities to include money laundering, drug and arms traf- </w:t>
      </w:r>
      <w:r w:rsidRPr="00DE65B6">
        <w:rPr>
          <w:rFonts w:eastAsia="Calibri" w:hint="eastAsia"/>
          <w:sz w:val="10"/>
          <w:szCs w:val="10"/>
        </w:rPr>
        <w:t>􀂿</w:t>
      </w:r>
      <w:r w:rsidRPr="00DE65B6">
        <w:rPr>
          <w:rFonts w:asciiTheme="majorHAnsi" w:hAnsiTheme="majorHAnsi" w:cstheme="majorHAnsi"/>
          <w:sz w:val="10"/>
          <w:szCs w:val="10"/>
        </w:rPr>
        <w:t>cking, identity theft and false identi</w:t>
      </w:r>
      <w:r w:rsidRPr="00DE65B6">
        <w:rPr>
          <w:rFonts w:eastAsia="Calibri" w:hint="eastAsia"/>
          <w:sz w:val="10"/>
          <w:szCs w:val="10"/>
        </w:rPr>
        <w:t>􀂿</w:t>
      </w:r>
      <w:r w:rsidRPr="00DE65B6">
        <w:rPr>
          <w:rFonts w:asciiTheme="majorHAnsi" w:hAnsiTheme="majorHAnsi" w:cstheme="majorHAnsi"/>
          <w:sz w:val="10"/>
          <w:szCs w:val="10"/>
        </w:rPr>
        <w:t xml:space="preserve">cation documents, counterfeiting currency and intellectual property, and smuggling. </w:t>
      </w:r>
      <w:r w:rsidRPr="00DE65B6">
        <w:rPr>
          <w:rFonts w:eastAsia="Calibri" w:hint="eastAsia"/>
          <w:sz w:val="10"/>
          <w:szCs w:val="10"/>
        </w:rPr>
        <w:t>􀀱</w:t>
      </w:r>
      <w:r w:rsidRPr="00DE65B6">
        <w:rPr>
          <w:rFonts w:asciiTheme="majorHAnsi" w:hAnsiTheme="majorHAnsi" w:cstheme="majorHAnsi"/>
          <w:sz w:val="10"/>
          <w:szCs w:val="10"/>
        </w:rPr>
        <w:t xml:space="preserve">ot surprisingly they are linked to organized crime and to non-state insurgent and terrorist groups, such as the FARC.80 Estimates are that over </w:t>
      </w:r>
      <w:r w:rsidRPr="00DE65B6">
        <w:rPr>
          <w:rFonts w:eastAsia="Calibri" w:hint="eastAsia"/>
          <w:sz w:val="10"/>
          <w:szCs w:val="10"/>
        </w:rPr>
        <w:t>􀀇</w:t>
      </w:r>
      <w:r w:rsidRPr="00DE65B6">
        <w:rPr>
          <w:rFonts w:asciiTheme="majorHAnsi" w:hAnsiTheme="majorHAnsi" w:cstheme="majorHAnsi"/>
          <w:sz w:val="10"/>
          <w:szCs w:val="10"/>
        </w:rPr>
        <w:t>12 billion in illicit transactions are conducted per year, a sum exceeding Paraguay’s entire GDP by a substantial amount.81 Hezbollah achieved notoriety in the region in 1992 when it bombed the Israeli embassy in Argentina. This was followed with the bombing of the AMIA Jewish community center in Buenos Aires two years later. Like many other terrorist organizations, as Hezbollah expanded it established relationships with drug cartels82 that it supports in a variety of ways. For example, the cartels have enlisted Hezbollah, known for its tunnel construction along the Israeli border, for help in improving their tunnels along the U.S.-Mexican border. In 2008, Hezbollah helped broker a deal in which one of Mexico’s major drug cartels, Sinaloa, sent members to Iran for weapons and explosives training via Venezuela using Venezuelan travel documents. 83 As the locus of the drug trade and other illegal cartel activities moved north into Central America and Mexico, Hezbollah has sought to move with it with mixed success. In October 2011, Hezbollah was linked to the e</w:t>
      </w:r>
      <w:r w:rsidRPr="00DE65B6">
        <w:rPr>
          <w:rFonts w:eastAsia="Calibri" w:hint="eastAsia"/>
          <w:sz w:val="10"/>
          <w:szCs w:val="10"/>
        </w:rPr>
        <w:t>􀌆</w:t>
      </w:r>
      <w:r w:rsidRPr="00DE65B6">
        <w:rPr>
          <w:rFonts w:asciiTheme="majorHAnsi" w:hAnsiTheme="majorHAnsi" w:cstheme="majorHAnsi"/>
          <w:sz w:val="10"/>
          <w:szCs w:val="10"/>
        </w:rPr>
        <w:t>orts of an Iranian-American to conspire with Iranian agents to assassinate the Saudi ambassador to the United States. The plot involved members of the Los Zetas Mexican drug cartel.8</w:t>
      </w:r>
      <w:r w:rsidRPr="00DE65B6">
        <w:rPr>
          <w:rFonts w:eastAsia="Calibri" w:hint="eastAsia"/>
          <w:sz w:val="10"/>
          <w:szCs w:val="10"/>
        </w:rPr>
        <w:t>􀀗</w:t>
      </w:r>
      <w:r w:rsidRPr="00DE65B6">
        <w:rPr>
          <w:rFonts w:asciiTheme="majorHAnsi" w:hAnsiTheme="majorHAnsi" w:cstheme="majorHAnsi"/>
          <w:sz w:val="10"/>
          <w:szCs w:val="10"/>
        </w:rPr>
        <w:t xml:space="preserve"> The would-be assassin, Mansour Arbabsiar, had established contact with his cousin, a Quds Force85 handler, Gen. Gholam Shakuri. The plot is believed by some to be part of a wider campaign by the Quds Force and Hezbollah to embark on a campaign of violence extending beyond the Middle East to other Western targets, including those in the United States.86 In early September 2012, Mexican authorities arrested three men suspected of operating a Hezbollah cell in the Yucatan area and Central America, including a dual U.S.-Lebanese citizen linked to a U.S.-based Hezbollah money laundering operation. 87A few months later, in December 2012, Wassim el Abd Fadel, a suspected Hezbollah member with Paraguayan citizenship, was arrested in Paraguay. Fadel was charged with human and drug tra</w:t>
      </w:r>
      <w:r w:rsidRPr="00DE65B6">
        <w:rPr>
          <w:rFonts w:eastAsia="Calibri" w:hint="eastAsia"/>
          <w:sz w:val="10"/>
          <w:szCs w:val="10"/>
        </w:rPr>
        <w:t>􀌇</w:t>
      </w:r>
      <w:r w:rsidRPr="00DE65B6">
        <w:rPr>
          <w:rFonts w:asciiTheme="majorHAnsi" w:hAnsiTheme="majorHAnsi" w:cstheme="majorHAnsi"/>
          <w:sz w:val="10"/>
          <w:szCs w:val="10"/>
        </w:rPr>
        <w:t xml:space="preserve">cking and money laundering. Fadel reportedly deposited the proceeds of his criminal activities—ranging from </w:t>
      </w:r>
      <w:r w:rsidRPr="00DE65B6">
        <w:rPr>
          <w:rFonts w:eastAsia="Calibri" w:hint="eastAsia"/>
          <w:sz w:val="10"/>
          <w:szCs w:val="10"/>
        </w:rPr>
        <w:t>􀀇</w:t>
      </w:r>
      <w:r w:rsidRPr="00DE65B6">
        <w:rPr>
          <w:rFonts w:asciiTheme="majorHAnsi" w:hAnsiTheme="majorHAnsi" w:cstheme="majorHAnsi"/>
          <w:sz w:val="10"/>
          <w:szCs w:val="10"/>
        </w:rPr>
        <w:t xml:space="preserve">50-200,000 per transaction—into Turkish and Syrian bank accounts linked to Hezbollah. In summary, Hezbollah has become a </w:t>
      </w:r>
      <w:r w:rsidRPr="00DE65B6">
        <w:rPr>
          <w:rFonts w:eastAsia="Calibri" w:hint="eastAsia"/>
          <w:sz w:val="10"/>
          <w:szCs w:val="10"/>
        </w:rPr>
        <w:t>􀂿</w:t>
      </w:r>
      <w:r w:rsidRPr="00DE65B6">
        <w:rPr>
          <w:rFonts w:asciiTheme="majorHAnsi" w:hAnsiTheme="majorHAnsi" w:cstheme="majorHAnsi"/>
          <w:sz w:val="10"/>
          <w:szCs w:val="10"/>
        </w:rPr>
        <w:t>xture in Central and Latin America, expanding both its activities and in</w:t>
      </w:r>
      <w:r w:rsidRPr="00DE65B6">
        <w:rPr>
          <w:rFonts w:eastAsia="Calibri" w:hint="eastAsia"/>
          <w:sz w:val="10"/>
          <w:szCs w:val="10"/>
        </w:rPr>
        <w:t>􀃀</w:t>
      </w:r>
      <w:r w:rsidRPr="00DE65B6">
        <w:rPr>
          <w:rFonts w:asciiTheme="majorHAnsi" w:hAnsiTheme="majorHAnsi" w:cstheme="majorHAnsi"/>
          <w:sz w:val="10"/>
          <w:szCs w:val="10"/>
        </w:rPr>
        <w:t>uence over time. It has developed links with the increasingly powerful organized crime groups in the region, particularly the narco cartels, along with radical insurgent groups such as the FARC and states like Venezuela who are hostile to the United States and its regional partners. Hezbollah’s principal objectives appear to be undermining U.S. in</w:t>
      </w:r>
      <w:r w:rsidRPr="00DE65B6">
        <w:rPr>
          <w:rFonts w:eastAsia="Calibri" w:hint="eastAsia"/>
          <w:sz w:val="10"/>
          <w:szCs w:val="10"/>
        </w:rPr>
        <w:t>􀃀</w:t>
      </w:r>
      <w:r w:rsidRPr="00DE65B6">
        <w:rPr>
          <w:rFonts w:asciiTheme="majorHAnsi" w:hAnsiTheme="majorHAnsi" w:cstheme="majorHAnsi"/>
          <w:sz w:val="10"/>
          <w:szCs w:val="10"/>
        </w:rPr>
        <w:t>uence in the region, imposing costs on the United States, and generating revenue to sustain its operations in Latin America and elsewhere in the world. These objectives are shared by Iran, Hezbollah’s main state sponsor. The Bolivarian Alliance As noted above, geographic, economic, and cultural factors have traditionally helped to prevent the emergence in Latin America of any real military rival to the United States. Although there are no traditional military threats in the region, there are indigenous states whose actions, policies, and rhetoric challenge regional stability and U.S. security. Over the past decade, several states have come together to form the Bolivarian Alliance of the Americas (ALBA), an organization of left-leaning Latin American regimes whose overarching purpose is to promote radical populism and socialism, foster regional integration, and reduce what they perceive as Washington’s “imperialist” influence in the region.89 Since its founding by Hugo Chavez of Venezuela and Fidel Castro of Cuba in December 200</w:t>
      </w:r>
      <w:r w:rsidRPr="00DE65B6">
        <w:rPr>
          <w:rFonts w:eastAsia="Calibri" w:hint="eastAsia"/>
          <w:sz w:val="10"/>
          <w:szCs w:val="10"/>
        </w:rPr>
        <w:t>􀀗</w:t>
      </w:r>
      <w:r w:rsidRPr="00DE65B6">
        <w:rPr>
          <w:rFonts w:asciiTheme="majorHAnsi" w:hAnsiTheme="majorHAnsi" w:cstheme="majorHAnsi"/>
          <w:sz w:val="10"/>
          <w:szCs w:val="10"/>
        </w:rPr>
        <w:t xml:space="preserve">, the Bolivarian Alliance has expanded to include Antigua and Barbuda, Bolivia, Dominica, Ecuador, </w:t>
      </w:r>
      <w:r w:rsidRPr="00DE65B6">
        <w:rPr>
          <w:rFonts w:eastAsia="Calibri" w:hint="eastAsia"/>
          <w:sz w:val="10"/>
          <w:szCs w:val="10"/>
        </w:rPr>
        <w:t>􀀱</w:t>
      </w:r>
      <w:r w:rsidRPr="00DE65B6">
        <w:rPr>
          <w:rFonts w:asciiTheme="majorHAnsi" w:hAnsiTheme="majorHAnsi" w:cstheme="majorHAnsi"/>
          <w:sz w:val="10"/>
          <w:szCs w:val="10"/>
        </w:rPr>
        <w:t>icaragua, and Saint Vincent and the Grenadines. Although the members of the Bolivarian Alliance are militarily weak and pose almost no traditional military threat to the United States or its allies in the region,90 they challenge American interests in the region in other ways. First, they espouse an anti-American narrative that finds substantial support in the region and consistently oppose U.S. efforts to foster cooperation and regional economic integration.91 Second, in their efforts to undermine the government of Colombia, which they consider to be a U.S. puppet, ALBA states provide support and sanctuaries within their borders to coca growers, drug traffickers, other criminal organizations, and the FARC.92 Links to Hezbollah have also been detected.93 Perhaps of greatest concern, they have aligned themselves closely with Iran, inviting it and Syria to participate as “observer states” in the alliance. Other worrisome ALBA activities involve lifting visa requirements for Iranian citizens and hosting large numbers of Iranian diplomats and commercial exchange members that some observers believe to be Iranian intelligence and paramilitary Quds Force operatives.9</w:t>
      </w:r>
      <w:r w:rsidRPr="00DE65B6">
        <w:rPr>
          <w:rFonts w:eastAsia="Calibri" w:hint="eastAsia"/>
          <w:sz w:val="10"/>
          <w:szCs w:val="10"/>
        </w:rPr>
        <w:t>􀀗</w:t>
      </w:r>
      <w:r w:rsidRPr="00DE65B6">
        <w:rPr>
          <w:rFonts w:asciiTheme="majorHAnsi" w:hAnsiTheme="majorHAnsi" w:cstheme="majorHAnsi"/>
          <w:sz w:val="10"/>
          <w:szCs w:val="10"/>
        </w:rPr>
        <w:t xml:space="preserve"> By hosting and cooperating with both foreign agents and violent non-state actors, the ALBA states have come to function as critical nodes in a network of groups hostile to the United States. A Coming Era of Proxy Wars in the Western Hemisphere? History shows that Washington has often emphasized an indirect approach to meeting challenges to its security in Latin America. Yet the United States has not shied away from more direct, traditional uses of force when interests and circumstances dictated, as demonstrated over the past half century by U.S. invasions of the Dominican Republic (1965), Grenada (1983), and Panama (1989) and the occupation of Haiti (199</w:t>
      </w:r>
      <w:r w:rsidRPr="00DE65B6">
        <w:rPr>
          <w:rFonts w:eastAsia="Calibri" w:hint="eastAsia"/>
          <w:sz w:val="10"/>
          <w:szCs w:val="10"/>
        </w:rPr>
        <w:t>􀀗</w:t>
      </w:r>
      <w:r w:rsidRPr="00DE65B6">
        <w:rPr>
          <w:rFonts w:asciiTheme="majorHAnsi" w:hAnsiTheme="majorHAnsi" w:cstheme="majorHAnsi"/>
          <w:sz w:val="10"/>
          <w:szCs w:val="10"/>
        </w:rPr>
        <w:t>).Yet several trends seem likely to raise the cost of such operations, perhaps to prohibitive levels. Foremost among these trends is the diffusion of precision-guided weaponry to state and non-state entities. 92 The Second Lebanon War as “Precursor” War A precursor of this trend can be seen in the Second Lebanon War between Israel and Hezbollah.95 During the con</w:t>
      </w:r>
      <w:r w:rsidRPr="00DE65B6">
        <w:rPr>
          <w:rFonts w:eastAsia="Calibri" w:hint="eastAsia"/>
          <w:sz w:val="10"/>
          <w:szCs w:val="10"/>
        </w:rPr>
        <w:t>􀃀</w:t>
      </w:r>
      <w:r w:rsidRPr="00DE65B6">
        <w:rPr>
          <w:rFonts w:asciiTheme="majorHAnsi" w:hAnsiTheme="majorHAnsi" w:cstheme="majorHAnsi"/>
          <w:sz w:val="10"/>
          <w:szCs w:val="10"/>
        </w:rPr>
        <w:t xml:space="preserve">ict, which lasted less than </w:t>
      </w:r>
      <w:r w:rsidRPr="00DE65B6">
        <w:rPr>
          <w:rFonts w:eastAsia="Calibri" w:hint="eastAsia"/>
          <w:sz w:val="10"/>
          <w:szCs w:val="10"/>
        </w:rPr>
        <w:t>􀂿</w:t>
      </w:r>
      <w:r w:rsidRPr="00DE65B6">
        <w:rPr>
          <w:rFonts w:asciiTheme="majorHAnsi" w:hAnsiTheme="majorHAnsi" w:cstheme="majorHAnsi"/>
          <w:sz w:val="10"/>
          <w:szCs w:val="10"/>
        </w:rPr>
        <w:t>ve weeks, irregular Hezbollah forces held their own against the highly regarded Israeli Defense Force (IDF), demonstrating what is now possible for non-state entities to accomplish given the proliferation of militarily-relevant advanced technologies. Hezbollah’s militia engaged IDF armor columns with salvos of advanced, man-portable, antitank guided missiles and other e</w:t>
      </w:r>
      <w:r w:rsidRPr="00DE65B6">
        <w:rPr>
          <w:rFonts w:eastAsia="Calibri" w:hint="eastAsia"/>
          <w:sz w:val="10"/>
          <w:szCs w:val="10"/>
        </w:rPr>
        <w:t>􀌆</w:t>
      </w:r>
      <w:r w:rsidRPr="00DE65B6">
        <w:rPr>
          <w:rFonts w:asciiTheme="majorHAnsi" w:hAnsiTheme="majorHAnsi" w:cstheme="majorHAnsi"/>
          <w:sz w:val="10"/>
          <w:szCs w:val="10"/>
        </w:rPr>
        <w:t>ective anti-armor weapons (e.g. rocket-propelled grenades (RPGs) with anti-armor warheads) in great numbers. When the IDF employed its ground forces in southern Lebanon, its armored forces su</w:t>
      </w:r>
      <w:r w:rsidRPr="00DE65B6">
        <w:rPr>
          <w:rFonts w:eastAsia="Calibri" w:hint="eastAsia"/>
          <w:sz w:val="10"/>
          <w:szCs w:val="10"/>
        </w:rPr>
        <w:t>􀌆</w:t>
      </w:r>
      <w:r w:rsidRPr="00DE65B6">
        <w:rPr>
          <w:rFonts w:asciiTheme="majorHAnsi" w:hAnsiTheme="majorHAnsi" w:cstheme="majorHAnsi"/>
          <w:sz w:val="10"/>
          <w:szCs w:val="10"/>
        </w:rPr>
        <w:t xml:space="preserve">ered severe losses; out of the four hundred tanks involved in the </w:t>
      </w:r>
      <w:r w:rsidRPr="00DE65B6">
        <w:rPr>
          <w:rFonts w:eastAsia="Calibri" w:hint="eastAsia"/>
          <w:sz w:val="10"/>
          <w:szCs w:val="10"/>
        </w:rPr>
        <w:t>􀂿</w:t>
      </w:r>
      <w:r w:rsidRPr="00DE65B6">
        <w:rPr>
          <w:rFonts w:asciiTheme="majorHAnsi" w:hAnsiTheme="majorHAnsi" w:cstheme="majorHAnsi"/>
          <w:sz w:val="10"/>
          <w:szCs w:val="10"/>
        </w:rPr>
        <w:t xml:space="preserve">ghting in southern Lebanon, forty-eight were hit and forty damaged.96 Hezbollah’s defensive line was also well equipped with latest-generation thermal and low-/ no-light enhanced illumination imaging systems, while frontline units were connected to each other and higher command elements via a proprietary, </w:t>
      </w:r>
      <w:r w:rsidRPr="00DE65B6">
        <w:rPr>
          <w:rFonts w:eastAsia="Calibri" w:hint="eastAsia"/>
          <w:sz w:val="10"/>
          <w:szCs w:val="10"/>
        </w:rPr>
        <w:t>􀂿</w:t>
      </w:r>
      <w:r w:rsidRPr="00DE65B6">
        <w:rPr>
          <w:rFonts w:asciiTheme="majorHAnsi" w:hAnsiTheme="majorHAnsi" w:cstheme="majorHAnsi"/>
          <w:sz w:val="10"/>
          <w:szCs w:val="10"/>
        </w:rPr>
        <w:t>ber-optic based communications network, making collection of communications tra</w:t>
      </w:r>
      <w:r w:rsidRPr="00DE65B6">
        <w:rPr>
          <w:rFonts w:eastAsia="Calibri" w:hint="eastAsia"/>
          <w:sz w:val="10"/>
          <w:szCs w:val="10"/>
        </w:rPr>
        <w:t>􀌇</w:t>
      </w:r>
      <w:r w:rsidRPr="00DE65B6">
        <w:rPr>
          <w:rFonts w:asciiTheme="majorHAnsi" w:hAnsiTheme="majorHAnsi" w:cstheme="majorHAnsi"/>
          <w:sz w:val="10"/>
          <w:szCs w:val="10"/>
        </w:rPr>
        <w:t>c by Israeli intelligence extremely di</w:t>
      </w:r>
      <w:r w:rsidRPr="00DE65B6">
        <w:rPr>
          <w:rFonts w:eastAsia="Calibri" w:hint="eastAsia"/>
          <w:sz w:val="10"/>
          <w:szCs w:val="10"/>
        </w:rPr>
        <w:t>􀌇</w:t>
      </w:r>
      <w:r w:rsidRPr="00DE65B6">
        <w:rPr>
          <w:rFonts w:asciiTheme="majorHAnsi" w:hAnsiTheme="majorHAnsi" w:cstheme="majorHAnsi"/>
          <w:sz w:val="10"/>
          <w:szCs w:val="10"/>
        </w:rPr>
        <w:t>cult. Perhaps most important, Hezbollah possessed thousands of short- and medium- range rockets, often skillfully hidden below ground or in bunkers that made detection from overhead surveillance platforms nearly impossible. During the brief con</w:t>
      </w:r>
      <w:r w:rsidRPr="00DE65B6">
        <w:rPr>
          <w:rFonts w:eastAsia="Calibri" w:hint="eastAsia"/>
          <w:sz w:val="10"/>
          <w:szCs w:val="10"/>
        </w:rPr>
        <w:t>􀃀</w:t>
      </w:r>
      <w:r w:rsidRPr="00DE65B6">
        <w:rPr>
          <w:rFonts w:asciiTheme="majorHAnsi" w:hAnsiTheme="majorHAnsi" w:cstheme="majorHAnsi"/>
          <w:sz w:val="10"/>
          <w:szCs w:val="10"/>
        </w:rPr>
        <w:t xml:space="preserve">ict Hezbollah’s forces </w:t>
      </w:r>
      <w:r w:rsidRPr="00DE65B6">
        <w:rPr>
          <w:rFonts w:eastAsia="Calibri" w:hint="eastAsia"/>
          <w:sz w:val="10"/>
          <w:szCs w:val="10"/>
        </w:rPr>
        <w:t>􀂿</w:t>
      </w:r>
      <w:r w:rsidRPr="00DE65B6">
        <w:rPr>
          <w:rFonts w:asciiTheme="majorHAnsi" w:hAnsiTheme="majorHAnsi" w:cstheme="majorHAnsi"/>
          <w:sz w:val="10"/>
          <w:szCs w:val="10"/>
        </w:rPr>
        <w:t xml:space="preserve">red some four thousand unguided rockets of various types that hit Israel. Hezbollah’s rocket inventory enabled its forces to attack targets throughout the northern half of Israel. Over nine hundred rockets hit near or on buildings, civilian infrastructure, and industrial plants. Some two thousand homes were destroyed, and over </w:t>
      </w:r>
      <w:r w:rsidRPr="00DE65B6">
        <w:rPr>
          <w:rFonts w:eastAsia="Calibri" w:hint="eastAsia"/>
          <w:sz w:val="10"/>
          <w:szCs w:val="10"/>
        </w:rPr>
        <w:t>􀂿</w:t>
      </w:r>
      <w:r w:rsidRPr="00DE65B6">
        <w:rPr>
          <w:rFonts w:asciiTheme="majorHAnsi" w:hAnsiTheme="majorHAnsi" w:cstheme="majorHAnsi"/>
          <w:sz w:val="10"/>
          <w:szCs w:val="10"/>
        </w:rPr>
        <w:t xml:space="preserve">fty Israelis died with several thousand more injured. The casualties would undoubtedly been greater if between 100,000 and 250,000 Israeli civilians had not </w:t>
      </w:r>
      <w:r w:rsidRPr="00DE65B6">
        <w:rPr>
          <w:rFonts w:eastAsia="Calibri" w:hint="eastAsia"/>
          <w:sz w:val="10"/>
          <w:szCs w:val="10"/>
        </w:rPr>
        <w:t>􀃀</w:t>
      </w:r>
      <w:r w:rsidRPr="00DE65B6">
        <w:rPr>
          <w:rFonts w:asciiTheme="majorHAnsi" w:hAnsiTheme="majorHAnsi" w:cstheme="majorHAnsi"/>
          <w:sz w:val="10"/>
          <w:szCs w:val="10"/>
        </w:rPr>
        <w:t>ed their homes. Haifa, Israel’s major seaport had to be shut down, as did its oil re</w:t>
      </w:r>
      <w:r w:rsidRPr="00DE65B6">
        <w:rPr>
          <w:rFonts w:eastAsia="Calibri" w:hint="eastAsia"/>
          <w:sz w:val="10"/>
          <w:szCs w:val="10"/>
        </w:rPr>
        <w:t>􀂿</w:t>
      </w:r>
      <w:r w:rsidRPr="00DE65B6">
        <w:rPr>
          <w:rFonts w:asciiTheme="majorHAnsi" w:hAnsiTheme="majorHAnsi" w:cstheme="majorHAnsi"/>
          <w:sz w:val="10"/>
          <w:szCs w:val="10"/>
        </w:rPr>
        <w:t>nery.97 Hezbollah also employed several unmanned aerial vehicles for surveillance of Israel, as well as C-802 anti-ship cruise missiles used to attack and damage an Israeli corvette. 98 The G-RAMM Battlefield The brief war between Israel and Hezbollah suggests that future irregular forces may be well-equipped with enhanced communications, extended-range surveillance capabilities, and precision-guided rockets, artillery, mortars and missiles (G-RAMM) 99 able to hit targets with high accuracy at ranges measured from the tens of kilometers perhaps up to a hundred kilometers or more. In projecting power against enemies equipped in this manner and employing these kinds of tactics U.S. forces—as well as other conventional forces— will find themselves operating in a far more lethal battlefield than those in either of the Gulf wars or in stability operations in Afghanistan and Iraq. Moreover, currently constituted conventional forces typically depend on large fixed infrastructure (e.g., military bases, logistics depots, ports, airfields, railheads, bridges) to deploy themselves and sustain combat operations. These transportation and support hubs also serve as the nodes through which internal commerce and foreign trade moves within a country. This key, fixed infrastructure will almost certainly prove far more difficult to defend against irregular forces armed with G-RAMM weaponry. Indeed, had Hezbollah’s “RAMM” inventory had only a small fraction of G-RAMM munitions, say 10-20 percent, it would have been able to in</w:t>
      </w:r>
      <w:r w:rsidRPr="00DE65B6">
        <w:rPr>
          <w:rFonts w:eastAsia="Calibri" w:hint="eastAsia"/>
          <w:sz w:val="10"/>
          <w:szCs w:val="10"/>
        </w:rPr>
        <w:t>􀃀</w:t>
      </w:r>
      <w:r w:rsidRPr="00DE65B6">
        <w:rPr>
          <w:rFonts w:asciiTheme="majorHAnsi" w:hAnsiTheme="majorHAnsi" w:cstheme="majorHAnsi"/>
          <w:sz w:val="10"/>
          <w:szCs w:val="10"/>
        </w:rPr>
        <w:t>ict far greater damage than it did historically to Israeli population centers, key government facilities, military installations, and essential commercial assets such as ports, air</w:t>
      </w:r>
      <w:r w:rsidRPr="00DE65B6">
        <w:rPr>
          <w:rFonts w:eastAsia="Calibri" w:hint="eastAsia"/>
          <w:sz w:val="10"/>
          <w:szCs w:val="10"/>
        </w:rPr>
        <w:t>􀂿</w:t>
      </w:r>
      <w:r w:rsidRPr="00DE65B6">
        <w:rPr>
          <w:rFonts w:asciiTheme="majorHAnsi" w:hAnsiTheme="majorHAnsi" w:cstheme="majorHAnsi"/>
          <w:sz w:val="10"/>
          <w:szCs w:val="10"/>
        </w:rPr>
        <w:t>elds, and industrial complexes. An irregular enemy force armed with G-RAMM capabilities in substantial numbers could seriously threaten Latin American governments as well as any U.S. (or external great power) forces and support elements attempting a traditional intervention operation. Implications for the U.S. and Other Major Powers The preceding narrative suggests that the combat potential of irregular forces is likely to increase dramatically in the coming years. As this occurs, the cost of operating conventional forces—especially ground forces—and defending key military support infrastructure is likely to rise substantially. Given these considerations the United States and other major powers external to the Western Hemisphere will have strong incentives to avoid the use of conventional forms of military power, particularly large ground forces, in favor of employing irregular proxy forces to advance their interests. Moreover, the high cost and questionable bene</w:t>
      </w:r>
      <w:r w:rsidRPr="00DE65B6">
        <w:rPr>
          <w:rFonts w:eastAsia="Calibri" w:hint="eastAsia"/>
          <w:sz w:val="10"/>
          <w:szCs w:val="10"/>
        </w:rPr>
        <w:t>􀂿</w:t>
      </w:r>
      <w:r w:rsidRPr="00DE65B6">
        <w:rPr>
          <w:rFonts w:asciiTheme="majorHAnsi" w:hAnsiTheme="majorHAnsi" w:cstheme="majorHAnsi"/>
          <w:sz w:val="10"/>
          <w:szCs w:val="10"/>
        </w:rPr>
        <w:t xml:space="preserve">t of the campaigns in Afghanistan and Iraq are likely to create strong domestic opposition in the United States to such operations for some time to come. This must be added to the United States’ greatly diminished </w:t>
      </w:r>
      <w:r w:rsidRPr="00DE65B6">
        <w:rPr>
          <w:rFonts w:eastAsia="Calibri" w:hint="eastAsia"/>
          <w:sz w:val="10"/>
          <w:szCs w:val="10"/>
        </w:rPr>
        <w:t>􀂿</w:t>
      </w:r>
      <w:r w:rsidRPr="00DE65B6">
        <w:rPr>
          <w:rFonts w:asciiTheme="majorHAnsi" w:hAnsiTheme="majorHAnsi" w:cstheme="majorHAnsi"/>
          <w:sz w:val="10"/>
          <w:szCs w:val="10"/>
        </w:rPr>
        <w:t>scal standing that has led to large cuts in planned investments in defense. These factors suggest that Washington will be much less likely to engage in direct military action in Latin America in the coming years than historically has been the case. At the same time, rivals of the United States like China and Russia may be incentivized by these trends, as well as the United States’ overwhelming military dominance in the Western Hemisphere, to avoid the direct use of force to expand their in</w:t>
      </w:r>
      <w:r w:rsidRPr="00DE65B6">
        <w:rPr>
          <w:rFonts w:eastAsia="Calibri" w:hint="eastAsia"/>
          <w:sz w:val="10"/>
          <w:szCs w:val="10"/>
        </w:rPr>
        <w:t>􀃀</w:t>
      </w:r>
      <w:r w:rsidRPr="00DE65B6">
        <w:rPr>
          <w:rFonts w:asciiTheme="majorHAnsi" w:hAnsiTheme="majorHAnsi" w:cstheme="majorHAnsi"/>
          <w:sz w:val="10"/>
          <w:szCs w:val="10"/>
        </w:rPr>
        <w:t>uence in Latin America. Instead, like some of the Bolivarian Alliance members, they appear likely to follow the path taken by the Soviet Union during the Cold War and Iran today: supporting non-state proxies to impose disproportionate costs on the United States and to distract Washington’s resources and attention from other parts of the world</w:t>
      </w:r>
      <w:r w:rsidRPr="00DE65B6">
        <w:rPr>
          <w:rFonts w:asciiTheme="majorHAnsi" w:hAnsiTheme="majorHAnsi" w:cstheme="majorHAnsi"/>
        </w:rPr>
        <w:t xml:space="preserve">. </w:t>
      </w:r>
      <w:r w:rsidRPr="00DE65B6">
        <w:rPr>
          <w:rStyle w:val="StyleUnderline"/>
          <w:rFonts w:asciiTheme="majorHAnsi" w:hAnsiTheme="majorHAnsi" w:cstheme="majorHAnsi"/>
        </w:rPr>
        <w:t xml:space="preserve">This is not to say that </w:t>
      </w:r>
      <w:r w:rsidRPr="009651FA">
        <w:rPr>
          <w:rStyle w:val="StyleUnderline"/>
          <w:rFonts w:asciiTheme="majorHAnsi" w:hAnsiTheme="majorHAnsi" w:cstheme="majorHAnsi"/>
          <w:highlight w:val="green"/>
        </w:rPr>
        <w:t>Beijing, Moscow</w:t>
      </w:r>
      <w:r w:rsidRPr="00DE65B6">
        <w:rPr>
          <w:rStyle w:val="StyleUnderline"/>
          <w:rFonts w:asciiTheme="majorHAnsi" w:hAnsiTheme="majorHAnsi" w:cstheme="majorHAnsi"/>
        </w:rPr>
        <w:t xml:space="preserve">, and Tehran would eschew future opportunities to </w:t>
      </w:r>
      <w:r w:rsidRPr="009651FA">
        <w:rPr>
          <w:rStyle w:val="Emphasis"/>
          <w:rFonts w:asciiTheme="majorHAnsi" w:hAnsiTheme="majorHAnsi" w:cstheme="majorHAnsi"/>
          <w:highlight w:val="green"/>
        </w:rPr>
        <w:t>establish bases in Latin America</w:t>
      </w:r>
      <w:r w:rsidRPr="00DE65B6">
        <w:rPr>
          <w:rFonts w:asciiTheme="majorHAnsi" w:hAnsiTheme="majorHAnsi" w:cstheme="majorHAnsi"/>
        </w:rPr>
        <w:t xml:space="preserve">. As in the past, such bases can support efforts to accomplish several important objectives. They can, for example, further insulate a Latin American regime from the threat of direct U.S. military intervention, since </w:t>
      </w:r>
      <w:r w:rsidRPr="00DE65B6">
        <w:rPr>
          <w:rStyle w:val="Emphasis"/>
          <w:rFonts w:asciiTheme="majorHAnsi" w:hAnsiTheme="majorHAnsi" w:cstheme="majorHAnsi"/>
        </w:rPr>
        <w:t xml:space="preserve">Washington would have to account for the </w:t>
      </w:r>
      <w:r w:rsidRPr="00DE65B6">
        <w:rPr>
          <w:rStyle w:val="StyleUnderline"/>
          <w:rFonts w:asciiTheme="majorHAnsi" w:hAnsiTheme="majorHAnsi" w:cstheme="majorHAnsi"/>
        </w:rPr>
        <w:t>possibility that the</w:t>
      </w:r>
      <w:r w:rsidRPr="00DE65B6">
        <w:rPr>
          <w:rStyle w:val="Emphasis"/>
          <w:rFonts w:asciiTheme="majorHAnsi" w:hAnsiTheme="majorHAnsi" w:cstheme="majorHAnsi"/>
        </w:rPr>
        <w:t xml:space="preserve"> </w:t>
      </w:r>
      <w:r w:rsidRPr="009651FA">
        <w:rPr>
          <w:rStyle w:val="Emphasis"/>
          <w:rFonts w:asciiTheme="majorHAnsi" w:hAnsiTheme="majorHAnsi" w:cstheme="majorHAnsi"/>
          <w:highlight w:val="green"/>
        </w:rPr>
        <w:t>conflict would lead to</w:t>
      </w:r>
      <w:r w:rsidRPr="00DE65B6">
        <w:rPr>
          <w:rStyle w:val="Emphasis"/>
          <w:rFonts w:asciiTheme="majorHAnsi" w:hAnsiTheme="majorHAnsi" w:cstheme="majorHAnsi"/>
        </w:rPr>
        <w:t xml:space="preserve"> a </w:t>
      </w:r>
      <w:r w:rsidRPr="009651FA">
        <w:rPr>
          <w:rStyle w:val="Emphasis"/>
          <w:rFonts w:asciiTheme="majorHAnsi" w:hAnsiTheme="majorHAnsi" w:cstheme="majorHAnsi"/>
          <w:highlight w:val="green"/>
        </w:rPr>
        <w:t>direct confrontation with a</w:t>
      </w:r>
      <w:r w:rsidRPr="00DE65B6">
        <w:rPr>
          <w:rStyle w:val="Emphasis"/>
          <w:rFonts w:asciiTheme="majorHAnsi" w:hAnsiTheme="majorHAnsi" w:cstheme="majorHAnsi"/>
        </w:rPr>
        <w:t xml:space="preserve"> more capable and potentially </w:t>
      </w:r>
      <w:r w:rsidRPr="009651FA">
        <w:rPr>
          <w:rStyle w:val="Emphasis"/>
          <w:rFonts w:asciiTheme="majorHAnsi" w:hAnsiTheme="majorHAnsi" w:cstheme="majorHAnsi"/>
          <w:highlight w:val="green"/>
        </w:rPr>
        <w:t>nuclear-armed power</w:t>
      </w:r>
      <w:r w:rsidRPr="00DE65B6">
        <w:rPr>
          <w:rStyle w:val="Emphasis"/>
          <w:rFonts w:asciiTheme="majorHAnsi" w:hAnsiTheme="majorHAnsi" w:cstheme="majorHAnsi"/>
        </w:rPr>
        <w:t xml:space="preserve"> </w:t>
      </w:r>
      <w:r w:rsidRPr="00DE65B6">
        <w:rPr>
          <w:rFonts w:asciiTheme="majorHAnsi" w:hAnsiTheme="majorHAnsi" w:cstheme="majorHAnsi"/>
        </w:rPr>
        <w:t xml:space="preserve">.100 </w:t>
      </w:r>
      <w:r w:rsidRPr="00DE65B6">
        <w:rPr>
          <w:rStyle w:val="StyleUnderline"/>
          <w:rFonts w:asciiTheme="majorHAnsi" w:hAnsiTheme="majorHAnsi" w:cstheme="majorHAnsi"/>
        </w:rPr>
        <w:t>Bases</w:t>
      </w:r>
      <w:r w:rsidRPr="00DE65B6">
        <w:rPr>
          <w:rFonts w:asciiTheme="majorHAnsi" w:hAnsiTheme="majorHAnsi" w:cstheme="majorHAnsi"/>
        </w:rPr>
        <w:t xml:space="preserve"> in the hemisphere </w:t>
      </w:r>
      <w:r w:rsidRPr="00DE65B6">
        <w:rPr>
          <w:rStyle w:val="StyleUnderline"/>
          <w:rFonts w:asciiTheme="majorHAnsi" w:hAnsiTheme="majorHAnsi" w:cstheme="majorHAnsi"/>
        </w:rPr>
        <w:t>can</w:t>
      </w:r>
      <w:r w:rsidRPr="00DE65B6">
        <w:rPr>
          <w:rFonts w:asciiTheme="majorHAnsi" w:hAnsiTheme="majorHAnsi" w:cstheme="majorHAnsi"/>
        </w:rPr>
        <w:t xml:space="preserve"> also </w:t>
      </w:r>
      <w:r w:rsidRPr="00DE65B6">
        <w:rPr>
          <w:rStyle w:val="StyleUnderline"/>
          <w:rFonts w:asciiTheme="majorHAnsi" w:hAnsiTheme="majorHAnsi" w:cstheme="majorHAnsi"/>
        </w:rPr>
        <w:t>enable external powers to conduct</w:t>
      </w:r>
      <w:r w:rsidRPr="00DE65B6">
        <w:rPr>
          <w:rFonts w:asciiTheme="majorHAnsi" w:hAnsiTheme="majorHAnsi" w:cstheme="majorHAnsi"/>
        </w:rPr>
        <w:t xml:space="preserve"> military </w:t>
      </w:r>
      <w:r w:rsidRPr="00DE65B6">
        <w:rPr>
          <w:rStyle w:val="StyleUnderline"/>
          <w:rFonts w:asciiTheme="majorHAnsi" w:hAnsiTheme="majorHAnsi" w:cstheme="majorHAnsi"/>
        </w:rPr>
        <w:t>assistance activities</w:t>
      </w:r>
      <w:r w:rsidRPr="00DE65B6">
        <w:rPr>
          <w:rFonts w:asciiTheme="majorHAnsi" w:hAnsiTheme="majorHAnsi" w:cstheme="majorHAnsi"/>
        </w:rPr>
        <w:t xml:space="preserve">, such as training, more easily. </w:t>
      </w:r>
      <w:r w:rsidRPr="00DE65B6">
        <w:rPr>
          <w:rStyle w:val="StyleUnderline"/>
          <w:rFonts w:asciiTheme="majorHAnsi" w:hAnsiTheme="majorHAnsi" w:cstheme="majorHAnsi"/>
        </w:rPr>
        <w:t>Electronic</w:t>
      </w:r>
      <w:r w:rsidRPr="00DE65B6">
        <w:rPr>
          <w:rFonts w:asciiTheme="majorHAnsi" w:hAnsiTheme="majorHAnsi" w:cstheme="majorHAnsi"/>
        </w:rPr>
        <w:t xml:space="preserve"> </w:t>
      </w:r>
      <w:r w:rsidRPr="00DE65B6">
        <w:rPr>
          <w:rStyle w:val="StyleUnderline"/>
          <w:rFonts w:asciiTheme="majorHAnsi" w:hAnsiTheme="majorHAnsi" w:cstheme="majorHAnsi"/>
        </w:rPr>
        <w:t>surveillance</w:t>
      </w:r>
      <w:r w:rsidRPr="00DE65B6">
        <w:rPr>
          <w:rFonts w:asciiTheme="majorHAnsi" w:hAnsiTheme="majorHAnsi" w:cstheme="majorHAnsi"/>
        </w:rPr>
        <w:t xml:space="preserve"> of the United States and Latin American states </w:t>
      </w:r>
      <w:r w:rsidRPr="00DE65B6">
        <w:rPr>
          <w:rStyle w:val="StyleUnderline"/>
          <w:rFonts w:asciiTheme="majorHAnsi" w:hAnsiTheme="majorHAnsi" w:cstheme="majorHAnsi"/>
        </w:rPr>
        <w:t>could be accomplished more cheaply</w:t>
      </w:r>
      <w:r w:rsidRPr="00DE65B6">
        <w:rPr>
          <w:rFonts w:asciiTheme="majorHAnsi" w:hAnsiTheme="majorHAnsi" w:cstheme="majorHAnsi"/>
        </w:rPr>
        <w:t xml:space="preserve"> and e</w:t>
      </w:r>
      <w:r w:rsidRPr="00DE65B6">
        <w:rPr>
          <w:rFonts w:eastAsia="Calibri" w:hint="eastAsia"/>
        </w:rPr>
        <w:t>􀌆</w:t>
      </w:r>
      <w:r w:rsidRPr="00DE65B6">
        <w:rPr>
          <w:rFonts w:asciiTheme="majorHAnsi" w:hAnsiTheme="majorHAnsi" w:cstheme="majorHAnsi"/>
        </w:rPr>
        <w:t xml:space="preserve">ectively from forward positions. Finally, </w:t>
      </w:r>
      <w:r w:rsidRPr="00DE65B6">
        <w:rPr>
          <w:rStyle w:val="StyleUnderline"/>
          <w:rFonts w:asciiTheme="majorHAnsi" w:hAnsiTheme="majorHAnsi" w:cstheme="majorHAnsi"/>
        </w:rPr>
        <w:t>certain</w:t>
      </w:r>
      <w:r w:rsidRPr="00DE65B6">
        <w:rPr>
          <w:rFonts w:asciiTheme="majorHAnsi" w:hAnsiTheme="majorHAnsi" w:cstheme="majorHAnsi"/>
        </w:rPr>
        <w:t xml:space="preserve"> kinds of </w:t>
      </w:r>
      <w:r w:rsidRPr="00DE65B6">
        <w:rPr>
          <w:rStyle w:val="StyleUnderline"/>
          <w:rFonts w:asciiTheme="majorHAnsi" w:hAnsiTheme="majorHAnsi" w:cstheme="majorHAnsi"/>
        </w:rPr>
        <w:t>military</w:t>
      </w:r>
      <w:r w:rsidRPr="00DE65B6">
        <w:rPr>
          <w:rFonts w:asciiTheme="majorHAnsi" w:hAnsiTheme="majorHAnsi" w:cstheme="majorHAnsi"/>
        </w:rPr>
        <w:t xml:space="preserve"> </w:t>
      </w:r>
      <w:r w:rsidRPr="00DE65B6">
        <w:rPr>
          <w:rStyle w:val="StyleUnderline"/>
          <w:rFonts w:asciiTheme="majorHAnsi" w:hAnsiTheme="majorHAnsi" w:cstheme="majorHAnsi"/>
        </w:rPr>
        <w:t>capabilities</w:t>
      </w:r>
      <w:r w:rsidRPr="00DE65B6">
        <w:rPr>
          <w:rFonts w:asciiTheme="majorHAnsi" w:hAnsiTheme="majorHAnsi" w:cstheme="majorHAnsi"/>
        </w:rPr>
        <w:t xml:space="preserve">, </w:t>
      </w:r>
      <w:r w:rsidRPr="00DE65B6">
        <w:rPr>
          <w:rStyle w:val="StyleUnderline"/>
          <w:rFonts w:asciiTheme="majorHAnsi" w:hAnsiTheme="majorHAnsi" w:cstheme="majorHAnsi"/>
        </w:rPr>
        <w:t>such as</w:t>
      </w:r>
      <w:r w:rsidRPr="00DE65B6">
        <w:rPr>
          <w:rFonts w:asciiTheme="majorHAnsi" w:hAnsiTheme="majorHAnsi" w:cstheme="majorHAnsi"/>
        </w:rPr>
        <w:t xml:space="preserve"> long-range </w:t>
      </w:r>
      <w:r w:rsidRPr="00DE65B6">
        <w:rPr>
          <w:rStyle w:val="Emphasis"/>
          <w:rFonts w:asciiTheme="majorHAnsi" w:hAnsiTheme="majorHAnsi" w:cstheme="majorHAnsi"/>
        </w:rPr>
        <w:t>ballistic missiles and attack submarines</w:t>
      </w:r>
      <w:r w:rsidRPr="00DE65B6">
        <w:rPr>
          <w:rFonts w:asciiTheme="majorHAnsi" w:hAnsiTheme="majorHAnsi" w:cstheme="majorHAnsi"/>
        </w:rPr>
        <w:t xml:space="preserve">, </w:t>
      </w:r>
      <w:r w:rsidRPr="00DE65B6">
        <w:rPr>
          <w:rStyle w:val="StyleUnderline"/>
          <w:rFonts w:asciiTheme="majorHAnsi" w:hAnsiTheme="majorHAnsi" w:cstheme="majorHAnsi"/>
        </w:rPr>
        <w:t>could be</w:t>
      </w:r>
      <w:r w:rsidRPr="00DE65B6">
        <w:rPr>
          <w:rFonts w:asciiTheme="majorHAnsi" w:hAnsiTheme="majorHAnsi" w:cstheme="majorHAnsi"/>
        </w:rPr>
        <w:t xml:space="preserve"> pro</w:t>
      </w:r>
      <w:r w:rsidRPr="00DE65B6">
        <w:rPr>
          <w:rFonts w:eastAsia="Calibri" w:hint="eastAsia"/>
        </w:rPr>
        <w:t>􀂿</w:t>
      </w:r>
      <w:r w:rsidRPr="00DE65B6">
        <w:rPr>
          <w:rFonts w:asciiTheme="majorHAnsi" w:hAnsiTheme="majorHAnsi" w:cstheme="majorHAnsi"/>
        </w:rPr>
        <w:t xml:space="preserve">tably </w:t>
      </w:r>
      <w:r w:rsidRPr="00DE65B6">
        <w:rPr>
          <w:rStyle w:val="StyleUnderline"/>
          <w:rFonts w:asciiTheme="majorHAnsi" w:hAnsiTheme="majorHAnsi" w:cstheme="majorHAnsi"/>
        </w:rPr>
        <w:t>stationed</w:t>
      </w:r>
      <w:r w:rsidRPr="00DE65B6">
        <w:rPr>
          <w:rFonts w:asciiTheme="majorHAnsi" w:hAnsiTheme="majorHAnsi" w:cstheme="majorHAnsi"/>
        </w:rPr>
        <w:t xml:space="preserve"> in Latin America by powers external to that region, particularly if they intended to create the option of initiating con</w:t>
      </w:r>
      <w:r w:rsidRPr="00DE65B6">
        <w:rPr>
          <w:rFonts w:eastAsia="Calibri" w:hint="eastAsia"/>
        </w:rPr>
        <w:t>􀃀</w:t>
      </w:r>
      <w:r w:rsidRPr="00DE65B6">
        <w:rPr>
          <w:rFonts w:asciiTheme="majorHAnsi" w:hAnsiTheme="majorHAnsi" w:cstheme="majorHAnsi"/>
        </w:rPr>
        <w:t xml:space="preserve">ict at some future date. These reasons, among others, have made preventing an extra-hemispheric power from establishing bases in Latin America an enduring U.S. priority. Players in a Latin American Great Game </w:t>
      </w:r>
      <w:r w:rsidRPr="00DE65B6">
        <w:rPr>
          <w:rStyle w:val="StyleUnderline"/>
          <w:rFonts w:asciiTheme="majorHAnsi" w:hAnsiTheme="majorHAnsi" w:cstheme="majorHAnsi"/>
        </w:rPr>
        <w:t>Given current trends</w:t>
      </w:r>
      <w:r w:rsidRPr="00DE65B6">
        <w:rPr>
          <w:rFonts w:asciiTheme="majorHAnsi" w:hAnsiTheme="majorHAnsi" w:cstheme="majorHAnsi"/>
        </w:rPr>
        <w:t xml:space="preserve">, </w:t>
      </w:r>
      <w:r w:rsidRPr="009651FA">
        <w:rPr>
          <w:rStyle w:val="Emphasis"/>
          <w:rFonts w:asciiTheme="majorHAnsi" w:hAnsiTheme="majorHAnsi" w:cstheme="majorHAnsi"/>
          <w:highlight w:val="green"/>
        </w:rPr>
        <w:t>several powers</w:t>
      </w:r>
      <w:r w:rsidRPr="00DE65B6">
        <w:rPr>
          <w:rStyle w:val="Emphasis"/>
          <w:rFonts w:asciiTheme="majorHAnsi" w:hAnsiTheme="majorHAnsi" w:cstheme="majorHAnsi"/>
        </w:rPr>
        <w:t xml:space="preserve"> external to the region may</w:t>
      </w:r>
      <w:r w:rsidRPr="00DE65B6">
        <w:rPr>
          <w:rFonts w:asciiTheme="majorHAnsi" w:hAnsiTheme="majorHAnsi" w:cstheme="majorHAnsi"/>
        </w:rPr>
        <w:t xml:space="preserve">, either now or over the coming decade, </w:t>
      </w:r>
      <w:r w:rsidRPr="009651FA">
        <w:rPr>
          <w:rStyle w:val="Emphasis"/>
          <w:rFonts w:asciiTheme="majorHAnsi" w:hAnsiTheme="majorHAnsi" w:cstheme="majorHAnsi"/>
          <w:highlight w:val="green"/>
        </w:rPr>
        <w:t>have both the motive and the means to employ</w:t>
      </w:r>
      <w:r w:rsidRPr="00DE65B6">
        <w:rPr>
          <w:rStyle w:val="Emphasis"/>
          <w:rFonts w:asciiTheme="majorHAnsi" w:hAnsiTheme="majorHAnsi" w:cstheme="majorHAnsi"/>
        </w:rPr>
        <w:t xml:space="preserve"> both </w:t>
      </w:r>
      <w:r w:rsidRPr="009651FA">
        <w:rPr>
          <w:rStyle w:val="Emphasis"/>
          <w:rFonts w:asciiTheme="majorHAnsi" w:hAnsiTheme="majorHAnsi" w:cstheme="majorHAnsi"/>
          <w:highlight w:val="green"/>
        </w:rPr>
        <w:t>state and non-state proxies</w:t>
      </w:r>
      <w:r w:rsidRPr="00DE65B6">
        <w:rPr>
          <w:rFonts w:asciiTheme="majorHAnsi" w:hAnsiTheme="majorHAnsi" w:cstheme="majorHAnsi"/>
        </w:rPr>
        <w:t xml:space="preserve"> in Latin American to achieve their interests. Principal among them is Iran, which is already engaged in supporting proxies against the United States and its partners in the Middle East and has long been developing proxies in Latin America. Additionally, </w:t>
      </w:r>
      <w:r w:rsidRPr="00DE65B6">
        <w:rPr>
          <w:rStyle w:val="StyleUnderline"/>
          <w:rFonts w:asciiTheme="majorHAnsi" w:hAnsiTheme="majorHAnsi" w:cstheme="majorHAnsi"/>
        </w:rPr>
        <w:t xml:space="preserve">there are reasons to think that </w:t>
      </w:r>
      <w:r w:rsidRPr="009651FA">
        <w:rPr>
          <w:rStyle w:val="StyleUnderline"/>
          <w:rFonts w:asciiTheme="majorHAnsi" w:hAnsiTheme="majorHAnsi" w:cstheme="majorHAnsi"/>
          <w:highlight w:val="green"/>
        </w:rPr>
        <w:t>China and Russia</w:t>
      </w:r>
      <w:r w:rsidRPr="00DE65B6">
        <w:rPr>
          <w:rStyle w:val="StyleUnderline"/>
          <w:rFonts w:asciiTheme="majorHAnsi" w:hAnsiTheme="majorHAnsi" w:cstheme="majorHAnsi"/>
        </w:rPr>
        <w:t xml:space="preserve"> may be </w:t>
      </w:r>
      <w:r w:rsidRPr="009651FA">
        <w:rPr>
          <w:rStyle w:val="StyleUnderline"/>
          <w:rFonts w:asciiTheme="majorHAnsi" w:hAnsiTheme="majorHAnsi" w:cstheme="majorHAnsi"/>
          <w:highlight w:val="green"/>
        </w:rPr>
        <w:t>interested in cultivating and supporting Latin American proxies</w:t>
      </w:r>
      <w:r w:rsidRPr="00DE65B6">
        <w:rPr>
          <w:rStyle w:val="StyleUnderline"/>
          <w:rFonts w:asciiTheme="majorHAnsi" w:hAnsiTheme="majorHAnsi" w:cstheme="majorHAnsi"/>
        </w:rPr>
        <w:t xml:space="preserve"> as well.</w:t>
      </w:r>
    </w:p>
    <w:p w14:paraId="59E5B9F3" w14:textId="77777777" w:rsidR="00B94C51" w:rsidRPr="00DE65B6" w:rsidRDefault="00B94C51" w:rsidP="00B94C51">
      <w:pPr>
        <w:pStyle w:val="Heading4"/>
        <w:rPr>
          <w:rFonts w:asciiTheme="majorHAnsi" w:hAnsiTheme="majorHAnsi" w:cstheme="majorHAnsi"/>
        </w:rPr>
      </w:pPr>
      <w:r w:rsidRPr="00DE65B6">
        <w:rPr>
          <w:rFonts w:asciiTheme="majorHAnsi" w:hAnsiTheme="majorHAnsi" w:cstheme="majorHAnsi"/>
        </w:rPr>
        <w:t>Nuke war causes extinction – Ice Age, famines, and war won’t stay limited</w:t>
      </w:r>
    </w:p>
    <w:p w14:paraId="5D1B9177" w14:textId="77777777" w:rsidR="00B94C51" w:rsidRPr="00DE65B6" w:rsidRDefault="00B94C51" w:rsidP="00B94C51">
      <w:pPr>
        <w:rPr>
          <w:rFonts w:asciiTheme="majorHAnsi" w:hAnsiTheme="majorHAnsi" w:cstheme="majorHAnsi"/>
        </w:rPr>
      </w:pPr>
      <w:r w:rsidRPr="00DE65B6">
        <w:rPr>
          <w:rStyle w:val="StyleUnderline"/>
          <w:rFonts w:asciiTheme="majorHAnsi" w:hAnsiTheme="majorHAnsi" w:cstheme="majorHAnsi"/>
        </w:rPr>
        <w:t>Edwards 17</w:t>
      </w:r>
      <w:r w:rsidRPr="00DE65B6">
        <w:rPr>
          <w:rFonts w:asciiTheme="majorHAnsi" w:hAnsiTheme="majorHAnsi" w:cstheme="majorHAnsi"/>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05A87B8B" w14:textId="77777777" w:rsidR="00B94C51" w:rsidRPr="00DE65B6" w:rsidRDefault="00B94C51" w:rsidP="00B94C51">
      <w:pPr>
        <w:rPr>
          <w:rFonts w:asciiTheme="majorHAnsi" w:hAnsiTheme="majorHAnsi" w:cstheme="majorHAnsi"/>
        </w:rPr>
      </w:pPr>
      <w:r w:rsidRPr="00DE65B6">
        <w:rPr>
          <w:rFonts w:asciiTheme="majorHAnsi" w:hAnsiTheme="majorHAnsi" w:cstheme="majorHAnsi"/>
        </w:rPr>
        <w:t>In the nuclear conversation, what are we not talking about that we should be?</w:t>
      </w:r>
    </w:p>
    <w:p w14:paraId="2B9839E5" w14:textId="77777777" w:rsidR="00B94C51" w:rsidRPr="00DE65B6" w:rsidRDefault="00B94C51" w:rsidP="00B94C51">
      <w:pPr>
        <w:rPr>
          <w:rStyle w:val="StyleUnderline"/>
          <w:rFonts w:asciiTheme="majorHAnsi" w:hAnsiTheme="majorHAnsi" w:cstheme="majorHAnsi"/>
        </w:rPr>
      </w:pPr>
      <w:r w:rsidRPr="00DE65B6">
        <w:rPr>
          <w:rStyle w:val="StyleUnderline"/>
          <w:rFonts w:asciiTheme="majorHAnsi" w:hAnsiTheme="majorHAnsi" w:cstheme="majorHAnsi"/>
        </w:rPr>
        <w:t>We are not talking enough about the climatic effects of nuclear</w:t>
      </w:r>
      <w:r w:rsidRPr="00DE65B6">
        <w:rPr>
          <w:rStyle w:val="Emphasis"/>
          <w:rFonts w:asciiTheme="majorHAnsi" w:hAnsiTheme="majorHAnsi" w:cstheme="majorHAnsi"/>
          <w:szCs w:val="26"/>
        </w:rPr>
        <w:t xml:space="preserve"> war</w:t>
      </w:r>
      <w:r w:rsidRPr="00DE65B6">
        <w:rPr>
          <w:rFonts w:asciiTheme="majorHAnsi" w:hAnsiTheme="majorHAnsi" w:cstheme="majorHAnsi"/>
          <w:szCs w:val="26"/>
        </w:rPr>
        <w:t xml:space="preserve">. The “nuclear winter” theory of the mid-1980s played a significant role in the arms reductions of that period. But with the collapse of the Soviet Union and the reduction of U.S. and Russian nuclear arsenals, </w:t>
      </w:r>
      <w:r w:rsidRPr="00DE65B6">
        <w:rPr>
          <w:rStyle w:val="StyleUnderline"/>
          <w:rFonts w:asciiTheme="majorHAnsi" w:hAnsiTheme="majorHAnsi" w:cstheme="majorHAnsi"/>
        </w:rPr>
        <w:t xml:space="preserve">this aspect of nuclear war has faded from view. That’s not good. In the mid-2000s, </w:t>
      </w:r>
      <w:r w:rsidRPr="009651FA">
        <w:rPr>
          <w:rStyle w:val="StyleUnderline"/>
          <w:rFonts w:asciiTheme="majorHAnsi" w:hAnsiTheme="majorHAnsi" w:cstheme="majorHAnsi"/>
          <w:highlight w:val="green"/>
        </w:rPr>
        <w:t>climate scientists</w:t>
      </w:r>
      <w:r w:rsidRPr="00DE65B6">
        <w:rPr>
          <w:rFonts w:asciiTheme="majorHAnsi" w:hAnsiTheme="majorHAnsi" w:cstheme="majorHAnsi"/>
          <w:szCs w:val="26"/>
        </w:rPr>
        <w:t xml:space="preserve"> such as Alan Robock (Rutgers) </w:t>
      </w:r>
      <w:r w:rsidRPr="00DE65B6">
        <w:rPr>
          <w:rStyle w:val="StyleUnderline"/>
          <w:rFonts w:asciiTheme="majorHAnsi" w:hAnsiTheme="majorHAnsi" w:cstheme="majorHAnsi"/>
        </w:rPr>
        <w:t xml:space="preserve">took another look at nuclear winter theory. This time around, they </w:t>
      </w:r>
      <w:r w:rsidRPr="009651FA">
        <w:rPr>
          <w:rStyle w:val="StyleUnderline"/>
          <w:rFonts w:asciiTheme="majorHAnsi" w:hAnsiTheme="majorHAnsi" w:cstheme="majorHAnsi"/>
          <w:highlight w:val="green"/>
        </w:rPr>
        <w:t xml:space="preserve">used </w:t>
      </w:r>
      <w:r w:rsidRPr="00DE65B6">
        <w:rPr>
          <w:rStyle w:val="StyleUnderline"/>
          <w:rFonts w:asciiTheme="majorHAnsi" w:hAnsiTheme="majorHAnsi" w:cstheme="majorHAnsi"/>
        </w:rPr>
        <w:t>much-</w:t>
      </w:r>
      <w:r w:rsidRPr="009651FA">
        <w:rPr>
          <w:rStyle w:val="StyleUnderline"/>
          <w:rFonts w:asciiTheme="majorHAnsi" w:hAnsiTheme="majorHAnsi" w:cstheme="majorHAnsi"/>
          <w:highlight w:val="green"/>
        </w:rPr>
        <w:t>improved</w:t>
      </w:r>
      <w:r w:rsidRPr="00DE65B6">
        <w:rPr>
          <w:rStyle w:val="StyleUnderline"/>
          <w:rFonts w:asciiTheme="majorHAnsi" w:hAnsiTheme="majorHAnsi" w:cstheme="majorHAnsi"/>
        </w:rPr>
        <w:t xml:space="preserve"> and much more detailed climate </w:t>
      </w:r>
      <w:r w:rsidRPr="009651FA">
        <w:rPr>
          <w:rStyle w:val="StyleUnderline"/>
          <w:rFonts w:asciiTheme="majorHAnsi" w:hAnsiTheme="majorHAnsi" w:cstheme="majorHAnsi"/>
          <w:highlight w:val="green"/>
        </w:rPr>
        <w:t>models</w:t>
      </w:r>
      <w:r w:rsidRPr="00DE65B6">
        <w:rPr>
          <w:rStyle w:val="StyleUnderline"/>
          <w:rFonts w:asciiTheme="majorHAnsi" w:hAnsiTheme="majorHAnsi" w:cstheme="majorHAnsi"/>
        </w:rPr>
        <w:t xml:space="preserve"> than those available 20 years earlier</w:t>
      </w:r>
      <w:r w:rsidRPr="00DE65B6">
        <w:rPr>
          <w:rFonts w:asciiTheme="majorHAnsi" w:hAnsiTheme="majorHAnsi" w:cstheme="maj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DE65B6">
        <w:rPr>
          <w:rStyle w:val="StyleUnderline"/>
          <w:rFonts w:asciiTheme="majorHAnsi" w:hAnsiTheme="majorHAnsi" w:cstheme="majorHAnsi"/>
        </w:rPr>
        <w:t xml:space="preserve">U.S.-Russia war currently seems unlikely, but if it were to occur, </w:t>
      </w:r>
      <w:r w:rsidRPr="009651FA">
        <w:rPr>
          <w:rStyle w:val="StyleUnderline"/>
          <w:rFonts w:asciiTheme="majorHAnsi" w:hAnsiTheme="majorHAnsi" w:cstheme="majorHAnsi"/>
          <w:highlight w:val="green"/>
        </w:rPr>
        <w:t>hundreds or</w:t>
      </w:r>
      <w:r w:rsidRPr="00DE65B6">
        <w:rPr>
          <w:rStyle w:val="StyleUnderline"/>
          <w:rFonts w:asciiTheme="majorHAnsi" w:hAnsiTheme="majorHAnsi" w:cstheme="majorHAnsi"/>
        </w:rPr>
        <w:t xml:space="preserve"> even </w:t>
      </w:r>
      <w:r w:rsidRPr="009651FA">
        <w:rPr>
          <w:rStyle w:val="StyleUnderline"/>
          <w:rFonts w:asciiTheme="majorHAnsi" w:hAnsiTheme="majorHAnsi" w:cstheme="majorHAnsi"/>
          <w:highlight w:val="green"/>
        </w:rPr>
        <w:t>thousands of</w:t>
      </w:r>
      <w:r w:rsidRPr="00DE65B6">
        <w:rPr>
          <w:rStyle w:val="StyleUnderline"/>
          <w:rFonts w:asciiTheme="majorHAnsi" w:hAnsiTheme="majorHAnsi" w:cstheme="majorHAnsi"/>
        </w:rPr>
        <w:t xml:space="preserve"> nuclear </w:t>
      </w:r>
      <w:r w:rsidRPr="009651FA">
        <w:rPr>
          <w:rStyle w:val="StyleUnderline"/>
          <w:rFonts w:asciiTheme="majorHAnsi" w:hAnsiTheme="majorHAnsi" w:cstheme="majorHAnsi"/>
          <w:highlight w:val="green"/>
        </w:rPr>
        <w:t>weapons might be launched</w:t>
      </w:r>
      <w:r w:rsidRPr="00DE65B6">
        <w:rPr>
          <w:rStyle w:val="StyleUnderline"/>
          <w:rFonts w:asciiTheme="majorHAnsi" w:hAnsiTheme="majorHAnsi" w:cstheme="majorHAnsi"/>
        </w:rPr>
        <w:t xml:space="preserve">. The climatic consequences would be catastrophic: global average </w:t>
      </w:r>
      <w:r w:rsidRPr="009651FA">
        <w:rPr>
          <w:rStyle w:val="StyleUnderline"/>
          <w:rFonts w:asciiTheme="majorHAnsi" w:hAnsiTheme="majorHAnsi" w:cstheme="majorHAnsi"/>
          <w:highlight w:val="green"/>
        </w:rPr>
        <w:t>temperatures would drop</w:t>
      </w:r>
      <w:r w:rsidRPr="00DE65B6">
        <w:rPr>
          <w:rStyle w:val="StyleUnderline"/>
          <w:rFonts w:asciiTheme="majorHAnsi" w:hAnsiTheme="majorHAnsi" w:cstheme="majorHAnsi"/>
        </w:rPr>
        <w:t xml:space="preserve"> as much as </w:t>
      </w:r>
      <w:r w:rsidRPr="009651FA">
        <w:rPr>
          <w:rStyle w:val="StyleUnderline"/>
          <w:rFonts w:asciiTheme="majorHAnsi" w:hAnsiTheme="majorHAnsi" w:cstheme="majorHAnsi"/>
          <w:highlight w:val="green"/>
        </w:rPr>
        <w:t>12 degrees</w:t>
      </w:r>
      <w:r w:rsidRPr="00DE65B6">
        <w:rPr>
          <w:rStyle w:val="StyleUnderline"/>
          <w:rFonts w:asciiTheme="majorHAnsi" w:hAnsiTheme="majorHAnsi" w:cstheme="majorHAnsi"/>
        </w:rPr>
        <w:t xml:space="preserve"> Fahrenheit (7 degrees Celsius) for up to several years — temperatures </w:t>
      </w:r>
      <w:r w:rsidRPr="009651FA">
        <w:rPr>
          <w:rStyle w:val="StyleUnderline"/>
          <w:rFonts w:asciiTheme="majorHAnsi" w:hAnsiTheme="majorHAnsi" w:cstheme="majorHAnsi"/>
          <w:highlight w:val="green"/>
        </w:rPr>
        <w:t xml:space="preserve">last seen during the </w:t>
      </w:r>
      <w:r w:rsidRPr="00DE65B6">
        <w:rPr>
          <w:rStyle w:val="StyleUnderline"/>
          <w:rFonts w:asciiTheme="majorHAnsi" w:hAnsiTheme="majorHAnsi" w:cstheme="majorHAnsi"/>
        </w:rPr>
        <w:t xml:space="preserve">great </w:t>
      </w:r>
      <w:r w:rsidRPr="009651FA">
        <w:rPr>
          <w:rStyle w:val="StyleUnderline"/>
          <w:rFonts w:asciiTheme="majorHAnsi" w:hAnsiTheme="majorHAnsi" w:cstheme="majorHAnsi"/>
          <w:highlight w:val="green"/>
        </w:rPr>
        <w:t>ice ages</w:t>
      </w:r>
      <w:r w:rsidRPr="00DE65B6">
        <w:rPr>
          <w:rStyle w:val="StyleUnderline"/>
          <w:rFonts w:asciiTheme="majorHAnsi" w:hAnsiTheme="majorHAnsi" w:cstheme="majorHAnsi"/>
        </w:rPr>
        <w:t xml:space="preserve">. Meanwhile, </w:t>
      </w:r>
      <w:r w:rsidRPr="009651FA">
        <w:rPr>
          <w:rStyle w:val="StyleUnderline"/>
          <w:rFonts w:asciiTheme="majorHAnsi" w:hAnsiTheme="majorHAnsi" w:cstheme="majorHAnsi"/>
          <w:highlight w:val="green"/>
        </w:rPr>
        <w:t>smoke</w:t>
      </w:r>
      <w:r w:rsidRPr="00DE65B6">
        <w:rPr>
          <w:rStyle w:val="StyleUnderline"/>
          <w:rFonts w:asciiTheme="majorHAnsi" w:hAnsiTheme="majorHAnsi" w:cstheme="majorHAnsi"/>
        </w:rPr>
        <w:t xml:space="preserve"> and dust circulating in the stratosphere </w:t>
      </w:r>
      <w:r w:rsidRPr="009651FA">
        <w:rPr>
          <w:rStyle w:val="StyleUnderline"/>
          <w:rFonts w:asciiTheme="majorHAnsi" w:hAnsiTheme="majorHAnsi" w:cstheme="majorHAnsi"/>
          <w:highlight w:val="green"/>
        </w:rPr>
        <w:t xml:space="preserve">would </w:t>
      </w:r>
      <w:r w:rsidRPr="00DE65B6">
        <w:rPr>
          <w:rStyle w:val="StyleUnderline"/>
          <w:rFonts w:asciiTheme="majorHAnsi" w:hAnsiTheme="majorHAnsi" w:cstheme="majorHAnsi"/>
        </w:rPr>
        <w:t xml:space="preserve">darken the atmosphere enough to </w:t>
      </w:r>
      <w:r w:rsidRPr="009651FA">
        <w:rPr>
          <w:rStyle w:val="StyleUnderline"/>
          <w:rFonts w:asciiTheme="majorHAnsi" w:hAnsiTheme="majorHAnsi" w:cstheme="majorHAnsi"/>
          <w:highlight w:val="green"/>
        </w:rPr>
        <w:t xml:space="preserve">inhibit photosynthesis, causing </w:t>
      </w:r>
      <w:r w:rsidRPr="00DE65B6">
        <w:rPr>
          <w:rStyle w:val="StyleUnderline"/>
          <w:rFonts w:asciiTheme="majorHAnsi" w:hAnsiTheme="majorHAnsi" w:cstheme="majorHAnsi"/>
        </w:rPr>
        <w:t xml:space="preserve">disastrous </w:t>
      </w:r>
      <w:r w:rsidRPr="009651FA">
        <w:rPr>
          <w:rStyle w:val="StyleUnderline"/>
          <w:rFonts w:asciiTheme="majorHAnsi" w:hAnsiTheme="majorHAnsi" w:cstheme="majorHAnsi"/>
          <w:highlight w:val="green"/>
        </w:rPr>
        <w:t>crop failures</w:t>
      </w:r>
      <w:r w:rsidRPr="00DE65B6">
        <w:rPr>
          <w:rStyle w:val="StyleUnderline"/>
          <w:rFonts w:asciiTheme="majorHAnsi" w:hAnsiTheme="majorHAnsi" w:cstheme="majorHAnsi"/>
        </w:rPr>
        <w:t xml:space="preserve">, widespread </w:t>
      </w:r>
      <w:r w:rsidRPr="009651FA">
        <w:rPr>
          <w:rStyle w:val="StyleUnderline"/>
          <w:rFonts w:asciiTheme="majorHAnsi" w:hAnsiTheme="majorHAnsi" w:cstheme="majorHAnsi"/>
          <w:highlight w:val="green"/>
        </w:rPr>
        <w:t xml:space="preserve">famine and </w:t>
      </w:r>
      <w:r w:rsidRPr="00DE65B6">
        <w:rPr>
          <w:rStyle w:val="StyleUnderline"/>
          <w:rFonts w:asciiTheme="majorHAnsi" w:hAnsiTheme="majorHAnsi" w:cstheme="majorHAnsi"/>
        </w:rPr>
        <w:t xml:space="preserve">massive </w:t>
      </w:r>
      <w:r w:rsidRPr="009651FA">
        <w:rPr>
          <w:rStyle w:val="StyleUnderline"/>
          <w:rFonts w:asciiTheme="majorHAnsi" w:hAnsiTheme="majorHAnsi" w:cstheme="majorHAnsi"/>
          <w:highlight w:val="green"/>
        </w:rPr>
        <w:t>ecological disruption</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effect would be similar to</w:t>
      </w:r>
      <w:r w:rsidRPr="00DE65B6">
        <w:rPr>
          <w:rStyle w:val="StyleUnderline"/>
          <w:rFonts w:asciiTheme="majorHAnsi" w:hAnsiTheme="majorHAnsi" w:cstheme="majorHAnsi"/>
        </w:rPr>
        <w:t xml:space="preserve"> that of the </w:t>
      </w:r>
      <w:r w:rsidRPr="009651FA">
        <w:rPr>
          <w:rStyle w:val="StyleUnderline"/>
          <w:rFonts w:asciiTheme="majorHAnsi" w:hAnsiTheme="majorHAnsi" w:cstheme="majorHAnsi"/>
          <w:highlight w:val="green"/>
        </w:rPr>
        <w:t>giant meteor</w:t>
      </w:r>
      <w:r w:rsidRPr="00DE65B6">
        <w:rPr>
          <w:rStyle w:val="StyleUnderline"/>
          <w:rFonts w:asciiTheme="majorHAnsi" w:hAnsiTheme="majorHAnsi" w:cstheme="majorHAnsi"/>
        </w:rPr>
        <w:t xml:space="preserve"> believed to be </w:t>
      </w:r>
      <w:r w:rsidRPr="009651FA">
        <w:rPr>
          <w:rStyle w:val="StyleUnderline"/>
          <w:rFonts w:asciiTheme="majorHAnsi" w:hAnsiTheme="majorHAnsi" w:cstheme="majorHAnsi"/>
          <w:highlight w:val="green"/>
        </w:rPr>
        <w:t>responsible for the extinction of the dinosaurs</w:t>
      </w:r>
      <w:r w:rsidRPr="00DE65B6">
        <w:rPr>
          <w:rStyle w:val="StyleUnderline"/>
          <w:rFonts w:asciiTheme="majorHAnsi" w:hAnsiTheme="majorHAnsi" w:cstheme="majorHAnsi"/>
        </w:rPr>
        <w:t xml:space="preserve">. This time, </w:t>
      </w:r>
      <w:r w:rsidRPr="009651FA">
        <w:rPr>
          <w:rStyle w:val="StyleUnderline"/>
          <w:rFonts w:asciiTheme="majorHAnsi" w:hAnsiTheme="majorHAnsi" w:cstheme="majorHAnsi"/>
          <w:highlight w:val="green"/>
        </w:rPr>
        <w:t>we would be the dinosaurs.</w:t>
      </w:r>
      <w:r w:rsidRPr="00DE65B6">
        <w:rPr>
          <w:rFonts w:asciiTheme="majorHAnsi" w:hAnsiTheme="majorHAnsi" w:cstheme="majorHAnsi"/>
          <w:szCs w:val="26"/>
        </w:rPr>
        <w:t xml:space="preserve"> Many people are concerned about North Korea’s advancing missile capabilities. Is nuclear war likely in your opinion? At this </w:t>
      </w:r>
      <w:r w:rsidRPr="00DE65B6">
        <w:rPr>
          <w:rFonts w:asciiTheme="majorHAnsi" w:hAnsiTheme="majorHAnsi" w:cstheme="majorHAnsi"/>
        </w:rPr>
        <w:t xml:space="preserve">writing, I think </w:t>
      </w:r>
      <w:r w:rsidRPr="00DE65B6">
        <w:rPr>
          <w:rStyle w:val="StyleUnderline"/>
          <w:rFonts w:asciiTheme="majorHAnsi" w:hAnsiTheme="majorHAnsi" w:cstheme="majorHAnsi"/>
        </w:rPr>
        <w:t>we are closer to a nuclear war than we have been since the early 1960s</w:t>
      </w:r>
      <w:r w:rsidRPr="00DE65B6">
        <w:rPr>
          <w:rFonts w:asciiTheme="majorHAnsi" w:hAnsiTheme="majorHAnsi" w:cstheme="majorHAnsi"/>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DE65B6">
        <w:rPr>
          <w:rFonts w:asciiTheme="majorHAnsi" w:hAnsiTheme="majorHAnsi" w:cstheme="majorHAnsi"/>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9651FA">
        <w:rPr>
          <w:rStyle w:val="StyleUnderline"/>
          <w:rFonts w:asciiTheme="majorHAnsi" w:hAnsiTheme="majorHAnsi" w:cstheme="majorHAnsi"/>
          <w:highlight w:val="green"/>
        </w:rPr>
        <w:t>it’s</w:t>
      </w:r>
      <w:r w:rsidRPr="00DE65B6">
        <w:rPr>
          <w:rStyle w:val="StyleUnderline"/>
          <w:rFonts w:asciiTheme="majorHAnsi" w:hAnsiTheme="majorHAnsi" w:cstheme="majorHAnsi"/>
        </w:rPr>
        <w:t xml:space="preserve"> quite </w:t>
      </w:r>
      <w:r w:rsidRPr="009651FA">
        <w:rPr>
          <w:rStyle w:val="StyleUnderline"/>
          <w:rFonts w:asciiTheme="majorHAnsi" w:hAnsiTheme="majorHAnsi" w:cstheme="majorHAnsi"/>
          <w:highlight w:val="green"/>
        </w:rPr>
        <w:t>unlikely</w:t>
      </w:r>
      <w:r w:rsidRPr="00DE65B6">
        <w:rPr>
          <w:rStyle w:val="StyleUnderline"/>
          <w:rFonts w:asciiTheme="majorHAnsi" w:hAnsiTheme="majorHAnsi" w:cstheme="majorHAnsi"/>
        </w:rPr>
        <w:t xml:space="preserve"> that </w:t>
      </w:r>
      <w:r w:rsidRPr="009651FA">
        <w:rPr>
          <w:rStyle w:val="StyleUnderline"/>
          <w:rFonts w:asciiTheme="majorHAnsi" w:hAnsiTheme="majorHAnsi" w:cstheme="majorHAnsi"/>
          <w:highlight w:val="green"/>
        </w:rPr>
        <w:t>any exchange</w:t>
      </w:r>
      <w:r w:rsidRPr="00DE65B6">
        <w:rPr>
          <w:rStyle w:val="StyleUnderline"/>
          <w:rFonts w:asciiTheme="majorHAnsi" w:hAnsiTheme="majorHAnsi" w:cstheme="majorHAnsi"/>
        </w:rPr>
        <w:t xml:space="preserve"> between two nuclear powers </w:t>
      </w:r>
      <w:r w:rsidRPr="009651FA">
        <w:rPr>
          <w:rStyle w:val="StyleUnderline"/>
          <w:rFonts w:asciiTheme="majorHAnsi" w:hAnsiTheme="majorHAnsi" w:cstheme="majorHAnsi"/>
          <w:highlight w:val="green"/>
        </w:rPr>
        <w:t xml:space="preserve">would stay limited </w:t>
      </w:r>
      <w:r w:rsidRPr="00DE65B6">
        <w:rPr>
          <w:rStyle w:val="StyleUnderline"/>
          <w:rFonts w:asciiTheme="majorHAnsi" w:hAnsiTheme="majorHAnsi" w:cstheme="majorHAnsi"/>
        </w:rPr>
        <w:t>to these smaller, less destructive bombs.</w:t>
      </w:r>
    </w:p>
    <w:p w14:paraId="09F1DB17" w14:textId="77777777" w:rsidR="00B94C51" w:rsidRPr="00DE65B6" w:rsidRDefault="00B94C51" w:rsidP="00B94C51">
      <w:pPr>
        <w:pStyle w:val="Heading3"/>
        <w:rPr>
          <w:rFonts w:asciiTheme="majorHAnsi" w:hAnsiTheme="majorHAnsi" w:cstheme="majorHAnsi"/>
        </w:rPr>
      </w:pPr>
      <w:r w:rsidRPr="00DE65B6">
        <w:rPr>
          <w:rFonts w:asciiTheme="majorHAnsi" w:hAnsiTheme="majorHAnsi" w:cstheme="majorHAnsi"/>
        </w:rPr>
        <w:t>Scenario – Food Security</w:t>
      </w:r>
    </w:p>
    <w:p w14:paraId="1E6EAD1E" w14:textId="77777777" w:rsidR="00B94C51" w:rsidRPr="00DE65B6" w:rsidRDefault="00B94C51" w:rsidP="00B94C51">
      <w:pPr>
        <w:pStyle w:val="Heading4"/>
        <w:rPr>
          <w:rFonts w:asciiTheme="majorHAnsi" w:hAnsiTheme="majorHAnsi" w:cstheme="majorHAnsi"/>
        </w:rPr>
      </w:pPr>
      <w:r w:rsidRPr="00DE65B6">
        <w:rPr>
          <w:rFonts w:asciiTheme="majorHAnsi" w:hAnsiTheme="majorHAnsi" w:cstheme="majorHAnsi"/>
        </w:rPr>
        <w:t>Cannabis innovation solves rising food insecurity – key to new techniques and future sustainability</w:t>
      </w:r>
    </w:p>
    <w:p w14:paraId="16F40E60" w14:textId="77777777" w:rsidR="00B94C51" w:rsidRPr="00DE65B6" w:rsidRDefault="00B94C51" w:rsidP="00B94C51">
      <w:pPr>
        <w:rPr>
          <w:rFonts w:asciiTheme="majorHAnsi" w:hAnsiTheme="majorHAnsi" w:cstheme="majorHAnsi"/>
        </w:rPr>
      </w:pPr>
      <w:r w:rsidRPr="00DE65B6">
        <w:rPr>
          <w:rStyle w:val="StyleUnderline"/>
          <w:rFonts w:asciiTheme="majorHAnsi" w:hAnsiTheme="majorHAnsi" w:cstheme="majorHAnsi"/>
        </w:rPr>
        <w:t>SS 19</w:t>
      </w:r>
      <w:r w:rsidRPr="00DE65B6">
        <w:rPr>
          <w:rFonts w:asciiTheme="majorHAnsi" w:hAnsiTheme="majorHAnsi" w:cstheme="majorHAnsi"/>
        </w:rPr>
        <w:t xml:space="preserve"> [</w:t>
      </w:r>
      <w:r w:rsidRPr="00DE65B6">
        <w:rPr>
          <w:rFonts w:asciiTheme="majorHAnsi" w:hAnsiTheme="majorHAnsi" w:cstheme="majorHAnsi"/>
          <w:szCs w:val="16"/>
        </w:rPr>
        <w:t xml:space="preserve">Soft Secrets is a global cannabis news and information platform. Supported by its own network of reporters and editors at home and abroad. Soft Secrets is the leading source for cannabis cultivation, legalization, culture and entertainment.] “The Urban Farm Revolution,” Soft Secrets, March 4, 2019, </w:t>
      </w:r>
      <w:r w:rsidRPr="00DE65B6">
        <w:rPr>
          <w:rFonts w:asciiTheme="majorHAnsi" w:hAnsiTheme="majorHAnsi" w:cstheme="majorHAnsi"/>
        </w:rPr>
        <w:t>https://softsecrets.com/en-US/article/urban-farm-revolution TG</w:t>
      </w:r>
    </w:p>
    <w:p w14:paraId="2BD82E60" w14:textId="77777777" w:rsidR="00B94C51" w:rsidRPr="00DE65B6" w:rsidRDefault="00B94C51" w:rsidP="00B94C51">
      <w:pPr>
        <w:rPr>
          <w:rFonts w:asciiTheme="majorHAnsi" w:hAnsiTheme="majorHAnsi" w:cstheme="majorHAnsi"/>
          <w:szCs w:val="26"/>
        </w:rPr>
      </w:pPr>
      <w:r w:rsidRPr="00DE65B6">
        <w:rPr>
          <w:rStyle w:val="StyleUnderline"/>
          <w:rFonts w:asciiTheme="majorHAnsi" w:hAnsiTheme="majorHAnsi" w:cstheme="majorHAnsi"/>
        </w:rPr>
        <w:t>As the world's population races in ever greater numbers</w:t>
      </w:r>
      <w:r w:rsidRPr="00DE65B6">
        <w:rPr>
          <w:rFonts w:asciiTheme="majorHAnsi" w:hAnsiTheme="majorHAnsi" w:cstheme="majorHAnsi"/>
          <w:szCs w:val="26"/>
        </w:rPr>
        <w:t xml:space="preserve"> to our sprawling and polluted metropolises, </w:t>
      </w:r>
      <w:r w:rsidRPr="00DE65B6">
        <w:rPr>
          <w:rStyle w:val="StyleUnderline"/>
          <w:rFonts w:asciiTheme="majorHAnsi" w:hAnsiTheme="majorHAnsi" w:cstheme="majorHAnsi"/>
          <w:szCs w:val="26"/>
        </w:rPr>
        <w:t xml:space="preserve">the problem of how best to feed the swelling ranks of city-dwellers becomes ever more pressing. </w:t>
      </w:r>
      <w:r w:rsidRPr="00DE65B6">
        <w:rPr>
          <w:rStyle w:val="Emphasis"/>
          <w:rFonts w:asciiTheme="majorHAnsi" w:hAnsiTheme="majorHAnsi" w:cstheme="majorHAnsi"/>
          <w:szCs w:val="26"/>
        </w:rPr>
        <w:t>Providing a suitable habitat for the fruits and vegetables we depend on can be extremely difficult in an urban setting</w:t>
      </w:r>
      <w:r w:rsidRPr="00DE65B6">
        <w:rPr>
          <w:rFonts w:asciiTheme="majorHAnsi" w:hAnsiTheme="majorHAnsi" w:cstheme="majorHAnsi"/>
          <w:szCs w:val="26"/>
        </w:rPr>
        <w:t xml:space="preserve">. Beyond the high cost of land, </w:t>
      </w:r>
      <w:r w:rsidRPr="00DE65B6">
        <w:rPr>
          <w:rStyle w:val="StyleUnderline"/>
          <w:rFonts w:asciiTheme="majorHAnsi" w:hAnsiTheme="majorHAnsi" w:cstheme="majorHAnsi"/>
        </w:rPr>
        <w:t>local climatic conditions can be greatly altered</w:t>
      </w:r>
      <w:r w:rsidRPr="00DE65B6">
        <w:rPr>
          <w:rFonts w:asciiTheme="majorHAnsi" w:hAnsiTheme="majorHAnsi" w:cstheme="majorHAnsi"/>
          <w:szCs w:val="26"/>
        </w:rPr>
        <w:t xml:space="preserve"> by the growth of a city, and can have adverse effects upon agriculture. But it is a pressing </w:t>
      </w:r>
      <w:r w:rsidRPr="00DE65B6">
        <w:rPr>
          <w:rFonts w:asciiTheme="majorHAnsi" w:hAnsiTheme="majorHAnsi" w:cstheme="majorHAnsi"/>
        </w:rPr>
        <w:t xml:space="preserve">issue - food prices are currently at record global highs, and </w:t>
      </w:r>
      <w:r w:rsidRPr="00DE65B6">
        <w:rPr>
          <w:rStyle w:val="StyleUnderline"/>
          <w:rFonts w:asciiTheme="majorHAnsi" w:hAnsiTheme="majorHAnsi" w:cstheme="majorHAnsi"/>
        </w:rPr>
        <w:t xml:space="preserve">significant numbers of the urban poor are facing </w:t>
      </w:r>
      <w:r w:rsidRPr="009651FA">
        <w:rPr>
          <w:rStyle w:val="StyleUnderline"/>
          <w:rFonts w:asciiTheme="majorHAnsi" w:hAnsiTheme="majorHAnsi" w:cstheme="majorHAnsi"/>
          <w:highlight w:val="green"/>
        </w:rPr>
        <w:t>rising food insecurity</w:t>
      </w:r>
      <w:r w:rsidRPr="00DE65B6">
        <w:rPr>
          <w:rStyle w:val="StyleUnderline"/>
          <w:rFonts w:asciiTheme="majorHAnsi" w:hAnsiTheme="majorHAnsi" w:cstheme="majorHAnsi"/>
        </w:rPr>
        <w:t xml:space="preserve">, a </w:t>
      </w:r>
      <w:r w:rsidRPr="009651FA">
        <w:rPr>
          <w:rStyle w:val="StyleUnderline"/>
          <w:rFonts w:asciiTheme="majorHAnsi" w:hAnsiTheme="majorHAnsi" w:cstheme="majorHAnsi"/>
          <w:highlight w:val="green"/>
        </w:rPr>
        <w:t>problem shared by</w:t>
      </w:r>
      <w:r w:rsidRPr="00DE65B6">
        <w:rPr>
          <w:rStyle w:val="StyleUnderline"/>
          <w:rFonts w:asciiTheme="majorHAnsi" w:hAnsiTheme="majorHAnsi" w:cstheme="majorHAnsi"/>
        </w:rPr>
        <w:t xml:space="preserve"> an </w:t>
      </w:r>
      <w:r w:rsidRPr="009651FA">
        <w:rPr>
          <w:rStyle w:val="StyleUnderline"/>
          <w:rFonts w:asciiTheme="majorHAnsi" w:hAnsiTheme="majorHAnsi" w:cstheme="majorHAnsi"/>
          <w:highlight w:val="green"/>
        </w:rPr>
        <w:t>increasing</w:t>
      </w:r>
      <w:r w:rsidRPr="00DE65B6">
        <w:rPr>
          <w:rStyle w:val="StyleUnderline"/>
          <w:rFonts w:asciiTheme="majorHAnsi" w:hAnsiTheme="majorHAnsi" w:cstheme="majorHAnsi"/>
        </w:rPr>
        <w:t xml:space="preserve"> number of </w:t>
      </w:r>
      <w:r w:rsidRPr="009651FA">
        <w:rPr>
          <w:rStyle w:val="StyleUnderline"/>
          <w:rFonts w:asciiTheme="majorHAnsi" w:hAnsiTheme="majorHAnsi" w:cstheme="majorHAnsi"/>
          <w:highlight w:val="green"/>
        </w:rPr>
        <w:t>nations</w:t>
      </w:r>
      <w:r w:rsidRPr="00DE65B6">
        <w:rPr>
          <w:rFonts w:asciiTheme="majorHAnsi" w:hAnsiTheme="majorHAnsi" w:cstheme="majorHAnsi"/>
          <w:szCs w:val="26"/>
        </w:rPr>
        <w:t xml:space="preserve"> as the global recession deepens. A beautiful juxtaposition of the organic and the artificial (Tim Gonzalez) To assist in counteracting this rising insecurity, various city farm schemes have been proposed throughout the world, and many have been implemented already. Most major US cities now have some form of scheme in place; a few of the very largest conurbations, such as New York City, Philadelphia, Los Angeles and the Bay Area, have seen great successes. By redeveloping derelict spaces and thinking creatively (rooftop vegetable gardens are a great example), it is possible to get a lot back from a relatively small input - but despite the many success stories, we are very far from achieving self-sufficient cities. </w:t>
      </w:r>
    </w:p>
    <w:p w14:paraId="1F77E6E1" w14:textId="77777777" w:rsidR="00B94C51" w:rsidRPr="00DE65B6" w:rsidRDefault="00B94C51" w:rsidP="00B94C51">
      <w:pPr>
        <w:rPr>
          <w:rFonts w:asciiTheme="majorHAnsi" w:hAnsiTheme="majorHAnsi" w:cstheme="majorHAnsi"/>
          <w:szCs w:val="26"/>
        </w:rPr>
      </w:pPr>
      <w:r w:rsidRPr="00DE65B6">
        <w:rPr>
          <w:rFonts w:asciiTheme="majorHAnsi" w:hAnsiTheme="majorHAnsi" w:cstheme="majorHAnsi"/>
          <w:szCs w:val="26"/>
        </w:rPr>
        <w:t xml:space="preserve">Over the years, the </w:t>
      </w:r>
      <w:r w:rsidRPr="009651FA">
        <w:rPr>
          <w:rStyle w:val="StyleUnderline"/>
          <w:rFonts w:asciiTheme="majorHAnsi" w:hAnsiTheme="majorHAnsi" w:cstheme="majorHAnsi"/>
          <w:szCs w:val="26"/>
          <w:highlight w:val="green"/>
        </w:rPr>
        <w:t>transfer of knowledge between</w:t>
      </w:r>
      <w:r w:rsidRPr="00DE65B6">
        <w:rPr>
          <w:rStyle w:val="StyleUnderline"/>
          <w:rFonts w:asciiTheme="majorHAnsi" w:hAnsiTheme="majorHAnsi" w:cstheme="majorHAnsi"/>
          <w:szCs w:val="26"/>
        </w:rPr>
        <w:t xml:space="preserve"> legal </w:t>
      </w:r>
      <w:r w:rsidRPr="009651FA">
        <w:rPr>
          <w:rStyle w:val="StyleUnderline"/>
          <w:rFonts w:asciiTheme="majorHAnsi" w:hAnsiTheme="majorHAnsi" w:cstheme="majorHAnsi"/>
          <w:szCs w:val="26"/>
          <w:highlight w:val="green"/>
        </w:rPr>
        <w:t>agriculturalists and</w:t>
      </w:r>
      <w:r w:rsidRPr="00DE65B6">
        <w:rPr>
          <w:rFonts w:asciiTheme="majorHAnsi" w:hAnsiTheme="majorHAnsi" w:cstheme="majorHAnsi"/>
          <w:szCs w:val="26"/>
        </w:rPr>
        <w:t xml:space="preserve"> (largely) </w:t>
      </w:r>
      <w:r w:rsidRPr="00DE65B6">
        <w:rPr>
          <w:rFonts w:asciiTheme="majorHAnsi" w:hAnsiTheme="majorHAnsi" w:cstheme="majorHAnsi"/>
        </w:rPr>
        <w:t xml:space="preserve">illegal </w:t>
      </w:r>
      <w:r w:rsidRPr="009651FA">
        <w:rPr>
          <w:rStyle w:val="StyleUnderline"/>
          <w:rFonts w:asciiTheme="majorHAnsi" w:hAnsiTheme="majorHAnsi" w:cstheme="majorHAnsi"/>
          <w:szCs w:val="26"/>
          <w:highlight w:val="green"/>
        </w:rPr>
        <w:t>cultivators of Cannabis has been great</w:t>
      </w:r>
      <w:r w:rsidRPr="00DE65B6">
        <w:rPr>
          <w:rFonts w:asciiTheme="majorHAnsi" w:hAnsiTheme="majorHAnsi" w:cstheme="majorHAnsi"/>
          <w:szCs w:val="26"/>
        </w:rPr>
        <w:t xml:space="preserve">. The first indoor Cannabis gardeners were greatly supported by the wealth of pre-existing knowledge of indoor growing in general, and due to massive selection pressures on establishing efficient, covert and low-impact systems, they and their descendants have become leaders in the field. Now their </w:t>
      </w:r>
      <w:r w:rsidRPr="009651FA">
        <w:rPr>
          <w:rStyle w:val="StyleUnderline"/>
          <w:rFonts w:asciiTheme="majorHAnsi" w:hAnsiTheme="majorHAnsi" w:cstheme="majorHAnsi"/>
          <w:szCs w:val="26"/>
          <w:highlight w:val="green"/>
        </w:rPr>
        <w:t>knowledge is</w:t>
      </w:r>
      <w:r w:rsidRPr="00DE65B6">
        <w:rPr>
          <w:rStyle w:val="StyleUnderline"/>
          <w:rFonts w:asciiTheme="majorHAnsi" w:hAnsiTheme="majorHAnsi" w:cstheme="majorHAnsi"/>
          <w:szCs w:val="26"/>
        </w:rPr>
        <w:t xml:space="preserve"> proving </w:t>
      </w:r>
      <w:r w:rsidRPr="009651FA">
        <w:rPr>
          <w:rStyle w:val="StyleUnderline"/>
          <w:rFonts w:asciiTheme="majorHAnsi" w:hAnsiTheme="majorHAnsi" w:cstheme="majorHAnsi"/>
          <w:szCs w:val="26"/>
          <w:highlight w:val="green"/>
        </w:rPr>
        <w:t>valuable</w:t>
      </w:r>
      <w:r w:rsidRPr="00DE65B6">
        <w:rPr>
          <w:rStyle w:val="StyleUnderline"/>
          <w:rFonts w:asciiTheme="majorHAnsi" w:hAnsiTheme="majorHAnsi" w:cstheme="majorHAnsi"/>
          <w:szCs w:val="26"/>
        </w:rPr>
        <w:t xml:space="preserve"> to the urban farming industry, and liaisons between Cannabis growers and various urban farm initiatives are becoming more common in some </w:t>
      </w:r>
      <w:r w:rsidRPr="00DE65B6">
        <w:rPr>
          <w:rStyle w:val="StyleUnderline"/>
          <w:rFonts w:asciiTheme="majorHAnsi" w:hAnsiTheme="majorHAnsi" w:cstheme="majorHAnsi"/>
        </w:rPr>
        <w:t>parts - although</w:t>
      </w:r>
      <w:r w:rsidRPr="00DE65B6">
        <w:rPr>
          <w:rStyle w:val="Emphasis"/>
          <w:rFonts w:asciiTheme="majorHAnsi" w:hAnsiTheme="majorHAnsi" w:cstheme="majorHAnsi"/>
          <w:szCs w:val="26"/>
        </w:rPr>
        <w:t xml:space="preserve"> for obvious reasons remain largely unpublicized</w:t>
      </w:r>
      <w:r w:rsidRPr="00DE65B6">
        <w:rPr>
          <w:rFonts w:asciiTheme="majorHAnsi" w:hAnsiTheme="majorHAnsi" w:cstheme="majorHAnsi"/>
          <w:szCs w:val="26"/>
        </w:rPr>
        <w:t xml:space="preserve">. The art of </w:t>
      </w:r>
      <w:r w:rsidRPr="009651FA">
        <w:rPr>
          <w:rStyle w:val="StyleUnderline"/>
          <w:rFonts w:asciiTheme="majorHAnsi" w:hAnsiTheme="majorHAnsi" w:cstheme="majorHAnsi"/>
          <w:highlight w:val="green"/>
        </w:rPr>
        <w:t>producing</w:t>
      </w:r>
      <w:r w:rsidRPr="00DE65B6">
        <w:rPr>
          <w:rStyle w:val="StyleUnderline"/>
          <w:rFonts w:asciiTheme="majorHAnsi" w:hAnsiTheme="majorHAnsi" w:cstheme="majorHAnsi"/>
        </w:rPr>
        <w:t xml:space="preserve"> a </w:t>
      </w:r>
      <w:r w:rsidRPr="009651FA">
        <w:rPr>
          <w:rStyle w:val="StyleUnderline"/>
          <w:rFonts w:asciiTheme="majorHAnsi" w:hAnsiTheme="majorHAnsi" w:cstheme="majorHAnsi"/>
          <w:highlight w:val="green"/>
        </w:rPr>
        <w:t>high yield from</w:t>
      </w:r>
      <w:r w:rsidRPr="00DE65B6">
        <w:rPr>
          <w:rStyle w:val="StyleUnderline"/>
          <w:rFonts w:asciiTheme="majorHAnsi" w:hAnsiTheme="majorHAnsi" w:cstheme="majorHAnsi"/>
        </w:rPr>
        <w:t xml:space="preserve"> a </w:t>
      </w:r>
      <w:r w:rsidRPr="009651FA">
        <w:rPr>
          <w:rStyle w:val="StyleUnderline"/>
          <w:rFonts w:asciiTheme="majorHAnsi" w:hAnsiTheme="majorHAnsi" w:cstheme="majorHAnsi"/>
          <w:highlight w:val="green"/>
        </w:rPr>
        <w:t>limited space</w:t>
      </w:r>
      <w:r w:rsidRPr="00DE65B6">
        <w:rPr>
          <w:rStyle w:val="StyleUnderline"/>
          <w:rFonts w:asciiTheme="majorHAnsi" w:hAnsiTheme="majorHAnsi" w:cstheme="majorHAnsi"/>
        </w:rPr>
        <w:t xml:space="preserve">, without sacrificing quality, is without doubt the specialty of the pot farmer. </w:t>
      </w:r>
      <w:r w:rsidRPr="009651FA">
        <w:rPr>
          <w:rStyle w:val="StyleUnderline"/>
          <w:rFonts w:asciiTheme="majorHAnsi" w:hAnsiTheme="majorHAnsi" w:cstheme="majorHAnsi"/>
          <w:highlight w:val="green"/>
        </w:rPr>
        <w:t>'Sea of Green'</w:t>
      </w:r>
      <w:r w:rsidRPr="00DE65B6">
        <w:rPr>
          <w:rStyle w:val="StyleUnderline"/>
          <w:rFonts w:asciiTheme="majorHAnsi" w:hAnsiTheme="majorHAnsi" w:cstheme="majorHAnsi"/>
        </w:rPr>
        <w:t xml:space="preserve"> is a classic example of a </w:t>
      </w:r>
      <w:r w:rsidRPr="009651FA">
        <w:rPr>
          <w:rStyle w:val="StyleUnderline"/>
          <w:rFonts w:asciiTheme="majorHAnsi" w:hAnsiTheme="majorHAnsi" w:cstheme="majorHAnsi"/>
          <w:highlight w:val="green"/>
        </w:rPr>
        <w:t>Cannabis cultivation technique</w:t>
      </w:r>
      <w:r w:rsidRPr="00DE65B6">
        <w:rPr>
          <w:rStyle w:val="StyleUnderline"/>
          <w:rFonts w:asciiTheme="majorHAnsi" w:hAnsiTheme="majorHAnsi" w:cstheme="majorHAnsi"/>
        </w:rPr>
        <w:t xml:space="preserve"> that has been </w:t>
      </w:r>
      <w:r w:rsidRPr="009651FA">
        <w:rPr>
          <w:rStyle w:val="StyleUnderline"/>
          <w:rFonts w:asciiTheme="majorHAnsi" w:hAnsiTheme="majorHAnsi" w:cstheme="majorHAnsi"/>
          <w:highlight w:val="green"/>
        </w:rPr>
        <w:t>successfully applied to</w:t>
      </w:r>
      <w:r w:rsidRPr="00DE65B6">
        <w:rPr>
          <w:rStyle w:val="StyleUnderline"/>
          <w:rFonts w:asciiTheme="majorHAnsi" w:hAnsiTheme="majorHAnsi" w:cstheme="majorHAnsi"/>
        </w:rPr>
        <w:t xml:space="preserve"> various other fruiting plants, such as </w:t>
      </w:r>
      <w:r w:rsidRPr="009651FA">
        <w:rPr>
          <w:rStyle w:val="StyleUnderline"/>
          <w:rFonts w:asciiTheme="majorHAnsi" w:hAnsiTheme="majorHAnsi" w:cstheme="majorHAnsi"/>
          <w:highlight w:val="green"/>
        </w:rPr>
        <w:t>tomatoes, beans and peas</w:t>
      </w:r>
      <w:r w:rsidRPr="00DE65B6">
        <w:rPr>
          <w:rFonts w:asciiTheme="majorHAnsi" w:hAnsiTheme="majorHAnsi" w:cstheme="majorHAnsi"/>
          <w:szCs w:val="26"/>
        </w:rPr>
        <w:t xml:space="preserve">. This technique is suitable for plants that can be planted very close together, and will flower and fruit after very little vegetative time. Examples of such knowledge transfer in this direction are few, but Cannabis growers are important for other reasons also. </w:t>
      </w:r>
    </w:p>
    <w:p w14:paraId="55E0FC96" w14:textId="77777777" w:rsidR="00B94C51" w:rsidRPr="00DE65B6" w:rsidRDefault="00B94C51" w:rsidP="00B94C51">
      <w:pPr>
        <w:rPr>
          <w:rStyle w:val="StyleUnderline"/>
          <w:rFonts w:asciiTheme="majorHAnsi" w:hAnsiTheme="majorHAnsi" w:cstheme="majorHAnsi"/>
          <w:szCs w:val="26"/>
        </w:rPr>
      </w:pPr>
      <w:r w:rsidRPr="00DE65B6">
        <w:rPr>
          <w:rFonts w:asciiTheme="majorHAnsi" w:hAnsiTheme="majorHAnsi" w:cstheme="majorHAnsi"/>
          <w:szCs w:val="26"/>
        </w:rPr>
        <w:t xml:space="preserve">The </w:t>
      </w:r>
      <w:r w:rsidRPr="009651FA">
        <w:rPr>
          <w:rStyle w:val="StyleUnderline"/>
          <w:rFonts w:asciiTheme="majorHAnsi" w:hAnsiTheme="majorHAnsi" w:cstheme="majorHAnsi"/>
          <w:szCs w:val="26"/>
          <w:highlight w:val="green"/>
        </w:rPr>
        <w:t>Cannabis</w:t>
      </w:r>
      <w:r w:rsidRPr="00DE65B6">
        <w:rPr>
          <w:rFonts w:asciiTheme="majorHAnsi" w:hAnsiTheme="majorHAnsi" w:cstheme="majorHAnsi"/>
          <w:szCs w:val="26"/>
        </w:rPr>
        <w:t xml:space="preserve"> market is worth almost $120 billion in the US alone, according to some estimates, and </w:t>
      </w:r>
      <w:r w:rsidRPr="009651FA">
        <w:rPr>
          <w:rStyle w:val="Emphasis"/>
          <w:rFonts w:asciiTheme="majorHAnsi" w:hAnsiTheme="majorHAnsi" w:cstheme="majorHAnsi"/>
          <w:szCs w:val="26"/>
          <w:highlight w:val="green"/>
        </w:rPr>
        <w:t>growers are</w:t>
      </w:r>
      <w:r w:rsidRPr="00DE65B6">
        <w:rPr>
          <w:rStyle w:val="Emphasis"/>
          <w:rFonts w:asciiTheme="majorHAnsi" w:hAnsiTheme="majorHAnsi" w:cstheme="majorHAnsi"/>
          <w:szCs w:val="26"/>
        </w:rPr>
        <w:t xml:space="preserve"> often among the </w:t>
      </w:r>
      <w:r w:rsidRPr="009651FA">
        <w:rPr>
          <w:rStyle w:val="Emphasis"/>
          <w:rFonts w:asciiTheme="majorHAnsi" w:hAnsiTheme="majorHAnsi" w:cstheme="majorHAnsi"/>
          <w:szCs w:val="26"/>
          <w:highlight w:val="green"/>
        </w:rPr>
        <w:t>earliest adopters of</w:t>
      </w:r>
      <w:r w:rsidRPr="00DE65B6">
        <w:rPr>
          <w:rStyle w:val="Emphasis"/>
          <w:rFonts w:asciiTheme="majorHAnsi" w:hAnsiTheme="majorHAnsi" w:cstheme="majorHAnsi"/>
          <w:szCs w:val="26"/>
        </w:rPr>
        <w:t xml:space="preserve"> new and </w:t>
      </w:r>
      <w:r w:rsidRPr="009651FA">
        <w:rPr>
          <w:rStyle w:val="Emphasis"/>
          <w:rFonts w:asciiTheme="majorHAnsi" w:hAnsiTheme="majorHAnsi" w:cstheme="majorHAnsi"/>
          <w:szCs w:val="26"/>
          <w:highlight w:val="green"/>
        </w:rPr>
        <w:t>experimental techniques, which</w:t>
      </w:r>
      <w:r w:rsidRPr="00DE65B6">
        <w:rPr>
          <w:rStyle w:val="Emphasis"/>
          <w:rFonts w:asciiTheme="majorHAnsi" w:hAnsiTheme="majorHAnsi" w:cstheme="majorHAnsi"/>
          <w:szCs w:val="26"/>
        </w:rPr>
        <w:t xml:space="preserve"> helps to </w:t>
      </w:r>
      <w:r w:rsidRPr="009651FA">
        <w:rPr>
          <w:rStyle w:val="Emphasis"/>
          <w:rFonts w:asciiTheme="majorHAnsi" w:hAnsiTheme="majorHAnsi" w:cstheme="majorHAnsi"/>
          <w:szCs w:val="26"/>
          <w:highlight w:val="green"/>
        </w:rPr>
        <w:t>encourage further r</w:t>
      </w:r>
      <w:r w:rsidRPr="00DE65B6">
        <w:rPr>
          <w:rStyle w:val="Emphasis"/>
          <w:rFonts w:asciiTheme="majorHAnsi" w:hAnsiTheme="majorHAnsi" w:cstheme="majorHAnsi"/>
          <w:szCs w:val="26"/>
        </w:rPr>
        <w:t xml:space="preserve">esearch </w:t>
      </w:r>
      <w:r w:rsidRPr="009651FA">
        <w:rPr>
          <w:rStyle w:val="Emphasis"/>
          <w:rFonts w:asciiTheme="majorHAnsi" w:hAnsiTheme="majorHAnsi" w:cstheme="majorHAnsi"/>
          <w:szCs w:val="26"/>
          <w:highlight w:val="green"/>
        </w:rPr>
        <w:t>and d</w:t>
      </w:r>
      <w:r w:rsidRPr="00DE65B6">
        <w:rPr>
          <w:rStyle w:val="Emphasis"/>
          <w:rFonts w:asciiTheme="majorHAnsi" w:hAnsiTheme="majorHAnsi" w:cstheme="majorHAnsi"/>
          <w:szCs w:val="26"/>
        </w:rPr>
        <w:t xml:space="preserve">evelopment and ultimately leads to improved </w:t>
      </w:r>
      <w:r w:rsidRPr="00DE65B6">
        <w:rPr>
          <w:rStyle w:val="StyleUnderline"/>
          <w:rFonts w:asciiTheme="majorHAnsi" w:hAnsiTheme="majorHAnsi" w:cstheme="majorHAnsi"/>
        </w:rPr>
        <w:t>products. Lighting systems are a good example</w:t>
      </w:r>
      <w:r w:rsidRPr="00DE65B6">
        <w:rPr>
          <w:rFonts w:asciiTheme="majorHAnsi" w:hAnsiTheme="majorHAnsi" w:cstheme="majorHAnsi"/>
          <w:szCs w:val="26"/>
        </w:rPr>
        <w:t xml:space="preserve">: the need to reduce heat, power consumption, and visibility to law enforcement meant that </w:t>
      </w:r>
      <w:r w:rsidRPr="009651FA">
        <w:rPr>
          <w:rStyle w:val="StyleUnderline"/>
          <w:rFonts w:asciiTheme="majorHAnsi" w:hAnsiTheme="majorHAnsi" w:cstheme="majorHAnsi"/>
          <w:highlight w:val="green"/>
        </w:rPr>
        <w:t>LED lighting</w:t>
      </w:r>
      <w:r w:rsidRPr="00DE65B6">
        <w:rPr>
          <w:rStyle w:val="StyleUnderline"/>
          <w:rFonts w:asciiTheme="majorHAnsi" w:hAnsiTheme="majorHAnsi" w:cstheme="majorHAnsi"/>
        </w:rPr>
        <w:t xml:space="preserve"> technologies were eagerly </w:t>
      </w:r>
      <w:r w:rsidRPr="009651FA">
        <w:rPr>
          <w:rStyle w:val="StyleUnderline"/>
          <w:rFonts w:asciiTheme="majorHAnsi" w:hAnsiTheme="majorHAnsi" w:cstheme="majorHAnsi"/>
          <w:highlight w:val="green"/>
        </w:rPr>
        <w:t>taken up by the Cannabis world</w:t>
      </w:r>
      <w:r w:rsidRPr="00DE65B6">
        <w:rPr>
          <w:rFonts w:asciiTheme="majorHAnsi" w:hAnsiTheme="majorHAnsi" w:cstheme="majorHAnsi"/>
          <w:szCs w:val="26"/>
        </w:rPr>
        <w:t xml:space="preserve">, even in their earliest stages of development, helping to reach our current highly competitive standards. </w:t>
      </w:r>
      <w:r w:rsidRPr="009651FA">
        <w:rPr>
          <w:rStyle w:val="StyleUnderline"/>
          <w:rFonts w:asciiTheme="majorHAnsi" w:hAnsiTheme="majorHAnsi" w:cstheme="majorHAnsi"/>
          <w:highlight w:val="green"/>
        </w:rPr>
        <w:t>Now</w:t>
      </w:r>
      <w:r w:rsidRPr="00DE65B6">
        <w:rPr>
          <w:rStyle w:val="StyleUnderline"/>
          <w:rFonts w:asciiTheme="majorHAnsi" w:hAnsiTheme="majorHAnsi" w:cstheme="majorHAnsi"/>
        </w:rPr>
        <w:t xml:space="preserve"> LEDs are </w:t>
      </w:r>
      <w:r w:rsidRPr="009651FA">
        <w:rPr>
          <w:rStyle w:val="StyleUnderline"/>
          <w:rFonts w:asciiTheme="majorHAnsi" w:hAnsiTheme="majorHAnsi" w:cstheme="majorHAnsi"/>
          <w:highlight w:val="green"/>
        </w:rPr>
        <w:t>the</w:t>
      </w:r>
      <w:r w:rsidRPr="00DE65B6">
        <w:rPr>
          <w:rStyle w:val="StyleUnderline"/>
          <w:rFonts w:asciiTheme="majorHAnsi" w:hAnsiTheme="majorHAnsi" w:cstheme="majorHAnsi"/>
        </w:rPr>
        <w:t xml:space="preserve"> sole </w:t>
      </w:r>
      <w:r w:rsidRPr="009651FA">
        <w:rPr>
          <w:rStyle w:val="StyleUnderline"/>
          <w:rFonts w:asciiTheme="majorHAnsi" w:hAnsiTheme="majorHAnsi" w:cstheme="majorHAnsi"/>
          <w:highlight w:val="green"/>
        </w:rPr>
        <w:t>lighting source for</w:t>
      </w:r>
      <w:r w:rsidRPr="00DE65B6">
        <w:rPr>
          <w:rStyle w:val="StyleUnderline"/>
          <w:rFonts w:asciiTheme="majorHAnsi" w:hAnsiTheme="majorHAnsi" w:cstheme="majorHAnsi"/>
        </w:rPr>
        <w:t xml:space="preserve"> many productive </w:t>
      </w:r>
      <w:r w:rsidRPr="009651FA">
        <w:rPr>
          <w:rStyle w:val="StyleUnderline"/>
          <w:rFonts w:asciiTheme="majorHAnsi" w:hAnsiTheme="majorHAnsi" w:cstheme="majorHAnsi"/>
          <w:highlight w:val="green"/>
        </w:rPr>
        <w:t>commercial enterprises</w:t>
      </w:r>
      <w:r w:rsidRPr="00DE65B6">
        <w:rPr>
          <w:rFonts w:asciiTheme="majorHAnsi" w:hAnsiTheme="majorHAnsi" w:cstheme="majorHAnsi"/>
          <w:szCs w:val="26"/>
        </w:rPr>
        <w:t xml:space="preserve">, including PlantLab, a vertical farm scheme in Den Bosch, the Netherlands, whose </w:t>
      </w:r>
      <w:r w:rsidRPr="00DE65B6">
        <w:rPr>
          <w:rStyle w:val="StyleUnderline"/>
          <w:rFonts w:asciiTheme="majorHAnsi" w:hAnsiTheme="majorHAnsi" w:cstheme="majorHAnsi"/>
        </w:rPr>
        <w:t xml:space="preserve">managers report up to </w:t>
      </w:r>
      <w:r w:rsidRPr="009651FA">
        <w:rPr>
          <w:rStyle w:val="StyleUnderline"/>
          <w:rFonts w:asciiTheme="majorHAnsi" w:hAnsiTheme="majorHAnsi" w:cstheme="majorHAnsi"/>
          <w:highlight w:val="green"/>
        </w:rPr>
        <w:t>three times the yield from conventional systems using</w:t>
      </w:r>
      <w:r w:rsidRPr="00DE65B6">
        <w:rPr>
          <w:rStyle w:val="StyleUnderline"/>
          <w:rFonts w:asciiTheme="majorHAnsi" w:hAnsiTheme="majorHAnsi" w:cstheme="majorHAnsi"/>
        </w:rPr>
        <w:t xml:space="preserve"> their specially-tweaked </w:t>
      </w:r>
      <w:r w:rsidRPr="009651FA">
        <w:rPr>
          <w:rStyle w:val="StyleUnderline"/>
          <w:rFonts w:asciiTheme="majorHAnsi" w:hAnsiTheme="majorHAnsi" w:cstheme="majorHAnsi"/>
          <w:highlight w:val="green"/>
        </w:rPr>
        <w:t>high-efficiency LED rigs</w:t>
      </w:r>
      <w:r w:rsidRPr="00DE65B6">
        <w:rPr>
          <w:rFonts w:asciiTheme="majorHAnsi" w:hAnsiTheme="majorHAnsi" w:cstheme="majorHAnsi"/>
          <w:szCs w:val="26"/>
        </w:rPr>
        <w:t xml:space="preserve">. Similarly, </w:t>
      </w:r>
      <w:r w:rsidRPr="009651FA">
        <w:rPr>
          <w:rStyle w:val="StyleUnderline"/>
          <w:rFonts w:asciiTheme="majorHAnsi" w:hAnsiTheme="majorHAnsi" w:cstheme="majorHAnsi"/>
          <w:szCs w:val="26"/>
          <w:highlight w:val="green"/>
        </w:rPr>
        <w:t>hydroponics</w:t>
      </w:r>
      <w:r w:rsidRPr="00DE65B6">
        <w:rPr>
          <w:rStyle w:val="StyleUnderline"/>
          <w:rFonts w:asciiTheme="majorHAnsi" w:hAnsiTheme="majorHAnsi" w:cstheme="majorHAnsi"/>
          <w:szCs w:val="26"/>
        </w:rPr>
        <w:t xml:space="preserve"> as a technique </w:t>
      </w:r>
      <w:r w:rsidRPr="009651FA">
        <w:rPr>
          <w:rStyle w:val="StyleUnderline"/>
          <w:rFonts w:asciiTheme="majorHAnsi" w:hAnsiTheme="majorHAnsi" w:cstheme="majorHAnsi"/>
          <w:szCs w:val="26"/>
          <w:highlight w:val="green"/>
        </w:rPr>
        <w:t>for high-yield, intensive cultivation was adopted by the earliest indoor growers</w:t>
      </w:r>
      <w:r w:rsidRPr="00DE65B6">
        <w:rPr>
          <w:rStyle w:val="StyleUnderline"/>
          <w:rFonts w:asciiTheme="majorHAnsi" w:hAnsiTheme="majorHAnsi" w:cstheme="majorHAnsi"/>
          <w:szCs w:val="26"/>
        </w:rPr>
        <w:t>, so avidly that the method soon became inextricably linked to Cannabis.</w:t>
      </w:r>
      <w:r w:rsidRPr="00DE65B6">
        <w:rPr>
          <w:rFonts w:asciiTheme="majorHAnsi" w:hAnsiTheme="majorHAnsi" w:cstheme="majorHAnsi"/>
          <w:szCs w:val="26"/>
        </w:rPr>
        <w:t xml:space="preserve"> This is still the case: pioneers of new hydroponic urban farming schemes have occasionally found their suggestions summarily rejected by investors on the basis of an uncomfortably strong perceived association. However, </w:t>
      </w:r>
      <w:r w:rsidRPr="00DE65B6">
        <w:rPr>
          <w:rStyle w:val="Emphasis"/>
          <w:rFonts w:asciiTheme="majorHAnsi" w:hAnsiTheme="majorHAnsi" w:cstheme="majorHAnsi"/>
          <w:szCs w:val="26"/>
        </w:rPr>
        <w:t xml:space="preserve">ignoring these schemes may well prove hugely short-sighted, as they show several signs of being truly </w:t>
      </w:r>
      <w:r w:rsidRPr="009651FA">
        <w:rPr>
          <w:rStyle w:val="Emphasis"/>
          <w:rFonts w:asciiTheme="majorHAnsi" w:hAnsiTheme="majorHAnsi" w:cstheme="majorHAnsi"/>
          <w:szCs w:val="26"/>
          <w:highlight w:val="green"/>
        </w:rPr>
        <w:t>viable options for a sustainable future</w:t>
      </w:r>
      <w:r w:rsidRPr="009651FA">
        <w:rPr>
          <w:rStyle w:val="StyleUnderline"/>
          <w:rFonts w:asciiTheme="majorHAnsi" w:hAnsiTheme="majorHAnsi" w:cstheme="majorHAnsi"/>
          <w:szCs w:val="26"/>
          <w:highlight w:val="green"/>
        </w:rPr>
        <w:t>.</w:t>
      </w:r>
    </w:p>
    <w:p w14:paraId="3346DED5" w14:textId="77777777" w:rsidR="00B94C51" w:rsidRPr="00DE65B6" w:rsidRDefault="00B94C51" w:rsidP="00B94C51">
      <w:pPr>
        <w:rPr>
          <w:rFonts w:asciiTheme="majorHAnsi" w:hAnsiTheme="majorHAnsi" w:cstheme="majorHAnsi"/>
        </w:rPr>
      </w:pPr>
    </w:p>
    <w:p w14:paraId="40DF7123" w14:textId="77777777" w:rsidR="00B94C51" w:rsidRPr="00DE65B6" w:rsidRDefault="00B94C51" w:rsidP="00B94C51">
      <w:pPr>
        <w:pStyle w:val="Heading4"/>
        <w:rPr>
          <w:rFonts w:asciiTheme="majorHAnsi" w:hAnsiTheme="majorHAnsi" w:cstheme="majorHAnsi"/>
        </w:rPr>
      </w:pPr>
      <w:r w:rsidRPr="00DE65B6">
        <w:rPr>
          <w:rFonts w:asciiTheme="majorHAnsi" w:hAnsiTheme="majorHAnsi" w:cstheme="majorHAnsi"/>
        </w:rPr>
        <w:t>Now is key – COVID spiked global food insecurity and political instability</w:t>
      </w:r>
    </w:p>
    <w:p w14:paraId="57042ACC" w14:textId="77777777" w:rsidR="00B94C51" w:rsidRPr="00DE65B6" w:rsidRDefault="00B94C51" w:rsidP="00B94C51">
      <w:pPr>
        <w:rPr>
          <w:rFonts w:asciiTheme="majorHAnsi" w:hAnsiTheme="majorHAnsi" w:cstheme="majorHAnsi"/>
        </w:rPr>
      </w:pPr>
      <w:r w:rsidRPr="00DE65B6">
        <w:rPr>
          <w:rStyle w:val="StyleUnderline"/>
          <w:rFonts w:asciiTheme="majorHAnsi" w:hAnsiTheme="majorHAnsi" w:cstheme="majorHAnsi"/>
        </w:rPr>
        <w:t>Eiran et al 21</w:t>
      </w:r>
      <w:r w:rsidRPr="00DE65B6">
        <w:rPr>
          <w:rFonts w:asciiTheme="majorHAnsi" w:hAnsiTheme="majorHAnsi" w:cstheme="majorHAnsi"/>
        </w:rPr>
        <w:t xml:space="preserve"> [Ehud Eiran, senior lecturer at University of Haifa, visiting scholar in political science at Stanford University, former assistant foreign policy advisor to Israeli prime minister. Michaela Elias, MA in earth systems from Stanford University. Aron M Troen, associate professor of nutrition science and policy at the Hebrew University of Jerusalem.] “No bread, No Peace.” Foreign Policy, January 23, 2021, </w:t>
      </w:r>
      <w:hyperlink r:id="rId57" w:history="1">
        <w:r w:rsidRPr="00DE65B6">
          <w:rPr>
            <w:rStyle w:val="Hyperlink"/>
            <w:rFonts w:asciiTheme="majorHAnsi" w:hAnsiTheme="majorHAnsi" w:cstheme="majorHAnsi"/>
          </w:rPr>
          <w:t>https://foreignpolicy.com/2021/01/23/food-hunger-national-security-issue-instability/</w:t>
        </w:r>
      </w:hyperlink>
      <w:r w:rsidRPr="00DE65B6">
        <w:rPr>
          <w:rFonts w:asciiTheme="majorHAnsi" w:hAnsiTheme="majorHAnsi" w:cstheme="majorHAnsi"/>
        </w:rPr>
        <w:t xml:space="preserve"> TG</w:t>
      </w:r>
    </w:p>
    <w:p w14:paraId="55EAC134" w14:textId="77777777" w:rsidR="00B94C51" w:rsidRPr="00DE65B6" w:rsidRDefault="00B94C51" w:rsidP="00B94C51">
      <w:pPr>
        <w:rPr>
          <w:rFonts w:asciiTheme="majorHAnsi" w:hAnsiTheme="majorHAnsi" w:cstheme="majorHAnsi"/>
        </w:rPr>
      </w:pPr>
      <w:r w:rsidRPr="00DE65B6">
        <w:rPr>
          <w:rFonts w:asciiTheme="majorHAnsi" w:hAnsiTheme="majorHAnsi" w:cstheme="majorHAnsi"/>
        </w:rPr>
        <w:t xml:space="preserve">We know that </w:t>
      </w:r>
      <w:r w:rsidRPr="00DE65B6">
        <w:rPr>
          <w:rStyle w:val="StyleUnderline"/>
          <w:rFonts w:asciiTheme="majorHAnsi" w:hAnsiTheme="majorHAnsi" w:cstheme="majorHAnsi"/>
        </w:rPr>
        <w:t>rising food insecurity can exacerbate social and political instability</w:t>
      </w:r>
      <w:r w:rsidRPr="00DE65B6">
        <w:rPr>
          <w:rFonts w:asciiTheme="majorHAnsi" w:hAnsiTheme="majorHAnsi" w:cstheme="majorHAnsi"/>
        </w:rPr>
        <w:t>.</w:t>
      </w:r>
    </w:p>
    <w:p w14:paraId="2A02D3B7" w14:textId="77777777" w:rsidR="00B94C51" w:rsidRPr="00DE65B6" w:rsidRDefault="00B94C51" w:rsidP="00B94C51">
      <w:pPr>
        <w:rPr>
          <w:rFonts w:asciiTheme="majorHAnsi" w:hAnsiTheme="majorHAnsi" w:cstheme="majorHAnsi"/>
        </w:rPr>
      </w:pPr>
      <w:r w:rsidRPr="00DE65B6">
        <w:rPr>
          <w:rFonts w:asciiTheme="majorHAnsi" w:hAnsiTheme="majorHAnsi" w:cstheme="majorHAnsi"/>
        </w:rPr>
        <w:t xml:space="preserve">Another </w:t>
      </w:r>
      <w:r w:rsidRPr="00DE65B6">
        <w:rPr>
          <w:rStyle w:val="StyleUnderline"/>
          <w:rFonts w:asciiTheme="majorHAnsi" w:hAnsiTheme="majorHAnsi" w:cstheme="majorHAnsi"/>
        </w:rPr>
        <w:t>important reminder that food is essential to national security was the United Nations Security Council unanimous adoption in 2018 of</w:t>
      </w:r>
      <w:hyperlink r:id="rId58" w:history="1">
        <w:r w:rsidRPr="00DE65B6">
          <w:rPr>
            <w:rStyle w:val="StyleUnderline"/>
            <w:rFonts w:asciiTheme="majorHAnsi" w:hAnsiTheme="majorHAnsi" w:cstheme="majorHAnsi"/>
          </w:rPr>
          <w:t> Resolution 2417</w:t>
        </w:r>
      </w:hyperlink>
      <w:r w:rsidRPr="00DE65B6">
        <w:rPr>
          <w:rStyle w:val="StyleUnderline"/>
          <w:rFonts w:asciiTheme="majorHAnsi" w:hAnsiTheme="majorHAnsi" w:cstheme="majorHAnsi"/>
        </w:rPr>
        <w:t>, which, for the first time in the council’s history, condemned starvation as a form of warfare</w:t>
      </w:r>
      <w:r w:rsidRPr="00DE65B6">
        <w:rPr>
          <w:rFonts w:asciiTheme="majorHAnsi" w:hAnsiTheme="majorHAnsi" w:cstheme="majorHAnsi"/>
        </w:rPr>
        <w:t>. Among other things, the resolution stated that armed conflict has both direct and indirect effects on access to food. The resolution further reaffirmed protections for civilians under international humanitarian law and the importance of securing access to food during conflict.</w:t>
      </w:r>
    </w:p>
    <w:p w14:paraId="4980D591" w14:textId="77777777" w:rsidR="00B94C51" w:rsidRPr="00DE65B6" w:rsidRDefault="00B94C51" w:rsidP="00B94C51">
      <w:pPr>
        <w:rPr>
          <w:rFonts w:asciiTheme="majorHAnsi" w:hAnsiTheme="majorHAnsi" w:cstheme="majorHAnsi"/>
        </w:rPr>
      </w:pPr>
      <w:r w:rsidRPr="00DE65B6">
        <w:rPr>
          <w:rFonts w:asciiTheme="majorHAnsi" w:hAnsiTheme="majorHAnsi" w:cstheme="majorHAnsi"/>
        </w:rPr>
        <w:t xml:space="preserve">A third development is the </w:t>
      </w:r>
      <w:r w:rsidRPr="00DE65B6">
        <w:rPr>
          <w:rStyle w:val="StyleUnderline"/>
          <w:rFonts w:asciiTheme="majorHAnsi" w:hAnsiTheme="majorHAnsi" w:cstheme="majorHAnsi"/>
        </w:rPr>
        <w:t>rise in the number of hungry people in the world</w:t>
      </w:r>
      <w:r w:rsidRPr="00DE65B6">
        <w:rPr>
          <w:rFonts w:asciiTheme="majorHAnsi" w:hAnsiTheme="majorHAnsi" w:cstheme="majorHAnsi"/>
        </w:rPr>
        <w:t xml:space="preserve">. A recent Intergovernmental Panel on Climate Change </w:t>
      </w:r>
      <w:r w:rsidRPr="00DE65B6">
        <w:rPr>
          <w:rStyle w:val="StyleUnderline"/>
          <w:rFonts w:asciiTheme="majorHAnsi" w:hAnsiTheme="majorHAnsi" w:cstheme="majorHAnsi"/>
        </w:rPr>
        <w:t>(IPCC) report</w:t>
      </w:r>
      <w:hyperlink r:id="rId59" w:history="1">
        <w:r w:rsidRPr="00DE65B6">
          <w:rPr>
            <w:rStyle w:val="StyleUnderline"/>
            <w:rFonts w:asciiTheme="majorHAnsi" w:hAnsiTheme="majorHAnsi" w:cstheme="majorHAnsi"/>
          </w:rPr>
          <w:t> showed</w:t>
        </w:r>
      </w:hyperlink>
      <w:r w:rsidRPr="00DE65B6">
        <w:rPr>
          <w:rStyle w:val="StyleUnderline"/>
          <w:rFonts w:asciiTheme="majorHAnsi" w:hAnsiTheme="majorHAnsi" w:cstheme="majorHAnsi"/>
        </w:rPr>
        <w:t xml:space="preserve"> that from 1961 to 2013, food supply per capita increased by more than 30 percent. However, in the last few years, </w:t>
      </w:r>
      <w:r w:rsidRPr="009651FA">
        <w:rPr>
          <w:rStyle w:val="StyleUnderline"/>
          <w:rFonts w:asciiTheme="majorHAnsi" w:hAnsiTheme="majorHAnsi" w:cstheme="majorHAnsi"/>
          <w:highlight w:val="green"/>
        </w:rPr>
        <w:t>more people have been going hungry</w:t>
      </w:r>
      <w:r w:rsidRPr="00DE65B6">
        <w:rPr>
          <w:rFonts w:asciiTheme="majorHAnsi" w:hAnsiTheme="majorHAnsi" w:cstheme="majorHAnsi"/>
        </w:rPr>
        <w:t>. The FAO’s annual report from July 2020</w:t>
      </w:r>
      <w:hyperlink r:id="rId60" w:history="1">
        <w:r w:rsidRPr="00DE65B6">
          <w:rPr>
            <w:rStyle w:val="Hyperlink"/>
            <w:rFonts w:asciiTheme="majorHAnsi" w:hAnsiTheme="majorHAnsi" w:cstheme="majorHAnsi"/>
          </w:rPr>
          <w:t> showed</w:t>
        </w:r>
      </w:hyperlink>
      <w:r w:rsidRPr="00DE65B6">
        <w:rPr>
          <w:rFonts w:asciiTheme="majorHAnsi" w:hAnsiTheme="majorHAnsi" w:cstheme="majorHAnsi"/>
        </w:rPr>
        <w:t> that about 690 million people are hungry—</w:t>
      </w:r>
      <w:r w:rsidRPr="00DE65B6">
        <w:rPr>
          <w:rStyle w:val="StyleUnderline"/>
          <w:rFonts w:asciiTheme="majorHAnsi" w:hAnsiTheme="majorHAnsi" w:cstheme="majorHAnsi"/>
        </w:rPr>
        <w:t>a rise of 10 million in one year and nearly 60 million in five years</w:t>
      </w:r>
      <w:r w:rsidRPr="00DE65B6">
        <w:rPr>
          <w:rFonts w:asciiTheme="majorHAnsi" w:hAnsiTheme="majorHAnsi" w:cstheme="majorHAnsi"/>
        </w:rPr>
        <w:t xml:space="preserve">. Additionally, according to the FAO report, </w:t>
      </w:r>
      <w:r w:rsidRPr="009651FA">
        <w:rPr>
          <w:rStyle w:val="StyleUnderline"/>
          <w:rFonts w:asciiTheme="majorHAnsi" w:hAnsiTheme="majorHAnsi" w:cstheme="majorHAnsi"/>
          <w:highlight w:val="green"/>
        </w:rPr>
        <w:t>in 2019</w:t>
      </w:r>
      <w:r w:rsidRPr="00DE65B6">
        <w:rPr>
          <w:rStyle w:val="StyleUnderline"/>
          <w:rFonts w:asciiTheme="majorHAnsi" w:hAnsiTheme="majorHAnsi" w:cstheme="majorHAnsi"/>
        </w:rPr>
        <w:t xml:space="preserve">, about </w:t>
      </w:r>
      <w:r w:rsidRPr="009651FA">
        <w:rPr>
          <w:rStyle w:val="StyleUnderline"/>
          <w:rFonts w:asciiTheme="majorHAnsi" w:hAnsiTheme="majorHAnsi" w:cstheme="majorHAnsi"/>
          <w:highlight w:val="green"/>
        </w:rPr>
        <w:t>2 billion people did not have</w:t>
      </w:r>
      <w:r w:rsidRPr="00DE65B6">
        <w:rPr>
          <w:rStyle w:val="StyleUnderline"/>
          <w:rFonts w:asciiTheme="majorHAnsi" w:hAnsiTheme="majorHAnsi" w:cstheme="majorHAnsi"/>
        </w:rPr>
        <w:t xml:space="preserve"> regular </w:t>
      </w:r>
      <w:r w:rsidRPr="009651FA">
        <w:rPr>
          <w:rStyle w:val="StyleUnderline"/>
          <w:rFonts w:asciiTheme="majorHAnsi" w:hAnsiTheme="majorHAnsi" w:cstheme="majorHAnsi"/>
          <w:highlight w:val="green"/>
        </w:rPr>
        <w:t>access to</w:t>
      </w:r>
      <w:r w:rsidRPr="00DE65B6">
        <w:rPr>
          <w:rStyle w:val="StyleUnderline"/>
          <w:rFonts w:asciiTheme="majorHAnsi" w:hAnsiTheme="majorHAnsi" w:cstheme="majorHAnsi"/>
        </w:rPr>
        <w:t xml:space="preserve"> safe, nutritious, and sufficient </w:t>
      </w:r>
      <w:r w:rsidRPr="009651FA">
        <w:rPr>
          <w:rStyle w:val="StyleUnderline"/>
          <w:rFonts w:asciiTheme="majorHAnsi" w:hAnsiTheme="majorHAnsi" w:cstheme="majorHAnsi"/>
          <w:highlight w:val="green"/>
        </w:rPr>
        <w:t>food</w:t>
      </w:r>
      <w:r w:rsidRPr="00DE65B6">
        <w:rPr>
          <w:rFonts w:asciiTheme="majorHAnsi" w:hAnsiTheme="majorHAnsi" w:cstheme="majorHAnsi"/>
        </w:rPr>
        <w:t>, and about 750 million faced severe food insecurity.</w:t>
      </w:r>
    </w:p>
    <w:p w14:paraId="6E8DFD74" w14:textId="77777777" w:rsidR="00B94C51" w:rsidRPr="00DE65B6" w:rsidRDefault="00B94C51" w:rsidP="00B94C51">
      <w:pPr>
        <w:rPr>
          <w:rStyle w:val="StyleUnderline"/>
          <w:rFonts w:asciiTheme="majorHAnsi" w:hAnsiTheme="majorHAnsi" w:cstheme="majorHAnsi"/>
        </w:rPr>
      </w:pPr>
      <w:r w:rsidRPr="00DE65B6">
        <w:rPr>
          <w:rFonts w:asciiTheme="majorHAnsi" w:hAnsiTheme="majorHAnsi" w:cstheme="majorHAnsi"/>
        </w:rPr>
        <w:t xml:space="preserve">Finally, </w:t>
      </w:r>
      <w:r w:rsidRPr="00DE65B6">
        <w:rPr>
          <w:rStyle w:val="StyleUnderline"/>
          <w:rFonts w:asciiTheme="majorHAnsi" w:hAnsiTheme="majorHAnsi" w:cstheme="majorHAnsi"/>
        </w:rPr>
        <w:t xml:space="preserve">the coronavirus </w:t>
      </w:r>
      <w:r w:rsidRPr="009651FA">
        <w:rPr>
          <w:rStyle w:val="StyleUnderline"/>
          <w:rFonts w:asciiTheme="majorHAnsi" w:hAnsiTheme="majorHAnsi" w:cstheme="majorHAnsi"/>
          <w:highlight w:val="green"/>
        </w:rPr>
        <w:t>pandemic</w:t>
      </w:r>
      <w:r w:rsidRPr="00DE65B6">
        <w:rPr>
          <w:rStyle w:val="StyleUnderline"/>
          <w:rFonts w:asciiTheme="majorHAnsi" w:hAnsiTheme="majorHAnsi" w:cstheme="majorHAnsi"/>
        </w:rPr>
        <w:t xml:space="preserve"> has </w:t>
      </w:r>
      <w:r w:rsidRPr="009651FA">
        <w:rPr>
          <w:rStyle w:val="StyleUnderline"/>
          <w:rFonts w:asciiTheme="majorHAnsi" w:hAnsiTheme="majorHAnsi" w:cstheme="majorHAnsi"/>
          <w:highlight w:val="green"/>
        </w:rPr>
        <w:t>shown</w:t>
      </w:r>
      <w:r w:rsidRPr="00DE65B6">
        <w:rPr>
          <w:rStyle w:val="StyleUnderline"/>
          <w:rFonts w:asciiTheme="majorHAnsi" w:hAnsiTheme="majorHAnsi" w:cstheme="majorHAnsi"/>
        </w:rPr>
        <w:t xml:space="preserve">, at least initially, that </w:t>
      </w:r>
      <w:r w:rsidRPr="009651FA">
        <w:rPr>
          <w:rStyle w:val="StyleUnderline"/>
          <w:rFonts w:asciiTheme="majorHAnsi" w:hAnsiTheme="majorHAnsi" w:cstheme="majorHAnsi"/>
          <w:highlight w:val="green"/>
        </w:rPr>
        <w:t>food supply chains are more vulnerable</w:t>
      </w:r>
      <w:r w:rsidRPr="00DE65B6">
        <w:rPr>
          <w:rStyle w:val="StyleUnderline"/>
          <w:rFonts w:asciiTheme="majorHAnsi" w:hAnsiTheme="majorHAnsi" w:cstheme="majorHAnsi"/>
        </w:rPr>
        <w:t xml:space="preserve"> than many expected. The pandemic led to </w:t>
      </w:r>
      <w:r w:rsidRPr="009651FA">
        <w:rPr>
          <w:rStyle w:val="StyleUnderline"/>
          <w:rFonts w:asciiTheme="majorHAnsi" w:hAnsiTheme="majorHAnsi" w:cstheme="majorHAnsi"/>
          <w:highlight w:val="green"/>
        </w:rPr>
        <w:t>price fluctuations</w:t>
      </w:r>
      <w:r w:rsidRPr="00DE65B6">
        <w:rPr>
          <w:rStyle w:val="StyleUnderline"/>
          <w:rFonts w:asciiTheme="majorHAnsi" w:hAnsiTheme="majorHAnsi" w:cstheme="majorHAnsi"/>
        </w:rPr>
        <w:t xml:space="preserve"> that the United States, for instance, had not seen since the 1970s</w:t>
      </w:r>
      <w:r w:rsidRPr="00DE65B6">
        <w:rPr>
          <w:rFonts w:asciiTheme="majorHAnsi" w:hAnsiTheme="majorHAnsi" w:cstheme="majorHAnsi"/>
        </w:rPr>
        <w:t>. The Bureau of Labor Statistics</w:t>
      </w:r>
      <w:hyperlink r:id="rId61" w:history="1">
        <w:r w:rsidRPr="00DE65B6">
          <w:rPr>
            <w:rStyle w:val="Hyperlink"/>
            <w:rFonts w:asciiTheme="majorHAnsi" w:hAnsiTheme="majorHAnsi" w:cstheme="majorHAnsi"/>
          </w:rPr>
          <w:t> showed</w:t>
        </w:r>
      </w:hyperlink>
      <w:r w:rsidRPr="00DE65B6">
        <w:rPr>
          <w:rFonts w:asciiTheme="majorHAnsi" w:hAnsiTheme="majorHAnsi" w:cstheme="majorHAnsi"/>
        </w:rPr>
        <w:t xml:space="preserve"> that </w:t>
      </w:r>
      <w:r w:rsidRPr="00DE65B6">
        <w:rPr>
          <w:rStyle w:val="StyleUnderline"/>
          <w:rFonts w:asciiTheme="majorHAnsi" w:hAnsiTheme="majorHAnsi" w:cstheme="majorHAnsi"/>
        </w:rPr>
        <w:t xml:space="preserve">egg prices as measured by the producer price index </w:t>
      </w:r>
      <w:r w:rsidRPr="009651FA">
        <w:rPr>
          <w:rStyle w:val="StyleUnderline"/>
          <w:rFonts w:asciiTheme="majorHAnsi" w:hAnsiTheme="majorHAnsi" w:cstheme="majorHAnsi"/>
          <w:highlight w:val="green"/>
        </w:rPr>
        <w:t>increased</w:t>
      </w:r>
      <w:r w:rsidRPr="00DE65B6">
        <w:rPr>
          <w:rStyle w:val="StyleUnderline"/>
          <w:rFonts w:asciiTheme="majorHAnsi" w:hAnsiTheme="majorHAnsi" w:cstheme="majorHAnsi"/>
        </w:rPr>
        <w:t xml:space="preserve"> by more than </w:t>
      </w:r>
      <w:r w:rsidRPr="009651FA">
        <w:rPr>
          <w:rStyle w:val="StyleUnderline"/>
          <w:rFonts w:asciiTheme="majorHAnsi" w:hAnsiTheme="majorHAnsi" w:cstheme="majorHAnsi"/>
          <w:highlight w:val="green"/>
        </w:rPr>
        <w:t>50 percent</w:t>
      </w:r>
      <w:r w:rsidRPr="00DE65B6">
        <w:rPr>
          <w:rStyle w:val="StyleUnderline"/>
          <w:rFonts w:asciiTheme="majorHAnsi" w:hAnsiTheme="majorHAnsi" w:cstheme="majorHAnsi"/>
        </w:rPr>
        <w:t xml:space="preserve"> between February and April 2020, and then </w:t>
      </w:r>
      <w:r w:rsidRPr="009651FA">
        <w:rPr>
          <w:rStyle w:val="StyleUnderline"/>
          <w:rFonts w:asciiTheme="majorHAnsi" w:hAnsiTheme="majorHAnsi" w:cstheme="majorHAnsi"/>
          <w:highlight w:val="green"/>
        </w:rPr>
        <w:t>dropped</w:t>
      </w:r>
      <w:r w:rsidRPr="00DE65B6">
        <w:rPr>
          <w:rStyle w:val="StyleUnderline"/>
          <w:rFonts w:asciiTheme="majorHAnsi" w:hAnsiTheme="majorHAnsi" w:cstheme="majorHAnsi"/>
        </w:rPr>
        <w:t xml:space="preserve"> by </w:t>
      </w:r>
      <w:r w:rsidRPr="009651FA">
        <w:rPr>
          <w:rStyle w:val="StyleUnderline"/>
          <w:rFonts w:asciiTheme="majorHAnsi" w:hAnsiTheme="majorHAnsi" w:cstheme="majorHAnsi"/>
          <w:highlight w:val="green"/>
        </w:rPr>
        <w:t>40</w:t>
      </w:r>
      <w:r w:rsidRPr="00DE65B6">
        <w:rPr>
          <w:rStyle w:val="StyleUnderline"/>
          <w:rFonts w:asciiTheme="majorHAnsi" w:hAnsiTheme="majorHAnsi" w:cstheme="majorHAnsi"/>
        </w:rPr>
        <w:t xml:space="preserve"> percent in May</w:t>
      </w:r>
      <w:r w:rsidRPr="00DE65B6">
        <w:rPr>
          <w:rFonts w:asciiTheme="majorHAnsi" w:hAnsiTheme="majorHAnsi" w:cstheme="majorHAnsi"/>
        </w:rPr>
        <w:t xml:space="preserve">. And the </w:t>
      </w:r>
      <w:r w:rsidRPr="009651FA">
        <w:rPr>
          <w:rStyle w:val="StyleUnderline"/>
          <w:rFonts w:asciiTheme="majorHAnsi" w:hAnsiTheme="majorHAnsi" w:cstheme="majorHAnsi"/>
          <w:highlight w:val="green"/>
        </w:rPr>
        <w:t>prices of</w:t>
      </w:r>
      <w:r w:rsidRPr="00DE65B6">
        <w:rPr>
          <w:rStyle w:val="StyleUnderline"/>
          <w:rFonts w:asciiTheme="majorHAnsi" w:hAnsiTheme="majorHAnsi" w:cstheme="majorHAnsi"/>
        </w:rPr>
        <w:t xml:space="preserve"> imported </w:t>
      </w:r>
      <w:r w:rsidRPr="009651FA">
        <w:rPr>
          <w:rStyle w:val="StyleUnderline"/>
          <w:rFonts w:asciiTheme="majorHAnsi" w:hAnsiTheme="majorHAnsi" w:cstheme="majorHAnsi"/>
          <w:highlight w:val="green"/>
        </w:rPr>
        <w:t>animal products</w:t>
      </w:r>
      <w:r w:rsidRPr="00DE65B6">
        <w:rPr>
          <w:rStyle w:val="StyleUnderline"/>
          <w:rFonts w:asciiTheme="majorHAnsi" w:hAnsiTheme="majorHAnsi" w:cstheme="majorHAnsi"/>
        </w:rPr>
        <w:t xml:space="preserve">, including meat and poultry, </w:t>
      </w:r>
      <w:r w:rsidRPr="009651FA">
        <w:rPr>
          <w:rStyle w:val="StyleUnderline"/>
          <w:rFonts w:asciiTheme="majorHAnsi" w:hAnsiTheme="majorHAnsi" w:cstheme="majorHAnsi"/>
          <w:highlight w:val="green"/>
        </w:rPr>
        <w:t>rose</w:t>
      </w:r>
      <w:r w:rsidRPr="00DE65B6">
        <w:rPr>
          <w:rStyle w:val="StyleUnderline"/>
          <w:rFonts w:asciiTheme="majorHAnsi" w:hAnsiTheme="majorHAnsi" w:cstheme="majorHAnsi"/>
        </w:rPr>
        <w:t xml:space="preserve"> by 20 percent between March and June 2020</w:t>
      </w:r>
      <w:r w:rsidRPr="00DE65B6">
        <w:rPr>
          <w:rFonts w:asciiTheme="majorHAnsi" w:hAnsiTheme="majorHAnsi" w:cstheme="majorHAnsi"/>
        </w:rPr>
        <w:t xml:space="preserve">. In December 2020, </w:t>
      </w:r>
      <w:r w:rsidRPr="00DE65B6">
        <w:rPr>
          <w:rStyle w:val="StyleUnderline"/>
          <w:rFonts w:asciiTheme="majorHAnsi" w:hAnsiTheme="majorHAnsi" w:cstheme="majorHAnsi"/>
        </w:rPr>
        <w:t xml:space="preserve">British supermarkets warned of potential </w:t>
      </w:r>
      <w:r w:rsidRPr="009651FA">
        <w:rPr>
          <w:rStyle w:val="StyleUnderline"/>
          <w:rFonts w:asciiTheme="majorHAnsi" w:hAnsiTheme="majorHAnsi" w:cstheme="majorHAnsi"/>
          <w:highlight w:val="green"/>
        </w:rPr>
        <w:t>shortage of fruit and vegetables</w:t>
      </w:r>
      <w:r w:rsidRPr="00DE65B6">
        <w:rPr>
          <w:rStyle w:val="StyleUnderline"/>
          <w:rFonts w:asciiTheme="majorHAnsi" w:hAnsiTheme="majorHAnsi" w:cstheme="majorHAnsi"/>
        </w:rPr>
        <w:t>, as France halted traffic across the Channel in response to reports about the COVID-19 mutation spreading in Britain</w:t>
      </w:r>
      <w:r w:rsidRPr="00DE65B6">
        <w:rPr>
          <w:rFonts w:asciiTheme="majorHAnsi" w:hAnsiTheme="majorHAnsi" w:cstheme="majorHAnsi"/>
        </w:rPr>
        <w:t xml:space="preserve">. Meanwhile, </w:t>
      </w:r>
      <w:r w:rsidRPr="009651FA">
        <w:rPr>
          <w:rStyle w:val="StyleUnderline"/>
          <w:rFonts w:asciiTheme="majorHAnsi" w:hAnsiTheme="majorHAnsi" w:cstheme="majorHAnsi"/>
          <w:highlight w:val="green"/>
        </w:rPr>
        <w:t>less developed countries</w:t>
      </w:r>
      <w:r w:rsidRPr="00DE65B6">
        <w:rPr>
          <w:rStyle w:val="StyleUnderline"/>
          <w:rFonts w:asciiTheme="majorHAnsi" w:hAnsiTheme="majorHAnsi" w:cstheme="majorHAnsi"/>
        </w:rPr>
        <w:t xml:space="preserve"> have </w:t>
      </w:r>
      <w:r w:rsidRPr="009651FA">
        <w:rPr>
          <w:rStyle w:val="StyleUnderline"/>
          <w:rFonts w:asciiTheme="majorHAnsi" w:hAnsiTheme="majorHAnsi" w:cstheme="majorHAnsi"/>
          <w:highlight w:val="green"/>
        </w:rPr>
        <w:t>experienced even sharper rises</w:t>
      </w:r>
      <w:r w:rsidRPr="00DE65B6">
        <w:rPr>
          <w:rStyle w:val="StyleUnderline"/>
          <w:rFonts w:asciiTheme="majorHAnsi" w:hAnsiTheme="majorHAnsi" w:cstheme="majorHAnsi"/>
        </w:rPr>
        <w:t xml:space="preserve"> in food prices. In </w:t>
      </w:r>
      <w:r w:rsidRPr="009651FA">
        <w:rPr>
          <w:rStyle w:val="StyleUnderline"/>
          <w:rFonts w:asciiTheme="majorHAnsi" w:hAnsiTheme="majorHAnsi" w:cstheme="majorHAnsi"/>
          <w:highlight w:val="green"/>
        </w:rPr>
        <w:t>South Sudan</w:t>
      </w:r>
      <w:r w:rsidRPr="00DE65B6">
        <w:rPr>
          <w:rStyle w:val="StyleUnderline"/>
          <w:rFonts w:asciiTheme="majorHAnsi" w:hAnsiTheme="majorHAnsi" w:cstheme="majorHAnsi"/>
        </w:rPr>
        <w:t xml:space="preserve">, for example, </w:t>
      </w:r>
      <w:r w:rsidRPr="009651FA">
        <w:rPr>
          <w:rStyle w:val="StyleUnderline"/>
          <w:rFonts w:asciiTheme="majorHAnsi" w:hAnsiTheme="majorHAnsi" w:cstheme="majorHAnsi"/>
          <w:highlight w:val="green"/>
        </w:rPr>
        <w:t>prices</w:t>
      </w:r>
      <w:r w:rsidRPr="00DE65B6">
        <w:rPr>
          <w:rStyle w:val="StyleUnderline"/>
          <w:rFonts w:asciiTheme="majorHAnsi" w:hAnsiTheme="majorHAnsi" w:cstheme="majorHAnsi"/>
        </w:rPr>
        <w:t xml:space="preserve"> of staples like wheat and cassava</w:t>
      </w:r>
      <w:hyperlink r:id="rId62" w:history="1">
        <w:r w:rsidRPr="00DE65B6">
          <w:rPr>
            <w:rStyle w:val="StyleUnderline"/>
            <w:rFonts w:asciiTheme="majorHAnsi" w:hAnsiTheme="majorHAnsi" w:cstheme="majorHAnsi"/>
          </w:rPr>
          <w:t xml:space="preserve"> have </w:t>
        </w:r>
        <w:r w:rsidRPr="009651FA">
          <w:rPr>
            <w:rStyle w:val="StyleUnderline"/>
            <w:rFonts w:asciiTheme="majorHAnsi" w:hAnsiTheme="majorHAnsi" w:cstheme="majorHAnsi"/>
            <w:highlight w:val="green"/>
          </w:rPr>
          <w:t>surged</w:t>
        </w:r>
      </w:hyperlink>
      <w:r w:rsidRPr="00DE65B6">
        <w:rPr>
          <w:rStyle w:val="StyleUnderline"/>
          <w:rFonts w:asciiTheme="majorHAnsi" w:hAnsiTheme="majorHAnsi" w:cstheme="majorHAnsi"/>
        </w:rPr>
        <w:t xml:space="preserve"> since February 2020 by </w:t>
      </w:r>
      <w:r w:rsidRPr="009651FA">
        <w:rPr>
          <w:rStyle w:val="StyleUnderline"/>
          <w:rFonts w:asciiTheme="majorHAnsi" w:hAnsiTheme="majorHAnsi" w:cstheme="majorHAnsi"/>
          <w:highlight w:val="green"/>
        </w:rPr>
        <w:t>62 percent</w:t>
      </w:r>
      <w:r w:rsidRPr="00DE65B6">
        <w:rPr>
          <w:rStyle w:val="StyleUnderline"/>
          <w:rFonts w:asciiTheme="majorHAnsi" w:hAnsiTheme="majorHAnsi" w:cstheme="majorHAnsi"/>
        </w:rPr>
        <w:t xml:space="preserve"> and 41 percent, respectively, and in </w:t>
      </w:r>
      <w:r w:rsidRPr="009651FA">
        <w:rPr>
          <w:rStyle w:val="StyleUnderline"/>
          <w:rFonts w:asciiTheme="majorHAnsi" w:hAnsiTheme="majorHAnsi" w:cstheme="majorHAnsi"/>
          <w:highlight w:val="green"/>
        </w:rPr>
        <w:t>Kenya</w:t>
      </w:r>
      <w:r w:rsidRPr="00DE65B6">
        <w:rPr>
          <w:rStyle w:val="StyleUnderline"/>
          <w:rFonts w:asciiTheme="majorHAnsi" w:hAnsiTheme="majorHAnsi" w:cstheme="majorHAnsi"/>
        </w:rPr>
        <w:t xml:space="preserve">, the price of maize has risen by </w:t>
      </w:r>
      <w:r w:rsidRPr="009651FA">
        <w:rPr>
          <w:rStyle w:val="StyleUnderline"/>
          <w:rFonts w:asciiTheme="majorHAnsi" w:hAnsiTheme="majorHAnsi" w:cstheme="majorHAnsi"/>
          <w:highlight w:val="green"/>
        </w:rPr>
        <w:t>60</w:t>
      </w:r>
      <w:r w:rsidRPr="00DE65B6">
        <w:rPr>
          <w:rStyle w:val="StyleUnderline"/>
          <w:rFonts w:asciiTheme="majorHAnsi" w:hAnsiTheme="majorHAnsi" w:cstheme="majorHAnsi"/>
        </w:rPr>
        <w:t xml:space="preserve"> percent since 2019. These </w:t>
      </w:r>
      <w:r w:rsidRPr="009651FA">
        <w:rPr>
          <w:rStyle w:val="StyleUnderline"/>
          <w:rFonts w:asciiTheme="majorHAnsi" w:hAnsiTheme="majorHAnsi" w:cstheme="majorHAnsi"/>
          <w:highlight w:val="green"/>
        </w:rPr>
        <w:t>increases in staple prices create</w:t>
      </w:r>
      <w:r w:rsidRPr="00DE65B6">
        <w:rPr>
          <w:rStyle w:val="StyleUnderline"/>
          <w:rFonts w:asciiTheme="majorHAnsi" w:hAnsiTheme="majorHAnsi" w:cstheme="majorHAnsi"/>
        </w:rPr>
        <w:t xml:space="preserve"> conditions for </w:t>
      </w:r>
      <w:r w:rsidRPr="009651FA">
        <w:rPr>
          <w:rStyle w:val="StyleUnderline"/>
          <w:rFonts w:asciiTheme="majorHAnsi" w:hAnsiTheme="majorHAnsi" w:cstheme="majorHAnsi"/>
          <w:highlight w:val="green"/>
        </w:rPr>
        <w:t>social instability</w:t>
      </w:r>
      <w:r w:rsidRPr="00DE65B6">
        <w:rPr>
          <w:rStyle w:val="StyleUnderline"/>
          <w:rFonts w:asciiTheme="majorHAnsi" w:hAnsiTheme="majorHAnsi" w:cstheme="majorHAnsi"/>
        </w:rPr>
        <w:t>.</w:t>
      </w:r>
    </w:p>
    <w:p w14:paraId="58414CEA" w14:textId="77777777" w:rsidR="00B94C51" w:rsidRPr="00DE65B6" w:rsidRDefault="00B94C51" w:rsidP="00B94C51">
      <w:pPr>
        <w:rPr>
          <w:rFonts w:asciiTheme="majorHAnsi" w:hAnsiTheme="majorHAnsi" w:cstheme="majorHAnsi"/>
        </w:rPr>
      </w:pPr>
      <w:r w:rsidRPr="00DE65B6">
        <w:rPr>
          <w:rFonts w:asciiTheme="majorHAnsi" w:hAnsiTheme="majorHAnsi" w:cstheme="majorHAnsi"/>
        </w:rPr>
        <w:t xml:space="preserve">Food-policy experts and international agencies such as the FAO are worried, but their concern is largely framed in terms of the pandemic’s impact on human nutrition and well-being. Yet we know that </w:t>
      </w:r>
      <w:r w:rsidRPr="00DE65B6">
        <w:rPr>
          <w:rStyle w:val="StyleUnderline"/>
          <w:rFonts w:asciiTheme="majorHAnsi" w:hAnsiTheme="majorHAnsi" w:cstheme="majorHAnsi"/>
        </w:rPr>
        <w:t xml:space="preserve">rising </w:t>
      </w:r>
      <w:r w:rsidRPr="009651FA">
        <w:rPr>
          <w:rStyle w:val="StyleUnderline"/>
          <w:rFonts w:asciiTheme="majorHAnsi" w:hAnsiTheme="majorHAnsi" w:cstheme="majorHAnsi"/>
          <w:highlight w:val="green"/>
        </w:rPr>
        <w:t>food insecurity can exacerbate</w:t>
      </w:r>
      <w:r w:rsidRPr="00DE65B6">
        <w:rPr>
          <w:rStyle w:val="StyleUnderline"/>
          <w:rFonts w:asciiTheme="majorHAnsi" w:hAnsiTheme="majorHAnsi" w:cstheme="majorHAnsi"/>
        </w:rPr>
        <w:t xml:space="preserve"> social and </w:t>
      </w:r>
      <w:r w:rsidRPr="009651FA">
        <w:rPr>
          <w:rStyle w:val="StyleUnderline"/>
          <w:rFonts w:asciiTheme="majorHAnsi" w:hAnsiTheme="majorHAnsi" w:cstheme="majorHAnsi"/>
          <w:highlight w:val="green"/>
        </w:rPr>
        <w:t>political instability</w:t>
      </w:r>
      <w:r w:rsidRPr="00DE65B6">
        <w:rPr>
          <w:rFonts w:asciiTheme="majorHAnsi" w:hAnsiTheme="majorHAnsi" w:cstheme="majorHAnsi"/>
        </w:rPr>
        <w:t xml:space="preserve">. Take, for instance, the </w:t>
      </w:r>
      <w:r w:rsidRPr="00DE65B6">
        <w:rPr>
          <w:rStyle w:val="StyleUnderline"/>
          <w:rFonts w:asciiTheme="majorHAnsi" w:hAnsiTheme="majorHAnsi" w:cstheme="majorHAnsi"/>
        </w:rPr>
        <w:t xml:space="preserve">sharp hikes in global food prices in 2007 and 2008 that led to street demonstrations and food </w:t>
      </w:r>
      <w:r w:rsidRPr="009651FA">
        <w:rPr>
          <w:rStyle w:val="StyleUnderline"/>
          <w:rFonts w:asciiTheme="majorHAnsi" w:hAnsiTheme="majorHAnsi" w:cstheme="majorHAnsi"/>
          <w:highlight w:val="green"/>
        </w:rPr>
        <w:t>riots in more than 40 countries</w:t>
      </w:r>
      <w:r w:rsidRPr="00DE65B6">
        <w:rPr>
          <w:rFonts w:asciiTheme="majorHAnsi" w:hAnsiTheme="majorHAnsi" w:cstheme="majorHAnsi"/>
        </w:rPr>
        <w:t>. Or the food price index of the FAO</w:t>
      </w:r>
      <w:hyperlink r:id="rId63" w:history="1">
        <w:r w:rsidRPr="00DE65B6">
          <w:rPr>
            <w:rStyle w:val="Hyperlink"/>
            <w:rFonts w:asciiTheme="majorHAnsi" w:hAnsiTheme="majorHAnsi" w:cstheme="majorHAnsi"/>
          </w:rPr>
          <w:t> reaching a historic peak</w:t>
        </w:r>
      </w:hyperlink>
      <w:r w:rsidRPr="00DE65B6">
        <w:rPr>
          <w:rFonts w:asciiTheme="majorHAnsi" w:hAnsiTheme="majorHAnsi" w:cstheme="majorHAnsi"/>
        </w:rPr>
        <w:t xml:space="preserve"> in 2011, which might have contributed to the Arab Spring, where </w:t>
      </w:r>
      <w:r w:rsidRPr="00DE65B6">
        <w:rPr>
          <w:rStyle w:val="StyleUnderline"/>
          <w:rFonts w:asciiTheme="majorHAnsi" w:hAnsiTheme="majorHAnsi" w:cstheme="majorHAnsi"/>
        </w:rPr>
        <w:t>starvation was</w:t>
      </w:r>
      <w:hyperlink r:id="rId64" w:history="1">
        <w:r w:rsidRPr="00DE65B6">
          <w:rPr>
            <w:rStyle w:val="StyleUnderline"/>
            <w:rFonts w:asciiTheme="majorHAnsi" w:hAnsiTheme="majorHAnsi" w:cstheme="majorHAnsi"/>
          </w:rPr>
          <w:t> used by warring parties</w:t>
        </w:r>
      </w:hyperlink>
      <w:r w:rsidRPr="00DE65B6">
        <w:rPr>
          <w:rStyle w:val="StyleUnderline"/>
          <w:rFonts w:asciiTheme="majorHAnsi" w:hAnsiTheme="majorHAnsi" w:cstheme="majorHAnsi"/>
        </w:rPr>
        <w:t> (mostly the Assad regime) to occupy territory and for social control</w:t>
      </w:r>
      <w:r w:rsidRPr="00DE65B6">
        <w:rPr>
          <w:rFonts w:asciiTheme="majorHAnsi" w:hAnsiTheme="majorHAnsi" w:cstheme="majorHAnsi"/>
        </w:rPr>
        <w:t xml:space="preserve">. Overall, </w:t>
      </w:r>
      <w:r w:rsidRPr="00DE65B6">
        <w:rPr>
          <w:rStyle w:val="StyleUnderline"/>
          <w:rFonts w:asciiTheme="majorHAnsi" w:hAnsiTheme="majorHAnsi" w:cstheme="majorHAnsi"/>
        </w:rPr>
        <w:t xml:space="preserve">food insecurity can lead to the collapse of social trust, the </w:t>
      </w:r>
      <w:r w:rsidRPr="009651FA">
        <w:rPr>
          <w:rStyle w:val="StyleUnderline"/>
          <w:rFonts w:asciiTheme="majorHAnsi" w:hAnsiTheme="majorHAnsi" w:cstheme="majorHAnsi"/>
          <w:highlight w:val="green"/>
        </w:rPr>
        <w:t>devastation of local economies</w:t>
      </w:r>
      <w:r w:rsidRPr="00DE65B6">
        <w:rPr>
          <w:rStyle w:val="StyleUnderline"/>
          <w:rFonts w:asciiTheme="majorHAnsi" w:hAnsiTheme="majorHAnsi" w:cstheme="majorHAnsi"/>
        </w:rPr>
        <w:t xml:space="preserve">, displacement, and </w:t>
      </w:r>
      <w:r w:rsidRPr="009651FA">
        <w:rPr>
          <w:rStyle w:val="StyleUnderline"/>
          <w:rFonts w:asciiTheme="majorHAnsi" w:hAnsiTheme="majorHAnsi" w:cstheme="majorHAnsi"/>
          <w:highlight w:val="green"/>
        </w:rPr>
        <w:t>worsening conditions for refugees</w:t>
      </w:r>
      <w:r w:rsidRPr="00DE65B6">
        <w:rPr>
          <w:rFonts w:asciiTheme="majorHAnsi" w:hAnsiTheme="majorHAnsi" w:cstheme="majorHAnsi"/>
        </w:rPr>
        <w:t>.</w:t>
      </w:r>
    </w:p>
    <w:p w14:paraId="5C309DEC" w14:textId="77777777" w:rsidR="00B94C51" w:rsidRPr="00DE65B6" w:rsidRDefault="00B94C51" w:rsidP="00B94C51">
      <w:pPr>
        <w:rPr>
          <w:rStyle w:val="StyleUnderline"/>
          <w:rFonts w:asciiTheme="majorHAnsi" w:hAnsiTheme="majorHAnsi" w:cstheme="majorHAnsi"/>
        </w:rPr>
      </w:pPr>
      <w:r w:rsidRPr="00DE65B6">
        <w:rPr>
          <w:rFonts w:asciiTheme="majorHAnsi" w:hAnsiTheme="majorHAnsi" w:cstheme="majorHAnsi"/>
        </w:rPr>
        <w:t xml:space="preserve">Already, </w:t>
      </w:r>
      <w:r w:rsidRPr="00DE65B6">
        <w:rPr>
          <w:rStyle w:val="StyleUnderline"/>
          <w:rFonts w:asciiTheme="majorHAnsi" w:hAnsiTheme="majorHAnsi" w:cstheme="majorHAnsi"/>
        </w:rPr>
        <w:t xml:space="preserve">COVID-19-related food shortages and economic distress have generated </w:t>
      </w:r>
      <w:r w:rsidRPr="009651FA">
        <w:rPr>
          <w:rStyle w:val="StyleUnderline"/>
          <w:rFonts w:asciiTheme="majorHAnsi" w:hAnsiTheme="majorHAnsi" w:cstheme="majorHAnsi"/>
          <w:highlight w:val="green"/>
        </w:rPr>
        <w:t>social unrest</w:t>
      </w:r>
      <w:r w:rsidRPr="00DE65B6">
        <w:rPr>
          <w:rStyle w:val="StyleUnderline"/>
          <w:rFonts w:asciiTheme="majorHAnsi" w:hAnsiTheme="majorHAnsi" w:cstheme="majorHAnsi"/>
        </w:rPr>
        <w:t>. In Kenya, increasing desperation contributed to</w:t>
      </w:r>
      <w:hyperlink r:id="rId65" w:history="1">
        <w:r w:rsidRPr="00DE65B6">
          <w:rPr>
            <w:rStyle w:val="StyleUnderline"/>
            <w:rFonts w:asciiTheme="majorHAnsi" w:hAnsiTheme="majorHAnsi" w:cstheme="majorHAnsi"/>
          </w:rPr>
          <w:t> </w:t>
        </w:r>
        <w:r w:rsidRPr="009651FA">
          <w:rPr>
            <w:rStyle w:val="StyleUnderline"/>
            <w:rFonts w:asciiTheme="majorHAnsi" w:hAnsiTheme="majorHAnsi" w:cstheme="majorHAnsi"/>
            <w:highlight w:val="green"/>
          </w:rPr>
          <w:t>stampedes</w:t>
        </w:r>
        <w:r w:rsidRPr="00DE65B6">
          <w:rPr>
            <w:rStyle w:val="StyleUnderline"/>
            <w:rFonts w:asciiTheme="majorHAnsi" w:hAnsiTheme="majorHAnsi" w:cstheme="majorHAnsi"/>
          </w:rPr>
          <w:t xml:space="preserve"> in Nairobi</w:t>
        </w:r>
      </w:hyperlink>
      <w:r w:rsidRPr="00DE65B6">
        <w:rPr>
          <w:rStyle w:val="StyleUnderline"/>
          <w:rFonts w:asciiTheme="majorHAnsi" w:hAnsiTheme="majorHAnsi" w:cstheme="majorHAnsi"/>
        </w:rPr>
        <w:t> during a food giveaway in April 2020, leaving two dead and many injured. In Bangladesh, thousands of unpaid garment workers</w:t>
      </w:r>
      <w:hyperlink r:id="rId66" w:history="1">
        <w:r w:rsidRPr="00DE65B6">
          <w:rPr>
            <w:rStyle w:val="StyleUnderline"/>
            <w:rFonts w:asciiTheme="majorHAnsi" w:hAnsiTheme="majorHAnsi" w:cstheme="majorHAnsi"/>
          </w:rPr>
          <w:t> </w:t>
        </w:r>
        <w:r w:rsidRPr="009651FA">
          <w:rPr>
            <w:rStyle w:val="StyleUnderline"/>
            <w:rFonts w:asciiTheme="majorHAnsi" w:hAnsiTheme="majorHAnsi" w:cstheme="majorHAnsi"/>
            <w:highlight w:val="green"/>
          </w:rPr>
          <w:t>blocked roads</w:t>
        </w:r>
        <w:r w:rsidRPr="00DE65B6">
          <w:rPr>
            <w:rStyle w:val="StyleUnderline"/>
            <w:rFonts w:asciiTheme="majorHAnsi" w:hAnsiTheme="majorHAnsi" w:cstheme="majorHAnsi"/>
          </w:rPr>
          <w:t xml:space="preserve"> in Dhaka</w:t>
        </w:r>
      </w:hyperlink>
      <w:r w:rsidRPr="00DE65B6">
        <w:rPr>
          <w:rStyle w:val="StyleUnderline"/>
          <w:rFonts w:asciiTheme="majorHAnsi" w:hAnsiTheme="majorHAnsi" w:cstheme="majorHAnsi"/>
        </w:rPr>
        <w:t> and demanded wages in April 2020, saying they would rather risk infection than go without sufficient food</w:t>
      </w:r>
      <w:r w:rsidRPr="00DE65B6">
        <w:rPr>
          <w:rFonts w:asciiTheme="majorHAnsi" w:hAnsiTheme="majorHAnsi" w:cstheme="majorHAnsi"/>
        </w:rPr>
        <w:t xml:space="preserve">. Rising hunger amid the pandemic also sets the stage for the politicization of critical humanitarian assistance. </w:t>
      </w:r>
      <w:r w:rsidRPr="00DE65B6">
        <w:rPr>
          <w:rStyle w:val="StyleUnderline"/>
          <w:rFonts w:asciiTheme="majorHAnsi" w:hAnsiTheme="majorHAnsi" w:cstheme="majorHAnsi"/>
        </w:rPr>
        <w:t>Nongovernmental organizations in Zimbabwe, for instance, have</w:t>
      </w:r>
      <w:hyperlink r:id="rId67" w:history="1">
        <w:r w:rsidRPr="00DE65B6">
          <w:rPr>
            <w:rStyle w:val="StyleUnderline"/>
            <w:rFonts w:asciiTheme="majorHAnsi" w:hAnsiTheme="majorHAnsi" w:cstheme="majorHAnsi"/>
          </w:rPr>
          <w:t> reported</w:t>
        </w:r>
      </w:hyperlink>
      <w:r w:rsidRPr="00DE65B6">
        <w:rPr>
          <w:rStyle w:val="StyleUnderline"/>
          <w:rFonts w:asciiTheme="majorHAnsi" w:hAnsiTheme="majorHAnsi" w:cstheme="majorHAnsi"/>
        </w:rPr>
        <w:t> that the ruling party is using the government food distribution amid COVID-19 lockdowns to shore up support by supplying only to its affiliates, while also</w:t>
      </w:r>
      <w:hyperlink r:id="rId68" w:history="1">
        <w:r w:rsidRPr="00DE65B6">
          <w:rPr>
            <w:rStyle w:val="StyleUnderline"/>
            <w:rFonts w:asciiTheme="majorHAnsi" w:hAnsiTheme="majorHAnsi" w:cstheme="majorHAnsi"/>
          </w:rPr>
          <w:t> preventing the opposition</w:t>
        </w:r>
      </w:hyperlink>
      <w:r w:rsidRPr="00DE65B6">
        <w:rPr>
          <w:rStyle w:val="StyleUnderline"/>
          <w:rFonts w:asciiTheme="majorHAnsi" w:hAnsiTheme="majorHAnsi" w:cstheme="majorHAnsi"/>
        </w:rPr>
        <w:t> from distributing food.</w:t>
      </w:r>
    </w:p>
    <w:p w14:paraId="50275CAC" w14:textId="77777777" w:rsidR="00B94C51" w:rsidRPr="00DE65B6" w:rsidRDefault="00B94C51" w:rsidP="00B94C51">
      <w:pPr>
        <w:rPr>
          <w:rFonts w:asciiTheme="majorHAnsi" w:hAnsiTheme="majorHAnsi" w:cstheme="majorHAnsi"/>
        </w:rPr>
      </w:pPr>
    </w:p>
    <w:p w14:paraId="111B0895" w14:textId="77777777" w:rsidR="00B94C51" w:rsidRPr="00DE65B6" w:rsidRDefault="00B94C51" w:rsidP="00B94C51">
      <w:pPr>
        <w:pStyle w:val="Heading4"/>
        <w:spacing w:before="0"/>
        <w:rPr>
          <w:rFonts w:asciiTheme="majorHAnsi" w:hAnsiTheme="majorHAnsi" w:cstheme="majorHAnsi"/>
        </w:rPr>
      </w:pPr>
      <w:r w:rsidRPr="00DE65B6">
        <w:rPr>
          <w:rFonts w:asciiTheme="majorHAnsi" w:hAnsiTheme="majorHAnsi" w:cstheme="majorHAnsi"/>
        </w:rPr>
        <w:t xml:space="preserve">Food insecurity leads to nuclear war – extinction </w:t>
      </w:r>
    </w:p>
    <w:p w14:paraId="5524E44A" w14:textId="77777777" w:rsidR="00B94C51" w:rsidRPr="00DE65B6" w:rsidRDefault="00B94C51" w:rsidP="00B94C51">
      <w:pPr>
        <w:rPr>
          <w:rStyle w:val="Style13ptBold"/>
          <w:rFonts w:asciiTheme="majorHAnsi" w:hAnsiTheme="majorHAnsi" w:cstheme="majorHAnsi"/>
          <w:b w:val="0"/>
          <w:bCs/>
        </w:rPr>
      </w:pPr>
      <w:r w:rsidRPr="00DE65B6">
        <w:rPr>
          <w:rStyle w:val="StyleUnderline"/>
          <w:rFonts w:asciiTheme="majorHAnsi" w:hAnsiTheme="majorHAnsi" w:cstheme="majorHAnsi"/>
        </w:rPr>
        <w:t>Cribb 19</w:t>
      </w:r>
      <w:r w:rsidRPr="00DE65B6">
        <w:rPr>
          <w:rFonts w:asciiTheme="majorHAnsi" w:hAnsiTheme="majorHAnsi" w:cstheme="majorHAnsi"/>
        </w:rPr>
        <w:t xml:space="preserve"> [Julian Cribb, distinguished science writer with more than thirty awards for journalism, October 3, 2019. “Food or War.” Cambridge University Press. https://www.cambridge.org/core/books/food-or-war/2D6F728A71C0BFEA0CEC85897066DCAF]</w:t>
      </w:r>
    </w:p>
    <w:p w14:paraId="0356D283" w14:textId="77777777" w:rsidR="00B94C51" w:rsidRPr="00DE65B6" w:rsidRDefault="00B94C51" w:rsidP="00B94C51">
      <w:pPr>
        <w:rPr>
          <w:rFonts w:asciiTheme="majorHAnsi" w:hAnsiTheme="majorHAnsi" w:cstheme="majorHAnsi"/>
        </w:rPr>
      </w:pPr>
      <w:r w:rsidRPr="00DE65B6">
        <w:rPr>
          <w:rFonts w:asciiTheme="majorHAnsi" w:hAnsiTheme="majorHAnsi" w:cstheme="majorHAnsi"/>
        </w:rPr>
        <w:t xml:space="preserve">Although actual numbers of warheads have continued to fall from its peak of 70,000 weapons in the mid 1980s, </w:t>
      </w:r>
      <w:r w:rsidRPr="00DE65B6">
        <w:rPr>
          <w:rStyle w:val="StyleUnderline"/>
          <w:rFonts w:asciiTheme="majorHAnsi" w:hAnsiTheme="majorHAnsi" w:cstheme="majorHAnsi"/>
        </w:rPr>
        <w:t>scientists argue the danger of nuclear conflict in fact increased in the first two decades of the twenty first century</w:t>
      </w:r>
      <w:r w:rsidRPr="00DE65B6">
        <w:rPr>
          <w:rFonts w:asciiTheme="majorHAnsi" w:hAnsiTheme="majorHAnsi" w:cstheme="majorHAnsi"/>
        </w:rPr>
        <w:t xml:space="preserve">. This was due to the modernisation of existing stockpiles, the adoption of dangerous new technologies such as robot delivery systems, hypersonic missiles, artificial intelligence and electronic warfare, and the continuing leakage of nuclear materials and knowhow to nonnuclear nations and potential terrorist organisations. In early 2018 the hands of the ‘ Doomsday Clock ’ , maintained by the Bulletin of the Atomic Scientists, were re-set at two minutes to midnight, the highest risk to humanity that it has ever shown since the clock was introduced in 1953. This was due not only to the state of the world ’s nuclear arsenal, but also to irresponsible language by world leaders, the growing use of social media to destabilise rival regimes, and to the rising threat of uncontrolled climate change (see below). 12 In an historic moment on 17 July 2017, 122 nations voted in the UN for the first time ever in favour of a treaty banning all nuclear weapons. This called for comprehensive prohibition of “ a full range of nuclear-weapon-related activities, such as undertaking to develop, test, produce, manufacture, acquire, possess or stockpile nuclear weapons or other nuclear explosive devices, as well as the use or threat of use of these weapons. ” 13 However, 71 other countries– including all the nuclear states– either opposed the ban, abstained or declined to vote. The Treaty vote was nonetheless interpreted by some as a promising first step towards abolishing the nuclear nightmare that hangs over the entire human species. In contrast, 192 countries had signed up to the Chemical Weapons Convention to ban the use of chemical weapons, and 180 to the Biological Weapons Convention. As of 2018, 96 per cent of previous world stocks of chemical weapons had been destroyed– but their continued use in the Syrian conflict and in alleged assassination attempts by Russia indicated the world remains at risk. 14 As things stand, the only entities that can afford to own nuclear weapons are nations– and </w:t>
      </w:r>
      <w:r w:rsidRPr="00DE65B6">
        <w:rPr>
          <w:rStyle w:val="StyleUnderline"/>
          <w:rFonts w:asciiTheme="majorHAnsi" w:hAnsiTheme="majorHAnsi" w:cstheme="majorHAnsi"/>
        </w:rPr>
        <w:t xml:space="preserve">if </w:t>
      </w:r>
      <w:r w:rsidRPr="009651FA">
        <w:rPr>
          <w:rStyle w:val="Emphasis"/>
          <w:rFonts w:asciiTheme="majorHAnsi" w:hAnsiTheme="majorHAnsi" w:cstheme="majorHAnsi"/>
          <w:highlight w:val="green"/>
        </w:rPr>
        <w:t>humanity</w:t>
      </w:r>
      <w:r w:rsidRPr="00DE65B6">
        <w:rPr>
          <w:rStyle w:val="StyleUnderline"/>
          <w:rFonts w:asciiTheme="majorHAnsi" w:hAnsiTheme="majorHAnsi" w:cstheme="majorHAnsi"/>
        </w:rPr>
        <w:t xml:space="preserve"> is to be </w:t>
      </w:r>
      <w:r w:rsidRPr="009651FA">
        <w:rPr>
          <w:rStyle w:val="StyleUnderline"/>
          <w:rFonts w:asciiTheme="majorHAnsi" w:hAnsiTheme="majorHAnsi" w:cstheme="majorHAnsi"/>
          <w:highlight w:val="green"/>
        </w:rPr>
        <w:t>wiped out</w:t>
      </w:r>
      <w:r w:rsidRPr="00DE65B6">
        <w:rPr>
          <w:rStyle w:val="StyleUnderline"/>
          <w:rFonts w:asciiTheme="majorHAnsi" w:hAnsiTheme="majorHAnsi" w:cstheme="majorHAnsi"/>
        </w:rPr>
        <w:t xml:space="preserve">, it will most likely be </w:t>
      </w:r>
      <w:r w:rsidRPr="009651FA">
        <w:rPr>
          <w:rStyle w:val="StyleUnderline"/>
          <w:rFonts w:asciiTheme="majorHAnsi" w:hAnsiTheme="majorHAnsi" w:cstheme="majorHAnsi"/>
          <w:highlight w:val="green"/>
        </w:rPr>
        <w:t>as a result of</w:t>
      </w:r>
      <w:r w:rsidRPr="00DE65B6">
        <w:rPr>
          <w:rStyle w:val="StyleUnderline"/>
          <w:rFonts w:asciiTheme="majorHAnsi" w:hAnsiTheme="majorHAnsi" w:cstheme="majorHAnsi"/>
        </w:rPr>
        <w:t xml:space="preserve"> an </w:t>
      </w:r>
      <w:r w:rsidRPr="009651FA">
        <w:rPr>
          <w:rStyle w:val="StyleUnderline"/>
          <w:rFonts w:asciiTheme="majorHAnsi" w:hAnsiTheme="majorHAnsi" w:cstheme="majorHAnsi"/>
          <w:highlight w:val="green"/>
        </w:rPr>
        <w:t>atomic conflict</w:t>
      </w:r>
      <w:r w:rsidRPr="00DE65B6">
        <w:rPr>
          <w:rStyle w:val="StyleUnderline"/>
          <w:rFonts w:asciiTheme="majorHAnsi" w:hAnsiTheme="majorHAnsi" w:cstheme="majorHAnsi"/>
        </w:rPr>
        <w:t xml:space="preserve"> between nations</w:t>
      </w:r>
      <w:r w:rsidRPr="00DE65B6">
        <w:rPr>
          <w:rFonts w:asciiTheme="majorHAnsi" w:hAnsiTheme="majorHAnsi" w:cstheme="majorHAnsi"/>
        </w:rPr>
        <w:t xml:space="preserve">. It follows from this that, if the world is to be made safe from such a fate it will need to get rid of nations as a structure of human self-organisation and replace them with wiser, less aggressive forms of self-governance. After all, the nation state really only began in the early nineteenth century and is by no means a permanent feature of self-governance, any more than monarchies, feudal systems or priest states. Although many people still tend to assume it is. Between them, nations have butchered more than 200 million people in the past 150 years and it is increasingly clear the world would be a far safer, more peaceable place without either nations or nationalism. The question is what to replace them with. </w:t>
      </w:r>
      <w:r w:rsidRPr="00DE65B6">
        <w:rPr>
          <w:rStyle w:val="StyleUnderline"/>
          <w:rFonts w:asciiTheme="majorHAnsi" w:hAnsiTheme="majorHAnsi" w:cstheme="majorHAnsi"/>
        </w:rPr>
        <w:t xml:space="preserve">Although there may </w:t>
      </w:r>
      <w:r w:rsidRPr="00DE65B6">
        <w:rPr>
          <w:rStyle w:val="Emphasis"/>
          <w:rFonts w:asciiTheme="majorHAnsi" w:hAnsiTheme="majorHAnsi" w:cstheme="majorHAnsi"/>
        </w:rPr>
        <w:t xml:space="preserve">at first glance </w:t>
      </w:r>
      <w:r w:rsidRPr="00DE65B6">
        <w:rPr>
          <w:rStyle w:val="StyleUnderline"/>
          <w:rFonts w:asciiTheme="majorHAnsi" w:hAnsiTheme="majorHAnsi" w:cstheme="majorHAnsi"/>
        </w:rPr>
        <w:t>appear to be no close linkage between weapons of mass destruction and food</w:t>
      </w:r>
      <w:r w:rsidRPr="00DE65B6">
        <w:rPr>
          <w:rFonts w:asciiTheme="majorHAnsi" w:hAnsiTheme="majorHAnsi" w:cstheme="majorHAnsi"/>
        </w:rPr>
        <w:t xml:space="preserve">, in the twenty first century </w:t>
      </w:r>
      <w:r w:rsidRPr="009651FA">
        <w:rPr>
          <w:rStyle w:val="StyleUnderline"/>
          <w:rFonts w:asciiTheme="majorHAnsi" w:hAnsiTheme="majorHAnsi" w:cstheme="majorHAnsi"/>
          <w:highlight w:val="green"/>
        </w:rPr>
        <w:t>with</w:t>
      </w:r>
      <w:r w:rsidRPr="00DE65B6">
        <w:rPr>
          <w:rStyle w:val="StyleUnderline"/>
          <w:rFonts w:asciiTheme="majorHAnsi" w:hAnsiTheme="majorHAnsi" w:cstheme="majorHAnsi"/>
        </w:rPr>
        <w:t xml:space="preserve"> world </w:t>
      </w:r>
      <w:r w:rsidRPr="009651FA">
        <w:rPr>
          <w:rStyle w:val="StyleUnderline"/>
          <w:rFonts w:asciiTheme="majorHAnsi" w:hAnsiTheme="majorHAnsi" w:cstheme="majorHAnsi"/>
          <w:highlight w:val="green"/>
        </w:rPr>
        <w:t>resources of food</w:t>
      </w:r>
      <w:r w:rsidRPr="00DE65B6">
        <w:rPr>
          <w:rStyle w:val="StyleUnderline"/>
          <w:rFonts w:asciiTheme="majorHAnsi" w:hAnsiTheme="majorHAnsi" w:cstheme="majorHAnsi"/>
        </w:rPr>
        <w:t xml:space="preserve">, land and water </w:t>
      </w:r>
      <w:r w:rsidRPr="009651FA">
        <w:rPr>
          <w:rStyle w:val="StyleUnderline"/>
          <w:rFonts w:asciiTheme="majorHAnsi" w:hAnsiTheme="majorHAnsi" w:cstheme="majorHAnsi"/>
          <w:highlight w:val="green"/>
        </w:rPr>
        <w:t>under growing stress, nothing can be ruled out</w:t>
      </w:r>
      <w:r w:rsidRPr="00DE65B6">
        <w:rPr>
          <w:rFonts w:asciiTheme="majorHAnsi" w:hAnsiTheme="majorHAnsi" w:cstheme="majorHAnsi"/>
        </w:rPr>
        <w:t xml:space="preserve">. Indeed, </w:t>
      </w:r>
      <w:r w:rsidRPr="009651FA">
        <w:rPr>
          <w:rStyle w:val="Emphasis"/>
          <w:rFonts w:asciiTheme="majorHAnsi" w:hAnsiTheme="majorHAnsi" w:cstheme="majorHAnsi"/>
          <w:highlight w:val="green"/>
        </w:rPr>
        <w:t>chemical weapons</w:t>
      </w:r>
      <w:r w:rsidRPr="00DE65B6">
        <w:rPr>
          <w:rStyle w:val="StyleUnderline"/>
          <w:rFonts w:asciiTheme="majorHAnsi" w:hAnsiTheme="majorHAnsi" w:cstheme="majorHAnsi"/>
        </w:rPr>
        <w:t xml:space="preserve"> have </w:t>
      </w:r>
      <w:r w:rsidRPr="009651FA">
        <w:rPr>
          <w:rStyle w:val="Emphasis"/>
          <w:rFonts w:asciiTheme="majorHAnsi" w:hAnsiTheme="majorHAnsi" w:cstheme="majorHAnsi"/>
          <w:highlight w:val="green"/>
        </w:rPr>
        <w:t>frequently</w:t>
      </w:r>
      <w:r w:rsidRPr="00DE65B6">
        <w:rPr>
          <w:rStyle w:val="StyleUnderline"/>
          <w:rFonts w:asciiTheme="majorHAnsi" w:hAnsiTheme="majorHAnsi" w:cstheme="majorHAnsi"/>
        </w:rPr>
        <w:t xml:space="preserve"> been </w:t>
      </w:r>
      <w:r w:rsidRPr="009651FA">
        <w:rPr>
          <w:rStyle w:val="StyleUnderline"/>
          <w:rFonts w:asciiTheme="majorHAnsi" w:hAnsiTheme="majorHAnsi" w:cstheme="majorHAnsi"/>
          <w:highlight w:val="green"/>
        </w:rPr>
        <w:t>deployed in</w:t>
      </w:r>
      <w:r w:rsidRPr="00DE65B6">
        <w:rPr>
          <w:rStyle w:val="StyleUnderline"/>
          <w:rFonts w:asciiTheme="majorHAnsi" w:hAnsiTheme="majorHAnsi" w:cstheme="majorHAnsi"/>
        </w:rPr>
        <w:t xml:space="preserve"> </w:t>
      </w:r>
      <w:r w:rsidRPr="00DE65B6">
        <w:rPr>
          <w:rFonts w:asciiTheme="majorHAnsi" w:hAnsiTheme="majorHAnsi" w:cstheme="majorHAnsi"/>
          <w:szCs w:val="16"/>
        </w:rPr>
        <w:t>the Syrian civil</w:t>
      </w:r>
      <w:r w:rsidRPr="00DE65B6">
        <w:rPr>
          <w:rStyle w:val="StyleUnderline"/>
          <w:rFonts w:asciiTheme="majorHAnsi" w:hAnsiTheme="majorHAnsi" w:cstheme="majorHAnsi"/>
          <w:sz w:val="16"/>
          <w:szCs w:val="16"/>
        </w:rPr>
        <w:t xml:space="preserve"> </w:t>
      </w:r>
      <w:r w:rsidRPr="009651FA">
        <w:rPr>
          <w:rStyle w:val="Emphasis"/>
          <w:rFonts w:asciiTheme="majorHAnsi" w:hAnsiTheme="majorHAnsi" w:cstheme="majorHAnsi"/>
          <w:highlight w:val="green"/>
        </w:rPr>
        <w:t>war</w:t>
      </w:r>
      <w:r w:rsidRPr="009651FA">
        <w:rPr>
          <w:rStyle w:val="StyleUnderline"/>
          <w:rFonts w:asciiTheme="majorHAnsi" w:hAnsiTheme="majorHAnsi" w:cstheme="majorHAnsi"/>
          <w:highlight w:val="green"/>
        </w:rPr>
        <w:t>, which had</w:t>
      </w:r>
      <w:r w:rsidRPr="00DE65B6">
        <w:rPr>
          <w:rStyle w:val="StyleUnderline"/>
          <w:rFonts w:asciiTheme="majorHAnsi" w:hAnsiTheme="majorHAnsi" w:cstheme="majorHAnsi"/>
        </w:rPr>
        <w:t xml:space="preserve"> </w:t>
      </w:r>
      <w:r w:rsidRPr="00DE65B6">
        <w:rPr>
          <w:rStyle w:val="Emphasis"/>
          <w:rFonts w:asciiTheme="majorHAnsi" w:hAnsiTheme="majorHAnsi" w:cstheme="majorHAnsi"/>
        </w:rPr>
        <w:t>drought</w:t>
      </w:r>
      <w:r w:rsidRPr="00DE65B6">
        <w:rPr>
          <w:rStyle w:val="StyleUnderline"/>
          <w:rFonts w:asciiTheme="majorHAnsi" w:hAnsiTheme="majorHAnsi" w:cstheme="majorHAnsi"/>
        </w:rPr>
        <w:t xml:space="preserve">, </w:t>
      </w:r>
      <w:r w:rsidRPr="009651FA">
        <w:rPr>
          <w:rStyle w:val="Emphasis"/>
          <w:rFonts w:asciiTheme="majorHAnsi" w:hAnsiTheme="majorHAnsi" w:cstheme="majorHAnsi"/>
          <w:highlight w:val="green"/>
        </w:rPr>
        <w:t>agricultural failure</w:t>
      </w:r>
      <w:r w:rsidRPr="009651FA">
        <w:rPr>
          <w:rStyle w:val="StyleUnderline"/>
          <w:rFonts w:asciiTheme="majorHAnsi" w:hAnsiTheme="majorHAnsi" w:cstheme="majorHAnsi"/>
          <w:highlight w:val="green"/>
        </w:rPr>
        <w:t xml:space="preserve"> and </w:t>
      </w:r>
      <w:r w:rsidRPr="009651FA">
        <w:rPr>
          <w:rStyle w:val="Emphasis"/>
          <w:rFonts w:asciiTheme="majorHAnsi" w:hAnsiTheme="majorHAnsi" w:cstheme="majorHAnsi"/>
          <w:highlight w:val="green"/>
        </w:rPr>
        <w:t>hunger</w:t>
      </w:r>
      <w:r w:rsidRPr="009651FA">
        <w:rPr>
          <w:rStyle w:val="StyleUnderline"/>
          <w:rFonts w:asciiTheme="majorHAnsi" w:hAnsiTheme="majorHAnsi" w:cstheme="majorHAnsi"/>
          <w:highlight w:val="green"/>
        </w:rPr>
        <w:t xml:space="preserve"> among its</w:t>
      </w:r>
      <w:r w:rsidRPr="00DE65B6">
        <w:rPr>
          <w:rStyle w:val="StyleUnderline"/>
          <w:rFonts w:asciiTheme="majorHAnsi" w:hAnsiTheme="majorHAnsi" w:cstheme="majorHAnsi"/>
        </w:rPr>
        <w:t xml:space="preserve"> </w:t>
      </w:r>
      <w:r w:rsidRPr="00DE65B6">
        <w:rPr>
          <w:rStyle w:val="Emphasis"/>
          <w:rFonts w:asciiTheme="majorHAnsi" w:hAnsiTheme="majorHAnsi" w:cstheme="majorHAnsi"/>
        </w:rPr>
        <w:t xml:space="preserve">early </w:t>
      </w:r>
      <w:r w:rsidRPr="009651FA">
        <w:rPr>
          <w:rStyle w:val="Emphasis"/>
          <w:rFonts w:asciiTheme="majorHAnsi" w:hAnsiTheme="majorHAnsi" w:cstheme="majorHAnsi"/>
          <w:highlight w:val="green"/>
        </w:rPr>
        <w:t>drivers</w:t>
      </w:r>
      <w:r w:rsidRPr="00DE65B6">
        <w:rPr>
          <w:rFonts w:asciiTheme="majorHAnsi" w:hAnsiTheme="majorHAnsi" w:cstheme="majorHAnsi"/>
        </w:rPr>
        <w:t xml:space="preserve">. And </w:t>
      </w:r>
      <w:r w:rsidRPr="009651FA">
        <w:rPr>
          <w:rStyle w:val="StyleUnderline"/>
          <w:rFonts w:asciiTheme="majorHAnsi" w:hAnsiTheme="majorHAnsi" w:cstheme="majorHAnsi"/>
          <w:highlight w:val="green"/>
        </w:rPr>
        <w:t>nuclear conflict remains a</w:t>
      </w:r>
      <w:r w:rsidRPr="00DE65B6">
        <w:rPr>
          <w:rStyle w:val="StyleUnderline"/>
          <w:rFonts w:asciiTheme="majorHAnsi" w:hAnsiTheme="majorHAnsi" w:cstheme="majorHAnsi"/>
        </w:rPr>
        <w:t xml:space="preserve"> distinct </w:t>
      </w:r>
      <w:r w:rsidRPr="009651FA">
        <w:rPr>
          <w:rStyle w:val="StyleUnderline"/>
          <w:rFonts w:asciiTheme="majorHAnsi" w:hAnsiTheme="majorHAnsi" w:cstheme="majorHAnsi"/>
          <w:highlight w:val="green"/>
        </w:rPr>
        <w:t>possibility in South Asia and</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Middle East</w:t>
      </w:r>
      <w:r w:rsidRPr="00DE65B6">
        <w:rPr>
          <w:rStyle w:val="StyleUnderline"/>
          <w:rFonts w:asciiTheme="majorHAnsi" w:hAnsiTheme="majorHAnsi" w:cstheme="majorHAnsi"/>
        </w:rPr>
        <w:t xml:space="preserve">, especially, as these </w:t>
      </w:r>
      <w:r w:rsidRPr="009651FA">
        <w:rPr>
          <w:rStyle w:val="StyleUnderline"/>
          <w:rFonts w:asciiTheme="majorHAnsi" w:hAnsiTheme="majorHAnsi" w:cstheme="majorHAnsi"/>
          <w:highlight w:val="green"/>
        </w:rPr>
        <w:t>regions</w:t>
      </w:r>
      <w:r w:rsidRPr="00DE65B6">
        <w:rPr>
          <w:rStyle w:val="StyleUnderline"/>
          <w:rFonts w:asciiTheme="majorHAnsi" w:hAnsiTheme="majorHAnsi" w:cstheme="majorHAnsi"/>
        </w:rPr>
        <w:t xml:space="preserve"> are already </w:t>
      </w:r>
      <w:r w:rsidRPr="009651FA">
        <w:rPr>
          <w:rStyle w:val="StyleUnderline"/>
          <w:rFonts w:asciiTheme="majorHAnsi" w:hAnsiTheme="majorHAnsi" w:cstheme="majorHAnsi"/>
          <w:highlight w:val="green"/>
        </w:rPr>
        <w:t>stressed in terms of food</w:t>
      </w:r>
      <w:r w:rsidRPr="00DE65B6">
        <w:rPr>
          <w:rStyle w:val="StyleUnderline"/>
          <w:rFonts w:asciiTheme="majorHAnsi" w:hAnsiTheme="majorHAnsi" w:cstheme="majorHAnsi"/>
        </w:rPr>
        <w:t xml:space="preserve">, land and water, and their </w:t>
      </w:r>
      <w:r w:rsidRPr="009651FA">
        <w:rPr>
          <w:rStyle w:val="StyleUnderline"/>
          <w:rFonts w:asciiTheme="majorHAnsi" w:hAnsiTheme="majorHAnsi" w:cstheme="majorHAnsi"/>
          <w:highlight w:val="green"/>
        </w:rPr>
        <w:t>nuclear firepower</w:t>
      </w:r>
      <w:r w:rsidRPr="00DE65B6">
        <w:rPr>
          <w:rStyle w:val="StyleUnderline"/>
          <w:rFonts w:asciiTheme="majorHAnsi" w:hAnsiTheme="majorHAnsi" w:cstheme="majorHAnsi"/>
        </w:rPr>
        <w:t xml:space="preserve"> or access to nuclear materials is </w:t>
      </w:r>
      <w:r w:rsidRPr="009651FA">
        <w:rPr>
          <w:rStyle w:val="StyleUnderline"/>
          <w:rFonts w:asciiTheme="majorHAnsi" w:hAnsiTheme="majorHAnsi" w:cstheme="majorHAnsi"/>
          <w:highlight w:val="green"/>
        </w:rPr>
        <w:t>multiplying</w:t>
      </w:r>
      <w:r w:rsidRPr="00DE65B6">
        <w:rPr>
          <w:rFonts w:asciiTheme="majorHAnsi" w:hAnsiTheme="majorHAnsi" w:cstheme="majorHAnsi"/>
        </w:rPr>
        <w:t xml:space="preserve">. It remains an open question whether </w:t>
      </w:r>
      <w:r w:rsidRPr="009651FA">
        <w:rPr>
          <w:rStyle w:val="StyleUnderline"/>
          <w:rFonts w:asciiTheme="majorHAnsi" w:hAnsiTheme="majorHAnsi" w:cstheme="majorHAnsi"/>
          <w:highlight w:val="green"/>
        </w:rPr>
        <w:t>panicking regimes in Russia</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US</w:t>
      </w:r>
      <w:r w:rsidRPr="00DE65B6">
        <w:rPr>
          <w:rStyle w:val="StyleUnderline"/>
          <w:rFonts w:asciiTheme="majorHAnsi" w:hAnsiTheme="majorHAnsi" w:cstheme="majorHAnsi"/>
        </w:rPr>
        <w:t xml:space="preserve">A </w:t>
      </w:r>
      <w:r w:rsidRPr="009651FA">
        <w:rPr>
          <w:rStyle w:val="StyleUnderline"/>
          <w:rFonts w:asciiTheme="majorHAnsi" w:hAnsiTheme="majorHAnsi" w:cstheme="majorHAnsi"/>
          <w:highlight w:val="green"/>
        </w:rPr>
        <w:t>or</w:t>
      </w:r>
      <w:r w:rsidRPr="00DE65B6">
        <w:rPr>
          <w:rStyle w:val="StyleUnderline"/>
          <w:rFonts w:asciiTheme="majorHAnsi" w:hAnsiTheme="majorHAnsi" w:cstheme="majorHAnsi"/>
        </w:rPr>
        <w:t xml:space="preserve"> even </w:t>
      </w:r>
      <w:r w:rsidRPr="009651FA">
        <w:rPr>
          <w:rStyle w:val="StyleUnderline"/>
          <w:rFonts w:asciiTheme="majorHAnsi" w:hAnsiTheme="majorHAnsi" w:cstheme="majorHAnsi"/>
          <w:highlight w:val="green"/>
        </w:rPr>
        <w:t>France would</w:t>
      </w:r>
      <w:r w:rsidRPr="00DE65B6">
        <w:rPr>
          <w:rStyle w:val="StyleUnderline"/>
          <w:rFonts w:asciiTheme="majorHAnsi" w:hAnsiTheme="majorHAnsi" w:cstheme="majorHAnsi"/>
        </w:rPr>
        <w:t xml:space="preserve"> be ruthless enough to </w:t>
      </w:r>
      <w:r w:rsidRPr="009651FA">
        <w:rPr>
          <w:rStyle w:val="StyleUnderline"/>
          <w:rFonts w:asciiTheme="majorHAnsi" w:hAnsiTheme="majorHAnsi" w:cstheme="majorHAnsi"/>
          <w:highlight w:val="green"/>
        </w:rPr>
        <w:t>deploy atomic weapons</w:t>
      </w:r>
      <w:r w:rsidRPr="00DE65B6">
        <w:rPr>
          <w:rStyle w:val="StyleUnderline"/>
          <w:rFonts w:asciiTheme="majorHAnsi" w:hAnsiTheme="majorHAnsi" w:cstheme="majorHAnsi"/>
        </w:rPr>
        <w:t xml:space="preserve"> in an attempt </w:t>
      </w:r>
      <w:r w:rsidRPr="009651FA">
        <w:rPr>
          <w:rStyle w:val="StyleUnderline"/>
          <w:rFonts w:asciiTheme="majorHAnsi" w:hAnsiTheme="majorHAnsi" w:cstheme="majorHAnsi"/>
          <w:highlight w:val="green"/>
        </w:rPr>
        <w:t>to quell invasion by</w:t>
      </w:r>
      <w:r w:rsidRPr="00DE65B6">
        <w:rPr>
          <w:rStyle w:val="StyleUnderline"/>
          <w:rFonts w:asciiTheme="majorHAnsi" w:hAnsiTheme="majorHAnsi" w:cstheme="majorHAnsi"/>
        </w:rPr>
        <w:t xml:space="preserve"> tens of millions of desperate </w:t>
      </w:r>
      <w:r w:rsidRPr="009651FA">
        <w:rPr>
          <w:rStyle w:val="StyleUnderline"/>
          <w:rFonts w:asciiTheme="majorHAnsi" w:hAnsiTheme="majorHAnsi" w:cstheme="majorHAnsi"/>
          <w:highlight w:val="green"/>
        </w:rPr>
        <w:t>refugees, fleeing famine</w:t>
      </w:r>
      <w:r w:rsidRPr="00DE65B6">
        <w:rPr>
          <w:rStyle w:val="StyleUnderline"/>
          <w:rFonts w:asciiTheme="majorHAnsi" w:hAnsiTheme="majorHAnsi" w:cstheme="majorHAnsi"/>
        </w:rPr>
        <w:t xml:space="preserve"> and climate chaos</w:t>
      </w:r>
      <w:r w:rsidRPr="00DE65B6">
        <w:rPr>
          <w:rFonts w:asciiTheme="majorHAnsi" w:hAnsiTheme="majorHAnsi" w:cstheme="majorHAnsi"/>
        </w:rPr>
        <w:t xml:space="preserve"> in their own homelands– but </w:t>
      </w:r>
      <w:r w:rsidRPr="00DE65B6">
        <w:rPr>
          <w:rStyle w:val="Emphasis"/>
          <w:rFonts w:asciiTheme="majorHAnsi" w:hAnsiTheme="majorHAnsi" w:cstheme="majorHAnsi"/>
        </w:rPr>
        <w:t>the possibility ought not to be ignored</w:t>
      </w:r>
      <w:r w:rsidRPr="00DE65B6">
        <w:rPr>
          <w:rFonts w:asciiTheme="majorHAnsi" w:hAnsiTheme="majorHAnsi" w:cstheme="majorHAnsi"/>
        </w:rPr>
        <w:t xml:space="preserve">. That </w:t>
      </w:r>
      <w:r w:rsidRPr="009651FA">
        <w:rPr>
          <w:rStyle w:val="StyleUnderline"/>
          <w:rFonts w:asciiTheme="majorHAnsi" w:hAnsiTheme="majorHAnsi" w:cstheme="majorHAnsi"/>
          <w:highlight w:val="green"/>
        </w:rPr>
        <w:t>nuclear war is</w:t>
      </w:r>
      <w:r w:rsidRPr="00DE65B6">
        <w:rPr>
          <w:rStyle w:val="StyleUnderline"/>
          <w:rFonts w:asciiTheme="majorHAnsi" w:hAnsiTheme="majorHAnsi" w:cstheme="majorHAnsi"/>
        </w:rPr>
        <w:t xml:space="preserve"> at least a </w:t>
      </w:r>
      <w:r w:rsidRPr="009651FA">
        <w:rPr>
          <w:rStyle w:val="StyleUnderline"/>
          <w:rFonts w:asciiTheme="majorHAnsi" w:hAnsiTheme="majorHAnsi" w:cstheme="majorHAnsi"/>
          <w:highlight w:val="green"/>
        </w:rPr>
        <w:t>possible outcome of food and climate crises</w:t>
      </w:r>
      <w:r w:rsidRPr="00DE65B6">
        <w:rPr>
          <w:rFonts w:asciiTheme="majorHAnsi" w:hAnsiTheme="majorHAnsi" w:cstheme="majorHAnsi"/>
        </w:rPr>
        <w:t xml:space="preserve"> was first flagged in the report The Age of Consequences by Kurt Campbell and the US-based Centre for Strategic and International Studies, which stated ‘ it is clear that even nuclear war cannot be excluded as a political consequence of global warming ’ . 15 </w:t>
      </w:r>
      <w:r w:rsidRPr="009651FA">
        <w:rPr>
          <w:rStyle w:val="StyleUnderline"/>
          <w:rFonts w:asciiTheme="majorHAnsi" w:hAnsiTheme="majorHAnsi" w:cstheme="majorHAnsi"/>
          <w:highlight w:val="green"/>
        </w:rPr>
        <w:t>Food insecurity is</w:t>
      </w:r>
      <w:r w:rsidRPr="00DE65B6">
        <w:rPr>
          <w:rStyle w:val="StyleUnderline"/>
          <w:rFonts w:asciiTheme="majorHAnsi" w:hAnsiTheme="majorHAnsi" w:cstheme="majorHAnsi"/>
        </w:rPr>
        <w:t xml:space="preserve"> therefore </w:t>
      </w:r>
      <w:r w:rsidRPr="009651FA">
        <w:rPr>
          <w:rStyle w:val="StyleUnderline"/>
          <w:rFonts w:asciiTheme="majorHAnsi" w:hAnsiTheme="majorHAnsi" w:cstheme="majorHAnsi"/>
          <w:highlight w:val="green"/>
        </w:rPr>
        <w:t>a driver in</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preconditions for</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use of</w:t>
      </w:r>
      <w:r w:rsidRPr="009651FA">
        <w:rPr>
          <w:rStyle w:val="Emphasis"/>
          <w:rFonts w:asciiTheme="majorHAnsi" w:hAnsiTheme="majorHAnsi" w:cstheme="majorHAnsi"/>
          <w:highlight w:val="green"/>
        </w:rPr>
        <w:t xml:space="preserve"> nuclear weapons</w:t>
      </w:r>
      <w:r w:rsidRPr="00DE65B6">
        <w:rPr>
          <w:rFonts w:asciiTheme="majorHAnsi" w:hAnsiTheme="majorHAnsi" w:cstheme="majorHAnsi"/>
        </w:rPr>
        <w:t>, whether limited or unlimited.</w:t>
      </w:r>
    </w:p>
    <w:p w14:paraId="34D6A715" w14:textId="77777777" w:rsidR="00B94C51" w:rsidRPr="00831109" w:rsidRDefault="00B94C51" w:rsidP="00B94C51"/>
    <w:p w14:paraId="29D4B303" w14:textId="77777777" w:rsidR="00B94C51" w:rsidRPr="00DE65B6" w:rsidRDefault="00B94C51" w:rsidP="00B94C51">
      <w:pPr>
        <w:pStyle w:val="Heading3"/>
      </w:pPr>
      <w:r>
        <w:t>plan</w:t>
      </w:r>
    </w:p>
    <w:p w14:paraId="5FE44085" w14:textId="77777777" w:rsidR="00B94C51" w:rsidRPr="00DE65B6" w:rsidRDefault="00B94C51" w:rsidP="00B94C51">
      <w:pPr>
        <w:pStyle w:val="Heading4"/>
        <w:rPr>
          <w:rFonts w:asciiTheme="majorHAnsi" w:hAnsiTheme="majorHAnsi" w:cstheme="majorHAnsi"/>
        </w:rPr>
      </w:pPr>
      <w:r w:rsidRPr="00DE65B6">
        <w:rPr>
          <w:rFonts w:asciiTheme="majorHAnsi" w:hAnsiTheme="majorHAnsi" w:cstheme="majorHAnsi"/>
        </w:rPr>
        <w:t>Plan – the member nations of the World Trade Organization ought to delay patent enforcement for cannabis.</w:t>
      </w:r>
    </w:p>
    <w:p w14:paraId="528C24A1" w14:textId="77777777" w:rsidR="00B94C51" w:rsidRPr="00DE65B6" w:rsidRDefault="00B94C51" w:rsidP="00B94C51">
      <w:pPr>
        <w:rPr>
          <w:rFonts w:asciiTheme="majorHAnsi" w:hAnsiTheme="majorHAnsi" w:cstheme="majorHAnsi"/>
        </w:rPr>
      </w:pPr>
      <w:r w:rsidRPr="00DE65B6">
        <w:rPr>
          <w:rStyle w:val="Style13ptBold"/>
          <w:rFonts w:asciiTheme="majorHAnsi" w:hAnsiTheme="majorHAnsi" w:cstheme="majorHAnsi"/>
        </w:rPr>
        <w:t xml:space="preserve">Kellner 21 </w:t>
      </w:r>
      <w:r w:rsidRPr="00DE65B6">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69" w:history="1">
        <w:r w:rsidRPr="00DE65B6">
          <w:rPr>
            <w:rStyle w:val="Hyperlink"/>
            <w:rFonts w:asciiTheme="majorHAnsi" w:hAnsiTheme="majorHAnsi" w:cstheme="majorHAnsi"/>
          </w:rPr>
          <w:t>https://www.repository.law.indiana.edu/ijgls/vol28/iss1/9/</w:t>
        </w:r>
      </w:hyperlink>
      <w:r w:rsidRPr="00DE65B6">
        <w:rPr>
          <w:rFonts w:asciiTheme="majorHAnsi" w:hAnsiTheme="majorHAnsi" w:cstheme="majorHAnsi"/>
        </w:rPr>
        <w:t xml:space="preserve"> SM</w:t>
      </w:r>
    </w:p>
    <w:p w14:paraId="6566070F" w14:textId="77777777" w:rsidR="00B94C51" w:rsidRPr="00DE65B6" w:rsidRDefault="00B94C51" w:rsidP="00B94C51">
      <w:pPr>
        <w:pStyle w:val="ListParagraph"/>
        <w:numPr>
          <w:ilvl w:val="0"/>
          <w:numId w:val="23"/>
        </w:numPr>
        <w:rPr>
          <w:rFonts w:asciiTheme="majorHAnsi" w:hAnsiTheme="majorHAnsi" w:cstheme="majorHAnsi"/>
        </w:rPr>
      </w:pPr>
      <w:r w:rsidRPr="00DE65B6">
        <w:rPr>
          <w:rFonts w:asciiTheme="majorHAnsi" w:hAnsiTheme="majorHAnsi" w:cstheme="majorHAnsi"/>
        </w:rPr>
        <w:t>Includes enforcement and duration</w:t>
      </w:r>
    </w:p>
    <w:p w14:paraId="1629AABC" w14:textId="77777777" w:rsidR="00B94C51" w:rsidRPr="00DE65B6" w:rsidRDefault="00B94C51" w:rsidP="00B94C51">
      <w:pPr>
        <w:rPr>
          <w:rStyle w:val="StyleUnderline"/>
          <w:rFonts w:asciiTheme="majorHAnsi" w:hAnsiTheme="majorHAnsi" w:cstheme="majorHAnsi"/>
        </w:rPr>
      </w:pPr>
      <w:r w:rsidRPr="00DE65B6">
        <w:rPr>
          <w:rStyle w:val="StyleUnderline"/>
          <w:rFonts w:asciiTheme="majorHAnsi" w:hAnsiTheme="majorHAnsi" w:cstheme="majorHAnsi"/>
        </w:rPr>
        <w:t xml:space="preserve">A simple solution to the problem is this: if a nation, or jurisdiction, provides for some </w:t>
      </w:r>
      <w:r w:rsidRPr="009651FA">
        <w:rPr>
          <w:rStyle w:val="StyleUnderline"/>
          <w:rFonts w:asciiTheme="majorHAnsi" w:hAnsiTheme="majorHAnsi" w:cstheme="majorHAnsi"/>
          <w:highlight w:val="green"/>
        </w:rPr>
        <w:t>new use of cannabis</w:t>
      </w:r>
      <w:r w:rsidRPr="00DE65B6">
        <w:rPr>
          <w:rStyle w:val="StyleUnderline"/>
          <w:rFonts w:asciiTheme="majorHAnsi" w:hAnsiTheme="majorHAnsi" w:cstheme="majorHAnsi"/>
        </w:rPr>
        <w:t xml:space="preserve">, </w:t>
      </w:r>
      <w:r w:rsidRPr="00DE65B6">
        <w:rPr>
          <w:rFonts w:asciiTheme="majorHAnsi" w:hAnsiTheme="majorHAnsi" w:cstheme="majorHAnsi"/>
        </w:rPr>
        <w:t xml:space="preserve">be it medicinal, recreational, or scientific, </w:t>
      </w:r>
      <w:r w:rsidRPr="00DE65B6">
        <w:rPr>
          <w:rStyle w:val="StyleUnderline"/>
          <w:rFonts w:asciiTheme="majorHAnsi" w:hAnsiTheme="majorHAnsi" w:cstheme="majorHAnsi"/>
        </w:rPr>
        <w:t xml:space="preserve">the legislation or decision doing </w:t>
      </w:r>
      <w:r w:rsidRPr="00BB67D4">
        <w:rPr>
          <w:rStyle w:val="StyleUnderline"/>
          <w:rFonts w:asciiTheme="majorHAnsi" w:hAnsiTheme="majorHAnsi" w:cstheme="majorHAnsi"/>
        </w:rPr>
        <w:t xml:space="preserve">so should be </w:t>
      </w:r>
      <w:r w:rsidRPr="009651FA">
        <w:rPr>
          <w:rStyle w:val="StyleUnderline"/>
          <w:rFonts w:asciiTheme="majorHAnsi" w:hAnsiTheme="majorHAnsi" w:cstheme="majorHAnsi"/>
          <w:highlight w:val="green"/>
        </w:rPr>
        <w:t>accompanied by a law stating</w:t>
      </w:r>
      <w:r w:rsidRPr="00DE65B6">
        <w:rPr>
          <w:rStyle w:val="StyleUnderline"/>
          <w:rFonts w:asciiTheme="majorHAnsi" w:hAnsiTheme="majorHAnsi" w:cstheme="majorHAnsi"/>
        </w:rPr>
        <w:t xml:space="preserve"> that </w:t>
      </w:r>
      <w:r w:rsidRPr="009651FA">
        <w:rPr>
          <w:rStyle w:val="StyleUnderline"/>
          <w:rFonts w:asciiTheme="majorHAnsi" w:hAnsiTheme="majorHAnsi" w:cstheme="majorHAnsi"/>
          <w:highlight w:val="green"/>
        </w:rPr>
        <w:t>patents may not be enforced</w:t>
      </w:r>
      <w:r w:rsidRPr="00DE65B6">
        <w:rPr>
          <w:rStyle w:val="StyleUnderline"/>
          <w:rFonts w:asciiTheme="majorHAnsi" w:hAnsiTheme="majorHAnsi" w:cstheme="majorHAnsi"/>
        </w:rPr>
        <w:t xml:space="preserve"> as they relate to the subject matter legalized (cannabis strains, methods for ingesting/using, etc.) </w:t>
      </w:r>
      <w:r w:rsidRPr="009651FA">
        <w:rPr>
          <w:rStyle w:val="StyleUnderline"/>
          <w:rFonts w:asciiTheme="majorHAnsi" w:hAnsiTheme="majorHAnsi" w:cstheme="majorHAnsi"/>
          <w:highlight w:val="green"/>
        </w:rPr>
        <w:t>for some</w:t>
      </w:r>
      <w:r w:rsidRPr="00DE65B6">
        <w:rPr>
          <w:rStyle w:val="StyleUnderline"/>
          <w:rFonts w:asciiTheme="majorHAnsi" w:hAnsiTheme="majorHAnsi" w:cstheme="majorHAnsi"/>
        </w:rPr>
        <w:t xml:space="preserve"> determinate </w:t>
      </w:r>
      <w:r w:rsidRPr="009651FA">
        <w:rPr>
          <w:rStyle w:val="StyleUnderline"/>
          <w:rFonts w:asciiTheme="majorHAnsi" w:hAnsiTheme="majorHAnsi" w:cstheme="majorHAnsi"/>
          <w:highlight w:val="green"/>
        </w:rPr>
        <w:t xml:space="preserve">amount of time, after </w:t>
      </w:r>
      <w:r w:rsidRPr="00BB67D4">
        <w:rPr>
          <w:rStyle w:val="StyleUnderline"/>
          <w:rFonts w:asciiTheme="majorHAnsi" w:hAnsiTheme="majorHAnsi" w:cstheme="majorHAnsi"/>
        </w:rPr>
        <w:t>which</w:t>
      </w:r>
      <w:r w:rsidRPr="009651FA">
        <w:rPr>
          <w:rStyle w:val="StyleUnderline"/>
          <w:rFonts w:asciiTheme="majorHAnsi" w:hAnsiTheme="majorHAnsi" w:cstheme="majorHAnsi"/>
          <w:highlight w:val="green"/>
        </w:rPr>
        <w:t>, patents may be acquired</w:t>
      </w:r>
      <w:r w:rsidRPr="00DE65B6">
        <w:rPr>
          <w:rStyle w:val="StyleUnderline"/>
          <w:rFonts w:asciiTheme="majorHAnsi" w:hAnsiTheme="majorHAnsi" w:cstheme="majorHAnsi"/>
        </w:rPr>
        <w:t>.</w:t>
      </w:r>
      <w:r w:rsidRPr="00DE65B6">
        <w:rPr>
          <w:rFonts w:asciiTheme="majorHAnsi" w:hAnsiTheme="majorHAnsi" w:cstheme="majorHAnsi"/>
        </w:rPr>
        <w:t xml:space="preserve">105 This, at first glance, may seem to some patent attorneys to be a drastic solution as opposed to, for example, compulsory licensing106 or some other means that does not abscond with the rights demanded by international agreements. In support of my proposal, I will first explain why </w:t>
      </w:r>
      <w:r w:rsidRPr="00DE65B6">
        <w:rPr>
          <w:rStyle w:val="StyleUnderline"/>
          <w:rFonts w:asciiTheme="majorHAnsi" w:hAnsiTheme="majorHAnsi" w:cstheme="majorHAnsi"/>
        </w:rPr>
        <w:t>banning enforcement for a certain period yet keeping patent acquisition is desired, rather than banning patent acquisition altogether</w:t>
      </w:r>
      <w:r w:rsidRPr="00DE65B6">
        <w:rPr>
          <w:rFonts w:asciiTheme="majorHAnsi" w:hAnsiTheme="majorHAnsi" w:cstheme="majorHAnsi"/>
        </w:rPr>
        <w:t>, as a means of highlighting the benefits that will accrue fr</w:t>
      </w:r>
      <w:r w:rsidRPr="00BB67D4">
        <w:rPr>
          <w:rFonts w:asciiTheme="majorHAnsi" w:hAnsiTheme="majorHAnsi" w:cstheme="majorHAnsi"/>
        </w:rPr>
        <w:t>o</w:t>
      </w:r>
      <w:r w:rsidRPr="00DE65B6">
        <w:rPr>
          <w:rFonts w:asciiTheme="majorHAnsi" w:hAnsiTheme="majorHAnsi" w:cstheme="majorHAnsi"/>
        </w:rPr>
        <w:t xml:space="preserve">m the proposed change. Second, I will argue that imposing </w:t>
      </w:r>
      <w:r w:rsidRPr="009651FA">
        <w:rPr>
          <w:rStyle w:val="StyleUnderline"/>
          <w:rFonts w:asciiTheme="majorHAnsi" w:hAnsiTheme="majorHAnsi" w:cstheme="majorHAnsi"/>
          <w:highlight w:val="green"/>
        </w:rPr>
        <w:t xml:space="preserve">patent enforcement during </w:t>
      </w:r>
      <w:r w:rsidRPr="00BB67D4">
        <w:rPr>
          <w:rStyle w:val="StyleUnderline"/>
          <w:rFonts w:asciiTheme="majorHAnsi" w:hAnsiTheme="majorHAnsi" w:cstheme="majorHAnsi"/>
        </w:rPr>
        <w:t xml:space="preserve">the </w:t>
      </w:r>
      <w:r w:rsidRPr="009651FA">
        <w:rPr>
          <w:rStyle w:val="StyleUnderline"/>
          <w:rFonts w:asciiTheme="majorHAnsi" w:hAnsiTheme="majorHAnsi" w:cstheme="majorHAnsi"/>
          <w:highlight w:val="green"/>
        </w:rPr>
        <w:t>beginning stages of</w:t>
      </w:r>
      <w:r w:rsidRPr="00DE65B6">
        <w:rPr>
          <w:rStyle w:val="StyleUnderline"/>
          <w:rFonts w:asciiTheme="majorHAnsi" w:hAnsiTheme="majorHAnsi" w:cstheme="majorHAnsi"/>
        </w:rPr>
        <w:t xml:space="preserve"> a jurisdiction’s </w:t>
      </w:r>
      <w:r w:rsidRPr="009651FA">
        <w:rPr>
          <w:rStyle w:val="StyleUnderline"/>
          <w:rFonts w:asciiTheme="majorHAnsi" w:hAnsiTheme="majorHAnsi" w:cstheme="majorHAnsi"/>
          <w:highlight w:val="green"/>
        </w:rPr>
        <w:t xml:space="preserve">cannabis market development </w:t>
      </w:r>
      <w:r w:rsidRPr="00BB67D4">
        <w:rPr>
          <w:rStyle w:val="StyleUnderline"/>
          <w:rFonts w:asciiTheme="majorHAnsi" w:hAnsiTheme="majorHAnsi" w:cstheme="majorHAnsi"/>
        </w:rPr>
        <w:t xml:space="preserve">is </w:t>
      </w:r>
      <w:r w:rsidRPr="009651FA">
        <w:rPr>
          <w:rStyle w:val="StyleUnderline"/>
          <w:rFonts w:asciiTheme="majorHAnsi" w:hAnsiTheme="majorHAnsi" w:cstheme="majorHAnsi"/>
          <w:highlight w:val="green"/>
        </w:rPr>
        <w:t>difficult to justify</w:t>
      </w:r>
      <w:r w:rsidRPr="00BB67D4">
        <w:rPr>
          <w:rStyle w:val="StyleUnderline"/>
          <w:rFonts w:asciiTheme="majorHAnsi" w:hAnsiTheme="majorHAnsi" w:cstheme="majorHAnsi"/>
        </w:rPr>
        <w:t>, as the</w:t>
      </w:r>
      <w:r w:rsidRPr="00DE65B6">
        <w:rPr>
          <w:rStyle w:val="StyleUnderline"/>
          <w:rFonts w:asciiTheme="majorHAnsi" w:hAnsiTheme="majorHAnsi" w:cstheme="majorHAnsi"/>
        </w:rPr>
        <w:t xml:space="preserve"> </w:t>
      </w:r>
      <w:r w:rsidRPr="009651FA">
        <w:rPr>
          <w:rStyle w:val="StyleUnderline"/>
          <w:rFonts w:asciiTheme="majorHAnsi" w:hAnsiTheme="majorHAnsi" w:cstheme="majorHAnsi"/>
          <w:highlight w:val="green"/>
        </w:rPr>
        <w:t>incentives</w:t>
      </w:r>
      <w:r w:rsidRPr="00DE65B6">
        <w:rPr>
          <w:rStyle w:val="StyleUnderline"/>
          <w:rFonts w:asciiTheme="majorHAnsi" w:hAnsiTheme="majorHAnsi" w:cstheme="majorHAnsi"/>
        </w:rPr>
        <w:t xml:space="preserve"> that patent enforcement are supposed to bring about </w:t>
      </w:r>
      <w:r w:rsidRPr="009651FA">
        <w:rPr>
          <w:rStyle w:val="StyleUnderline"/>
          <w:rFonts w:asciiTheme="majorHAnsi" w:hAnsiTheme="majorHAnsi" w:cstheme="majorHAnsi"/>
          <w:highlight w:val="green"/>
        </w:rPr>
        <w:t>already exist</w:t>
      </w:r>
      <w:r w:rsidRPr="00DE65B6">
        <w:rPr>
          <w:rStyle w:val="StyleUnderline"/>
          <w:rFonts w:asciiTheme="majorHAnsi" w:hAnsiTheme="majorHAnsi" w:cstheme="majorHAnsi"/>
        </w:rPr>
        <w:t xml:space="preserve"> in great strength, leaving little for the patent sacrifice to provide.</w:t>
      </w:r>
    </w:p>
    <w:p w14:paraId="5787B16E" w14:textId="77777777" w:rsidR="00B94C51" w:rsidRPr="00DE65B6" w:rsidRDefault="00B94C51" w:rsidP="00B94C51">
      <w:pPr>
        <w:rPr>
          <w:rFonts w:asciiTheme="majorHAnsi" w:hAnsiTheme="majorHAnsi" w:cstheme="majorHAnsi"/>
        </w:rPr>
      </w:pPr>
      <w:r w:rsidRPr="00DE65B6">
        <w:rPr>
          <w:rFonts w:asciiTheme="majorHAnsi" w:hAnsiTheme="majorHAnsi" w:cstheme="majorHAnsi"/>
        </w:rPr>
        <w:t xml:space="preserve">**Footnote 105: There are many aspects of this solution that </w:t>
      </w:r>
      <w:r w:rsidRPr="00DE65B6">
        <w:rPr>
          <w:rStyle w:val="StyleUnderline"/>
          <w:rFonts w:asciiTheme="majorHAnsi" w:hAnsiTheme="majorHAnsi" w:cstheme="majorHAnsi"/>
        </w:rPr>
        <w:t>this note will not address</w:t>
      </w:r>
      <w:r w:rsidRPr="00DE65B6">
        <w:rPr>
          <w:rFonts w:asciiTheme="majorHAnsi" w:hAnsiTheme="majorHAnsi" w:cstheme="majorHAnsi"/>
        </w:rPr>
        <w:t xml:space="preserve">. One of those aspects is the </w:t>
      </w:r>
      <w:r w:rsidRPr="00DE65B6">
        <w:rPr>
          <w:rStyle w:val="StyleUnderline"/>
          <w:rFonts w:asciiTheme="majorHAnsi" w:hAnsiTheme="majorHAnsi" w:cstheme="majorHAnsi"/>
        </w:rPr>
        <w:t>exact duration</w:t>
      </w:r>
      <w:r w:rsidRPr="00DE65B6">
        <w:rPr>
          <w:rFonts w:asciiTheme="majorHAnsi" w:hAnsiTheme="majorHAnsi" w:cstheme="majorHAnsi"/>
        </w:rPr>
        <w:t xml:space="preserve">. All that is addressed is that </w:t>
      </w:r>
      <w:r w:rsidRPr="009651FA">
        <w:rPr>
          <w:rStyle w:val="StyleUnderline"/>
          <w:rFonts w:asciiTheme="majorHAnsi" w:hAnsiTheme="majorHAnsi" w:cstheme="majorHAnsi"/>
          <w:highlight w:val="green"/>
        </w:rPr>
        <w:t>duration</w:t>
      </w:r>
      <w:r w:rsidRPr="00DE65B6">
        <w:rPr>
          <w:rStyle w:val="StyleUnderline"/>
          <w:rFonts w:asciiTheme="majorHAnsi" w:hAnsiTheme="majorHAnsi" w:cstheme="majorHAnsi"/>
        </w:rPr>
        <w:t xml:space="preserve"> should be </w:t>
      </w:r>
      <w:r w:rsidRPr="009651FA">
        <w:rPr>
          <w:rStyle w:val="StyleUnderline"/>
          <w:rFonts w:asciiTheme="majorHAnsi" w:hAnsiTheme="majorHAnsi" w:cstheme="majorHAnsi"/>
          <w:highlight w:val="green"/>
        </w:rPr>
        <w:t xml:space="preserve">less than </w:t>
      </w:r>
      <w:r w:rsidRPr="00BB67D4">
        <w:rPr>
          <w:rStyle w:val="StyleUnderline"/>
          <w:rFonts w:asciiTheme="majorHAnsi" w:hAnsiTheme="majorHAnsi" w:cstheme="majorHAnsi"/>
        </w:rPr>
        <w:t>the</w:t>
      </w:r>
      <w:r w:rsidRPr="009651FA">
        <w:rPr>
          <w:rStyle w:val="StyleUnderline"/>
          <w:rFonts w:asciiTheme="majorHAnsi" w:hAnsiTheme="majorHAnsi" w:cstheme="majorHAnsi"/>
          <w:highlight w:val="green"/>
        </w:rPr>
        <w:t xml:space="preserve"> full term of</w:t>
      </w:r>
      <w:r w:rsidRPr="00BB67D4">
        <w:rPr>
          <w:rStyle w:val="StyleUnderline"/>
          <w:rFonts w:asciiTheme="majorHAnsi" w:hAnsiTheme="majorHAnsi" w:cstheme="majorHAnsi"/>
        </w:rPr>
        <w:t xml:space="preserve"> a </w:t>
      </w:r>
      <w:r w:rsidRPr="009651FA">
        <w:rPr>
          <w:rStyle w:val="StyleUnderline"/>
          <w:rFonts w:asciiTheme="majorHAnsi" w:hAnsiTheme="majorHAnsi" w:cstheme="majorHAnsi"/>
          <w:highlight w:val="green"/>
        </w:rPr>
        <w:t>patent</w:t>
      </w:r>
      <w:r w:rsidRPr="00DE65B6">
        <w:rPr>
          <w:rStyle w:val="StyleUnderline"/>
          <w:rFonts w:asciiTheme="majorHAnsi" w:hAnsiTheme="majorHAnsi" w:cstheme="majorHAnsi"/>
        </w:rPr>
        <w:t xml:space="preserve"> for reasons advanced herein</w:t>
      </w:r>
      <w:r w:rsidRPr="00DE65B6">
        <w:rPr>
          <w:rFonts w:asciiTheme="majorHAnsi" w:hAnsiTheme="majorHAnsi" w:cstheme="majorHAnsi"/>
        </w:rPr>
        <w:t xml:space="preserve">. Further, </w:t>
      </w:r>
      <w:r w:rsidRPr="00DE65B6">
        <w:rPr>
          <w:rStyle w:val="StyleUnderline"/>
          <w:rFonts w:asciiTheme="majorHAnsi" w:hAnsiTheme="majorHAnsi" w:cstheme="majorHAnsi"/>
        </w:rPr>
        <w:t xml:space="preserve">it is assumed that the </w:t>
      </w:r>
      <w:r w:rsidRPr="009651FA">
        <w:rPr>
          <w:rStyle w:val="StyleUnderline"/>
          <w:rFonts w:asciiTheme="majorHAnsi" w:hAnsiTheme="majorHAnsi" w:cstheme="majorHAnsi"/>
          <w:highlight w:val="green"/>
        </w:rPr>
        <w:t>exact</w:t>
      </w:r>
      <w:r w:rsidRPr="00DE65B6">
        <w:rPr>
          <w:rStyle w:val="StyleUnderline"/>
          <w:rFonts w:asciiTheme="majorHAnsi" w:hAnsiTheme="majorHAnsi" w:cstheme="majorHAnsi"/>
        </w:rPr>
        <w:t xml:space="preserve"> suitable </w:t>
      </w:r>
      <w:r w:rsidRPr="009651FA">
        <w:rPr>
          <w:rStyle w:val="StyleUnderline"/>
          <w:rFonts w:asciiTheme="majorHAnsi" w:hAnsiTheme="majorHAnsi" w:cstheme="majorHAnsi"/>
          <w:highlight w:val="green"/>
        </w:rPr>
        <w:t>duration</w:t>
      </w:r>
      <w:r w:rsidRPr="00DE65B6">
        <w:rPr>
          <w:rStyle w:val="StyleUnderline"/>
          <w:rFonts w:asciiTheme="majorHAnsi" w:hAnsiTheme="majorHAnsi" w:cstheme="majorHAnsi"/>
        </w:rPr>
        <w:t xml:space="preserve"> is better </w:t>
      </w:r>
      <w:r w:rsidRPr="009651FA">
        <w:rPr>
          <w:rStyle w:val="StyleUnderline"/>
          <w:rFonts w:asciiTheme="majorHAnsi" w:hAnsiTheme="majorHAnsi" w:cstheme="majorHAnsi"/>
          <w:highlight w:val="green"/>
        </w:rPr>
        <w:t>adjusted to</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economic capabilities of the</w:t>
      </w:r>
      <w:r w:rsidRPr="00DE65B6">
        <w:rPr>
          <w:rStyle w:val="StyleUnderline"/>
          <w:rFonts w:asciiTheme="majorHAnsi" w:hAnsiTheme="majorHAnsi" w:cstheme="majorHAnsi"/>
        </w:rPr>
        <w:t xml:space="preserve"> relevant </w:t>
      </w:r>
      <w:r w:rsidRPr="009651FA">
        <w:rPr>
          <w:rStyle w:val="StyleUnderline"/>
          <w:rFonts w:asciiTheme="majorHAnsi" w:hAnsiTheme="majorHAnsi" w:cstheme="majorHAnsi"/>
          <w:highlight w:val="green"/>
        </w:rPr>
        <w:t>jurisdiction than uniformly imposed</w:t>
      </w:r>
      <w:r w:rsidRPr="00DE65B6">
        <w:rPr>
          <w:rFonts w:asciiTheme="majorHAnsi" w:hAnsiTheme="majorHAnsi" w:cstheme="majorHAnsi"/>
        </w:rPr>
        <w:t xml:space="preserve">. Another aspect is </w:t>
      </w:r>
      <w:r w:rsidRPr="00DE65B6">
        <w:rPr>
          <w:rStyle w:val="StyleUnderline"/>
          <w:rFonts w:asciiTheme="majorHAnsi" w:hAnsiTheme="majorHAnsi" w:cstheme="majorHAnsi"/>
        </w:rPr>
        <w:t xml:space="preserve">how the solution should be </w:t>
      </w:r>
      <w:r w:rsidRPr="009651FA">
        <w:rPr>
          <w:rStyle w:val="StyleUnderline"/>
          <w:rFonts w:asciiTheme="majorHAnsi" w:hAnsiTheme="majorHAnsi" w:cstheme="majorHAnsi"/>
          <w:highlight w:val="green"/>
        </w:rPr>
        <w:t>implemented</w:t>
      </w:r>
      <w:r w:rsidRPr="00DE65B6">
        <w:rPr>
          <w:rStyle w:val="StyleUnderline"/>
          <w:rFonts w:asciiTheme="majorHAnsi" w:hAnsiTheme="majorHAnsi" w:cstheme="majorHAnsi"/>
        </w:rPr>
        <w:t xml:space="preserve">. This </w:t>
      </w:r>
      <w:r w:rsidRPr="00DB1767">
        <w:rPr>
          <w:rStyle w:val="StyleUnderline"/>
          <w:rFonts w:asciiTheme="majorHAnsi" w:hAnsiTheme="majorHAnsi" w:cstheme="majorHAnsi"/>
        </w:rPr>
        <w:t xml:space="preserve">effect, of a </w:t>
      </w:r>
      <w:r w:rsidRPr="009651FA">
        <w:rPr>
          <w:rStyle w:val="StyleUnderline"/>
          <w:rFonts w:asciiTheme="majorHAnsi" w:hAnsiTheme="majorHAnsi" w:cstheme="majorHAnsi"/>
          <w:highlight w:val="green"/>
        </w:rPr>
        <w:t>patent being filed but not</w:t>
      </w:r>
      <w:r w:rsidRPr="00DE65B6">
        <w:rPr>
          <w:rStyle w:val="StyleUnderline"/>
          <w:rFonts w:asciiTheme="majorHAnsi" w:hAnsiTheme="majorHAnsi" w:cstheme="majorHAnsi"/>
        </w:rPr>
        <w:t xml:space="preserve"> yet </w:t>
      </w:r>
      <w:r w:rsidRPr="009651FA">
        <w:rPr>
          <w:rStyle w:val="StyleUnderline"/>
          <w:rFonts w:asciiTheme="majorHAnsi" w:hAnsiTheme="majorHAnsi" w:cstheme="majorHAnsi"/>
          <w:highlight w:val="green"/>
        </w:rPr>
        <w:t>enforceable for a</w:t>
      </w:r>
      <w:r w:rsidRPr="00DE65B6">
        <w:rPr>
          <w:rStyle w:val="StyleUnderline"/>
          <w:rFonts w:asciiTheme="majorHAnsi" w:hAnsiTheme="majorHAnsi" w:cstheme="majorHAnsi"/>
        </w:rPr>
        <w:t xml:space="preserve"> significant portion of its </w:t>
      </w:r>
      <w:r w:rsidRPr="009651FA">
        <w:rPr>
          <w:rStyle w:val="StyleUnderline"/>
          <w:rFonts w:asciiTheme="majorHAnsi" w:hAnsiTheme="majorHAnsi" w:cstheme="majorHAnsi"/>
          <w:highlight w:val="green"/>
        </w:rPr>
        <w:t>term</w:t>
      </w:r>
      <w:r w:rsidRPr="00DE65B6">
        <w:rPr>
          <w:rStyle w:val="StyleUnderline"/>
          <w:rFonts w:asciiTheme="majorHAnsi" w:hAnsiTheme="majorHAnsi" w:cstheme="majorHAnsi"/>
        </w:rPr>
        <w:t xml:space="preserve"> of protection, is not uncommon in the pharmaceutical world where a drug may take ten to fifteen, even eighteen years to get approved, and is only enforceable for the remainder of the twenty years since it was filed, leaving possibly two years to do</w:t>
      </w:r>
      <w:r w:rsidRPr="00DE65B6">
        <w:rPr>
          <w:rFonts w:asciiTheme="majorHAnsi" w:hAnsiTheme="majorHAnsi" w:cstheme="majorHAnsi"/>
        </w:rPr>
        <w:t>. Therefore, the solution proposed may occur on its own in some medicinal cannabis markets that have long drug patent examination periods, such as Thailand, specifically. That is why the solution proposed does not come with a specified form of implementation; the same goal may be achieved through controlling varying means and portions of the patent application process.</w:t>
      </w:r>
    </w:p>
    <w:p w14:paraId="0BAEBF93" w14:textId="77777777" w:rsidR="00B94C51" w:rsidRPr="00DE65B6" w:rsidRDefault="00B94C51" w:rsidP="00B94C51">
      <w:pPr>
        <w:rPr>
          <w:rFonts w:asciiTheme="majorHAnsi" w:hAnsiTheme="majorHAnsi" w:cstheme="majorHAnsi"/>
        </w:rPr>
      </w:pPr>
    </w:p>
    <w:p w14:paraId="49F8327C" w14:textId="77777777" w:rsidR="00B94C51" w:rsidRPr="00DE65B6" w:rsidRDefault="00B94C51" w:rsidP="00B94C51">
      <w:pPr>
        <w:pStyle w:val="Heading4"/>
        <w:rPr>
          <w:rFonts w:asciiTheme="majorHAnsi" w:hAnsiTheme="majorHAnsi" w:cstheme="majorHAnsi"/>
        </w:rPr>
      </w:pPr>
      <w:r w:rsidRPr="00DE65B6">
        <w:rPr>
          <w:rFonts w:asciiTheme="majorHAnsi" w:hAnsiTheme="majorHAnsi" w:cstheme="majorHAnsi"/>
        </w:rPr>
        <w:t>The plan solves by reigning in monopolies without killing innovation.</w:t>
      </w:r>
    </w:p>
    <w:p w14:paraId="51B58ED8" w14:textId="77777777" w:rsidR="00B94C51" w:rsidRPr="00DE65B6" w:rsidRDefault="00B94C51" w:rsidP="00B94C51">
      <w:pPr>
        <w:rPr>
          <w:rFonts w:asciiTheme="majorHAnsi" w:hAnsiTheme="majorHAnsi" w:cstheme="majorHAnsi"/>
        </w:rPr>
      </w:pPr>
      <w:r w:rsidRPr="00DE65B6">
        <w:rPr>
          <w:rStyle w:val="Style13ptBold"/>
          <w:rFonts w:asciiTheme="majorHAnsi" w:hAnsiTheme="majorHAnsi" w:cstheme="majorHAnsi"/>
        </w:rPr>
        <w:t xml:space="preserve">Kellner 21 </w:t>
      </w:r>
      <w:r w:rsidRPr="00DE65B6">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70" w:history="1">
        <w:r w:rsidRPr="00DE65B6">
          <w:rPr>
            <w:rStyle w:val="Hyperlink"/>
            <w:rFonts w:asciiTheme="majorHAnsi" w:hAnsiTheme="majorHAnsi" w:cstheme="majorHAnsi"/>
          </w:rPr>
          <w:t>https://www.repository.law.indiana.edu/ijgls/vol28/iss1/9/</w:t>
        </w:r>
      </w:hyperlink>
      <w:r w:rsidRPr="00DE65B6">
        <w:rPr>
          <w:rFonts w:asciiTheme="majorHAnsi" w:hAnsiTheme="majorHAnsi" w:cstheme="majorHAnsi"/>
        </w:rPr>
        <w:t xml:space="preserve"> SM</w:t>
      </w:r>
    </w:p>
    <w:p w14:paraId="3D35DF78" w14:textId="77777777" w:rsidR="00B94C51" w:rsidRPr="00DE65B6" w:rsidRDefault="00B94C51" w:rsidP="00B94C51">
      <w:pPr>
        <w:rPr>
          <w:rStyle w:val="StyleUnderline"/>
          <w:rFonts w:asciiTheme="majorHAnsi" w:hAnsiTheme="majorHAnsi" w:cstheme="majorHAnsi"/>
        </w:rPr>
      </w:pPr>
      <w:r w:rsidRPr="00DE65B6">
        <w:rPr>
          <w:rFonts w:asciiTheme="majorHAnsi" w:hAnsiTheme="majorHAnsi" w:cstheme="majorHAnsi"/>
        </w:rPr>
        <w:t xml:space="preserve">Patents may still be sought and possibly even acquired if the government so chooses. In this way, examiners will not introduce a new subject matter eligibility analysis changing the fundamental scheme of patentability. Rather, examiners will process the patent as normal, under conditions that actors within the patent system understand, reducing frustration with changing subject matter eligibility rules that are already ambiguous.107 Further, </w:t>
      </w:r>
      <w:r w:rsidRPr="00DE65B6">
        <w:rPr>
          <w:rStyle w:val="StyleUnderline"/>
          <w:rFonts w:asciiTheme="majorHAnsi" w:hAnsiTheme="majorHAnsi" w:cstheme="majorHAnsi"/>
        </w:rPr>
        <w:t xml:space="preserve">if the promulgating body determines that the window invalidating patent enforcement should be shorter than the patent term would last, there is a benefit for all actors involved. The reasoning supporting a patent enforcement ban rather than a patent acquisition ban rests on five principles. </w:t>
      </w:r>
    </w:p>
    <w:p w14:paraId="56CAC0C1" w14:textId="77777777" w:rsidR="00B94C51" w:rsidRPr="00DE65B6" w:rsidRDefault="00B94C51" w:rsidP="00B94C51">
      <w:pPr>
        <w:rPr>
          <w:rFonts w:asciiTheme="majorHAnsi" w:hAnsiTheme="majorHAnsi" w:cstheme="majorHAnsi"/>
        </w:rPr>
      </w:pPr>
      <w:r w:rsidRPr="00DE65B6">
        <w:rPr>
          <w:rStyle w:val="StyleUnderline"/>
          <w:rFonts w:asciiTheme="majorHAnsi" w:hAnsiTheme="majorHAnsi" w:cstheme="majorHAnsi"/>
        </w:rPr>
        <w:t>First</w:t>
      </w:r>
      <w:r w:rsidRPr="00BB67D4">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 xml:space="preserve">entity </w:t>
      </w:r>
      <w:r w:rsidRPr="00BB67D4">
        <w:rPr>
          <w:rStyle w:val="StyleUnderline"/>
          <w:rFonts w:asciiTheme="majorHAnsi" w:hAnsiTheme="majorHAnsi" w:cstheme="majorHAnsi"/>
        </w:rPr>
        <w:t xml:space="preserve">filing the patent will </w:t>
      </w:r>
      <w:r w:rsidRPr="009651FA">
        <w:rPr>
          <w:rStyle w:val="StyleUnderline"/>
          <w:rFonts w:asciiTheme="majorHAnsi" w:hAnsiTheme="majorHAnsi" w:cstheme="majorHAnsi"/>
          <w:highlight w:val="green"/>
        </w:rPr>
        <w:t>still receive</w:t>
      </w:r>
      <w:r w:rsidRPr="00DE65B6">
        <w:rPr>
          <w:rStyle w:val="StyleUnderline"/>
          <w:rFonts w:asciiTheme="majorHAnsi" w:hAnsiTheme="majorHAnsi" w:cstheme="majorHAnsi"/>
        </w:rPr>
        <w:t xml:space="preserve"> monopoly </w:t>
      </w:r>
      <w:r w:rsidRPr="009651FA">
        <w:rPr>
          <w:rStyle w:val="StyleUnderline"/>
          <w:rFonts w:asciiTheme="majorHAnsi" w:hAnsiTheme="majorHAnsi" w:cstheme="majorHAnsi"/>
          <w:highlight w:val="green"/>
        </w:rPr>
        <w:t>protection for</w:t>
      </w:r>
      <w:r w:rsidRPr="00BB67D4">
        <w:rPr>
          <w:rStyle w:val="StyleUnderline"/>
          <w:rFonts w:asciiTheme="majorHAnsi" w:hAnsiTheme="majorHAnsi" w:cstheme="majorHAnsi"/>
        </w:rPr>
        <w:t xml:space="preserve"> its </w:t>
      </w:r>
      <w:r w:rsidRPr="009651FA">
        <w:rPr>
          <w:rStyle w:val="StyleUnderline"/>
          <w:rFonts w:asciiTheme="majorHAnsi" w:hAnsiTheme="majorHAnsi" w:cstheme="majorHAnsi"/>
          <w:highlight w:val="green"/>
        </w:rPr>
        <w:t xml:space="preserve">invention, </w:t>
      </w:r>
      <w:r w:rsidRPr="00BB67D4">
        <w:rPr>
          <w:rStyle w:val="StyleUnderline"/>
          <w:rFonts w:asciiTheme="majorHAnsi" w:hAnsiTheme="majorHAnsi" w:cstheme="majorHAnsi"/>
        </w:rPr>
        <w:t xml:space="preserve">albeit with a </w:t>
      </w:r>
      <w:r w:rsidRPr="009651FA">
        <w:rPr>
          <w:rStyle w:val="StyleUnderline"/>
          <w:rFonts w:asciiTheme="majorHAnsi" w:hAnsiTheme="majorHAnsi" w:cstheme="majorHAnsi"/>
          <w:highlight w:val="green"/>
        </w:rPr>
        <w:t>shorter window</w:t>
      </w:r>
      <w:r w:rsidRPr="00DE65B6">
        <w:rPr>
          <w:rStyle w:val="StyleUnderline"/>
          <w:rFonts w:asciiTheme="majorHAnsi" w:hAnsiTheme="majorHAnsi" w:cstheme="majorHAnsi"/>
        </w:rPr>
        <w:t xml:space="preserve"> than usual. Thus, </w:t>
      </w:r>
      <w:r w:rsidRPr="00BB67D4">
        <w:rPr>
          <w:rStyle w:val="StyleUnderline"/>
          <w:rFonts w:asciiTheme="majorHAnsi" w:hAnsiTheme="majorHAnsi" w:cstheme="majorHAnsi"/>
        </w:rPr>
        <w:t>the</w:t>
      </w:r>
      <w:r w:rsidRPr="009651FA">
        <w:rPr>
          <w:rStyle w:val="StyleUnderline"/>
          <w:rFonts w:asciiTheme="majorHAnsi" w:hAnsiTheme="majorHAnsi" w:cstheme="majorHAnsi"/>
          <w:highlight w:val="green"/>
        </w:rPr>
        <w:t xml:space="preserve"> incentive to file a patent and disclose </w:t>
      </w:r>
      <w:r w:rsidRPr="00DE65B6">
        <w:rPr>
          <w:rStyle w:val="StyleUnderline"/>
          <w:rFonts w:asciiTheme="majorHAnsi" w:hAnsiTheme="majorHAnsi" w:cstheme="majorHAnsi"/>
        </w:rPr>
        <w:t xml:space="preserve">the invention to the public </w:t>
      </w:r>
      <w:r w:rsidRPr="009651FA">
        <w:rPr>
          <w:rStyle w:val="StyleUnderline"/>
          <w:rFonts w:asciiTheme="majorHAnsi" w:hAnsiTheme="majorHAnsi" w:cstheme="majorHAnsi"/>
          <w:highlight w:val="green"/>
        </w:rPr>
        <w:t>still exists</w:t>
      </w:r>
      <w:r w:rsidRPr="00DE65B6">
        <w:rPr>
          <w:rStyle w:val="StyleUnderline"/>
          <w:rFonts w:asciiTheme="majorHAnsi" w:hAnsiTheme="majorHAnsi" w:cstheme="majorHAnsi"/>
        </w:rPr>
        <w:t xml:space="preserve">, and in a lucrative market such as that for cannabis, </w:t>
      </w:r>
      <w:r w:rsidRPr="009651FA">
        <w:rPr>
          <w:rStyle w:val="StyleUnderline"/>
          <w:rFonts w:asciiTheme="majorHAnsi" w:hAnsiTheme="majorHAnsi" w:cstheme="majorHAnsi"/>
          <w:highlight w:val="green"/>
        </w:rPr>
        <w:t>a small</w:t>
      </w:r>
      <w:r w:rsidRPr="00DE65B6">
        <w:rPr>
          <w:rStyle w:val="StyleUnderline"/>
          <w:rFonts w:asciiTheme="majorHAnsi" w:hAnsiTheme="majorHAnsi" w:cstheme="majorHAnsi"/>
        </w:rPr>
        <w:t xml:space="preserve">er </w:t>
      </w:r>
      <w:r w:rsidRPr="009651FA">
        <w:rPr>
          <w:rStyle w:val="StyleUnderline"/>
          <w:rFonts w:asciiTheme="majorHAnsi" w:hAnsiTheme="majorHAnsi" w:cstheme="majorHAnsi"/>
          <w:highlight w:val="green"/>
        </w:rPr>
        <w:t xml:space="preserve">window of monopoly </w:t>
      </w:r>
      <w:r w:rsidRPr="00BB67D4">
        <w:rPr>
          <w:rStyle w:val="StyleUnderline"/>
          <w:rFonts w:asciiTheme="majorHAnsi" w:hAnsiTheme="majorHAnsi" w:cstheme="majorHAnsi"/>
        </w:rPr>
        <w:t xml:space="preserve">can be </w:t>
      </w:r>
      <w:r w:rsidRPr="009651FA">
        <w:rPr>
          <w:rStyle w:val="StyleUnderline"/>
          <w:rFonts w:asciiTheme="majorHAnsi" w:hAnsiTheme="majorHAnsi" w:cstheme="majorHAnsi"/>
          <w:highlight w:val="green"/>
        </w:rPr>
        <w:t>compensated by</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higher value</w:t>
      </w:r>
      <w:r w:rsidRPr="00DE65B6">
        <w:rPr>
          <w:rStyle w:val="StyleUnderline"/>
          <w:rFonts w:asciiTheme="majorHAnsi" w:hAnsiTheme="majorHAnsi" w:cstheme="majorHAnsi"/>
        </w:rPr>
        <w:t xml:space="preserve"> of that window,</w:t>
      </w:r>
      <w:r w:rsidRPr="00DE65B6">
        <w:rPr>
          <w:rFonts w:asciiTheme="majorHAnsi" w:hAnsiTheme="majorHAnsi" w:cstheme="majorHAnsi"/>
        </w:rPr>
        <w:t xml:space="preserve"> which could bring the perceived benefit from a patent back to usual levels.108 </w:t>
      </w:r>
    </w:p>
    <w:p w14:paraId="3B5194DD" w14:textId="77777777" w:rsidR="00B94C51" w:rsidRPr="00DE65B6" w:rsidRDefault="00B94C51" w:rsidP="00B94C51">
      <w:pPr>
        <w:rPr>
          <w:rFonts w:asciiTheme="majorHAnsi" w:hAnsiTheme="majorHAnsi" w:cstheme="majorHAnsi"/>
        </w:rPr>
      </w:pPr>
      <w:r w:rsidRPr="00DE65B6">
        <w:rPr>
          <w:rFonts w:asciiTheme="majorHAnsi" w:hAnsiTheme="majorHAnsi" w:cstheme="majorHAnsi"/>
        </w:rPr>
        <w:t xml:space="preserve">Second, if the invention is conceived during the enforcement ban, patent acquisition would allow inventions to be processed just as patents. By allowing patent processing before and after the ban, </w:t>
      </w:r>
      <w:r w:rsidRPr="00DE65B6">
        <w:rPr>
          <w:rStyle w:val="StyleUnderline"/>
          <w:rFonts w:asciiTheme="majorHAnsi" w:hAnsiTheme="majorHAnsi" w:cstheme="majorHAnsi"/>
        </w:rPr>
        <w:t>the legal regime will reduce administrative costs and increase legal certainty.</w:t>
      </w:r>
      <w:r w:rsidRPr="00DE65B6">
        <w:rPr>
          <w:rFonts w:asciiTheme="majorHAnsi" w:hAnsiTheme="majorHAnsi" w:cstheme="majorHAnsi"/>
        </w:rPr>
        <w:t xml:space="preserve">109 By comparison, a system where patent acquisition is prohibited until after the ban would only result in a complex scheme whereby prior use, prior art, and other novelty requirements are handled. </w:t>
      </w:r>
    </w:p>
    <w:p w14:paraId="43C8B994" w14:textId="77777777" w:rsidR="00B94C51" w:rsidRPr="00DE65B6" w:rsidRDefault="00B94C51" w:rsidP="00B94C51">
      <w:pPr>
        <w:rPr>
          <w:rFonts w:asciiTheme="majorHAnsi" w:hAnsiTheme="majorHAnsi" w:cstheme="majorHAnsi"/>
        </w:rPr>
      </w:pPr>
      <w:r w:rsidRPr="00DE65B6">
        <w:rPr>
          <w:rStyle w:val="StyleUnderline"/>
          <w:rFonts w:asciiTheme="majorHAnsi" w:hAnsiTheme="majorHAnsi" w:cstheme="majorHAnsi"/>
        </w:rPr>
        <w:t xml:space="preserve">Third, </w:t>
      </w:r>
      <w:r w:rsidRPr="009651FA">
        <w:rPr>
          <w:rStyle w:val="StyleUnderline"/>
          <w:rFonts w:asciiTheme="majorHAnsi" w:hAnsiTheme="majorHAnsi" w:cstheme="majorHAnsi"/>
          <w:highlight w:val="green"/>
        </w:rPr>
        <w:t xml:space="preserve">if actors </w:t>
      </w:r>
      <w:r w:rsidRPr="00BB67D4">
        <w:rPr>
          <w:rStyle w:val="StyleUnderline"/>
          <w:rFonts w:asciiTheme="majorHAnsi" w:hAnsiTheme="majorHAnsi" w:cstheme="majorHAnsi"/>
        </w:rPr>
        <w:t>are</w:t>
      </w:r>
      <w:r w:rsidRPr="009651FA">
        <w:rPr>
          <w:rStyle w:val="StyleUnderline"/>
          <w:rFonts w:asciiTheme="majorHAnsi" w:hAnsiTheme="majorHAnsi" w:cstheme="majorHAnsi"/>
          <w:highlight w:val="green"/>
        </w:rPr>
        <w:t xml:space="preserve"> utilizing tech</w:t>
      </w:r>
      <w:r w:rsidRPr="00BB67D4">
        <w:rPr>
          <w:rStyle w:val="StyleUnderline"/>
          <w:rFonts w:asciiTheme="majorHAnsi" w:hAnsiTheme="majorHAnsi" w:cstheme="majorHAnsi"/>
        </w:rPr>
        <w:t xml:space="preserve">nology </w:t>
      </w:r>
      <w:r w:rsidRPr="009651FA">
        <w:rPr>
          <w:rStyle w:val="StyleUnderline"/>
          <w:rFonts w:asciiTheme="majorHAnsi" w:hAnsiTheme="majorHAnsi" w:cstheme="majorHAnsi"/>
          <w:highlight w:val="green"/>
        </w:rPr>
        <w:t>under</w:t>
      </w:r>
      <w:r w:rsidRPr="00DE65B6">
        <w:rPr>
          <w:rStyle w:val="StyleUnderline"/>
          <w:rFonts w:asciiTheme="majorHAnsi" w:hAnsiTheme="majorHAnsi" w:cstheme="majorHAnsi"/>
        </w:rPr>
        <w:t xml:space="preserve"> such currently unenforceable but </w:t>
      </w:r>
      <w:r w:rsidRPr="009651FA">
        <w:rPr>
          <w:rStyle w:val="StyleUnderline"/>
          <w:rFonts w:asciiTheme="majorHAnsi" w:hAnsiTheme="majorHAnsi" w:cstheme="majorHAnsi"/>
          <w:highlight w:val="green"/>
        </w:rPr>
        <w:t>soon-to-be enforceable patents</w:t>
      </w:r>
      <w:r w:rsidRPr="00BB67D4">
        <w:rPr>
          <w:rStyle w:val="StyleUnderline"/>
          <w:rFonts w:asciiTheme="majorHAnsi" w:hAnsiTheme="majorHAnsi" w:cstheme="majorHAnsi"/>
        </w:rPr>
        <w:t>, they</w:t>
      </w:r>
      <w:r w:rsidRPr="00DE65B6">
        <w:rPr>
          <w:rStyle w:val="StyleUnderline"/>
          <w:rFonts w:asciiTheme="majorHAnsi" w:hAnsiTheme="majorHAnsi" w:cstheme="majorHAnsi"/>
        </w:rPr>
        <w:t xml:space="preserve"> will </w:t>
      </w:r>
      <w:r w:rsidRPr="009651FA">
        <w:rPr>
          <w:rStyle w:val="StyleUnderline"/>
          <w:rFonts w:asciiTheme="majorHAnsi" w:hAnsiTheme="majorHAnsi" w:cstheme="majorHAnsi"/>
          <w:highlight w:val="green"/>
        </w:rPr>
        <w:t>have clear notice</w:t>
      </w:r>
      <w:r w:rsidRPr="00DE65B6">
        <w:rPr>
          <w:rStyle w:val="StyleUnderline"/>
          <w:rFonts w:asciiTheme="majorHAnsi" w:hAnsiTheme="majorHAnsi" w:cstheme="majorHAnsi"/>
        </w:rPr>
        <w:t xml:space="preserve"> when they must cease such infringing action, and either close their doors or develop a compliant way of doing business. Thus, </w:t>
      </w:r>
      <w:r w:rsidRPr="00BB67D4">
        <w:rPr>
          <w:rStyle w:val="StyleUnderline"/>
          <w:rFonts w:asciiTheme="majorHAnsi" w:hAnsiTheme="majorHAnsi" w:cstheme="majorHAnsi"/>
        </w:rPr>
        <w:t>actors i</w:t>
      </w:r>
      <w:r w:rsidRPr="00DE65B6">
        <w:rPr>
          <w:rStyle w:val="StyleUnderline"/>
          <w:rFonts w:asciiTheme="majorHAnsi" w:hAnsiTheme="majorHAnsi" w:cstheme="majorHAnsi"/>
        </w:rPr>
        <w:t xml:space="preserve">n the market </w:t>
      </w:r>
      <w:r w:rsidRPr="009651FA">
        <w:rPr>
          <w:rStyle w:val="StyleUnderline"/>
          <w:rFonts w:asciiTheme="majorHAnsi" w:hAnsiTheme="majorHAnsi" w:cstheme="majorHAnsi"/>
          <w:highlight w:val="green"/>
        </w:rPr>
        <w:t>can establish themselves and</w:t>
      </w:r>
      <w:r w:rsidRPr="00BB67D4">
        <w:rPr>
          <w:rStyle w:val="StyleUnderline"/>
          <w:rFonts w:asciiTheme="majorHAnsi" w:hAnsiTheme="majorHAnsi" w:cstheme="majorHAnsi"/>
        </w:rPr>
        <w:t xml:space="preserve"> then </w:t>
      </w:r>
      <w:r w:rsidRPr="009651FA">
        <w:rPr>
          <w:rStyle w:val="StyleUnderline"/>
          <w:rFonts w:asciiTheme="majorHAnsi" w:hAnsiTheme="majorHAnsi" w:cstheme="majorHAnsi"/>
          <w:highlight w:val="green"/>
        </w:rPr>
        <w:t>innovate their own means</w:t>
      </w:r>
      <w:r w:rsidRPr="00DE65B6">
        <w:rPr>
          <w:rStyle w:val="StyleUnderline"/>
          <w:rFonts w:asciiTheme="majorHAnsi" w:hAnsiTheme="majorHAnsi" w:cstheme="majorHAnsi"/>
        </w:rPr>
        <w:t xml:space="preserve"> of carrying out business or license it from those who do. </w:t>
      </w:r>
      <w:r w:rsidRPr="00BB67D4">
        <w:rPr>
          <w:rStyle w:val="StyleUnderline"/>
          <w:rFonts w:asciiTheme="majorHAnsi" w:hAnsiTheme="majorHAnsi" w:cstheme="majorHAnsi"/>
        </w:rPr>
        <w:t xml:space="preserve">This is </w:t>
      </w:r>
      <w:r w:rsidRPr="009651FA">
        <w:rPr>
          <w:rStyle w:val="StyleUnderline"/>
          <w:rFonts w:asciiTheme="majorHAnsi" w:hAnsiTheme="majorHAnsi" w:cstheme="majorHAnsi"/>
          <w:highlight w:val="green"/>
        </w:rPr>
        <w:t>the</w:t>
      </w:r>
      <w:r w:rsidRPr="00DE65B6">
        <w:rPr>
          <w:rStyle w:val="StyleUnderline"/>
          <w:rFonts w:asciiTheme="majorHAnsi" w:hAnsiTheme="majorHAnsi" w:cstheme="majorHAnsi"/>
        </w:rPr>
        <w:t xml:space="preserve"> exact </w:t>
      </w:r>
      <w:r w:rsidRPr="009651FA">
        <w:rPr>
          <w:rStyle w:val="StyleUnderline"/>
          <w:rFonts w:asciiTheme="majorHAnsi" w:hAnsiTheme="majorHAnsi" w:cstheme="majorHAnsi"/>
          <w:highlight w:val="green"/>
        </w:rPr>
        <w:t>action patents</w:t>
      </w:r>
      <w:r w:rsidRPr="00BB67D4">
        <w:rPr>
          <w:rStyle w:val="StyleUnderline"/>
          <w:rFonts w:asciiTheme="majorHAnsi" w:hAnsiTheme="majorHAnsi" w:cstheme="majorHAnsi"/>
        </w:rPr>
        <w:t xml:space="preserve"> are </w:t>
      </w:r>
      <w:r w:rsidRPr="009651FA">
        <w:rPr>
          <w:rStyle w:val="StyleUnderline"/>
          <w:rFonts w:asciiTheme="majorHAnsi" w:hAnsiTheme="majorHAnsi" w:cstheme="majorHAnsi"/>
          <w:highlight w:val="green"/>
        </w:rPr>
        <w:t>meant to incentivize, innovating new solutions</w:t>
      </w:r>
      <w:r w:rsidRPr="00DE65B6">
        <w:rPr>
          <w:rStyle w:val="StyleUnderline"/>
          <w:rFonts w:asciiTheme="majorHAnsi" w:hAnsiTheme="majorHAnsi" w:cstheme="majorHAnsi"/>
        </w:rPr>
        <w:t xml:space="preserve"> to problems</w:t>
      </w:r>
      <w:r w:rsidRPr="00DE65B6">
        <w:rPr>
          <w:rFonts w:asciiTheme="majorHAnsi" w:hAnsiTheme="majorHAnsi" w:cstheme="majorHAnsi"/>
        </w:rPr>
        <w:t xml:space="preserve">, even if the problem here is merely a legal one.110 </w:t>
      </w:r>
    </w:p>
    <w:p w14:paraId="06842DB3" w14:textId="77777777" w:rsidR="00B94C51" w:rsidRPr="00DE65B6" w:rsidRDefault="00B94C51" w:rsidP="00B94C51">
      <w:pPr>
        <w:rPr>
          <w:rStyle w:val="StyleUnderline"/>
          <w:rFonts w:asciiTheme="majorHAnsi" w:hAnsiTheme="majorHAnsi" w:cstheme="majorHAnsi"/>
        </w:rPr>
      </w:pPr>
      <w:r w:rsidRPr="00DE65B6">
        <w:rPr>
          <w:rStyle w:val="StyleUnderline"/>
          <w:rFonts w:asciiTheme="majorHAnsi" w:hAnsiTheme="majorHAnsi" w:cstheme="majorHAnsi"/>
        </w:rPr>
        <w:t xml:space="preserve">Fourth, after the cannabis market sustains established actors, the cannabis market may find that the benefits of promoting more actors in the market111—the purpose of barring patent enforcement—are once again outweighed by the value of the incentives that the patent system provides.112 </w:t>
      </w:r>
      <w:r w:rsidRPr="00BB67D4">
        <w:rPr>
          <w:rStyle w:val="StyleUnderline"/>
          <w:rFonts w:asciiTheme="majorHAnsi" w:hAnsiTheme="majorHAnsi" w:cstheme="majorHAnsi"/>
        </w:rPr>
        <w:t xml:space="preserve">Setting a </w:t>
      </w:r>
      <w:r w:rsidRPr="009651FA">
        <w:rPr>
          <w:rStyle w:val="StyleUnderline"/>
          <w:rFonts w:asciiTheme="majorHAnsi" w:hAnsiTheme="majorHAnsi" w:cstheme="majorHAnsi"/>
          <w:highlight w:val="green"/>
        </w:rPr>
        <w:t>time period</w:t>
      </w:r>
      <w:r w:rsidRPr="00DE65B6">
        <w:rPr>
          <w:rStyle w:val="StyleUnderline"/>
          <w:rFonts w:asciiTheme="majorHAnsi" w:hAnsiTheme="majorHAnsi" w:cstheme="majorHAnsi"/>
        </w:rPr>
        <w:t xml:space="preserve"> for when patent enforcement will return </w:t>
      </w:r>
      <w:r w:rsidRPr="009651FA">
        <w:rPr>
          <w:rStyle w:val="StyleUnderline"/>
          <w:rFonts w:asciiTheme="majorHAnsi" w:hAnsiTheme="majorHAnsi" w:cstheme="majorHAnsi"/>
          <w:highlight w:val="green"/>
        </w:rPr>
        <w:t>ensures</w:t>
      </w:r>
      <w:r w:rsidRPr="00DE65B6">
        <w:rPr>
          <w:rStyle w:val="StyleUnderline"/>
          <w:rFonts w:asciiTheme="majorHAnsi" w:hAnsiTheme="majorHAnsi" w:cstheme="majorHAnsi"/>
        </w:rPr>
        <w:t xml:space="preserve"> that </w:t>
      </w:r>
      <w:r w:rsidRPr="009651FA">
        <w:rPr>
          <w:rStyle w:val="StyleUnderline"/>
          <w:rFonts w:asciiTheme="majorHAnsi" w:hAnsiTheme="majorHAnsi" w:cstheme="majorHAnsi"/>
          <w:highlight w:val="green"/>
        </w:rPr>
        <w:t>the market</w:t>
      </w:r>
      <w:r w:rsidRPr="00BB67D4">
        <w:rPr>
          <w:rStyle w:val="StyleUnderline"/>
          <w:rFonts w:asciiTheme="majorHAnsi" w:hAnsiTheme="majorHAnsi" w:cstheme="majorHAnsi"/>
        </w:rPr>
        <w:t xml:space="preserve"> is </w:t>
      </w:r>
      <w:r w:rsidRPr="009651FA">
        <w:rPr>
          <w:rStyle w:val="StyleUnderline"/>
          <w:rFonts w:asciiTheme="majorHAnsi" w:hAnsiTheme="majorHAnsi" w:cstheme="majorHAnsi"/>
          <w:highlight w:val="green"/>
        </w:rPr>
        <w:t>not devoid of</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 xml:space="preserve">incentives once </w:t>
      </w:r>
      <w:r w:rsidRPr="00BB67D4">
        <w:rPr>
          <w:rStyle w:val="StyleUnderline"/>
          <w:rFonts w:asciiTheme="majorHAnsi" w:hAnsiTheme="majorHAnsi" w:cstheme="majorHAnsi"/>
        </w:rPr>
        <w:t>the initial</w:t>
      </w:r>
      <w:r w:rsidRPr="00DE65B6">
        <w:rPr>
          <w:rStyle w:val="StyleUnderline"/>
          <w:rFonts w:asciiTheme="majorHAnsi" w:hAnsiTheme="majorHAnsi" w:cstheme="majorHAnsi"/>
        </w:rPr>
        <w:t xml:space="preserve"> </w:t>
      </w:r>
      <w:r w:rsidRPr="009651FA">
        <w:rPr>
          <w:rStyle w:val="StyleUnderline"/>
          <w:rFonts w:asciiTheme="majorHAnsi" w:hAnsiTheme="majorHAnsi" w:cstheme="majorHAnsi"/>
          <w:highlight w:val="green"/>
        </w:rPr>
        <w:t>“green rush”</w:t>
      </w:r>
      <w:r w:rsidRPr="00DE65B6">
        <w:rPr>
          <w:rFonts w:asciiTheme="majorHAnsi" w:hAnsiTheme="majorHAnsi" w:cstheme="majorHAnsi"/>
        </w:rPr>
        <w:t xml:space="preserve">113 </w:t>
      </w:r>
      <w:r w:rsidRPr="009651FA">
        <w:rPr>
          <w:rStyle w:val="StyleUnderline"/>
          <w:rFonts w:asciiTheme="majorHAnsi" w:hAnsiTheme="majorHAnsi" w:cstheme="majorHAnsi"/>
          <w:highlight w:val="green"/>
        </w:rPr>
        <w:t>wears off</w:t>
      </w:r>
      <w:r w:rsidRPr="00DE65B6">
        <w:rPr>
          <w:rStyle w:val="StyleUnderline"/>
          <w:rFonts w:asciiTheme="majorHAnsi" w:hAnsiTheme="majorHAnsi" w:cstheme="majorHAnsi"/>
        </w:rPr>
        <w:t xml:space="preserve">. </w:t>
      </w:r>
    </w:p>
    <w:p w14:paraId="17D9D1B8" w14:textId="77777777" w:rsidR="00B94C51" w:rsidRPr="00DE65B6" w:rsidRDefault="00B94C51" w:rsidP="00B94C51">
      <w:pPr>
        <w:rPr>
          <w:rStyle w:val="StyleUnderline"/>
          <w:rFonts w:asciiTheme="majorHAnsi" w:hAnsiTheme="majorHAnsi" w:cstheme="majorHAnsi"/>
        </w:rPr>
      </w:pPr>
      <w:r w:rsidRPr="00BB67D4">
        <w:rPr>
          <w:rStyle w:val="StyleUnderline"/>
          <w:rFonts w:asciiTheme="majorHAnsi" w:hAnsiTheme="majorHAnsi" w:cstheme="majorHAnsi"/>
        </w:rPr>
        <w:t xml:space="preserve">Fifth, this </w:t>
      </w:r>
      <w:r w:rsidRPr="009651FA">
        <w:rPr>
          <w:rStyle w:val="StyleUnderline"/>
          <w:rFonts w:asciiTheme="majorHAnsi" w:hAnsiTheme="majorHAnsi" w:cstheme="majorHAnsi"/>
          <w:highlight w:val="green"/>
        </w:rPr>
        <w:t>solution bans</w:t>
      </w:r>
      <w:r w:rsidRPr="00DE65B6">
        <w:rPr>
          <w:rStyle w:val="StyleUnderline"/>
          <w:rFonts w:asciiTheme="majorHAnsi" w:hAnsiTheme="majorHAnsi" w:cstheme="majorHAnsi"/>
        </w:rPr>
        <w:t xml:space="preserve"> foreign </w:t>
      </w:r>
      <w:r w:rsidRPr="009651FA">
        <w:rPr>
          <w:rStyle w:val="StyleUnderline"/>
          <w:rFonts w:asciiTheme="majorHAnsi" w:hAnsiTheme="majorHAnsi" w:cstheme="majorHAnsi"/>
          <w:highlight w:val="green"/>
        </w:rPr>
        <w:t>monopolies</w:t>
      </w:r>
      <w:r w:rsidRPr="00DE65B6">
        <w:rPr>
          <w:rStyle w:val="StyleUnderline"/>
          <w:rFonts w:asciiTheme="majorHAnsi" w:hAnsiTheme="majorHAnsi" w:cstheme="majorHAnsi"/>
        </w:rPr>
        <w:t>, not foreign participation.</w:t>
      </w:r>
      <w:r w:rsidRPr="00DE65B6">
        <w:rPr>
          <w:rFonts w:asciiTheme="majorHAnsi" w:hAnsiTheme="majorHAnsi" w:cstheme="majorHAnsi"/>
        </w:rPr>
        <w:t xml:space="preserve"> This solution does not inhibit foreign companies from moving their business to local markets if the legal regime allows.114 With the ability to move their intellectual property portfolio, foreign companies can still acquire a trademark and operate their business plan, benefitting from the experience acquired in the prior years of operation. </w:t>
      </w:r>
      <w:r w:rsidRPr="00DE65B6">
        <w:rPr>
          <w:rStyle w:val="StyleUnderline"/>
          <w:rFonts w:asciiTheme="majorHAnsi" w:hAnsiTheme="majorHAnsi" w:cstheme="majorHAnsi"/>
        </w:rPr>
        <w:t xml:space="preserve">Foreign participants, just like domestic </w:t>
      </w:r>
      <w:r w:rsidRPr="009651FA">
        <w:rPr>
          <w:rStyle w:val="StyleUnderline"/>
          <w:rFonts w:asciiTheme="majorHAnsi" w:hAnsiTheme="majorHAnsi" w:cstheme="majorHAnsi"/>
          <w:highlight w:val="green"/>
        </w:rPr>
        <w:t>participants, cannot monopolize their innovations</w:t>
      </w:r>
      <w:r w:rsidRPr="00DE65B6">
        <w:rPr>
          <w:rStyle w:val="StyleUnderline"/>
          <w:rFonts w:asciiTheme="majorHAnsi" w:hAnsiTheme="majorHAnsi" w:cstheme="majorHAnsi"/>
        </w:rPr>
        <w:t>, and are thus placed on an equal footing.</w:t>
      </w:r>
    </w:p>
    <w:p w14:paraId="1A4F4155" w14:textId="77777777" w:rsidR="00B94C51" w:rsidRPr="00DE65B6" w:rsidRDefault="00B94C51" w:rsidP="00B94C51">
      <w:pPr>
        <w:rPr>
          <w:rFonts w:asciiTheme="majorHAnsi" w:hAnsiTheme="majorHAnsi" w:cstheme="majorHAnsi"/>
        </w:rPr>
      </w:pPr>
    </w:p>
    <w:p w14:paraId="6D8A2A46" w14:textId="77777777" w:rsidR="00B94C51" w:rsidRPr="00DE65B6" w:rsidRDefault="00B94C51" w:rsidP="00B94C51">
      <w:pPr>
        <w:pStyle w:val="Heading3"/>
        <w:rPr>
          <w:rFonts w:asciiTheme="majorHAnsi" w:hAnsiTheme="majorHAnsi" w:cstheme="majorHAnsi"/>
        </w:rPr>
      </w:pPr>
      <w:bookmarkStart w:id="0" w:name="_Hlk32134100"/>
      <w:bookmarkStart w:id="1" w:name="_Hlk32052730"/>
      <w:r w:rsidRPr="00DE65B6">
        <w:rPr>
          <w:rFonts w:asciiTheme="majorHAnsi" w:hAnsiTheme="majorHAnsi" w:cstheme="majorHAnsi"/>
        </w:rPr>
        <w:t>FW – Normal</w:t>
      </w:r>
    </w:p>
    <w:p w14:paraId="6884BBCF" w14:textId="77777777" w:rsidR="00B94C51" w:rsidRPr="00DE65B6" w:rsidRDefault="00B94C51" w:rsidP="00B94C51">
      <w:pPr>
        <w:pStyle w:val="Heading4"/>
        <w:spacing w:line="276" w:lineRule="auto"/>
        <w:rPr>
          <w:rFonts w:asciiTheme="majorHAnsi" w:hAnsiTheme="majorHAnsi" w:cstheme="majorHAnsi"/>
        </w:rPr>
      </w:pPr>
      <w:bookmarkStart w:id="2" w:name="_Hlk51986527"/>
      <w:bookmarkStart w:id="3" w:name="_Hlk64212145"/>
      <w:bookmarkStart w:id="4" w:name="_Hlk61766057"/>
      <w:r w:rsidRPr="00DE65B6">
        <w:rPr>
          <w:rFonts w:asciiTheme="majorHAnsi" w:hAnsiTheme="majorHAnsi" w:cstheme="majorHAnsi"/>
        </w:rPr>
        <w:t>Pleasure and pain are intrinsically valuable.</w:t>
      </w:r>
    </w:p>
    <w:p w14:paraId="4725E21E" w14:textId="77777777" w:rsidR="00B94C51" w:rsidRPr="00DE65B6" w:rsidRDefault="00B94C51" w:rsidP="00B94C51">
      <w:pPr>
        <w:spacing w:line="276" w:lineRule="auto"/>
        <w:rPr>
          <w:rFonts w:asciiTheme="majorHAnsi" w:hAnsiTheme="majorHAnsi" w:cstheme="majorHAnsi"/>
        </w:rPr>
      </w:pPr>
      <w:r w:rsidRPr="00DE65B6">
        <w:rPr>
          <w:rStyle w:val="Style13ptBold"/>
          <w:rFonts w:asciiTheme="majorHAnsi" w:hAnsiTheme="majorHAnsi" w:cstheme="majorHAnsi"/>
        </w:rPr>
        <w:t>Moen 16</w:t>
      </w:r>
      <w:r w:rsidRPr="00DE65B6">
        <w:rPr>
          <w:rFonts w:asciiTheme="majorHAnsi" w:hAnsiTheme="majorHAnsi" w:cstheme="majorHAnsi"/>
        </w:rPr>
        <w:t xml:space="preserve"> [Ole Martin Moen, Research Fellow in Philosophy at University of Oslo “An Argument for Hedonism” Journal of Value Inquiry (Springer), 50 (2) 2016: 267–281] SJDI, brackets in original</w:t>
      </w:r>
    </w:p>
    <w:p w14:paraId="136084A6" w14:textId="77777777" w:rsidR="00B94C51" w:rsidRPr="00DE65B6" w:rsidRDefault="00B94C51" w:rsidP="00B94C51">
      <w:pPr>
        <w:spacing w:line="276" w:lineRule="auto"/>
        <w:rPr>
          <w:rFonts w:asciiTheme="majorHAnsi" w:hAnsiTheme="majorHAnsi" w:cstheme="majorHAnsi"/>
          <w:szCs w:val="26"/>
        </w:rPr>
      </w:pPr>
      <w:r w:rsidRPr="00DE65B6">
        <w:rPr>
          <w:rFonts w:asciiTheme="majorHAnsi" w:hAnsiTheme="majorHAnsi" w:cstheme="majorHAnsi"/>
          <w:szCs w:val="26"/>
        </w:rPr>
        <w:t xml:space="preserve">Let us start by observing, empirically, that a widely shared judgment about intrinsic value and disvalue is that pleasure is intrinsically valuable and pain is intrinsically disvaluable. On virtually any proposed list of intrinsic values and disvalues (we will look at some of them below), pleasure is included among the intrinsic values and pain among the intrinsic disvalues. This inclusion makes intuitive sense, moreover, for </w:t>
      </w:r>
      <w:r w:rsidRPr="009651FA">
        <w:rPr>
          <w:rFonts w:asciiTheme="majorHAnsi" w:hAnsiTheme="majorHAnsi" w:cstheme="majorHAnsi"/>
          <w:b/>
          <w:sz w:val="26"/>
          <w:szCs w:val="26"/>
          <w:highlight w:val="green"/>
          <w:u w:val="single"/>
        </w:rPr>
        <w:t>there is something undeniably good about</w:t>
      </w:r>
      <w:r w:rsidRPr="00DE65B6">
        <w:rPr>
          <w:rFonts w:asciiTheme="majorHAnsi" w:hAnsiTheme="majorHAnsi" w:cstheme="majorHAnsi"/>
          <w:szCs w:val="26"/>
        </w:rPr>
        <w:t xml:space="preserve"> the way </w:t>
      </w:r>
      <w:r w:rsidRPr="009651FA">
        <w:rPr>
          <w:rFonts w:asciiTheme="majorHAnsi" w:hAnsiTheme="majorHAnsi" w:cstheme="majorHAnsi"/>
          <w:b/>
          <w:sz w:val="26"/>
          <w:szCs w:val="26"/>
          <w:highlight w:val="green"/>
          <w:u w:val="single"/>
        </w:rPr>
        <w:t>pleasure</w:t>
      </w:r>
      <w:r w:rsidRPr="00DE65B6">
        <w:rPr>
          <w:rFonts w:asciiTheme="majorHAnsi" w:hAnsiTheme="majorHAnsi" w:cstheme="majorHAnsi"/>
          <w:b/>
          <w:sz w:val="26"/>
          <w:szCs w:val="26"/>
          <w:u w:val="single"/>
        </w:rPr>
        <w:t xml:space="preserve"> </w:t>
      </w:r>
      <w:r w:rsidRPr="00DE65B6">
        <w:rPr>
          <w:rFonts w:asciiTheme="majorHAnsi" w:hAnsiTheme="majorHAnsi" w:cstheme="majorHAnsi"/>
          <w:szCs w:val="26"/>
        </w:rPr>
        <w:t xml:space="preserve">feels </w:t>
      </w:r>
      <w:r w:rsidRPr="009651FA">
        <w:rPr>
          <w:rFonts w:asciiTheme="majorHAnsi" w:hAnsiTheme="majorHAnsi" w:cstheme="majorHAnsi"/>
          <w:b/>
          <w:sz w:val="26"/>
          <w:szCs w:val="26"/>
          <w:highlight w:val="green"/>
          <w:u w:val="single"/>
        </w:rPr>
        <w:t>and</w:t>
      </w:r>
      <w:r w:rsidRPr="00DE65B6">
        <w:rPr>
          <w:rFonts w:asciiTheme="majorHAnsi" w:hAnsiTheme="majorHAnsi" w:cstheme="majorHAnsi"/>
          <w:b/>
          <w:sz w:val="26"/>
          <w:szCs w:val="26"/>
          <w:u w:val="single"/>
        </w:rPr>
        <w:t xml:space="preserve"> </w:t>
      </w:r>
      <w:r w:rsidRPr="00DE65B6">
        <w:rPr>
          <w:rFonts w:asciiTheme="majorHAnsi" w:hAnsiTheme="majorHAnsi" w:cstheme="majorHAnsi"/>
          <w:szCs w:val="26"/>
        </w:rPr>
        <w:t>something</w:t>
      </w:r>
      <w:r w:rsidRPr="00DE65B6">
        <w:rPr>
          <w:rFonts w:asciiTheme="majorHAnsi" w:hAnsiTheme="majorHAnsi" w:cstheme="majorHAnsi"/>
          <w:b/>
          <w:sz w:val="26"/>
          <w:szCs w:val="26"/>
          <w:u w:val="single"/>
        </w:rPr>
        <w:t xml:space="preserve"> </w:t>
      </w:r>
      <w:r w:rsidRPr="009651FA">
        <w:rPr>
          <w:rFonts w:asciiTheme="majorHAnsi" w:hAnsiTheme="majorHAnsi" w:cstheme="majorHAnsi"/>
          <w:b/>
          <w:sz w:val="26"/>
          <w:szCs w:val="26"/>
          <w:highlight w:val="green"/>
          <w:u w:val="single"/>
        </w:rPr>
        <w:t>undeniably bad about</w:t>
      </w:r>
      <w:r w:rsidRPr="00DE65B6">
        <w:rPr>
          <w:rFonts w:asciiTheme="majorHAnsi" w:hAnsiTheme="majorHAnsi" w:cstheme="majorHAnsi"/>
          <w:szCs w:val="26"/>
        </w:rPr>
        <w:t xml:space="preserve"> the way </w:t>
      </w:r>
      <w:r w:rsidRPr="009651FA">
        <w:rPr>
          <w:rFonts w:asciiTheme="majorHAnsi" w:hAnsiTheme="majorHAnsi" w:cstheme="majorHAnsi"/>
          <w:b/>
          <w:sz w:val="26"/>
          <w:szCs w:val="26"/>
          <w:highlight w:val="green"/>
          <w:u w:val="single"/>
        </w:rPr>
        <w:t>pain</w:t>
      </w:r>
      <w:r w:rsidRPr="00DE65B6">
        <w:rPr>
          <w:rFonts w:asciiTheme="majorHAnsi" w:hAnsiTheme="majorHAnsi" w:cstheme="majorHAnsi"/>
          <w:b/>
          <w:sz w:val="26"/>
          <w:szCs w:val="26"/>
          <w:u w:val="single"/>
        </w:rPr>
        <w:t xml:space="preserve"> </w:t>
      </w:r>
      <w:r w:rsidRPr="00DE65B6">
        <w:rPr>
          <w:rFonts w:asciiTheme="majorHAnsi" w:hAnsiTheme="majorHAnsi" w:cstheme="majorHAnsi"/>
          <w:szCs w:val="26"/>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DE65B6">
        <w:rPr>
          <w:rFonts w:asciiTheme="majorHAnsi" w:hAnsiTheme="majorHAnsi" w:cstheme="majorHAnsi"/>
          <w:b/>
          <w:sz w:val="26"/>
          <w:szCs w:val="26"/>
          <w:u w:val="single"/>
        </w:rPr>
        <w:t xml:space="preserve">I might ask: “What for?” </w:t>
      </w:r>
      <w:r w:rsidRPr="00DE65B6">
        <w:rPr>
          <w:rFonts w:asciiTheme="majorHAnsi" w:hAnsiTheme="majorHAnsi" w:cstheme="majorHAnsi"/>
          <w:szCs w:val="26"/>
        </w:rPr>
        <w:t>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w:t>
      </w:r>
      <w:r w:rsidRPr="00DE65B6">
        <w:rPr>
          <w:rFonts w:asciiTheme="majorHAnsi" w:hAnsiTheme="majorHAnsi" w:cstheme="majorHAnsi"/>
          <w:b/>
          <w:sz w:val="26"/>
          <w:szCs w:val="26"/>
          <w:u w:val="single"/>
        </w:rPr>
        <w:t xml:space="preserve">But </w:t>
      </w:r>
      <w:r w:rsidRPr="00DE65B6">
        <w:rPr>
          <w:rFonts w:asciiTheme="majorHAnsi" w:hAnsiTheme="majorHAnsi" w:cstheme="majorHAnsi"/>
          <w:szCs w:val="26"/>
        </w:rPr>
        <w:t xml:space="preserve">what is the pleasure of drinking the soda good for?” the discussion is likely to reach an awkward end. The reason is that the </w:t>
      </w:r>
      <w:r w:rsidRPr="00DE65B6">
        <w:rPr>
          <w:rFonts w:asciiTheme="majorHAnsi" w:hAnsiTheme="majorHAnsi" w:cstheme="majorHAnsi"/>
          <w:b/>
          <w:sz w:val="26"/>
          <w:szCs w:val="26"/>
          <w:u w:val="single"/>
        </w:rPr>
        <w:t xml:space="preserve">pleasure is not good for anything further; </w:t>
      </w:r>
      <w:r w:rsidRPr="00DE65B6">
        <w:rPr>
          <w:rFonts w:asciiTheme="majorHAnsi" w:hAnsiTheme="majorHAnsi" w:cstheme="majorHAnsi"/>
          <w:szCs w:val="26"/>
        </w:rPr>
        <w:t xml:space="preserve">it is simply that for which going to the convenience store and buying the soda is good.3 As Aristotle observes: </w:t>
      </w:r>
      <w:r w:rsidRPr="00DE65B6">
        <w:rPr>
          <w:rFonts w:asciiTheme="majorHAnsi" w:hAnsiTheme="majorHAnsi" w:cstheme="majorHAnsi"/>
          <w:b/>
          <w:sz w:val="26"/>
          <w:szCs w:val="26"/>
          <w:u w:val="single"/>
        </w:rPr>
        <w:t>“</w:t>
      </w:r>
      <w:r w:rsidRPr="009651FA">
        <w:rPr>
          <w:rFonts w:asciiTheme="majorHAnsi" w:hAnsiTheme="majorHAnsi" w:cstheme="majorHAnsi"/>
          <w:b/>
          <w:sz w:val="26"/>
          <w:szCs w:val="26"/>
          <w:highlight w:val="green"/>
          <w:u w:val="single"/>
        </w:rPr>
        <w:t>We never ask</w:t>
      </w:r>
      <w:r w:rsidRPr="00DE65B6">
        <w:rPr>
          <w:rFonts w:asciiTheme="majorHAnsi" w:hAnsiTheme="majorHAnsi" w:cstheme="majorHAnsi"/>
          <w:szCs w:val="26"/>
        </w:rPr>
        <w:t xml:space="preserve"> [a man] </w:t>
      </w:r>
      <w:r w:rsidRPr="009651FA">
        <w:rPr>
          <w:rFonts w:asciiTheme="majorHAnsi" w:hAnsiTheme="majorHAnsi" w:cstheme="majorHAnsi"/>
          <w:b/>
          <w:sz w:val="26"/>
          <w:szCs w:val="26"/>
          <w:highlight w:val="green"/>
          <w:u w:val="single"/>
        </w:rPr>
        <w:t>what</w:t>
      </w:r>
      <w:r w:rsidRPr="00DE65B6">
        <w:rPr>
          <w:rFonts w:asciiTheme="majorHAnsi" w:hAnsiTheme="majorHAnsi" w:cstheme="majorHAnsi"/>
          <w:b/>
          <w:sz w:val="26"/>
          <w:szCs w:val="26"/>
          <w:u w:val="single"/>
        </w:rPr>
        <w:t xml:space="preserve"> his </w:t>
      </w:r>
      <w:r w:rsidRPr="009651FA">
        <w:rPr>
          <w:rFonts w:asciiTheme="majorHAnsi" w:hAnsiTheme="majorHAnsi" w:cstheme="majorHAnsi"/>
          <w:b/>
          <w:sz w:val="26"/>
          <w:szCs w:val="26"/>
          <w:highlight w:val="green"/>
          <w:u w:val="single"/>
        </w:rPr>
        <w:t>end is in being pleased, because</w:t>
      </w:r>
      <w:r w:rsidRPr="00DE65B6">
        <w:rPr>
          <w:rFonts w:asciiTheme="majorHAnsi" w:hAnsiTheme="majorHAnsi" w:cstheme="majorHAnsi"/>
          <w:b/>
          <w:sz w:val="26"/>
          <w:szCs w:val="26"/>
          <w:u w:val="single"/>
        </w:rPr>
        <w:t xml:space="preserve"> </w:t>
      </w:r>
      <w:r w:rsidRPr="00DE65B6">
        <w:rPr>
          <w:rFonts w:asciiTheme="majorHAnsi" w:hAnsiTheme="majorHAnsi" w:cstheme="majorHAnsi"/>
          <w:szCs w:val="26"/>
        </w:rPr>
        <w:t xml:space="preserve">we assume that </w:t>
      </w:r>
      <w:r w:rsidRPr="009651FA">
        <w:rPr>
          <w:rFonts w:asciiTheme="majorHAnsi" w:hAnsiTheme="majorHAnsi" w:cstheme="majorHAnsi"/>
          <w:b/>
          <w:sz w:val="26"/>
          <w:szCs w:val="26"/>
          <w:highlight w:val="green"/>
          <w:u w:val="single"/>
        </w:rPr>
        <w:t>pleasure is</w:t>
      </w:r>
      <w:r w:rsidRPr="00DE65B6">
        <w:rPr>
          <w:rFonts w:asciiTheme="majorHAnsi" w:hAnsiTheme="majorHAnsi" w:cstheme="majorHAnsi"/>
          <w:b/>
          <w:sz w:val="26"/>
          <w:szCs w:val="26"/>
          <w:u w:val="single"/>
        </w:rPr>
        <w:t xml:space="preserve"> </w:t>
      </w:r>
      <w:r w:rsidRPr="00DE65B6">
        <w:rPr>
          <w:rFonts w:asciiTheme="majorHAnsi" w:hAnsiTheme="majorHAnsi" w:cstheme="majorHAnsi"/>
          <w:szCs w:val="26"/>
        </w:rPr>
        <w:t xml:space="preserve">choice </w:t>
      </w:r>
      <w:r w:rsidRPr="009651FA">
        <w:rPr>
          <w:rFonts w:asciiTheme="majorHAnsi" w:hAnsiTheme="majorHAnsi" w:cstheme="majorHAnsi"/>
          <w:b/>
          <w:sz w:val="26"/>
          <w:szCs w:val="26"/>
          <w:highlight w:val="green"/>
          <w:u w:val="single"/>
        </w:rPr>
        <w:t>worthy in itself</w:t>
      </w:r>
      <w:r w:rsidRPr="00DE65B6">
        <w:rPr>
          <w:rFonts w:asciiTheme="majorHAnsi" w:hAnsiTheme="majorHAnsi" w:cstheme="majorHAnsi"/>
          <w:b/>
          <w:sz w:val="26"/>
          <w:szCs w:val="26"/>
          <w:u w:val="single"/>
        </w:rPr>
        <w:t>.”</w:t>
      </w:r>
      <w:r w:rsidRPr="00DE65B6">
        <w:rPr>
          <w:rFonts w:asciiTheme="majorHAnsi" w:hAnsiTheme="majorHAnsi" w:cstheme="majorHAnsi"/>
          <w:szCs w:val="2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9651FA">
        <w:rPr>
          <w:rFonts w:asciiTheme="majorHAnsi" w:hAnsiTheme="majorHAnsi" w:cstheme="majorHAnsi"/>
          <w:b/>
          <w:sz w:val="26"/>
          <w:szCs w:val="26"/>
          <w:highlight w:val="green"/>
          <w:u w:val="single"/>
        </w:rPr>
        <w:t>pleasure and pain are both places where we reach the end of the line in matters of value.</w:t>
      </w:r>
      <w:r w:rsidRPr="00DE65B6">
        <w:rPr>
          <w:rFonts w:asciiTheme="majorHAnsi" w:hAnsiTheme="majorHAnsi" w:cstheme="majorHAnsi"/>
          <w:szCs w:val="26"/>
        </w:rPr>
        <w:t xml:space="preserve"> </w:t>
      </w:r>
    </w:p>
    <w:bookmarkEnd w:id="2"/>
    <w:p w14:paraId="78CD8F6C" w14:textId="77777777" w:rsidR="00B94C51" w:rsidRPr="00DE65B6" w:rsidRDefault="00B94C51" w:rsidP="00B94C51">
      <w:pPr>
        <w:pStyle w:val="Heading4"/>
        <w:rPr>
          <w:rFonts w:asciiTheme="majorHAnsi" w:hAnsiTheme="majorHAnsi" w:cstheme="majorHAnsi"/>
        </w:rPr>
      </w:pPr>
      <w:r w:rsidRPr="00DE65B6">
        <w:rPr>
          <w:rFonts w:asciiTheme="majorHAnsi" w:hAnsiTheme="majorHAnsi" w:cstheme="majorHAnsi"/>
        </w:rPr>
        <w:t xml:space="preserve">Thus, the standard is consistency with hedonic act utilitarianism. </w:t>
      </w:r>
    </w:p>
    <w:bookmarkEnd w:id="0"/>
    <w:p w14:paraId="01040824" w14:textId="77777777" w:rsidR="00B94C51" w:rsidRPr="00DE65B6" w:rsidRDefault="00B94C51" w:rsidP="00B94C51">
      <w:pPr>
        <w:pStyle w:val="Heading4"/>
        <w:rPr>
          <w:rFonts w:asciiTheme="majorHAnsi" w:hAnsiTheme="majorHAnsi" w:cstheme="majorHAnsi"/>
        </w:rPr>
      </w:pPr>
      <w:r w:rsidRPr="00DE65B6">
        <w:rPr>
          <w:rFonts w:asciiTheme="majorHAnsi" w:hAnsiTheme="majorHAnsi" w:cstheme="majorHAnsi"/>
        </w:rPr>
        <w:t>Prefer additionally:</w:t>
      </w:r>
    </w:p>
    <w:p w14:paraId="12B901C1" w14:textId="77777777" w:rsidR="00B94C51" w:rsidRPr="00DE65B6" w:rsidRDefault="00B94C51" w:rsidP="00B94C51">
      <w:pPr>
        <w:pStyle w:val="Heading4"/>
        <w:rPr>
          <w:rFonts w:asciiTheme="majorHAnsi" w:hAnsiTheme="majorHAnsi" w:cstheme="majorHAnsi"/>
        </w:rPr>
      </w:pPr>
      <w:bookmarkStart w:id="5" w:name="_Hlk58056668"/>
      <w:bookmarkStart w:id="6" w:name="_Hlk51986558"/>
      <w:r w:rsidRPr="00DE65B6">
        <w:rPr>
          <w:rFonts w:asciiTheme="majorHAnsi" w:hAnsiTheme="majorHAnsi" w:cstheme="majorHAnsi"/>
        </w:rPr>
        <w:t xml:space="preserve">1] Actor specificity – </w:t>
      </w:r>
    </w:p>
    <w:p w14:paraId="5E851730" w14:textId="77777777" w:rsidR="00B94C51" w:rsidRPr="00DE65B6" w:rsidRDefault="00B94C51" w:rsidP="00B94C51">
      <w:pPr>
        <w:pStyle w:val="Heading4"/>
        <w:rPr>
          <w:rFonts w:asciiTheme="majorHAnsi" w:hAnsiTheme="majorHAnsi" w:cstheme="majorHAnsi"/>
        </w:rPr>
      </w:pPr>
      <w:r w:rsidRPr="00DE65B6">
        <w:rPr>
          <w:rFonts w:asciiTheme="majorHAnsi" w:hAnsiTheme="majorHAnsi" w:cstheme="majorHAnsi"/>
        </w:rPr>
        <w:t>A] Aggregation – every policy benefits some and harms others, which also means side constraints freeze action.</w:t>
      </w:r>
    </w:p>
    <w:bookmarkEnd w:id="3"/>
    <w:bookmarkEnd w:id="5"/>
    <w:p w14:paraId="32D77C1F" w14:textId="77777777" w:rsidR="00B94C51" w:rsidRPr="00DE65B6" w:rsidRDefault="00B94C51" w:rsidP="00B94C51">
      <w:pPr>
        <w:pStyle w:val="Heading4"/>
        <w:rPr>
          <w:rFonts w:asciiTheme="majorHAnsi" w:hAnsiTheme="majorHAnsi" w:cstheme="majorHAnsi"/>
          <w:szCs w:val="16"/>
        </w:rPr>
      </w:pPr>
      <w:r w:rsidRPr="00DE65B6">
        <w:rPr>
          <w:rFonts w:asciiTheme="majorHAnsi" w:hAnsiTheme="majorHAnsi" w:cstheme="majorHAnsi"/>
        </w:rPr>
        <w:t>B] No intent-foresight distinction –</w:t>
      </w:r>
      <w:r w:rsidRPr="00DE65B6">
        <w:rPr>
          <w:rFonts w:asciiTheme="majorHAnsi" w:eastAsia="Calibri" w:hAnsiTheme="majorHAnsi" w:cstheme="majorHAnsi"/>
        </w:rPr>
        <w:t xml:space="preserve"> If</w:t>
      </w:r>
      <w:r w:rsidRPr="00DE65B6">
        <w:rPr>
          <w:rFonts w:asciiTheme="majorHAnsi" w:hAnsiTheme="majorHAnsi" w:cstheme="majorHAnsi"/>
        </w:rPr>
        <w:t xml:space="preserve"> </w:t>
      </w:r>
      <w:r w:rsidRPr="00DE65B6">
        <w:rPr>
          <w:rFonts w:asciiTheme="majorHAnsi" w:eastAsia="Calibri" w:hAnsiTheme="majorHAnsi" w:cstheme="majorHAnsi"/>
        </w:rPr>
        <w:t>we</w:t>
      </w:r>
      <w:r w:rsidRPr="00DE65B6">
        <w:rPr>
          <w:rFonts w:asciiTheme="majorHAnsi" w:hAnsiTheme="majorHAnsi" w:cstheme="majorHAnsi"/>
        </w:rPr>
        <w:t xml:space="preserve"> </w:t>
      </w:r>
      <w:r w:rsidRPr="00DE65B6">
        <w:rPr>
          <w:rFonts w:asciiTheme="majorHAnsi" w:eastAsia="Calibri" w:hAnsiTheme="majorHAnsi" w:cstheme="majorHAnsi"/>
        </w:rPr>
        <w:t>foresee</w:t>
      </w:r>
      <w:r w:rsidRPr="00DE65B6">
        <w:rPr>
          <w:rFonts w:asciiTheme="majorHAnsi" w:hAnsiTheme="majorHAnsi" w:cstheme="majorHAnsi"/>
        </w:rPr>
        <w:t xml:space="preserve"> </w:t>
      </w:r>
      <w:r w:rsidRPr="00DE65B6">
        <w:rPr>
          <w:rFonts w:asciiTheme="majorHAnsi" w:eastAsia="Calibri" w:hAnsiTheme="majorHAnsi" w:cstheme="majorHAnsi"/>
        </w:rPr>
        <w:t>a</w:t>
      </w:r>
      <w:r w:rsidRPr="00DE65B6">
        <w:rPr>
          <w:rFonts w:asciiTheme="majorHAnsi" w:hAnsiTheme="majorHAnsi" w:cstheme="majorHAnsi"/>
        </w:rPr>
        <w:t xml:space="preserve"> </w:t>
      </w:r>
      <w:r w:rsidRPr="00DE65B6">
        <w:rPr>
          <w:rFonts w:asciiTheme="majorHAnsi" w:eastAsia="Calibri" w:hAnsiTheme="majorHAnsi" w:cstheme="majorHAnsi"/>
        </w:rPr>
        <w:t>consequence</w:t>
      </w:r>
      <w:r w:rsidRPr="00DE65B6">
        <w:rPr>
          <w:rFonts w:asciiTheme="majorHAnsi" w:hAnsiTheme="majorHAnsi" w:cstheme="majorHAnsi"/>
        </w:rPr>
        <w:t xml:space="preserve">, </w:t>
      </w:r>
      <w:r w:rsidRPr="00DE65B6">
        <w:rPr>
          <w:rFonts w:asciiTheme="majorHAnsi" w:eastAsia="Calibri" w:hAnsiTheme="majorHAnsi" w:cstheme="majorHAnsi"/>
        </w:rPr>
        <w:t>then</w:t>
      </w:r>
      <w:r w:rsidRPr="00DE65B6">
        <w:rPr>
          <w:rFonts w:asciiTheme="majorHAnsi" w:hAnsiTheme="majorHAnsi" w:cstheme="majorHAnsi"/>
        </w:rPr>
        <w:t xml:space="preserve"> </w:t>
      </w:r>
      <w:r w:rsidRPr="00DE65B6">
        <w:rPr>
          <w:rFonts w:asciiTheme="majorHAnsi" w:eastAsia="Calibri" w:hAnsiTheme="majorHAnsi" w:cstheme="majorHAnsi"/>
        </w:rPr>
        <w:t>it</w:t>
      </w:r>
      <w:r w:rsidRPr="00DE65B6">
        <w:rPr>
          <w:rFonts w:asciiTheme="majorHAnsi" w:hAnsiTheme="majorHAnsi" w:cstheme="majorHAnsi"/>
        </w:rPr>
        <w:t xml:space="preserve"> </w:t>
      </w:r>
      <w:r w:rsidRPr="00DE65B6">
        <w:rPr>
          <w:rFonts w:asciiTheme="majorHAnsi" w:eastAsia="Calibri" w:hAnsiTheme="majorHAnsi" w:cstheme="majorHAnsi"/>
        </w:rPr>
        <w:t>becomes</w:t>
      </w:r>
      <w:r w:rsidRPr="00DE65B6">
        <w:rPr>
          <w:rFonts w:asciiTheme="majorHAnsi" w:hAnsiTheme="majorHAnsi" w:cstheme="majorHAnsi"/>
        </w:rPr>
        <w:t xml:space="preserve"> </w:t>
      </w:r>
      <w:r w:rsidRPr="00DE65B6">
        <w:rPr>
          <w:rFonts w:asciiTheme="majorHAnsi" w:eastAsia="Calibri" w:hAnsiTheme="majorHAnsi" w:cstheme="majorHAnsi"/>
        </w:rPr>
        <w:t>part</w:t>
      </w:r>
      <w:r w:rsidRPr="00DE65B6">
        <w:rPr>
          <w:rFonts w:asciiTheme="majorHAnsi" w:hAnsiTheme="majorHAnsi" w:cstheme="majorHAnsi"/>
        </w:rPr>
        <w:t xml:space="preserve"> </w:t>
      </w:r>
      <w:r w:rsidRPr="00DE65B6">
        <w:rPr>
          <w:rFonts w:asciiTheme="majorHAnsi" w:eastAsia="Calibri" w:hAnsiTheme="majorHAnsi" w:cstheme="majorHAnsi"/>
        </w:rPr>
        <w:t>of</w:t>
      </w:r>
      <w:r w:rsidRPr="00DE65B6">
        <w:rPr>
          <w:rFonts w:asciiTheme="majorHAnsi" w:hAnsiTheme="majorHAnsi" w:cstheme="majorHAnsi"/>
        </w:rPr>
        <w:t xml:space="preserve"> </w:t>
      </w:r>
      <w:r w:rsidRPr="00DE65B6">
        <w:rPr>
          <w:rFonts w:asciiTheme="majorHAnsi" w:eastAsia="Calibri" w:hAnsiTheme="majorHAnsi" w:cstheme="majorHAnsi"/>
        </w:rPr>
        <w:t>our</w:t>
      </w:r>
      <w:r w:rsidRPr="00DE65B6">
        <w:rPr>
          <w:rFonts w:asciiTheme="majorHAnsi" w:hAnsiTheme="majorHAnsi" w:cstheme="majorHAnsi"/>
        </w:rPr>
        <w:t xml:space="preserve"> </w:t>
      </w:r>
      <w:r w:rsidRPr="00DE65B6">
        <w:rPr>
          <w:rFonts w:asciiTheme="majorHAnsi" w:eastAsia="Calibri" w:hAnsiTheme="majorHAnsi" w:cstheme="majorHAnsi"/>
        </w:rPr>
        <w:t>deliberation</w:t>
      </w:r>
      <w:r w:rsidRPr="00DE65B6">
        <w:rPr>
          <w:rFonts w:asciiTheme="majorHAnsi" w:hAnsiTheme="majorHAnsi" w:cstheme="majorHAnsi"/>
        </w:rPr>
        <w:t xml:space="preserve"> </w:t>
      </w:r>
      <w:r w:rsidRPr="00DE65B6">
        <w:rPr>
          <w:rFonts w:asciiTheme="majorHAnsi" w:eastAsia="Calibri" w:hAnsiTheme="majorHAnsi" w:cstheme="majorHAnsi"/>
        </w:rPr>
        <w:t>which</w:t>
      </w:r>
      <w:r w:rsidRPr="00DE65B6">
        <w:rPr>
          <w:rFonts w:asciiTheme="majorHAnsi" w:hAnsiTheme="majorHAnsi" w:cstheme="majorHAnsi"/>
        </w:rPr>
        <w:t xml:space="preserve"> </w:t>
      </w:r>
      <w:r w:rsidRPr="00DE65B6">
        <w:rPr>
          <w:rFonts w:asciiTheme="majorHAnsi" w:eastAsia="Calibri" w:hAnsiTheme="majorHAnsi" w:cstheme="majorHAnsi"/>
        </w:rPr>
        <w:t>makes</w:t>
      </w:r>
      <w:r w:rsidRPr="00DE65B6">
        <w:rPr>
          <w:rFonts w:asciiTheme="majorHAnsi" w:hAnsiTheme="majorHAnsi" w:cstheme="majorHAnsi"/>
        </w:rPr>
        <w:t xml:space="preserve"> </w:t>
      </w:r>
      <w:r w:rsidRPr="00DE65B6">
        <w:rPr>
          <w:rFonts w:asciiTheme="majorHAnsi" w:eastAsia="Calibri" w:hAnsiTheme="majorHAnsi" w:cstheme="majorHAnsi"/>
        </w:rPr>
        <w:t>it</w:t>
      </w:r>
      <w:r w:rsidRPr="00DE65B6">
        <w:rPr>
          <w:rFonts w:asciiTheme="majorHAnsi" w:hAnsiTheme="majorHAnsi" w:cstheme="majorHAnsi"/>
        </w:rPr>
        <w:t xml:space="preserve"> </w:t>
      </w:r>
      <w:r w:rsidRPr="00DE65B6">
        <w:rPr>
          <w:rFonts w:asciiTheme="majorHAnsi" w:eastAsia="Calibri" w:hAnsiTheme="majorHAnsi" w:cstheme="majorHAnsi"/>
        </w:rPr>
        <w:t>intrinsic</w:t>
      </w:r>
      <w:r w:rsidRPr="00DE65B6">
        <w:rPr>
          <w:rFonts w:asciiTheme="majorHAnsi" w:hAnsiTheme="majorHAnsi" w:cstheme="majorHAnsi"/>
        </w:rPr>
        <w:t xml:space="preserve"> </w:t>
      </w:r>
      <w:r w:rsidRPr="00DE65B6">
        <w:rPr>
          <w:rFonts w:asciiTheme="majorHAnsi" w:eastAsia="Calibri" w:hAnsiTheme="majorHAnsi" w:cstheme="majorHAnsi"/>
        </w:rPr>
        <w:t>to</w:t>
      </w:r>
      <w:r w:rsidRPr="00DE65B6">
        <w:rPr>
          <w:rFonts w:asciiTheme="majorHAnsi" w:hAnsiTheme="majorHAnsi" w:cstheme="majorHAnsi"/>
        </w:rPr>
        <w:t xml:space="preserve"> </w:t>
      </w:r>
      <w:r w:rsidRPr="00DE65B6">
        <w:rPr>
          <w:rFonts w:asciiTheme="majorHAnsi" w:eastAsia="Calibri" w:hAnsiTheme="majorHAnsi" w:cstheme="majorHAnsi"/>
        </w:rPr>
        <w:t>our</w:t>
      </w:r>
      <w:r w:rsidRPr="00DE65B6">
        <w:rPr>
          <w:rFonts w:asciiTheme="majorHAnsi" w:hAnsiTheme="majorHAnsi" w:cstheme="majorHAnsi"/>
        </w:rPr>
        <w:t xml:space="preserve"> </w:t>
      </w:r>
      <w:r w:rsidRPr="00DE65B6">
        <w:rPr>
          <w:rFonts w:asciiTheme="majorHAnsi" w:eastAsia="Calibri" w:hAnsiTheme="majorHAnsi" w:cstheme="majorHAnsi"/>
        </w:rPr>
        <w:t>action</w:t>
      </w:r>
      <w:r w:rsidRPr="00DE65B6">
        <w:rPr>
          <w:rFonts w:asciiTheme="majorHAnsi" w:hAnsiTheme="majorHAnsi" w:cstheme="majorHAnsi"/>
        </w:rPr>
        <w:t xml:space="preserve"> </w:t>
      </w:r>
      <w:r w:rsidRPr="00DE65B6">
        <w:rPr>
          <w:rFonts w:asciiTheme="majorHAnsi" w:eastAsia="Calibri" w:hAnsiTheme="majorHAnsi" w:cstheme="majorHAnsi"/>
        </w:rPr>
        <w:t>since</w:t>
      </w:r>
      <w:r w:rsidRPr="00DE65B6">
        <w:rPr>
          <w:rFonts w:asciiTheme="majorHAnsi" w:hAnsiTheme="majorHAnsi" w:cstheme="majorHAnsi"/>
        </w:rPr>
        <w:t xml:space="preserve"> </w:t>
      </w:r>
      <w:r w:rsidRPr="00DE65B6">
        <w:rPr>
          <w:rFonts w:asciiTheme="majorHAnsi" w:eastAsia="Calibri" w:hAnsiTheme="majorHAnsi" w:cstheme="majorHAnsi"/>
        </w:rPr>
        <w:t>we</w:t>
      </w:r>
      <w:r w:rsidRPr="00DE65B6">
        <w:rPr>
          <w:rFonts w:asciiTheme="majorHAnsi" w:hAnsiTheme="majorHAnsi" w:cstheme="majorHAnsi"/>
        </w:rPr>
        <w:t xml:space="preserve"> </w:t>
      </w:r>
      <w:r w:rsidRPr="00DE65B6">
        <w:rPr>
          <w:rFonts w:asciiTheme="majorHAnsi" w:eastAsia="Calibri" w:hAnsiTheme="majorHAnsi" w:cstheme="majorHAnsi"/>
        </w:rPr>
        <w:t>intend</w:t>
      </w:r>
      <w:r w:rsidRPr="00DE65B6">
        <w:rPr>
          <w:rFonts w:asciiTheme="majorHAnsi" w:hAnsiTheme="majorHAnsi" w:cstheme="majorHAnsi"/>
        </w:rPr>
        <w:t xml:space="preserve"> </w:t>
      </w:r>
      <w:r w:rsidRPr="00DE65B6">
        <w:rPr>
          <w:rFonts w:asciiTheme="majorHAnsi" w:eastAsia="Calibri" w:hAnsiTheme="majorHAnsi" w:cstheme="majorHAnsi"/>
        </w:rPr>
        <w:t>it</w:t>
      </w:r>
      <w:r w:rsidRPr="00DE65B6">
        <w:rPr>
          <w:rFonts w:asciiTheme="majorHAnsi" w:hAnsiTheme="majorHAnsi" w:cstheme="majorHAnsi"/>
        </w:rPr>
        <w:t xml:space="preserve"> </w:t>
      </w:r>
      <w:r w:rsidRPr="00DE65B6">
        <w:rPr>
          <w:rFonts w:asciiTheme="majorHAnsi" w:eastAsia="Calibri" w:hAnsiTheme="majorHAnsi" w:cstheme="majorHAnsi"/>
        </w:rPr>
        <w:t>to</w:t>
      </w:r>
      <w:r w:rsidRPr="00DE65B6">
        <w:rPr>
          <w:rFonts w:asciiTheme="majorHAnsi" w:hAnsiTheme="majorHAnsi" w:cstheme="majorHAnsi"/>
        </w:rPr>
        <w:t xml:space="preserve"> </w:t>
      </w:r>
      <w:r w:rsidRPr="00DE65B6">
        <w:rPr>
          <w:rFonts w:asciiTheme="majorHAnsi" w:eastAsia="Calibri" w:hAnsiTheme="majorHAnsi" w:cstheme="majorHAnsi"/>
        </w:rPr>
        <w:t>happen.</w:t>
      </w:r>
    </w:p>
    <w:p w14:paraId="0FC16DCF" w14:textId="77777777" w:rsidR="00B94C51" w:rsidRPr="00DE65B6" w:rsidRDefault="00B94C51" w:rsidP="00B94C51">
      <w:pPr>
        <w:rPr>
          <w:rFonts w:asciiTheme="majorHAnsi" w:hAnsiTheme="majorHAnsi" w:cstheme="majorHAnsi"/>
        </w:rPr>
      </w:pPr>
    </w:p>
    <w:p w14:paraId="0A9E48B0" w14:textId="77777777" w:rsidR="00B94C51" w:rsidRPr="00DE65B6" w:rsidRDefault="00B94C51" w:rsidP="00B94C51">
      <w:pPr>
        <w:pStyle w:val="Heading4"/>
        <w:rPr>
          <w:rFonts w:asciiTheme="majorHAnsi" w:hAnsiTheme="majorHAnsi" w:cstheme="majorHAnsi"/>
        </w:rPr>
      </w:pPr>
      <w:bookmarkStart w:id="7" w:name="_Hlk28088392"/>
      <w:bookmarkEnd w:id="4"/>
      <w:r w:rsidRPr="00DE65B6">
        <w:rPr>
          <w:rFonts w:asciiTheme="majorHAnsi" w:hAnsiTheme="majorHAnsi" w:cstheme="majorHAnsi"/>
        </w:rPr>
        <w:t xml:space="preserve">2] No act-omission distinction – </w:t>
      </w:r>
      <w:bookmarkEnd w:id="7"/>
      <w:r w:rsidRPr="00DE65B6">
        <w:rPr>
          <w:rFonts w:asciiTheme="majorHAnsi" w:hAnsiTheme="majorHAnsi" w:cstheme="majorHAnsi"/>
        </w:rPr>
        <w:t>Actor specificity – governments are culpable for omissions cuz their purpose is to protect the constituency – otherwise they would have no obligation to make murder illegal. Only util can escape culpability in the instance of tradeoffs – i.e. it resolves the trolley problem cuz a deontological theory would hold you responsible for killing regardless. Actor spec o/w – different agents have different ethical standings that affect their obligations and considerations.</w:t>
      </w:r>
      <w:bookmarkEnd w:id="1"/>
      <w:bookmarkEnd w:id="6"/>
    </w:p>
    <w:p w14:paraId="09121C0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altName w:val="Times"/>
    <w:panose1 w:val="00000500000000020000"/>
    <w:charset w:val="00"/>
    <w:family w:val="auto"/>
    <w:pitch w:val="variable"/>
    <w:sig w:usb0="E00002FF" w:usb1="5000205A"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Droid Sans Fallback">
    <w:altName w:val="MS Mincho"/>
    <w:panose1 w:val="020B0604020202020204"/>
    <w:charset w:val="80"/>
    <w:family w:val="auto"/>
    <w:pitch w:val="variable"/>
  </w:font>
  <w:font w:name="Lohit Hindi">
    <w:altName w:val="Yu Gothic"/>
    <w:panose1 w:val="020B0604020202020204"/>
    <w:charset w:val="80"/>
    <w:family w:val="auto"/>
    <w:pitch w:val="variable"/>
  </w:font>
  <w:font w:name="Copperplate Gothic Bold">
    <w:panose1 w:val="020E0705020206020404"/>
    <w:charset w:val="4D"/>
    <w:family w:val="swiss"/>
    <w:pitch w:val="variable"/>
    <w:sig w:usb0="00000003" w:usb1="00000000" w:usb2="00000000" w:usb3="00000000" w:csb0="00000001" w:csb1="00000000"/>
  </w:font>
  <w:font w:name="Minion Pro">
    <w:altName w:val="Times New Roman"/>
    <w:panose1 w:val="020B0604020202020204"/>
    <w:charset w:val="00"/>
    <w:family w:val="roman"/>
    <w:notTrueType/>
    <w:pitch w:val="variable"/>
    <w:sig w:usb0="00000001" w:usb1="5000E07B"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panose1 w:val="020B0300000000000000"/>
    <w:charset w:val="80"/>
    <w:family w:val="swiss"/>
    <w:pitch w:val="variable"/>
    <w:sig w:usb0="E00002FF" w:usb1="7AC7FFFF" w:usb2="00000012" w:usb3="00000000" w:csb0="0002000D" w:csb1="00000000"/>
  </w:font>
  <w:font w:name="Trebuchet MS">
    <w:altName w:val="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notTrueType/>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00"/>
    <w:family w:val="modern"/>
    <w:pitch w:val="fixed"/>
    <w:sig w:usb0="E10002FF" w:usb1="4000FCFF" w:usb2="00000009" w:usb3="00000000" w:csb0="0000019F" w:csb1="00000000"/>
  </w:font>
  <w:font w:name="Constantia">
    <w:panose1 w:val="02030602050306030303"/>
    <w:charset w:val="00"/>
    <w:family w:val="roman"/>
    <w:pitch w:val="variable"/>
    <w:sig w:usb0="A00002EF" w:usb1="4000204B" w:usb2="00000000" w:usb3="00000000" w:csb0="0000019F" w:csb1="00000000"/>
  </w:font>
  <w:font w:name="Sabon LT Std">
    <w:altName w:val="Sabon LT Std"/>
    <w:panose1 w:val="020B0604020202020204"/>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Baskerville">
    <w:altName w:val="Baskerville"/>
    <w:panose1 w:val="02020502070401020303"/>
    <w:charset w:val="00"/>
    <w:family w:val="roman"/>
    <w:pitch w:val="variable"/>
    <w:sig w:usb0="80000067" w:usb1="02000000" w:usb2="00000000" w:usb3="00000000" w:csb0="0000019F" w:csb1="00000000"/>
  </w:font>
  <w:font w:name="Sylfaen">
    <w:panose1 w:val="010A0502050306030303"/>
    <w:charset w:val="00"/>
    <w:family w:val="roman"/>
    <w:pitch w:val="variable"/>
    <w:sig w:usb0="04000687" w:usb1="00000000" w:usb2="00000000" w:usb3="00000000" w:csb0="0000009F" w:csb1="00000000"/>
  </w:font>
  <w:font w:name="Courier">
    <w:panose1 w:val="00000000000000000000"/>
    <w:charset w:val="00"/>
    <w:family w:val="auto"/>
    <w:pitch w:val="variable"/>
    <w:sig w:usb0="00000003"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 w:name="New Baskerville">
    <w:altName w:val="Cambria"/>
    <w:panose1 w:val="020B0604020202020204"/>
    <w:charset w:val="4D"/>
    <w:family w:val="roman"/>
    <w:notTrueType/>
    <w:pitch w:val="default"/>
    <w:sig w:usb0="00000003" w:usb1="00000000" w:usb2="00000000" w:usb3="00000000" w:csb0="00000001" w:csb1="00000000"/>
  </w:font>
  <w:font w:name="Gill Sans">
    <w:altName w:val="Gill Sans"/>
    <w:panose1 w:val="020B0502020104020203"/>
    <w:charset w:val="B1"/>
    <w:family w:val="swiss"/>
    <w:pitch w:val="variable"/>
    <w:sig w:usb0="80000A67" w:usb1="00000000" w:usb2="00000000" w:usb3="00000000" w:csb0="000001F7" w:csb1="00000000"/>
  </w:font>
  <w:font w:name="Times New Roman Bold">
    <w:panose1 w:val="020B0604020202020204"/>
    <w:charset w:val="00"/>
    <w:family w:val="roman"/>
    <w:pitch w:val="variable"/>
    <w:sig w:usb0="E0002AFF" w:usb1="C0007841" w:usb2="00000009" w:usb3="00000000" w:csb0="000001FF" w:csb1="00000000"/>
  </w:font>
  <w:font w:name="Futura">
    <w:altName w:val="Futura"/>
    <w:panose1 w:val="020B0602020204020303"/>
    <w:charset w:val="00"/>
    <w:family w:val="swiss"/>
    <w:pitch w:val="variable"/>
    <w:sig w:usb0="A00002AF" w:usb1="5000214A" w:usb2="00000000" w:usb3="00000000" w:csb0="0000009F" w:csb1="00000000"/>
  </w:font>
  <w:font w:name="Estrangelo Edessa">
    <w:panose1 w:val="020B0604020202020204"/>
    <w:charset w:val="01"/>
    <w:family w:val="roman"/>
    <w:pitch w:val="variable"/>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panose1 w:val="020B0604020202020204"/>
    <w:charset w:val="00"/>
    <w:family w:val="decorative"/>
    <w:pitch w:val="variable"/>
    <w:sig w:usb0="00000003" w:usb1="00000000" w:usb2="00000000" w:usb3="00000000" w:csb0="00000001" w:csb1="00000000"/>
  </w:font>
  <w:font w:name="Meridien-Italic">
    <w:panose1 w:val="020B0604020202020204"/>
    <w:charset w:val="00"/>
    <w:family w:val="roman"/>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Neue">
    <w:altName w:val="Helvetica Neue"/>
    <w:panose1 w:val="02000503000000020004"/>
    <w:charset w:val="00"/>
    <w:family w:val="auto"/>
    <w:pitch w:val="variable"/>
    <w:sig w:usb0="E50002FF" w:usb1="500079DB" w:usb2="00000010" w:usb3="00000000" w:csb0="00000001" w:csb1="00000000"/>
  </w:font>
  <w:font w:name="Helvetica Neue LT">
    <w:altName w:val="Times New Roman"/>
    <w:panose1 w:val="02000503000000020004"/>
    <w:charset w:val="00"/>
    <w:family w:val="swiss"/>
    <w:notTrueType/>
    <w:pitch w:val="default"/>
    <w:sig w:usb0="00000003" w:usb1="00000000" w:usb2="00000000" w:usb3="00000000" w:csb0="00000001" w:csb1="00000000"/>
  </w:font>
  <w:font w:name="Adobe Garamond Pro">
    <w:altName w:val="Garamond"/>
    <w:panose1 w:val="020B0604020202020204"/>
    <w:charset w:val="00"/>
    <w:family w:val="roman"/>
    <w:notTrueType/>
    <w:pitch w:val="default"/>
    <w:sig w:usb0="00000003" w:usb1="00000000" w:usb2="00000000" w:usb3="00000000" w:csb0="00000001" w:csb1="00000000"/>
  </w:font>
  <w:font w:name="Helvetica LT Std">
    <w:altName w:val="Arial"/>
    <w:panose1 w:val="00000000000000000000"/>
    <w:charset w:val="00"/>
    <w:family w:val="auto"/>
    <w:pitch w:val="variable"/>
    <w:sig w:usb0="E00002FF" w:usb1="5000785B" w:usb2="00000000" w:usb3="00000000" w:csb0="0000019F" w:csb1="00000000"/>
  </w:font>
  <w:font w:name="Palatino">
    <w:altName w:val="Palatino"/>
    <w:panose1 w:val="00000000000000000000"/>
    <w:charset w:val="4D"/>
    <w:family w:val="auto"/>
    <w:pitch w:val="variable"/>
    <w:sig w:usb0="A00002FF" w:usb1="7800205A" w:usb2="14600000" w:usb3="00000000" w:csb0="00000193" w:csb1="00000000"/>
  </w:font>
  <w:font w:name="Scala">
    <w:altName w:val="Scala"/>
    <w:panose1 w:val="020B0604020202020204"/>
    <w:charset w:val="00"/>
    <w:family w:val="roman"/>
    <w:notTrueType/>
    <w:pitch w:val="default"/>
    <w:sig w:usb0="00000003" w:usb1="00000000" w:usb2="00000000" w:usb3="00000000" w:csb0="00000001" w:csb1="00000000"/>
  </w:font>
  <w:font w:name="Arial Rounded MT Bold">
    <w:panose1 w:val="020F0704030504030204"/>
    <w:charset w:val="4D"/>
    <w:family w:val="swiss"/>
    <w:pitch w:val="variable"/>
    <w:sig w:usb0="00000003" w:usb1="00000000" w:usb2="00000000" w:usb3="00000000" w:csb0="00000001" w:csb1="00000000"/>
  </w:font>
  <w:font w:name="Times-Italic">
    <w:altName w:val="Times New Roman"/>
    <w:panose1 w:val="00000500000000090000"/>
    <w:charset w:val="4D"/>
    <w:family w:val="roman"/>
    <w:notTrueType/>
    <w:pitch w:val="default"/>
    <w:sig w:usb0="00000003" w:usb1="00000000" w:usb2="00000000" w:usb3="00000000" w:csb0="00000001" w:csb1="00000000"/>
  </w:font>
  <w:font w:name="Times-Roman">
    <w:altName w:val="Times New Roman"/>
    <w:panose1 w:val="00000500000000020000"/>
    <w:charset w:val="00"/>
    <w:family w:val="roman"/>
    <w:notTrueType/>
    <w:pitch w:val="default"/>
    <w:sig w:usb0="00000003" w:usb1="00000000" w:usb2="00000000" w:usb3="00000000" w:csb0="00000001" w:csb1="00000000"/>
  </w:font>
  <w:font w:name="StarSymbol">
    <w:altName w:val="ヒラギノ角ゴ Pro W3"/>
    <w:panose1 w:val="020B0604020202020204"/>
    <w:charset w:val="02"/>
    <w:family w:val="auto"/>
    <w:pitch w:val="default"/>
  </w:font>
  <w:font w:name="AKDPE C+ Utopia">
    <w:altName w:val="Cambria"/>
    <w:panose1 w:val="020B0604020202020204"/>
    <w:charset w:val="00"/>
    <w:family w:val="roman"/>
    <w:notTrueType/>
    <w:pitch w:val="default"/>
  </w:font>
  <w:font w:name="Frutiger 45 Light">
    <w:altName w:val="Times New Roman"/>
    <w:panose1 w:val="020B0604020202020204"/>
    <w:charset w:val="00"/>
    <w:family w:val="roman"/>
    <w:notTrueType/>
    <w:pitch w:val="default"/>
  </w:font>
  <w:font w:name="Arial Bold">
    <w:panose1 w:val="020B0604020202020204"/>
    <w:charset w:val="00"/>
    <w:family w:val="swiss"/>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04614C"/>
    <w:multiLevelType w:val="hybridMultilevel"/>
    <w:tmpl w:val="31585E6A"/>
    <w:lvl w:ilvl="0" w:tplc="2132E4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3E6F3E"/>
    <w:multiLevelType w:val="hybridMultilevel"/>
    <w:tmpl w:val="D5828FB0"/>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3057C0"/>
    <w:multiLevelType w:val="hybridMultilevel"/>
    <w:tmpl w:val="288E55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08774C"/>
    <w:multiLevelType w:val="hybridMultilevel"/>
    <w:tmpl w:val="E858F722"/>
    <w:lvl w:ilvl="0" w:tplc="D58297C0">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F834C72"/>
    <w:multiLevelType w:val="hybridMultilevel"/>
    <w:tmpl w:val="CF5A2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FBC57B1"/>
    <w:multiLevelType w:val="hybridMultilevel"/>
    <w:tmpl w:val="B42219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6BD0EC9"/>
    <w:multiLevelType w:val="multilevel"/>
    <w:tmpl w:val="0EFAFF54"/>
    <w:lvl w:ilvl="0">
      <w:start w:val="1"/>
      <w:numFmt w:val="decimal"/>
      <w:pStyle w:val="Style4"/>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1CB1610A"/>
    <w:multiLevelType w:val="hybridMultilevel"/>
    <w:tmpl w:val="1EB439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3204141"/>
    <w:multiLevelType w:val="hybridMultilevel"/>
    <w:tmpl w:val="55C8645A"/>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249D4BAF"/>
    <w:multiLevelType w:val="hybridMultilevel"/>
    <w:tmpl w:val="25B63D10"/>
    <w:lvl w:ilvl="0" w:tplc="D58297C0">
      <w:start w:val="4"/>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5322749"/>
    <w:multiLevelType w:val="hybridMultilevel"/>
    <w:tmpl w:val="9566C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3E10B2D"/>
    <w:multiLevelType w:val="hybridMultilevel"/>
    <w:tmpl w:val="F8929FE0"/>
    <w:lvl w:ilvl="0" w:tplc="3F6A37C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5F9405E"/>
    <w:multiLevelType w:val="hybridMultilevel"/>
    <w:tmpl w:val="50542D88"/>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485101C0"/>
    <w:multiLevelType w:val="multilevel"/>
    <w:tmpl w:val="B57C0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8855D56"/>
    <w:multiLevelType w:val="hybridMultilevel"/>
    <w:tmpl w:val="06D201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6B045787"/>
    <w:multiLevelType w:val="hybridMultilevel"/>
    <w:tmpl w:val="4118BD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CC51590"/>
    <w:multiLevelType w:val="hybridMultilevel"/>
    <w:tmpl w:val="9DD0E1D8"/>
    <w:lvl w:ilvl="0" w:tplc="4F2E29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C103615"/>
    <w:multiLevelType w:val="hybridMultilevel"/>
    <w:tmpl w:val="AF583FD6"/>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9"/>
  </w:num>
  <w:num w:numId="13">
    <w:abstractNumId w:val="28"/>
  </w:num>
  <w:num w:numId="14">
    <w:abstractNumId w:val="38"/>
  </w:num>
  <w:num w:numId="15">
    <w:abstractNumId w:val="25"/>
  </w:num>
  <w:num w:numId="16">
    <w:abstractNumId w:val="29"/>
  </w:num>
  <w:num w:numId="17">
    <w:abstractNumId w:val="13"/>
  </w:num>
  <w:num w:numId="18">
    <w:abstractNumId w:val="16"/>
  </w:num>
  <w:num w:numId="19">
    <w:abstractNumId w:val="36"/>
  </w:num>
  <w:num w:numId="20">
    <w:abstractNumId w:val="37"/>
  </w:num>
  <w:num w:numId="21">
    <w:abstractNumId w:val="39"/>
  </w:num>
  <w:num w:numId="22">
    <w:abstractNumId w:val="30"/>
  </w:num>
  <w:num w:numId="23">
    <w:abstractNumId w:val="34"/>
  </w:num>
  <w:num w:numId="24">
    <w:abstractNumId w:val="40"/>
  </w:num>
  <w:num w:numId="25">
    <w:abstractNumId w:val="24"/>
  </w:num>
  <w:num w:numId="26">
    <w:abstractNumId w:val="18"/>
  </w:num>
  <w:num w:numId="27">
    <w:abstractNumId w:val="26"/>
  </w:num>
  <w:num w:numId="28">
    <w:abstractNumId w:val="15"/>
  </w:num>
  <w:num w:numId="29">
    <w:abstractNumId w:val="23"/>
  </w:num>
  <w:num w:numId="30">
    <w:abstractNumId w:val="20"/>
  </w:num>
  <w:num w:numId="31">
    <w:abstractNumId w:val="31"/>
  </w:num>
  <w:num w:numId="32">
    <w:abstractNumId w:val="32"/>
  </w:num>
  <w:num w:numId="33">
    <w:abstractNumId w:val="27"/>
  </w:num>
  <w:num w:numId="34">
    <w:abstractNumId w:val="12"/>
  </w:num>
  <w:num w:numId="35">
    <w:abstractNumId w:val="35"/>
  </w:num>
  <w:num w:numId="36">
    <w:abstractNumId w:val="17"/>
  </w:num>
  <w:num w:numId="37">
    <w:abstractNumId w:val="21"/>
  </w:num>
  <w:num w:numId="38">
    <w:abstractNumId w:val="33"/>
  </w:num>
  <w:num w:numId="39">
    <w:abstractNumId w:val="41"/>
  </w:num>
  <w:num w:numId="40">
    <w:abstractNumId w:val="22"/>
  </w:num>
  <w:num w:numId="41">
    <w:abstractNumId w:val="11"/>
  </w:num>
  <w:num w:numId="4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94C5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C51"/>
    <w:rsid w:val="00BA17A8"/>
    <w:rsid w:val="00BA3C33"/>
    <w:rsid w:val="00BB0878"/>
    <w:rsid w:val="00BB1879"/>
    <w:rsid w:val="00BC0ABE"/>
    <w:rsid w:val="00BC30DB"/>
    <w:rsid w:val="00BC424C"/>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3177"/>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BC9584"/>
  <w14:defaultImageDpi w14:val="300"/>
  <w15:docId w15:val="{4626BA39-CC3D-6A4F-81C6-776260685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0"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94C51"/>
    <w:pPr>
      <w:spacing w:after="160" w:line="259" w:lineRule="auto"/>
    </w:pPr>
    <w:rPr>
      <w:rFonts w:ascii="Calibri" w:hAnsi="Calibri" w:cs="Calibri"/>
      <w:sz w:val="16"/>
    </w:rPr>
  </w:style>
  <w:style w:type="paragraph" w:styleId="Heading1">
    <w:name w:val="heading 1"/>
    <w:aliases w:val="Pocket,Block Name,Heading 1 Char1,ALEX,Heading 1 Char Char,Heading 1 Char Char Char Char,Header Char Char Char Char Char,Heading 1 Char Char Char Char Char Char,Header 1 Char,AHeading 1,F2 - Heading 1,Brief - Heading 1,Block Header"/>
    <w:basedOn w:val="Normal"/>
    <w:next w:val="Normal"/>
    <w:link w:val="Heading1Char"/>
    <w:uiPriority w:val="9"/>
    <w:qFormat/>
    <w:rsid w:val="00B94C5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B94C5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B94C5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9"/>
    <w:unhideWhenUsed/>
    <w:qFormat/>
    <w:rsid w:val="00B94C51"/>
    <w:pPr>
      <w:keepNext/>
      <w:keepLines/>
      <w:spacing w:before="40" w:after="0"/>
      <w:outlineLvl w:val="3"/>
    </w:pPr>
    <w:rPr>
      <w:rFonts w:eastAsiaTheme="majorEastAsia" w:cstheme="majorBidi"/>
      <w:b/>
      <w:bCs/>
      <w:sz w:val="26"/>
      <w:szCs w:val="26"/>
    </w:rPr>
  </w:style>
  <w:style w:type="paragraph" w:styleId="Heading5">
    <w:name w:val="heading 5"/>
    <w:aliases w:val="Blocks"/>
    <w:basedOn w:val="Normal"/>
    <w:next w:val="Normal"/>
    <w:link w:val="Heading5Char"/>
    <w:uiPriority w:val="9"/>
    <w:unhideWhenUsed/>
    <w:qFormat/>
    <w:rsid w:val="00B94C51"/>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aliases w:val="Title (no index)"/>
    <w:basedOn w:val="Normal"/>
    <w:next w:val="Normal"/>
    <w:link w:val="Heading6Char"/>
    <w:uiPriority w:val="9"/>
    <w:unhideWhenUsed/>
    <w:qFormat/>
    <w:rsid w:val="00B94C51"/>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nhideWhenUsed/>
    <w:qFormat/>
    <w:rsid w:val="00B94C51"/>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B94C51"/>
    <w:pPr>
      <w:keepNext/>
      <w:keepLines/>
      <w:spacing w:before="200" w:after="0" w:line="240" w:lineRule="auto"/>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nhideWhenUsed/>
    <w:qFormat/>
    <w:rsid w:val="00B94C51"/>
    <w:pPr>
      <w:keepNext/>
      <w:keepLines/>
      <w:spacing w:before="200" w:after="0" w:line="240" w:lineRule="auto"/>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rsid w:val="00B94C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4C51"/>
  </w:style>
  <w:style w:type="character" w:customStyle="1" w:styleId="Heading1Char">
    <w:name w:val="Heading 1 Char"/>
    <w:aliases w:val="Pocket Char,Block Name Char,Heading 1 Char1 Char,ALEX Char,Heading 1 Char Char Char,Heading 1 Char Char Char Char Char,Header Char Char Char Char Char Char,Heading 1 Char Char Char Char Char Char Char,Header 1 Char Char,AHeading 1 Char"/>
    <w:basedOn w:val="DefaultParagraphFont"/>
    <w:link w:val="Heading1"/>
    <w:uiPriority w:val="9"/>
    <w:rsid w:val="00B94C51"/>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B94C51"/>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B94C51"/>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B94C5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94C51"/>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1"/>
    <w:qFormat/>
    <w:rsid w:val="00B94C51"/>
    <w:rPr>
      <w:b/>
      <w:sz w:val="26"/>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20"/>
    <w:qFormat/>
    <w:rsid w:val="00B94C51"/>
    <w:rPr>
      <w:rFonts w:ascii="Calibri" w:hAnsi="Calibri" w:cs="Calibri"/>
      <w:b/>
      <w:i w:val="0"/>
      <w:iCs/>
      <w:sz w:val="26"/>
      <w:u w:val="single"/>
      <w:bdr w:val="none" w:sz="0" w:space="0" w:color="auto"/>
    </w:rPr>
  </w:style>
  <w:style w:type="character" w:styleId="FollowedHyperlink">
    <w:name w:val="FollowedHyperlink"/>
    <w:basedOn w:val="DefaultParagraphFont"/>
    <w:uiPriority w:val="99"/>
    <w:unhideWhenUsed/>
    <w:rsid w:val="00B94C51"/>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B94C51"/>
    <w:rPr>
      <w:color w:val="auto"/>
      <w:u w:val="none"/>
    </w:rPr>
  </w:style>
  <w:style w:type="paragraph" w:styleId="DocumentMap">
    <w:name w:val="Document Map"/>
    <w:basedOn w:val="Normal"/>
    <w:link w:val="DocumentMapChar"/>
    <w:uiPriority w:val="99"/>
    <w:unhideWhenUsed/>
    <w:rsid w:val="00B94C5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B94C51"/>
    <w:rPr>
      <w:rFonts w:ascii="Lucida Grande" w:hAnsi="Lucida Grande" w:cs="Lucida Grande"/>
    </w:rPr>
  </w:style>
  <w:style w:type="character" w:customStyle="1" w:styleId="Heading5Char">
    <w:name w:val="Heading 5 Char"/>
    <w:aliases w:val="Blocks Char"/>
    <w:basedOn w:val="DefaultParagraphFont"/>
    <w:link w:val="Heading5"/>
    <w:uiPriority w:val="9"/>
    <w:rsid w:val="00B94C51"/>
    <w:rPr>
      <w:rFonts w:asciiTheme="majorHAnsi" w:eastAsiaTheme="majorEastAsia" w:hAnsiTheme="majorHAnsi" w:cstheme="majorBidi"/>
      <w:color w:val="365F91" w:themeColor="accent1" w:themeShade="BF"/>
      <w:sz w:val="16"/>
    </w:rPr>
  </w:style>
  <w:style w:type="character" w:customStyle="1" w:styleId="Heading6Char">
    <w:name w:val="Heading 6 Char"/>
    <w:aliases w:val="Title (no index) Char"/>
    <w:basedOn w:val="DefaultParagraphFont"/>
    <w:link w:val="Heading6"/>
    <w:uiPriority w:val="9"/>
    <w:rsid w:val="00B94C51"/>
    <w:rPr>
      <w:rFonts w:asciiTheme="majorHAnsi" w:eastAsiaTheme="majorEastAsia" w:hAnsiTheme="majorHAnsi" w:cstheme="majorBidi"/>
      <w:color w:val="243F60" w:themeColor="accent1" w:themeShade="7F"/>
      <w:sz w:val="16"/>
    </w:rPr>
  </w:style>
  <w:style w:type="character" w:customStyle="1" w:styleId="Heading7Char">
    <w:name w:val="Heading 7 Char"/>
    <w:basedOn w:val="DefaultParagraphFont"/>
    <w:link w:val="Heading7"/>
    <w:rsid w:val="00B94C51"/>
    <w:rPr>
      <w:rFonts w:asciiTheme="majorHAnsi" w:eastAsiaTheme="majorEastAsia" w:hAnsiTheme="majorHAnsi" w:cstheme="majorBidi"/>
      <w:i/>
      <w:iCs/>
      <w:color w:val="404040" w:themeColor="text1" w:themeTint="BF"/>
      <w:sz w:val="16"/>
    </w:rPr>
  </w:style>
  <w:style w:type="character" w:customStyle="1" w:styleId="Heading8Char">
    <w:name w:val="Heading 8 Char"/>
    <w:basedOn w:val="DefaultParagraphFont"/>
    <w:link w:val="Heading8"/>
    <w:uiPriority w:val="9"/>
    <w:rsid w:val="00B94C51"/>
    <w:rPr>
      <w:rFonts w:asciiTheme="majorHAnsi" w:eastAsiaTheme="majorEastAsia" w:hAnsiTheme="majorHAnsi" w:cstheme="majorBidi"/>
      <w:color w:val="404040" w:themeColor="text1" w:themeTint="BF"/>
      <w:sz w:val="16"/>
      <w:szCs w:val="20"/>
    </w:rPr>
  </w:style>
  <w:style w:type="character" w:customStyle="1" w:styleId="Heading9Char">
    <w:name w:val="Heading 9 Char"/>
    <w:basedOn w:val="DefaultParagraphFont"/>
    <w:link w:val="Heading9"/>
    <w:rsid w:val="00B94C51"/>
    <w:rPr>
      <w:rFonts w:asciiTheme="majorHAnsi" w:eastAsiaTheme="majorEastAsia" w:hAnsiTheme="majorHAnsi" w:cstheme="majorBidi"/>
      <w:i/>
      <w:iCs/>
      <w:color w:val="404040" w:themeColor="text1" w:themeTint="BF"/>
      <w:sz w:val="16"/>
      <w:szCs w:val="20"/>
    </w:rPr>
  </w:style>
  <w:style w:type="character" w:styleId="UnresolvedMention">
    <w:name w:val="Unresolved Mention"/>
    <w:basedOn w:val="DefaultParagraphFont"/>
    <w:uiPriority w:val="99"/>
    <w:unhideWhenUsed/>
    <w:rsid w:val="00B94C51"/>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B94C51"/>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B94C51"/>
    <w:pPr>
      <w:pBdr>
        <w:top w:val="single" w:sz="12" w:space="0" w:color="auto"/>
        <w:left w:val="single" w:sz="12" w:space="0" w:color="auto"/>
        <w:bottom w:val="single" w:sz="12" w:space="0" w:color="auto"/>
        <w:right w:val="single" w:sz="12" w:space="0" w:color="auto"/>
      </w:pBdr>
      <w:ind w:left="720"/>
      <w:jc w:val="both"/>
    </w:pPr>
    <w:rPr>
      <w:b/>
      <w:iCs/>
      <w:sz w:val="26"/>
      <w:u w:val="single"/>
    </w:rPr>
  </w:style>
  <w:style w:type="paragraph" w:styleId="ListParagraph">
    <w:name w:val="List Paragraph"/>
    <w:aliases w:val="6 font"/>
    <w:basedOn w:val="Normal"/>
    <w:uiPriority w:val="99"/>
    <w:qFormat/>
    <w:rsid w:val="00B94C51"/>
    <w:pPr>
      <w:ind w:left="720"/>
      <w:contextualSpacing/>
    </w:pPr>
  </w:style>
  <w:style w:type="paragraph" w:customStyle="1" w:styleId="Emphasis1">
    <w:name w:val="Emphasis1"/>
    <w:basedOn w:val="Normal"/>
    <w:uiPriority w:val="7"/>
    <w:qFormat/>
    <w:rsid w:val="00B94C51"/>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B94C5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UnderlineBold">
    <w:name w:val="Underline + Bold"/>
    <w:uiPriority w:val="1"/>
    <w:qFormat/>
    <w:rsid w:val="00B94C51"/>
    <w:rPr>
      <w:b/>
      <w:bCs w:val="0"/>
      <w:sz w:val="20"/>
      <w:u w:val="single"/>
    </w:rPr>
  </w:style>
  <w:style w:type="character" w:styleId="Strong">
    <w:name w:val="Strong"/>
    <w:aliases w:val="8 pt font,Citation Char Char1 Char Char Char Char Char,Cut,Small 1,Read Char Char Char,Citation Char Char Char1,Read Char Char1"/>
    <w:basedOn w:val="DefaultParagraphFont"/>
    <w:uiPriority w:val="22"/>
    <w:qFormat/>
    <w:rsid w:val="00B94C51"/>
    <w:rPr>
      <w:b/>
      <w:bCs/>
    </w:rPr>
  </w:style>
  <w:style w:type="character" w:customStyle="1" w:styleId="start">
    <w:name w:val="start"/>
    <w:basedOn w:val="DefaultParagraphFont"/>
    <w:rsid w:val="00B94C51"/>
  </w:style>
  <w:style w:type="character" w:customStyle="1" w:styleId="caps">
    <w:name w:val="caps"/>
    <w:basedOn w:val="DefaultParagraphFont"/>
    <w:rsid w:val="00B94C51"/>
  </w:style>
  <w:style w:type="paragraph" w:customStyle="1" w:styleId="o-articlebodytext">
    <w:name w:val="o-articlebody__text"/>
    <w:basedOn w:val="Normal"/>
    <w:rsid w:val="00B94C51"/>
    <w:pPr>
      <w:spacing w:before="100" w:beforeAutospacing="1" w:after="100" w:afterAutospacing="1" w:line="240" w:lineRule="auto"/>
    </w:pPr>
    <w:rPr>
      <w:rFonts w:ascii="Times New Roman" w:eastAsia="Times New Roman" w:hAnsi="Times New Roman" w:cs="Times New Roman"/>
      <w:sz w:val="24"/>
    </w:rPr>
  </w:style>
  <w:style w:type="paragraph" w:customStyle="1" w:styleId="excerpt">
    <w:name w:val="excerpt"/>
    <w:basedOn w:val="Normal"/>
    <w:rsid w:val="00B94C51"/>
    <w:pPr>
      <w:spacing w:before="100" w:beforeAutospacing="1" w:after="100" w:afterAutospacing="1" w:line="240" w:lineRule="auto"/>
    </w:pPr>
    <w:rPr>
      <w:rFonts w:ascii="Times New Roman" w:eastAsia="Times New Roman" w:hAnsi="Times New Roman" w:cs="Times New Roman"/>
      <w:sz w:val="24"/>
    </w:rPr>
  </w:style>
  <w:style w:type="character" w:customStyle="1" w:styleId="tooltip-container">
    <w:name w:val="tooltip-container"/>
    <w:basedOn w:val="DefaultParagraphFont"/>
    <w:rsid w:val="00B94C51"/>
  </w:style>
  <w:style w:type="character" w:styleId="FootnoteReference">
    <w:name w:val="footnote reference"/>
    <w:aliases w:val="FN Ref,footnote reference,fr,o,FR,(NECG) Footnote Reference"/>
    <w:basedOn w:val="DefaultParagraphFont"/>
    <w:uiPriority w:val="99"/>
    <w:unhideWhenUsed/>
    <w:qFormat/>
    <w:rsid w:val="00B94C51"/>
  </w:style>
  <w:style w:type="paragraph" w:customStyle="1" w:styleId="jh">
    <w:name w:val="jh"/>
    <w:basedOn w:val="Normal"/>
    <w:rsid w:val="00B94C51"/>
    <w:pPr>
      <w:spacing w:before="100" w:beforeAutospacing="1" w:after="100" w:afterAutospacing="1" w:line="240" w:lineRule="auto"/>
    </w:pPr>
    <w:rPr>
      <w:rFonts w:ascii="Times New Roman" w:eastAsia="Times New Roman" w:hAnsi="Times New Roman" w:cs="Times New Roman"/>
      <w:sz w:val="24"/>
    </w:rPr>
  </w:style>
  <w:style w:type="paragraph" w:styleId="BalloonText">
    <w:name w:val="Balloon Text"/>
    <w:basedOn w:val="Normal"/>
    <w:link w:val="BalloonTextChar"/>
    <w:uiPriority w:val="99"/>
    <w:unhideWhenUsed/>
    <w:rsid w:val="00B94C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B94C51"/>
    <w:rPr>
      <w:rFonts w:ascii="Segoe UI" w:hAnsi="Segoe UI" w:cs="Segoe UI"/>
      <w:sz w:val="18"/>
      <w:szCs w:val="18"/>
    </w:rPr>
  </w:style>
  <w:style w:type="character" w:customStyle="1" w:styleId="latin24compacttimestamp-2v7xiq">
    <w:name w:val="latin24compacttimestamp-2v7xiq"/>
    <w:basedOn w:val="DefaultParagraphFont"/>
    <w:rsid w:val="00B94C51"/>
  </w:style>
  <w:style w:type="paragraph" w:customStyle="1" w:styleId="p">
    <w:name w:val="p"/>
    <w:basedOn w:val="Normal"/>
    <w:qFormat/>
    <w:rsid w:val="00B94C51"/>
    <w:pPr>
      <w:spacing w:before="100" w:beforeAutospacing="1" w:after="100" w:afterAutospacing="1"/>
    </w:pPr>
  </w:style>
  <w:style w:type="character" w:customStyle="1" w:styleId="figpopup-sensitive-area">
    <w:name w:val="figpopup-sensitive-area"/>
    <w:basedOn w:val="DefaultParagraphFont"/>
    <w:rsid w:val="00B94C51"/>
  </w:style>
  <w:style w:type="paragraph" w:customStyle="1" w:styleId="selectionshareable">
    <w:name w:val="selectionshareable"/>
    <w:basedOn w:val="Normal"/>
    <w:uiPriority w:val="99"/>
    <w:qFormat/>
    <w:rsid w:val="00B94C51"/>
    <w:pPr>
      <w:spacing w:before="100" w:beforeAutospacing="1" w:after="100" w:afterAutospacing="1"/>
    </w:pPr>
  </w:style>
  <w:style w:type="paragraph" w:customStyle="1" w:styleId="endmarkenabled">
    <w:name w:val="endmarkenabled"/>
    <w:basedOn w:val="Normal"/>
    <w:rsid w:val="00B94C51"/>
    <w:pPr>
      <w:spacing w:before="100" w:beforeAutospacing="1" w:after="100" w:afterAutospacing="1"/>
    </w:pPr>
  </w:style>
  <w:style w:type="character" w:customStyle="1" w:styleId="3oh-">
    <w:name w:val="_3oh-"/>
    <w:basedOn w:val="DefaultParagraphFont"/>
    <w:rsid w:val="00B94C51"/>
  </w:style>
  <w:style w:type="paragraph" w:styleId="z-TopofForm">
    <w:name w:val="HTML Top of Form"/>
    <w:basedOn w:val="Normal"/>
    <w:next w:val="Normal"/>
    <w:link w:val="z-TopofFormChar"/>
    <w:hidden/>
    <w:uiPriority w:val="99"/>
    <w:unhideWhenUsed/>
    <w:rsid w:val="00B94C51"/>
    <w:pPr>
      <w:pBdr>
        <w:bottom w:val="single" w:sz="6" w:space="1" w:color="auto"/>
      </w:pBdr>
      <w:spacing w:after="0" w:line="240" w:lineRule="auto"/>
      <w:jc w:val="center"/>
    </w:pPr>
    <w:rPr>
      <w:rFonts w:eastAsia="Times New Roman"/>
      <w:vanish/>
      <w:szCs w:val="16"/>
    </w:rPr>
  </w:style>
  <w:style w:type="character" w:customStyle="1" w:styleId="z-TopofFormChar">
    <w:name w:val="z-Top of Form Char"/>
    <w:basedOn w:val="DefaultParagraphFont"/>
    <w:link w:val="z-TopofForm"/>
    <w:uiPriority w:val="99"/>
    <w:rsid w:val="00B94C51"/>
    <w:rPr>
      <w:rFonts w:ascii="Calibri" w:eastAsia="Times New Roman" w:hAnsi="Calibri" w:cs="Calibri"/>
      <w:vanish/>
      <w:sz w:val="16"/>
      <w:szCs w:val="16"/>
    </w:rPr>
  </w:style>
  <w:style w:type="paragraph" w:styleId="z-BottomofForm">
    <w:name w:val="HTML Bottom of Form"/>
    <w:basedOn w:val="Normal"/>
    <w:next w:val="Normal"/>
    <w:link w:val="z-BottomofFormChar"/>
    <w:hidden/>
    <w:uiPriority w:val="99"/>
    <w:unhideWhenUsed/>
    <w:rsid w:val="00B94C51"/>
    <w:pPr>
      <w:pBdr>
        <w:top w:val="single" w:sz="6" w:space="1" w:color="auto"/>
      </w:pBdr>
      <w:spacing w:after="0" w:line="240" w:lineRule="auto"/>
      <w:jc w:val="center"/>
    </w:pPr>
    <w:rPr>
      <w:rFonts w:eastAsia="Times New Roman"/>
      <w:vanish/>
      <w:szCs w:val="16"/>
    </w:rPr>
  </w:style>
  <w:style w:type="character" w:customStyle="1" w:styleId="z-BottomofFormChar">
    <w:name w:val="z-Bottom of Form Char"/>
    <w:basedOn w:val="DefaultParagraphFont"/>
    <w:link w:val="z-BottomofForm"/>
    <w:uiPriority w:val="99"/>
    <w:rsid w:val="00B94C51"/>
    <w:rPr>
      <w:rFonts w:ascii="Calibri" w:eastAsia="Times New Roman" w:hAnsi="Calibri" w:cs="Calibri"/>
      <w:vanish/>
      <w:sz w:val="16"/>
      <w:szCs w:val="16"/>
    </w:rPr>
  </w:style>
  <w:style w:type="paragraph" w:customStyle="1" w:styleId="css-qckjh9">
    <w:name w:val="css-qckjh9"/>
    <w:basedOn w:val="Normal"/>
    <w:rsid w:val="00B94C51"/>
    <w:pPr>
      <w:spacing w:before="100" w:beforeAutospacing="1" w:after="100" w:afterAutospacing="1" w:line="240" w:lineRule="auto"/>
    </w:pPr>
    <w:rPr>
      <w:rFonts w:ascii="Times New Roman" w:eastAsia="Times New Roman" w:hAnsi="Times New Roman" w:cs="Times New Roman"/>
      <w:sz w:val="24"/>
    </w:rPr>
  </w:style>
  <w:style w:type="paragraph" w:customStyle="1" w:styleId="css-158dogj">
    <w:name w:val="css-158dogj"/>
    <w:basedOn w:val="Normal"/>
    <w:rsid w:val="00B94C51"/>
    <w:pPr>
      <w:spacing w:before="100" w:beforeAutospacing="1" w:after="100" w:afterAutospacing="1" w:line="240" w:lineRule="auto"/>
    </w:pPr>
    <w:rPr>
      <w:rFonts w:ascii="Times New Roman" w:eastAsia="Times New Roman" w:hAnsi="Times New Roman" w:cs="Times New Roman"/>
      <w:sz w:val="24"/>
    </w:rPr>
  </w:style>
  <w:style w:type="character" w:customStyle="1" w:styleId="num">
    <w:name w:val="num"/>
    <w:basedOn w:val="DefaultParagraphFont"/>
    <w:rsid w:val="00B94C51"/>
  </w:style>
  <w:style w:type="character" w:customStyle="1" w:styleId="letter">
    <w:name w:val="letter"/>
    <w:basedOn w:val="DefaultParagraphFont"/>
    <w:rsid w:val="00B94C51"/>
  </w:style>
  <w:style w:type="character" w:customStyle="1" w:styleId="dttext">
    <w:name w:val="dttext"/>
    <w:basedOn w:val="DefaultParagraphFont"/>
    <w:rsid w:val="00B94C51"/>
  </w:style>
  <w:style w:type="character" w:customStyle="1" w:styleId="sdsense">
    <w:name w:val="sdsense"/>
    <w:basedOn w:val="DefaultParagraphFont"/>
    <w:rsid w:val="00B94C51"/>
  </w:style>
  <w:style w:type="character" w:customStyle="1" w:styleId="sd">
    <w:name w:val="sd"/>
    <w:basedOn w:val="DefaultParagraphFont"/>
    <w:rsid w:val="00B94C51"/>
  </w:style>
  <w:style w:type="paragraph" w:customStyle="1" w:styleId="css-exrw3m">
    <w:name w:val="css-exrw3m"/>
    <w:basedOn w:val="Normal"/>
    <w:uiPriority w:val="99"/>
    <w:rsid w:val="00B94C51"/>
    <w:pPr>
      <w:spacing w:before="100" w:beforeAutospacing="1" w:after="100" w:afterAutospacing="1" w:line="240" w:lineRule="auto"/>
    </w:pPr>
    <w:rPr>
      <w:rFonts w:ascii="Times New Roman" w:eastAsia="Times New Roman" w:hAnsi="Times New Roman" w:cs="Times New Roman"/>
      <w:sz w:val="24"/>
    </w:rPr>
  </w:style>
  <w:style w:type="character" w:customStyle="1" w:styleId="css-8l6xbc">
    <w:name w:val="css-8l6xbc"/>
    <w:basedOn w:val="DefaultParagraphFont"/>
    <w:rsid w:val="00B94C51"/>
  </w:style>
  <w:style w:type="paragraph" w:customStyle="1" w:styleId="t-body-text">
    <w:name w:val="t-body-text"/>
    <w:basedOn w:val="Normal"/>
    <w:uiPriority w:val="99"/>
    <w:rsid w:val="00B94C51"/>
    <w:pPr>
      <w:spacing w:before="100" w:beforeAutospacing="1" w:after="100" w:afterAutospacing="1" w:line="240" w:lineRule="auto"/>
    </w:pPr>
    <w:rPr>
      <w:rFonts w:ascii="Times New Roman" w:eastAsia="Times New Roman" w:hAnsi="Times New Roman" w:cs="Times New Roman"/>
      <w:sz w:val="24"/>
    </w:rPr>
  </w:style>
  <w:style w:type="paragraph" w:customStyle="1" w:styleId="c-user-cardbio">
    <w:name w:val="c-user-card__bio"/>
    <w:basedOn w:val="Normal"/>
    <w:uiPriority w:val="99"/>
    <w:rsid w:val="00B94C51"/>
    <w:pPr>
      <w:spacing w:before="100" w:beforeAutospacing="1" w:after="100" w:afterAutospacing="1" w:line="240" w:lineRule="auto"/>
    </w:pPr>
    <w:rPr>
      <w:rFonts w:ascii="Times New Roman" w:eastAsia="Times New Roman" w:hAnsi="Times New Roman" w:cs="Times New Roman"/>
      <w:sz w:val="24"/>
    </w:rPr>
  </w:style>
  <w:style w:type="paragraph" w:customStyle="1" w:styleId="normal1">
    <w:name w:val="normal1"/>
    <w:basedOn w:val="Normal"/>
    <w:rsid w:val="00B94C51"/>
    <w:pPr>
      <w:spacing w:before="100" w:beforeAutospacing="1" w:after="100" w:afterAutospacing="1" w:line="240" w:lineRule="auto"/>
    </w:pPr>
    <w:rPr>
      <w:rFonts w:ascii="Times New Roman" w:eastAsia="Times New Roman" w:hAnsi="Times New Roman" w:cs="Times New Roman"/>
      <w:sz w:val="24"/>
    </w:rPr>
  </w:style>
  <w:style w:type="character" w:customStyle="1" w:styleId="c-timestamplabel">
    <w:name w:val="c-timestamp__label"/>
    <w:basedOn w:val="DefaultParagraphFont"/>
    <w:rsid w:val="00B94C51"/>
  </w:style>
  <w:style w:type="character" w:customStyle="1" w:styleId="c-messagelistunreaddividerlabel">
    <w:name w:val="c-message_list__unread_divider__label"/>
    <w:basedOn w:val="DefaultParagraphFont"/>
    <w:rsid w:val="00B94C51"/>
  </w:style>
  <w:style w:type="character" w:customStyle="1" w:styleId="c-messagesender">
    <w:name w:val="c-message__sender"/>
    <w:basedOn w:val="DefaultParagraphFont"/>
    <w:rsid w:val="00B94C51"/>
  </w:style>
  <w:style w:type="character" w:customStyle="1" w:styleId="c-reactioncount">
    <w:name w:val="c-reaction__count"/>
    <w:basedOn w:val="DefaultParagraphFont"/>
    <w:rsid w:val="00B94C51"/>
  </w:style>
  <w:style w:type="paragraph" w:customStyle="1" w:styleId="Analytic">
    <w:name w:val="Analytic"/>
    <w:basedOn w:val="Normal"/>
    <w:link w:val="AnalyticChar"/>
    <w:autoRedefine/>
    <w:uiPriority w:val="4"/>
    <w:qFormat/>
    <w:rsid w:val="00B94C51"/>
    <w:rPr>
      <w:color w:val="1F497D" w:themeColor="text2"/>
    </w:rPr>
  </w:style>
  <w:style w:type="character" w:customStyle="1" w:styleId="AnalyticChar">
    <w:name w:val="Analytic Char"/>
    <w:basedOn w:val="DefaultParagraphFont"/>
    <w:link w:val="Analytic"/>
    <w:uiPriority w:val="4"/>
    <w:rsid w:val="00B94C51"/>
    <w:rPr>
      <w:rFonts w:ascii="Calibri" w:hAnsi="Calibri" w:cs="Calibri"/>
      <w:color w:val="1F497D" w:themeColor="text2"/>
      <w:sz w:val="1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B94C51"/>
    <w:rPr>
      <w:rFonts w:eastAsiaTheme="minorHAnsi"/>
      <w:b/>
      <w:sz w:val="22"/>
      <w:szCs w:val="22"/>
      <w:u w:val="single"/>
    </w:rPr>
  </w:style>
  <w:style w:type="paragraph" w:styleId="Header">
    <w:name w:val="header"/>
    <w:aliases w:val="Header 1, Char2,Header Char Char,Char2,Block Char Char,Header Char1 Char,Header Char Char Char,Header Char Char1 Char,Header Char1 Char Char Char,Header Char Char1 Char Char Char,Header Char1 Char Char1 Char Char Char,HeaderOld,Header Char2"/>
    <w:basedOn w:val="Normal"/>
    <w:link w:val="HeaderChar"/>
    <w:uiPriority w:val="99"/>
    <w:unhideWhenUsed/>
    <w:qFormat/>
    <w:rsid w:val="00B94C51"/>
    <w:pPr>
      <w:tabs>
        <w:tab w:val="center" w:pos="4680"/>
        <w:tab w:val="right" w:pos="9360"/>
      </w:tabs>
      <w:spacing w:after="0" w:line="240" w:lineRule="auto"/>
    </w:pPr>
  </w:style>
  <w:style w:type="character" w:customStyle="1" w:styleId="HeaderChar">
    <w:name w:val="Header Char"/>
    <w:aliases w:val="Header 1 Char2, Char2 Char,Header Char Char Char1,Char2 Char,Block Char Char Char,Header Char1 Char Char,Header Char Char Char Char,Header Char Char1 Char Char,Header Char1 Char Char Char Char,Header Char Char1 Char Char Char Char"/>
    <w:basedOn w:val="DefaultParagraphFont"/>
    <w:link w:val="Header"/>
    <w:uiPriority w:val="99"/>
    <w:rsid w:val="00B94C51"/>
    <w:rPr>
      <w:rFonts w:ascii="Calibri" w:hAnsi="Calibri" w:cs="Calibri"/>
      <w:sz w:val="16"/>
    </w:rPr>
  </w:style>
  <w:style w:type="paragraph" w:styleId="Footer">
    <w:name w:val="footer"/>
    <w:basedOn w:val="Normal"/>
    <w:link w:val="FooterChar"/>
    <w:uiPriority w:val="99"/>
    <w:unhideWhenUsed/>
    <w:rsid w:val="00B94C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4C51"/>
    <w:rPr>
      <w:rFonts w:ascii="Calibri" w:hAnsi="Calibri" w:cs="Calibri"/>
      <w:sz w:val="16"/>
    </w:rPr>
  </w:style>
  <w:style w:type="paragraph" w:customStyle="1" w:styleId="Emphasize">
    <w:name w:val="Emphasize"/>
    <w:basedOn w:val="Normal"/>
    <w:uiPriority w:val="7"/>
    <w:qFormat/>
    <w:rsid w:val="00B94C51"/>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character" w:styleId="PageNumber">
    <w:name w:val="page number"/>
    <w:aliases w:val="card ununderlined"/>
    <w:basedOn w:val="DefaultParagraphFont"/>
    <w:uiPriority w:val="99"/>
    <w:unhideWhenUsed/>
    <w:rsid w:val="00B94C51"/>
  </w:style>
  <w:style w:type="character" w:customStyle="1" w:styleId="TitleChar">
    <w:name w:val="Title Char"/>
    <w:aliases w:val="Cites and Cards Char,UNDERLINE Char,Bold Underlined Char,title Char,Block Heading Char,Read This Char1,Non Read Text Char1,Debate Normal Char"/>
    <w:link w:val="Title"/>
    <w:uiPriority w:val="1"/>
    <w:qFormat/>
    <w:rsid w:val="00B94C51"/>
    <w:rPr>
      <w:rFonts w:ascii="Arial" w:hAnsi="Arial"/>
      <w:bCs/>
      <w:u w:val="single"/>
    </w:rPr>
  </w:style>
  <w:style w:type="paragraph" w:styleId="Title">
    <w:name w:val="Title"/>
    <w:aliases w:val="Cites and Cards,UNDERLINE,Bold Underlined,title,Block Heading,Read This,Non Read Text,Debate Normal"/>
    <w:basedOn w:val="Normal"/>
    <w:next w:val="Normal"/>
    <w:link w:val="TitleChar"/>
    <w:uiPriority w:val="1"/>
    <w:qFormat/>
    <w:rsid w:val="00B94C51"/>
    <w:pPr>
      <w:pBdr>
        <w:bottom w:val="single" w:sz="8" w:space="4" w:color="4F81BD"/>
      </w:pBdr>
      <w:spacing w:after="300" w:line="240" w:lineRule="auto"/>
      <w:contextualSpacing/>
    </w:pPr>
    <w:rPr>
      <w:rFonts w:ascii="Arial" w:hAnsi="Arial" w:cstheme="minorBidi"/>
      <w:bCs/>
      <w:sz w:val="24"/>
      <w:u w:val="single"/>
    </w:rPr>
  </w:style>
  <w:style w:type="character" w:customStyle="1" w:styleId="TitleChar1">
    <w:name w:val="Title Char1"/>
    <w:aliases w:val="Read This Char,Non Read Text Char"/>
    <w:basedOn w:val="DefaultParagraphFont"/>
    <w:uiPriority w:val="6"/>
    <w:qFormat/>
    <w:rsid w:val="00B94C51"/>
    <w:rPr>
      <w:rFonts w:asciiTheme="majorHAnsi" w:eastAsiaTheme="majorEastAsia" w:hAnsiTheme="majorHAnsi" w:cstheme="majorBidi"/>
      <w:spacing w:val="-10"/>
      <w:kern w:val="28"/>
      <w:sz w:val="56"/>
      <w:szCs w:val="56"/>
    </w:rPr>
  </w:style>
  <w:style w:type="paragraph" w:customStyle="1" w:styleId="8MIn">
    <w:name w:val="8 MIn"/>
    <w:basedOn w:val="Normal"/>
    <w:link w:val="8MInChar"/>
    <w:uiPriority w:val="4"/>
    <w:qFormat/>
    <w:rsid w:val="00B94C51"/>
    <w:pPr>
      <w:shd w:val="clear" w:color="auto" w:fill="FFFFFF"/>
      <w:spacing w:beforeAutospacing="1" w:after="0" w:afterAutospacing="1" w:line="240" w:lineRule="auto"/>
      <w:textAlignment w:val="baseline"/>
    </w:pPr>
    <w:rPr>
      <w:rFonts w:ascii="Times New Roman" w:eastAsia="Times New Roman" w:hAnsi="Times New Roman" w:cstheme="minorHAnsi"/>
      <w:color w:val="333333"/>
    </w:rPr>
  </w:style>
  <w:style w:type="character" w:customStyle="1" w:styleId="8MInChar">
    <w:name w:val="8 MIn Char"/>
    <w:basedOn w:val="DefaultParagraphFont"/>
    <w:link w:val="8MIn"/>
    <w:uiPriority w:val="4"/>
    <w:rsid w:val="00B94C51"/>
    <w:rPr>
      <w:rFonts w:ascii="Times New Roman" w:eastAsia="Times New Roman" w:hAnsi="Times New Roman" w:cstheme="minorHAnsi"/>
      <w:color w:val="333333"/>
      <w:sz w:val="16"/>
      <w:shd w:val="clear" w:color="auto" w:fill="FFFFFF"/>
    </w:rPr>
  </w:style>
  <w:style w:type="character" w:customStyle="1" w:styleId="m-2757091861540947080gmail-styleunderline">
    <w:name w:val="m_-2757091861540947080gmail-styleunderline"/>
    <w:basedOn w:val="DefaultParagraphFont"/>
    <w:rsid w:val="00B94C51"/>
  </w:style>
  <w:style w:type="character" w:customStyle="1" w:styleId="c-messagekittext">
    <w:name w:val="c-message_kit__text"/>
    <w:basedOn w:val="DefaultParagraphFont"/>
    <w:rsid w:val="00B94C51"/>
  </w:style>
  <w:style w:type="character" w:customStyle="1" w:styleId="cardChar">
    <w:name w:val="card Char"/>
    <w:aliases w:val="Bold Cite Char Char,Speed Cite Char"/>
    <w:basedOn w:val="DefaultParagraphFont"/>
    <w:rsid w:val="00B94C51"/>
    <w:rPr>
      <w:rFonts w:ascii="Georgia" w:eastAsia="Calibri" w:hAnsi="Georgia" w:cs="Times New Roman"/>
      <w:sz w:val="24"/>
    </w:rPr>
  </w:style>
  <w:style w:type="paragraph" w:customStyle="1" w:styleId="slate-paragraph">
    <w:name w:val="slate-paragraph"/>
    <w:basedOn w:val="Normal"/>
    <w:uiPriority w:val="99"/>
    <w:rsid w:val="00B94C51"/>
    <w:pPr>
      <w:spacing w:before="100" w:beforeAutospacing="1" w:after="100" w:afterAutospacing="1"/>
    </w:pPr>
    <w:rPr>
      <w:rFonts w:ascii="Times New Roman" w:eastAsia="Times New Roman" w:hAnsi="Times New Roman" w:cs="Times New Roman"/>
      <w:sz w:val="24"/>
    </w:rPr>
  </w:style>
  <w:style w:type="character" w:customStyle="1" w:styleId="BoldUnderline">
    <w:name w:val="Bold.Underline"/>
    <w:uiPriority w:val="1"/>
    <w:qFormat/>
    <w:rsid w:val="00B94C51"/>
    <w:rPr>
      <w:b/>
      <w:u w:val="single"/>
    </w:rPr>
  </w:style>
  <w:style w:type="character" w:customStyle="1" w:styleId="Minimize">
    <w:name w:val="Minimize"/>
    <w:uiPriority w:val="1"/>
    <w:qFormat/>
    <w:rsid w:val="00B94C51"/>
    <w:rPr>
      <w:rFonts w:asciiTheme="minorHAnsi" w:hAnsiTheme="minorHAnsi"/>
      <w:sz w:val="16"/>
    </w:rPr>
  </w:style>
  <w:style w:type="paragraph" w:customStyle="1" w:styleId="Underline2">
    <w:name w:val="Underline2"/>
    <w:basedOn w:val="Normal"/>
    <w:link w:val="Underline2Char"/>
    <w:autoRedefine/>
    <w:uiPriority w:val="4"/>
    <w:qFormat/>
    <w:rsid w:val="00B94C51"/>
    <w:rPr>
      <w:b/>
      <w:u w:val="single"/>
    </w:rPr>
  </w:style>
  <w:style w:type="character" w:customStyle="1" w:styleId="Underline2Char">
    <w:name w:val="Underline2 Char"/>
    <w:basedOn w:val="DefaultParagraphFont"/>
    <w:link w:val="Underline2"/>
    <w:uiPriority w:val="4"/>
    <w:rsid w:val="00B94C51"/>
    <w:rPr>
      <w:rFonts w:ascii="Calibri" w:hAnsi="Calibri" w:cs="Calibri"/>
      <w:b/>
      <w:sz w:val="16"/>
      <w:u w:val="single"/>
    </w:rPr>
  </w:style>
  <w:style w:type="character" w:customStyle="1" w:styleId="BoldUnderline0">
    <w:name w:val="BoldUnderline"/>
    <w:basedOn w:val="DefaultParagraphFont"/>
    <w:uiPriority w:val="1"/>
    <w:qFormat/>
    <w:rsid w:val="00B94C51"/>
    <w:rPr>
      <w:rFonts w:ascii="Arial" w:hAnsi="Arial"/>
      <w:b/>
      <w:sz w:val="20"/>
      <w:u w:val="single"/>
    </w:rPr>
  </w:style>
  <w:style w:type="character" w:customStyle="1" w:styleId="UnresolvedMention1">
    <w:name w:val="Unresolved Mention1"/>
    <w:basedOn w:val="DefaultParagraphFont"/>
    <w:uiPriority w:val="99"/>
    <w:unhideWhenUsed/>
    <w:rsid w:val="00B94C51"/>
    <w:rPr>
      <w:color w:val="605E5C"/>
      <w:shd w:val="clear" w:color="auto" w:fill="E1DFDD"/>
    </w:rPr>
  </w:style>
  <w:style w:type="character" w:customStyle="1" w:styleId="expertise">
    <w:name w:val="expertise"/>
    <w:basedOn w:val="DefaultParagraphFont"/>
    <w:rsid w:val="00B94C51"/>
  </w:style>
  <w:style w:type="character" w:customStyle="1" w:styleId="education">
    <w:name w:val="education"/>
    <w:basedOn w:val="DefaultParagraphFont"/>
    <w:rsid w:val="00B94C51"/>
  </w:style>
  <w:style w:type="character" w:customStyle="1" w:styleId="rollover-people">
    <w:name w:val="rollover-people"/>
    <w:basedOn w:val="DefaultParagraphFont"/>
    <w:rsid w:val="00B94C51"/>
  </w:style>
  <w:style w:type="character" w:customStyle="1" w:styleId="UnresolvedMention2">
    <w:name w:val="Unresolved Mention2"/>
    <w:basedOn w:val="DefaultParagraphFont"/>
    <w:uiPriority w:val="99"/>
    <w:unhideWhenUsed/>
    <w:rsid w:val="00B94C51"/>
    <w:rPr>
      <w:color w:val="605E5C"/>
      <w:shd w:val="clear" w:color="auto" w:fill="E1DFDD"/>
    </w:rPr>
  </w:style>
  <w:style w:type="character" w:styleId="IntenseEmphasis">
    <w:name w:val="Intense Emphasis"/>
    <w:aliases w:val="Intense Emphasi,Char Char Char1,cites Char Ch,Citation Char Char Cha,Box Out,Heading 3 Char Char1 Char,cit,8.,Underline Cha,Cite Char1,Sty,8 ,Intense Emphasis4, Char Char Char1,9.5 pt,Intense Emphasis5,Style Underli,cites Char Char,cite"/>
    <w:basedOn w:val="DefaultParagraphFont"/>
    <w:qFormat/>
    <w:rsid w:val="00B94C51"/>
    <w:rPr>
      <w:b/>
      <w:bCs w:val="0"/>
      <w:sz w:val="26"/>
      <w:u w:val="single"/>
    </w:rPr>
  </w:style>
  <w:style w:type="character" w:customStyle="1" w:styleId="UnresolvedMention3">
    <w:name w:val="Unresolved Mention3"/>
    <w:basedOn w:val="DefaultParagraphFont"/>
    <w:uiPriority w:val="99"/>
    <w:rsid w:val="00B94C51"/>
    <w:rPr>
      <w:color w:val="605E5C"/>
      <w:shd w:val="clear" w:color="auto" w:fill="E1DFDD"/>
    </w:rPr>
  </w:style>
  <w:style w:type="paragraph" w:customStyle="1" w:styleId="Body">
    <w:name w:val="Body"/>
    <w:link w:val="BodyChar"/>
    <w:autoRedefine/>
    <w:qFormat/>
    <w:rsid w:val="00B94C51"/>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B94C51"/>
    <w:rPr>
      <w:rFonts w:ascii="Calibri" w:eastAsiaTheme="majorEastAsia" w:hAnsi="Calibri" w:cstheme="majorBidi"/>
      <w:iCs/>
      <w:color w:val="000000" w:themeColor="text1"/>
      <w:sz w:val="8"/>
      <w:szCs w:val="22"/>
    </w:rPr>
  </w:style>
  <w:style w:type="character" w:customStyle="1" w:styleId="url">
    <w:name w:val="url"/>
    <w:basedOn w:val="DefaultParagraphFont"/>
    <w:rsid w:val="00B94C51"/>
  </w:style>
  <w:style w:type="character" w:customStyle="1" w:styleId="ellip">
    <w:name w:val="ellip"/>
    <w:basedOn w:val="DefaultParagraphFont"/>
    <w:rsid w:val="00B94C51"/>
  </w:style>
  <w:style w:type="character" w:customStyle="1" w:styleId="nowrap">
    <w:name w:val="nowrap"/>
    <w:basedOn w:val="DefaultParagraphFont"/>
    <w:rsid w:val="00B94C51"/>
  </w:style>
  <w:style w:type="paragraph" w:customStyle="1" w:styleId="msonormal0">
    <w:name w:val="msonormal"/>
    <w:basedOn w:val="Normal"/>
    <w:uiPriority w:val="99"/>
    <w:qFormat/>
    <w:rsid w:val="00B94C51"/>
    <w:pPr>
      <w:spacing w:before="100" w:beforeAutospacing="1" w:after="100" w:afterAutospacing="1" w:line="256" w:lineRule="auto"/>
    </w:pPr>
    <w:rPr>
      <w:rFonts w:ascii="Times New Roman" w:hAnsi="Times New Roman"/>
      <w:sz w:val="24"/>
    </w:rPr>
  </w:style>
  <w:style w:type="paragraph" w:styleId="Revision">
    <w:name w:val="Revision"/>
    <w:uiPriority w:val="99"/>
    <w:semiHidden/>
    <w:rsid w:val="00B94C51"/>
    <w:rPr>
      <w:rFonts w:ascii="Calibri" w:hAnsi="Calibri" w:cs="Arial"/>
      <w:sz w:val="22"/>
    </w:rPr>
  </w:style>
  <w:style w:type="paragraph" w:customStyle="1" w:styleId="Tag2">
    <w:name w:val="Tag2"/>
    <w:basedOn w:val="Normal"/>
    <w:uiPriority w:val="99"/>
    <w:qFormat/>
    <w:rsid w:val="00B94C51"/>
    <w:pPr>
      <w:spacing w:line="256" w:lineRule="auto"/>
    </w:pPr>
    <w:rPr>
      <w:b/>
      <w:sz w:val="24"/>
    </w:rPr>
  </w:style>
  <w:style w:type="paragraph" w:customStyle="1" w:styleId="megaarticlebodyfirst-p2htdt">
    <w:name w:val="megaarticlebody_first-p_2htdt"/>
    <w:basedOn w:val="Normal"/>
    <w:uiPriority w:val="99"/>
    <w:semiHidden/>
    <w:rsid w:val="00B94C51"/>
    <w:pPr>
      <w:spacing w:before="100" w:beforeAutospacing="1" w:after="100" w:afterAutospacing="1" w:line="256" w:lineRule="auto"/>
    </w:pPr>
    <w:rPr>
      <w:rFonts w:ascii="Times New Roman" w:hAnsi="Times New Roman" w:cs="Times New Roman"/>
      <w:sz w:val="24"/>
    </w:rPr>
  </w:style>
  <w:style w:type="paragraph" w:customStyle="1" w:styleId="p1">
    <w:name w:val="p1"/>
    <w:basedOn w:val="Normal"/>
    <w:uiPriority w:val="99"/>
    <w:qFormat/>
    <w:rsid w:val="00B94C51"/>
    <w:pPr>
      <w:spacing w:line="256" w:lineRule="auto"/>
    </w:pPr>
    <w:rPr>
      <w:szCs w:val="20"/>
    </w:rPr>
  </w:style>
  <w:style w:type="character" w:customStyle="1" w:styleId="underlinedChar">
    <w:name w:val="underlined Char"/>
    <w:link w:val="underlined"/>
    <w:locked/>
    <w:rsid w:val="00B94C51"/>
    <w:rPr>
      <w:rFonts w:ascii="Times New Roman" w:eastAsia="Malgun Gothic" w:hAnsi="Times New Roman" w:cs="Times New Roman"/>
      <w:u w:val="single"/>
    </w:rPr>
  </w:style>
  <w:style w:type="paragraph" w:customStyle="1" w:styleId="underlined">
    <w:name w:val="underlined"/>
    <w:next w:val="Normal"/>
    <w:link w:val="underlinedChar"/>
    <w:autoRedefine/>
    <w:qFormat/>
    <w:rsid w:val="00B94C51"/>
    <w:pPr>
      <w:contextualSpacing/>
    </w:pPr>
    <w:rPr>
      <w:rFonts w:ascii="Times New Roman" w:eastAsia="Malgun Gothic" w:hAnsi="Times New Roman" w:cs="Times New Roman"/>
      <w:u w:val="single"/>
    </w:rPr>
  </w:style>
  <w:style w:type="paragraph" w:customStyle="1" w:styleId="Shrink6">
    <w:name w:val="Shrink 6"/>
    <w:basedOn w:val="Normal"/>
    <w:uiPriority w:val="99"/>
    <w:qFormat/>
    <w:rsid w:val="00B94C51"/>
    <w:pPr>
      <w:spacing w:line="256" w:lineRule="auto"/>
    </w:pPr>
    <w:rPr>
      <w:rFonts w:ascii="Georgia" w:eastAsia="Calibri" w:hAnsi="Georgia" w:cs="Times New Roman"/>
      <w:sz w:val="12"/>
    </w:rPr>
  </w:style>
  <w:style w:type="paragraph" w:customStyle="1" w:styleId="Scrunched">
    <w:name w:val="Scrunched"/>
    <w:basedOn w:val="Normal"/>
    <w:next w:val="Normal"/>
    <w:uiPriority w:val="99"/>
    <w:qFormat/>
    <w:rsid w:val="00B94C51"/>
    <w:pPr>
      <w:spacing w:line="256" w:lineRule="auto"/>
    </w:pPr>
    <w:rPr>
      <w:rFonts w:ascii="Times New Roman" w:hAnsi="Times New Roman"/>
      <w:sz w:val="24"/>
    </w:rPr>
  </w:style>
  <w:style w:type="character" w:styleId="EndnoteReference">
    <w:name w:val="endnote reference"/>
    <w:basedOn w:val="DefaultParagraphFont"/>
    <w:uiPriority w:val="99"/>
    <w:unhideWhenUsed/>
    <w:rsid w:val="00B94C51"/>
    <w:rPr>
      <w:vertAlign w:val="superscript"/>
    </w:rPr>
  </w:style>
  <w:style w:type="character" w:customStyle="1" w:styleId="Emph">
    <w:name w:val="Emph"/>
    <w:basedOn w:val="DefaultParagraphFont"/>
    <w:uiPriority w:val="1"/>
    <w:qFormat/>
    <w:rsid w:val="00B94C51"/>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B94C51"/>
    <w:rPr>
      <w:u w:val="single"/>
    </w:rPr>
  </w:style>
  <w:style w:type="character" w:customStyle="1" w:styleId="BoldUnderlineChar">
    <w:name w:val="Bold Underline Char"/>
    <w:basedOn w:val="DefaultParagraphFont"/>
    <w:rsid w:val="00B94C51"/>
    <w:rPr>
      <w:rFonts w:ascii="Arial" w:hAnsi="Arial" w:cs="Arial" w:hint="default"/>
      <w:b/>
      <w:bCs w:val="0"/>
      <w:u w:val="single"/>
    </w:rPr>
  </w:style>
  <w:style w:type="character" w:customStyle="1" w:styleId="ReadCard">
    <w:name w:val="ReadCard"/>
    <w:uiPriority w:val="1"/>
    <w:qFormat/>
    <w:rsid w:val="00B94C51"/>
    <w:rPr>
      <w:rFonts w:ascii="Times New Roman" w:hAnsi="Times New Roman" w:cs="Times New Roman" w:hint="default"/>
      <w:b/>
      <w:bCs w:val="0"/>
      <w:sz w:val="24"/>
      <w:u w:val="single"/>
    </w:rPr>
  </w:style>
  <w:style w:type="paragraph" w:customStyle="1" w:styleId="CiteSpacing">
    <w:name w:val="Cite Spacing"/>
    <w:basedOn w:val="Normal"/>
    <w:uiPriority w:val="4"/>
    <w:qFormat/>
    <w:rsid w:val="00B94C51"/>
    <w:pPr>
      <w:spacing w:before="60" w:after="60"/>
    </w:pPr>
  </w:style>
  <w:style w:type="character" w:customStyle="1" w:styleId="FooterChar1">
    <w:name w:val="Footer Char1"/>
    <w:basedOn w:val="DefaultParagraphFont"/>
    <w:uiPriority w:val="99"/>
    <w:semiHidden/>
    <w:rsid w:val="00B94C51"/>
    <w:rPr>
      <w:rFonts w:ascii="Calibri" w:eastAsiaTheme="minorHAnsi" w:hAnsi="Calibri" w:cs="Calibri"/>
      <w:sz w:val="16"/>
      <w:szCs w:val="22"/>
    </w:rPr>
  </w:style>
  <w:style w:type="paragraph" w:customStyle="1" w:styleId="Cards">
    <w:name w:val="Cards"/>
    <w:next w:val="Normal"/>
    <w:link w:val="CardsChar"/>
    <w:qFormat/>
    <w:rsid w:val="00B94C51"/>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B94C51"/>
    <w:rPr>
      <w:rFonts w:ascii="Times New Roman" w:eastAsia="Times New Roman" w:hAnsi="Times New Roman" w:cs="Times New Roman"/>
      <w:sz w:val="20"/>
    </w:rPr>
  </w:style>
  <w:style w:type="character" w:customStyle="1" w:styleId="DebateUnderline">
    <w:name w:val="Debate Underline"/>
    <w:qFormat/>
    <w:rsid w:val="00B94C51"/>
    <w:rPr>
      <w:rFonts w:ascii="Times New Roman" w:hAnsi="Times New Roman"/>
      <w:sz w:val="20"/>
      <w:u w:val="thick"/>
    </w:rPr>
  </w:style>
  <w:style w:type="paragraph" w:customStyle="1" w:styleId="Nothing">
    <w:name w:val="Nothing"/>
    <w:link w:val="NothingChar"/>
    <w:qFormat/>
    <w:rsid w:val="00B94C51"/>
    <w:rPr>
      <w:rFonts w:ascii="Times New Roman" w:eastAsia="Times New Roman" w:hAnsi="Times New Roman" w:cs="Times New Roman"/>
      <w:sz w:val="20"/>
    </w:rPr>
  </w:style>
  <w:style w:type="character" w:customStyle="1" w:styleId="NothingChar">
    <w:name w:val="Nothing Char"/>
    <w:link w:val="Nothing"/>
    <w:rsid w:val="00B94C51"/>
    <w:rPr>
      <w:rFonts w:ascii="Times New Roman" w:eastAsia="Times New Roman" w:hAnsi="Times New Roman" w:cs="Times New Roman"/>
      <w:sz w:val="20"/>
    </w:rPr>
  </w:style>
  <w:style w:type="character" w:customStyle="1" w:styleId="HeaderChar1">
    <w:name w:val="Header Char1"/>
    <w:aliases w:val="Header Char Char Char Char Char1,Header Char Char Char Char Char Char Char1,Header Char Char Char Char Char Char Char Cha Char,Header 1 Char1,Header 1 Char Char Char1,Char2 Char1,Header Char2 Char1,Header Char1 Char Char1"/>
    <w:basedOn w:val="DefaultParagraphFont"/>
    <w:uiPriority w:val="99"/>
    <w:rsid w:val="00B94C51"/>
    <w:rPr>
      <w:rFonts w:ascii="Calibri" w:eastAsiaTheme="minorHAnsi" w:hAnsi="Calibri" w:cs="Calibri"/>
      <w:sz w:val="16"/>
      <w:szCs w:val="22"/>
    </w:rPr>
  </w:style>
  <w:style w:type="paragraph" w:customStyle="1" w:styleId="cardtext">
    <w:name w:val="card text"/>
    <w:basedOn w:val="Normal"/>
    <w:link w:val="cardtextChar"/>
    <w:qFormat/>
    <w:rsid w:val="00B94C51"/>
    <w:pPr>
      <w:ind w:left="288" w:right="288"/>
    </w:pPr>
    <w:rPr>
      <w:rFonts w:ascii="Book Antiqua" w:hAnsi="Book Antiqua" w:cs="Lucida Grande"/>
    </w:rPr>
  </w:style>
  <w:style w:type="character" w:customStyle="1" w:styleId="cardtextChar">
    <w:name w:val="card text Char"/>
    <w:basedOn w:val="DefaultParagraphFont"/>
    <w:link w:val="cardtext"/>
    <w:rsid w:val="00B94C51"/>
    <w:rPr>
      <w:rFonts w:ascii="Book Antiqua" w:hAnsi="Book Antiqua" w:cs="Lucida Grande"/>
      <w:sz w:val="16"/>
    </w:rPr>
  </w:style>
  <w:style w:type="paragraph" w:customStyle="1" w:styleId="TagText">
    <w:name w:val="TagText"/>
    <w:basedOn w:val="Normal"/>
    <w:uiPriority w:val="99"/>
    <w:qFormat/>
    <w:rsid w:val="00B94C51"/>
    <w:rPr>
      <w:rFonts w:eastAsia="Calibri"/>
      <w:b/>
      <w:sz w:val="24"/>
    </w:rPr>
  </w:style>
  <w:style w:type="paragraph" w:customStyle="1" w:styleId="UnderlineEmphasis">
    <w:name w:val="Underline + Emphasis"/>
    <w:basedOn w:val="Normal"/>
    <w:next w:val="Normal"/>
    <w:link w:val="UnderlineEmphasisChar"/>
    <w:autoRedefine/>
    <w:qFormat/>
    <w:rsid w:val="00B94C51"/>
    <w:rPr>
      <w:rFonts w:eastAsia="Calibri"/>
      <w:b/>
      <w:color w:val="000000"/>
      <w:sz w:val="24"/>
      <w:u w:val="single"/>
    </w:rPr>
  </w:style>
  <w:style w:type="character" w:customStyle="1" w:styleId="UnderlineEmphasisChar">
    <w:name w:val="Underline + Emphasis Char"/>
    <w:basedOn w:val="DefaultParagraphFont"/>
    <w:link w:val="UnderlineEmphasis"/>
    <w:rsid w:val="00B94C51"/>
    <w:rPr>
      <w:rFonts w:ascii="Calibri" w:eastAsia="Calibri" w:hAnsi="Calibri" w:cs="Calibri"/>
      <w:b/>
      <w:color w:val="000000"/>
      <w:u w:val="single"/>
    </w:rPr>
  </w:style>
  <w:style w:type="character" w:customStyle="1" w:styleId="BoldUnderlineUNDO">
    <w:name w:val="Bold.Underline.UNDO"/>
    <w:uiPriority w:val="1"/>
    <w:qFormat/>
    <w:rsid w:val="00B94C51"/>
    <w:rPr>
      <w:b w:val="0"/>
    </w:rPr>
  </w:style>
  <w:style w:type="paragraph" w:styleId="FootnoteText">
    <w:name w:val="footnote text"/>
    <w:basedOn w:val="Normal"/>
    <w:link w:val="FootnoteTextChar"/>
    <w:uiPriority w:val="99"/>
    <w:unhideWhenUsed/>
    <w:qFormat/>
    <w:rsid w:val="00B94C51"/>
    <w:pPr>
      <w:spacing w:line="256" w:lineRule="auto"/>
    </w:pPr>
    <w:rPr>
      <w:szCs w:val="20"/>
    </w:rPr>
  </w:style>
  <w:style w:type="character" w:customStyle="1" w:styleId="FootnoteTextChar">
    <w:name w:val="Footnote Text Char"/>
    <w:basedOn w:val="DefaultParagraphFont"/>
    <w:link w:val="FootnoteText"/>
    <w:uiPriority w:val="99"/>
    <w:rsid w:val="00B94C51"/>
    <w:rPr>
      <w:rFonts w:ascii="Calibri" w:hAnsi="Calibri" w:cs="Calibri"/>
      <w:sz w:val="16"/>
      <w:szCs w:val="20"/>
    </w:rPr>
  </w:style>
  <w:style w:type="character" w:customStyle="1" w:styleId="LinedDown">
    <w:name w:val="Lined Down"/>
    <w:qFormat/>
    <w:rsid w:val="00B94C51"/>
    <w:rPr>
      <w:rFonts w:ascii="Times New Roman" w:hAnsi="Times New Roman" w:cs="Times New Roman"/>
      <w:b w:val="0"/>
      <w:bCs w:val="0"/>
      <w:i w:val="0"/>
      <w:iCs w:val="0"/>
      <w:color w:val="000000"/>
      <w:sz w:val="12"/>
      <w:szCs w:val="12"/>
      <w:u w:val="none"/>
    </w:rPr>
  </w:style>
  <w:style w:type="character" w:customStyle="1" w:styleId="Carded">
    <w:name w:val="Carded"/>
    <w:qFormat/>
    <w:rsid w:val="00B94C51"/>
    <w:rPr>
      <w:rFonts w:ascii="Times New Roman" w:hAnsi="Times New Roman" w:cs="Times New Roman"/>
      <w:b/>
      <w:bCs/>
      <w:color w:val="000000"/>
      <w:sz w:val="24"/>
      <w:szCs w:val="24"/>
      <w:u w:val="single"/>
    </w:rPr>
  </w:style>
  <w:style w:type="character" w:customStyle="1" w:styleId="BalloonTextChar1">
    <w:name w:val="Balloon Text Char1"/>
    <w:basedOn w:val="DefaultParagraphFont"/>
    <w:uiPriority w:val="99"/>
    <w:rsid w:val="00B94C51"/>
    <w:rPr>
      <w:rFonts w:ascii="Segoe UI" w:hAnsi="Segoe UI" w:cs="Segoe UI"/>
      <w:sz w:val="18"/>
      <w:szCs w:val="18"/>
    </w:rPr>
  </w:style>
  <w:style w:type="character" w:customStyle="1" w:styleId="TitleChar2">
    <w:name w:val="Title Char2"/>
    <w:aliases w:val="Bold Underlined Char1,UNDERLINE Char1,Cites and Cards Char1,title Char1,Block Heading Char1"/>
    <w:uiPriority w:val="5"/>
    <w:qFormat/>
    <w:locked/>
    <w:rsid w:val="00B94C51"/>
    <w:rPr>
      <w:bCs/>
      <w:sz w:val="20"/>
      <w:u w:val="single"/>
    </w:rPr>
  </w:style>
  <w:style w:type="character" w:customStyle="1" w:styleId="LDAnalytics">
    <w:name w:val="LD Analytics"/>
    <w:basedOn w:val="DefaultParagraphFont"/>
    <w:autoRedefine/>
    <w:uiPriority w:val="1"/>
    <w:qFormat/>
    <w:rsid w:val="00B94C51"/>
  </w:style>
  <w:style w:type="paragraph" w:customStyle="1" w:styleId="UnderlinePara">
    <w:name w:val="Underline Para"/>
    <w:basedOn w:val="Normal"/>
    <w:uiPriority w:val="1"/>
    <w:qFormat/>
    <w:rsid w:val="00B94C51"/>
    <w:pPr>
      <w:widowControl w:val="0"/>
      <w:suppressAutoHyphens/>
      <w:spacing w:after="200"/>
      <w:contextualSpacing/>
    </w:pPr>
    <w:rPr>
      <w:rFonts w:asciiTheme="minorHAnsi" w:hAnsiTheme="minorHAnsi"/>
      <w:u w:val="single"/>
    </w:rPr>
  </w:style>
  <w:style w:type="paragraph" w:customStyle="1" w:styleId="evidencetext">
    <w:name w:val="evidence text"/>
    <w:basedOn w:val="Normal"/>
    <w:next w:val="Normal"/>
    <w:link w:val="evidencetextChar1"/>
    <w:qFormat/>
    <w:rsid w:val="00B94C51"/>
    <w:pPr>
      <w:ind w:left="432" w:right="432"/>
    </w:pPr>
    <w:rPr>
      <w:rFonts w:eastAsia="Times New Roman"/>
      <w:color w:val="000000"/>
    </w:rPr>
  </w:style>
  <w:style w:type="character" w:customStyle="1" w:styleId="evidencetextChar1">
    <w:name w:val="evidence text Char1"/>
    <w:basedOn w:val="DefaultParagraphFont"/>
    <w:link w:val="evidencetext"/>
    <w:rsid w:val="00B94C51"/>
    <w:rPr>
      <w:rFonts w:ascii="Calibri" w:eastAsia="Times New Roman" w:hAnsi="Calibri" w:cs="Calibri"/>
      <w:color w:val="000000"/>
      <w:sz w:val="16"/>
    </w:rPr>
  </w:style>
  <w:style w:type="paragraph" w:styleId="Subtitle">
    <w:name w:val="Subtitle"/>
    <w:aliases w:val="Underlined card text"/>
    <w:basedOn w:val="Normal"/>
    <w:next w:val="Normal"/>
    <w:link w:val="SubtitleChar"/>
    <w:uiPriority w:val="99"/>
    <w:unhideWhenUsed/>
    <w:qFormat/>
    <w:rsid w:val="00B94C51"/>
    <w:pPr>
      <w:numPr>
        <w:ilvl w:val="1"/>
      </w:numPr>
    </w:pPr>
    <w:rPr>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B94C51"/>
    <w:rPr>
      <w:rFonts w:ascii="Calibri" w:hAnsi="Calibri" w:cs="Calibri"/>
      <w:color w:val="5A5A5A" w:themeColor="text1" w:themeTint="A5"/>
      <w:spacing w:val="15"/>
      <w:sz w:val="16"/>
    </w:rPr>
  </w:style>
  <w:style w:type="paragraph" w:customStyle="1" w:styleId="Citation">
    <w:name w:val="Citation"/>
    <w:basedOn w:val="Normal"/>
    <w:autoRedefine/>
    <w:uiPriority w:val="1"/>
    <w:qFormat/>
    <w:rsid w:val="00B94C51"/>
    <w:rPr>
      <w:rFonts w:eastAsia="Times New Roman" w:cs="Garamond"/>
      <w:bCs/>
      <w:u w:val="single"/>
    </w:rPr>
  </w:style>
  <w:style w:type="paragraph" w:styleId="BodyText">
    <w:name w:val="Body Text"/>
    <w:aliases w:val="BT"/>
    <w:basedOn w:val="Normal"/>
    <w:link w:val="BodyTextChar"/>
    <w:uiPriority w:val="99"/>
    <w:unhideWhenUsed/>
    <w:qFormat/>
    <w:rsid w:val="00B94C51"/>
    <w:pPr>
      <w:spacing w:after="120"/>
    </w:pPr>
  </w:style>
  <w:style w:type="character" w:customStyle="1" w:styleId="BodyTextChar">
    <w:name w:val="Body Text Char"/>
    <w:aliases w:val="BT Char"/>
    <w:basedOn w:val="DefaultParagraphFont"/>
    <w:link w:val="BodyText"/>
    <w:uiPriority w:val="99"/>
    <w:rsid w:val="00B94C51"/>
    <w:rPr>
      <w:rFonts w:ascii="Calibri" w:hAnsi="Calibri" w:cs="Calibri"/>
      <w:sz w:val="16"/>
    </w:rPr>
  </w:style>
  <w:style w:type="paragraph" w:customStyle="1" w:styleId="tiny">
    <w:name w:val="tiny"/>
    <w:next w:val="Normal"/>
    <w:link w:val="tinyChar"/>
    <w:autoRedefine/>
    <w:qFormat/>
    <w:rsid w:val="00B94C51"/>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B94C51"/>
    <w:rPr>
      <w:rFonts w:ascii="Times New Roman" w:eastAsia="Malgun Gothic" w:hAnsi="Times New Roman" w:cs="Times New Roman"/>
      <w:sz w:val="12"/>
    </w:rPr>
  </w:style>
  <w:style w:type="character" w:customStyle="1" w:styleId="LDCut">
    <w:name w:val="LD Cut"/>
    <w:basedOn w:val="DefaultParagraphFont"/>
    <w:uiPriority w:val="1"/>
    <w:qFormat/>
    <w:rsid w:val="00B94C51"/>
    <w:rPr>
      <w:rFonts w:ascii="Times New Roman" w:hAnsi="Times New Roman"/>
      <w:b w:val="0"/>
      <w:color w:val="auto"/>
      <w:sz w:val="12"/>
    </w:rPr>
  </w:style>
  <w:style w:type="character" w:customStyle="1" w:styleId="LDUnderline">
    <w:name w:val="LD Underline"/>
    <w:basedOn w:val="DefaultParagraphFont"/>
    <w:uiPriority w:val="1"/>
    <w:qFormat/>
    <w:rsid w:val="00B94C51"/>
    <w:rPr>
      <w:rFonts w:ascii="Times New Roman" w:hAnsi="Times New Roman" w:cs="Times New Roman"/>
      <w:b/>
      <w:color w:val="auto"/>
      <w:sz w:val="24"/>
      <w:u w:val="single"/>
    </w:rPr>
  </w:style>
  <w:style w:type="character" w:customStyle="1" w:styleId="Style4Char">
    <w:name w:val="Style4 Char"/>
    <w:link w:val="Style4"/>
    <w:rsid w:val="00B94C51"/>
    <w:rPr>
      <w:rFonts w:ascii="Arial Narrow" w:hAnsi="Arial Narrow"/>
      <w:sz w:val="16"/>
      <w:u w:val="single"/>
    </w:rPr>
  </w:style>
  <w:style w:type="character" w:customStyle="1" w:styleId="Style1Char">
    <w:name w:val="Style1 Char"/>
    <w:locked/>
    <w:rsid w:val="00B94C51"/>
    <w:rPr>
      <w:rFonts w:ascii="Times New Roman" w:eastAsia="SimSun" w:hAnsi="Times New Roman"/>
      <w:szCs w:val="24"/>
      <w:u w:val="single"/>
      <w:lang w:eastAsia="zh-CN"/>
    </w:rPr>
  </w:style>
  <w:style w:type="character" w:customStyle="1" w:styleId="Style11pt">
    <w:name w:val="Style 11 pt"/>
    <w:basedOn w:val="DefaultParagraphFont"/>
    <w:rsid w:val="00B94C51"/>
    <w:rPr>
      <w:sz w:val="20"/>
    </w:rPr>
  </w:style>
  <w:style w:type="character" w:customStyle="1" w:styleId="DebateHighlighted">
    <w:name w:val="Debate Highlighted"/>
    <w:qFormat/>
    <w:rsid w:val="00B94C51"/>
    <w:rPr>
      <w:rFonts w:ascii="Times New Roman" w:hAnsi="Times New Roman"/>
      <w:sz w:val="20"/>
      <w:u w:val="thick"/>
      <w:bdr w:val="none" w:sz="0" w:space="0" w:color="auto"/>
      <w:shd w:val="clear" w:color="auto" w:fill="00FFFF"/>
    </w:rPr>
  </w:style>
  <w:style w:type="paragraph" w:customStyle="1" w:styleId="Cites">
    <w:name w:val="Cites"/>
    <w:next w:val="Cards"/>
    <w:link w:val="CitesChar"/>
    <w:uiPriority w:val="99"/>
    <w:qFormat/>
    <w:rsid w:val="00B94C51"/>
    <w:pPr>
      <w:widowControl w:val="0"/>
    </w:pPr>
    <w:rPr>
      <w:rFonts w:ascii="Times New Roman" w:eastAsia="Times New Roman" w:hAnsi="Times New Roman" w:cs="Times New Roman"/>
      <w:sz w:val="20"/>
    </w:rPr>
  </w:style>
  <w:style w:type="character" w:customStyle="1" w:styleId="Author-Date">
    <w:name w:val="Author-Date"/>
    <w:qFormat/>
    <w:rsid w:val="00B94C51"/>
    <w:rPr>
      <w:b/>
      <w:sz w:val="24"/>
    </w:rPr>
  </w:style>
  <w:style w:type="character" w:customStyle="1" w:styleId="regtext">
    <w:name w:val="regtext"/>
    <w:uiPriority w:val="99"/>
    <w:rsid w:val="00B94C51"/>
  </w:style>
  <w:style w:type="character" w:customStyle="1" w:styleId="Dottedunderline">
    <w:name w:val="Dotted underline"/>
    <w:rsid w:val="00B94C51"/>
    <w:rPr>
      <w:u w:val="dotted"/>
    </w:rPr>
  </w:style>
  <w:style w:type="character" w:customStyle="1" w:styleId="slug-pub-date">
    <w:name w:val="slug-pub-date"/>
    <w:rsid w:val="00B94C51"/>
  </w:style>
  <w:style w:type="character" w:customStyle="1" w:styleId="slug-vol">
    <w:name w:val="slug-vol"/>
    <w:rsid w:val="00B94C51"/>
  </w:style>
  <w:style w:type="character" w:customStyle="1" w:styleId="slug-issue">
    <w:name w:val="slug-issue"/>
    <w:rsid w:val="00B94C51"/>
  </w:style>
  <w:style w:type="character" w:customStyle="1" w:styleId="slug-pages">
    <w:name w:val="slug-pages"/>
    <w:rsid w:val="00B94C51"/>
  </w:style>
  <w:style w:type="character" w:styleId="HTMLCite">
    <w:name w:val="HTML Cite"/>
    <w:basedOn w:val="DefaultParagraphFont"/>
    <w:unhideWhenUsed/>
    <w:rsid w:val="00B94C51"/>
    <w:rPr>
      <w:i/>
      <w:iCs/>
    </w:rPr>
  </w:style>
  <w:style w:type="character" w:customStyle="1" w:styleId="DDIUnderline">
    <w:name w:val="DDI Underline"/>
    <w:uiPriority w:val="99"/>
    <w:qFormat/>
    <w:rsid w:val="00B94C51"/>
    <w:rPr>
      <w:sz w:val="20"/>
      <w:u w:val="thick"/>
    </w:rPr>
  </w:style>
  <w:style w:type="character" w:customStyle="1" w:styleId="CardsChar1">
    <w:name w:val="Cards Char1"/>
    <w:locked/>
    <w:rsid w:val="00B94C51"/>
    <w:rPr>
      <w:rFonts w:ascii="Times New Roman" w:eastAsia="Times New Roman" w:hAnsi="Times New Roman" w:cs="Times New Roman"/>
    </w:rPr>
  </w:style>
  <w:style w:type="character" w:customStyle="1" w:styleId="apple-converted-space">
    <w:name w:val="apple-converted-space"/>
    <w:basedOn w:val="DefaultParagraphFont"/>
    <w:rsid w:val="00B94C51"/>
  </w:style>
  <w:style w:type="character" w:customStyle="1" w:styleId="DocumentMapChar1">
    <w:name w:val="Document Map Char1"/>
    <w:basedOn w:val="DefaultParagraphFont"/>
    <w:uiPriority w:val="99"/>
    <w:rsid w:val="00B94C51"/>
    <w:rPr>
      <w:rFonts w:ascii="Segoe UI" w:hAnsi="Segoe UI" w:cs="Segoe UI"/>
      <w:sz w:val="16"/>
      <w:szCs w:val="16"/>
    </w:rPr>
  </w:style>
  <w:style w:type="character" w:customStyle="1" w:styleId="CardTextChar0">
    <w:name w:val="Card Text Char"/>
    <w:locked/>
    <w:rsid w:val="00B94C51"/>
    <w:rPr>
      <w:rFonts w:ascii="Georgia" w:hAnsi="Georgia"/>
      <w:sz w:val="18"/>
      <w:u w:val="single"/>
    </w:rPr>
  </w:style>
  <w:style w:type="character" w:customStyle="1" w:styleId="normaltextrun">
    <w:name w:val="normaltextrun"/>
    <w:basedOn w:val="DefaultParagraphFont"/>
    <w:rsid w:val="00B94C51"/>
  </w:style>
  <w:style w:type="character" w:customStyle="1" w:styleId="eop">
    <w:name w:val="eop"/>
    <w:basedOn w:val="DefaultParagraphFont"/>
    <w:rsid w:val="00B94C51"/>
  </w:style>
  <w:style w:type="character" w:customStyle="1" w:styleId="spellingerror">
    <w:name w:val="spellingerror"/>
    <w:basedOn w:val="DefaultParagraphFont"/>
    <w:rsid w:val="00B94C51"/>
  </w:style>
  <w:style w:type="paragraph" w:customStyle="1" w:styleId="m-2839544472620372085msonospacing">
    <w:name w:val="m_-2839544472620372085msonospacing"/>
    <w:basedOn w:val="Normal"/>
    <w:uiPriority w:val="99"/>
    <w:rsid w:val="00B94C51"/>
    <w:pPr>
      <w:spacing w:before="100" w:beforeAutospacing="1" w:after="100" w:afterAutospacing="1"/>
    </w:pPr>
    <w:rPr>
      <w:sz w:val="24"/>
    </w:rPr>
  </w:style>
  <w:style w:type="paragraph" w:customStyle="1" w:styleId="franklin-light1">
    <w:name w:val="franklin-light1"/>
    <w:basedOn w:val="Normal"/>
    <w:uiPriority w:val="99"/>
    <w:rsid w:val="00B94C51"/>
    <w:pPr>
      <w:spacing w:before="100" w:beforeAutospacing="1" w:after="100" w:afterAutospacing="1"/>
    </w:pPr>
    <w:rPr>
      <w:sz w:val="24"/>
    </w:rPr>
  </w:style>
  <w:style w:type="character" w:customStyle="1" w:styleId="powa-tease">
    <w:name w:val="powa-tease"/>
    <w:basedOn w:val="DefaultParagraphFont"/>
    <w:rsid w:val="00B94C51"/>
  </w:style>
  <w:style w:type="character" w:customStyle="1" w:styleId="powa-byline">
    <w:name w:val="powa-byline"/>
    <w:basedOn w:val="DefaultParagraphFont"/>
    <w:rsid w:val="00B94C51"/>
  </w:style>
  <w:style w:type="character" w:customStyle="1" w:styleId="apple-style-span">
    <w:name w:val="apple-style-span"/>
    <w:basedOn w:val="DefaultParagraphFont"/>
    <w:rsid w:val="00B94C51"/>
    <w:rPr>
      <w:rFonts w:cs="Times New Roman"/>
    </w:rPr>
  </w:style>
  <w:style w:type="paragraph" w:customStyle="1" w:styleId="noindent">
    <w:name w:val="noindent"/>
    <w:basedOn w:val="Normal"/>
    <w:qFormat/>
    <w:rsid w:val="00B94C51"/>
    <w:pPr>
      <w:spacing w:before="100" w:beforeAutospacing="1" w:after="100" w:afterAutospacing="1"/>
    </w:pPr>
    <w:rPr>
      <w:rFonts w:eastAsia="Times New Roman"/>
    </w:rPr>
  </w:style>
  <w:style w:type="character" w:customStyle="1" w:styleId="st">
    <w:name w:val="st"/>
    <w:rsid w:val="00B94C51"/>
  </w:style>
  <w:style w:type="character" w:customStyle="1" w:styleId="highlight2">
    <w:name w:val="highlight2"/>
    <w:basedOn w:val="DefaultParagraphFont"/>
    <w:rsid w:val="00B94C51"/>
    <w:rPr>
      <w:rFonts w:ascii="Arial" w:hAnsi="Arial"/>
      <w:b/>
      <w:sz w:val="19"/>
      <w:u w:val="thick"/>
      <w:bdr w:val="none" w:sz="0" w:space="0" w:color="auto"/>
      <w:shd w:val="clear" w:color="auto" w:fill="auto"/>
    </w:rPr>
  </w:style>
  <w:style w:type="character" w:customStyle="1" w:styleId="Emphasis2">
    <w:name w:val="Emphasis2"/>
    <w:basedOn w:val="DefaultParagraphFont"/>
    <w:rsid w:val="00B94C51"/>
    <w:rPr>
      <w:rFonts w:ascii="Franklin Gothic Heavy" w:hAnsi="Franklin Gothic Heavy" w:hint="default"/>
      <w:iCs/>
      <w:u w:val="single"/>
    </w:rPr>
  </w:style>
  <w:style w:type="character" w:customStyle="1" w:styleId="EmphasizeThis">
    <w:name w:val="EmphasizeThis"/>
    <w:rsid w:val="00B94C51"/>
    <w:rPr>
      <w:rFonts w:ascii="Georgia" w:hAnsi="Georgia" w:hint="default"/>
      <w:b/>
      <w:bCs w:val="0"/>
      <w:iCs/>
      <w:sz w:val="24"/>
      <w:u w:val="thick"/>
    </w:rPr>
  </w:style>
  <w:style w:type="character" w:customStyle="1" w:styleId="Style3Char">
    <w:name w:val="Style3 Char"/>
    <w:link w:val="Style3"/>
    <w:rsid w:val="00B94C51"/>
    <w:rPr>
      <w:rFonts w:ascii="Arial Narrow" w:hAnsi="Arial Narrow"/>
      <w:b/>
    </w:rPr>
  </w:style>
  <w:style w:type="character" w:styleId="CommentReference">
    <w:name w:val="annotation reference"/>
    <w:basedOn w:val="DefaultParagraphFont"/>
    <w:uiPriority w:val="99"/>
    <w:unhideWhenUsed/>
    <w:rsid w:val="00B94C51"/>
    <w:rPr>
      <w:sz w:val="16"/>
      <w:szCs w:val="16"/>
    </w:rPr>
  </w:style>
  <w:style w:type="paragraph" w:styleId="CommentText">
    <w:name w:val="annotation text"/>
    <w:basedOn w:val="Normal"/>
    <w:link w:val="CommentTextChar"/>
    <w:uiPriority w:val="99"/>
    <w:unhideWhenUsed/>
    <w:rsid w:val="00B94C51"/>
    <w:rPr>
      <w:szCs w:val="20"/>
    </w:rPr>
  </w:style>
  <w:style w:type="character" w:customStyle="1" w:styleId="CommentTextChar">
    <w:name w:val="Comment Text Char"/>
    <w:basedOn w:val="DefaultParagraphFont"/>
    <w:link w:val="CommentText"/>
    <w:uiPriority w:val="99"/>
    <w:rsid w:val="00B94C51"/>
    <w:rPr>
      <w:rFonts w:ascii="Calibri" w:hAnsi="Calibri" w:cs="Calibri"/>
      <w:sz w:val="16"/>
      <w:szCs w:val="20"/>
    </w:rPr>
  </w:style>
  <w:style w:type="character" w:customStyle="1" w:styleId="balancedheadline">
    <w:name w:val="balancedheadline"/>
    <w:basedOn w:val="DefaultParagraphFont"/>
    <w:rsid w:val="00B94C51"/>
  </w:style>
  <w:style w:type="paragraph" w:customStyle="1" w:styleId="analytic0">
    <w:name w:val="analytic"/>
    <w:basedOn w:val="Analytic"/>
    <w:link w:val="analyticChar0"/>
    <w:autoRedefine/>
    <w:uiPriority w:val="4"/>
    <w:qFormat/>
    <w:rsid w:val="00B94C51"/>
    <w:rPr>
      <w:i/>
      <w:color w:val="2D72B1"/>
    </w:rPr>
  </w:style>
  <w:style w:type="character" w:customStyle="1" w:styleId="analyticChar0">
    <w:name w:val="analytic Char"/>
    <w:basedOn w:val="DefaultParagraphFont"/>
    <w:link w:val="analytic0"/>
    <w:uiPriority w:val="4"/>
    <w:rsid w:val="00B94C51"/>
    <w:rPr>
      <w:rFonts w:ascii="Calibri" w:hAnsi="Calibri" w:cs="Calibri"/>
      <w:i/>
      <w:color w:val="2D72B1"/>
      <w:sz w:val="16"/>
    </w:rPr>
  </w:style>
  <w:style w:type="paragraph" w:customStyle="1" w:styleId="ColorfulList-Accent11">
    <w:name w:val="Colorful List - Accent 11"/>
    <w:basedOn w:val="Normal"/>
    <w:uiPriority w:val="34"/>
    <w:qFormat/>
    <w:rsid w:val="00B94C51"/>
    <w:pPr>
      <w:ind w:left="720"/>
      <w:contextualSpacing/>
    </w:pPr>
    <w:rPr>
      <w:rFonts w:ascii="Times New Roman" w:eastAsia="SimSun" w:hAnsi="Times New Roman" w:cs="Times New Roman"/>
      <w:sz w:val="24"/>
      <w:lang w:eastAsia="zh-CN"/>
    </w:rPr>
  </w:style>
  <w:style w:type="character" w:customStyle="1" w:styleId="UnresolvedMention30">
    <w:name w:val="Unresolved Mention30"/>
    <w:basedOn w:val="DefaultParagraphFont"/>
    <w:uiPriority w:val="99"/>
    <w:semiHidden/>
    <w:unhideWhenUsed/>
    <w:rsid w:val="00B94C51"/>
    <w:rPr>
      <w:color w:val="605E5C"/>
      <w:shd w:val="clear" w:color="auto" w:fill="E1DFDD"/>
    </w:rPr>
  </w:style>
  <w:style w:type="character" w:customStyle="1" w:styleId="m-4339160018974791352style13ptbold">
    <w:name w:val="m_-4339160018974791352style13ptbold"/>
    <w:basedOn w:val="DefaultParagraphFont"/>
    <w:rsid w:val="00B94C51"/>
  </w:style>
  <w:style w:type="character" w:customStyle="1" w:styleId="m-4339160018974791352styleunderline">
    <w:name w:val="m_-4339160018974791352styleunderline"/>
    <w:basedOn w:val="DefaultParagraphFont"/>
    <w:rsid w:val="00B94C51"/>
  </w:style>
  <w:style w:type="character" w:customStyle="1" w:styleId="m8622195508348221850gmail-msohyperlink">
    <w:name w:val="m_8622195508348221850gmail-msohyperlink"/>
    <w:basedOn w:val="DefaultParagraphFont"/>
    <w:rsid w:val="00B94C51"/>
  </w:style>
  <w:style w:type="character" w:customStyle="1" w:styleId="UnresolvedMention4">
    <w:name w:val="Unresolved Mention4"/>
    <w:basedOn w:val="DefaultParagraphFont"/>
    <w:uiPriority w:val="99"/>
    <w:unhideWhenUsed/>
    <w:rsid w:val="00B94C51"/>
    <w:rPr>
      <w:color w:val="605E5C"/>
      <w:shd w:val="clear" w:color="auto" w:fill="E1DFDD"/>
    </w:rPr>
  </w:style>
  <w:style w:type="character" w:customStyle="1" w:styleId="longbio">
    <w:name w:val="long_bio"/>
    <w:basedOn w:val="DefaultParagraphFont"/>
    <w:rsid w:val="00B94C51"/>
  </w:style>
  <w:style w:type="paragraph" w:customStyle="1" w:styleId="css-1ygdjhk">
    <w:name w:val="css-1ygdjhk"/>
    <w:basedOn w:val="Normal"/>
    <w:uiPriority w:val="99"/>
    <w:rsid w:val="00B94C51"/>
    <w:pPr>
      <w:spacing w:before="100" w:beforeAutospacing="1" w:after="100" w:afterAutospacing="1"/>
    </w:pPr>
    <w:rPr>
      <w:rFonts w:ascii="Times New Roman" w:eastAsia="Times New Roman" w:hAnsi="Times New Roman" w:cs="Times New Roman"/>
      <w:sz w:val="24"/>
    </w:rPr>
  </w:style>
  <w:style w:type="character" w:customStyle="1" w:styleId="UnresolvedMention5">
    <w:name w:val="Unresolved Mention5"/>
    <w:basedOn w:val="DefaultParagraphFont"/>
    <w:uiPriority w:val="99"/>
    <w:unhideWhenUsed/>
    <w:rsid w:val="00B94C51"/>
    <w:rPr>
      <w:color w:val="605E5C"/>
      <w:shd w:val="clear" w:color="auto" w:fill="E1DFDD"/>
    </w:rPr>
  </w:style>
  <w:style w:type="table" w:styleId="TableGrid">
    <w:name w:val="Table Grid"/>
    <w:basedOn w:val="TableNormal"/>
    <w:uiPriority w:val="59"/>
    <w:rsid w:val="00B94C5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unhideWhenUsed/>
    <w:rsid w:val="00B94C51"/>
    <w:rPr>
      <w:color w:val="605E5C"/>
      <w:shd w:val="clear" w:color="auto" w:fill="E1DFDD"/>
    </w:rPr>
  </w:style>
  <w:style w:type="character" w:customStyle="1" w:styleId="UnresolvedMention7">
    <w:name w:val="Unresolved Mention7"/>
    <w:basedOn w:val="DefaultParagraphFont"/>
    <w:uiPriority w:val="99"/>
    <w:unhideWhenUsed/>
    <w:rsid w:val="00B94C51"/>
    <w:rPr>
      <w:color w:val="605E5C"/>
      <w:shd w:val="clear" w:color="auto" w:fill="E1DFDD"/>
    </w:rPr>
  </w:style>
  <w:style w:type="character" w:customStyle="1" w:styleId="UnresolvedMention8">
    <w:name w:val="Unresolved Mention8"/>
    <w:basedOn w:val="DefaultParagraphFont"/>
    <w:uiPriority w:val="99"/>
    <w:unhideWhenUsed/>
    <w:rsid w:val="00B94C51"/>
    <w:rPr>
      <w:color w:val="605E5C"/>
      <w:shd w:val="clear" w:color="auto" w:fill="E1DFDD"/>
    </w:rPr>
  </w:style>
  <w:style w:type="paragraph" w:customStyle="1" w:styleId="CardText2">
    <w:name w:val="Card Text 2"/>
    <w:basedOn w:val="Normal"/>
    <w:link w:val="CardText2Char"/>
    <w:qFormat/>
    <w:rsid w:val="00B94C51"/>
    <w:rPr>
      <w:rFonts w:eastAsia="Calibri"/>
      <w:b/>
      <w:color w:val="000000"/>
      <w:u w:val="single"/>
      <w:lang w:val="x-none" w:eastAsia="x-none"/>
    </w:rPr>
  </w:style>
  <w:style w:type="character" w:customStyle="1" w:styleId="CardText2Char">
    <w:name w:val="Card Text 2 Char"/>
    <w:link w:val="CardText2"/>
    <w:rsid w:val="00B94C51"/>
    <w:rPr>
      <w:rFonts w:ascii="Calibri" w:eastAsia="Calibri" w:hAnsi="Calibri" w:cs="Calibri"/>
      <w:b/>
      <w:color w:val="000000"/>
      <w:sz w:val="16"/>
      <w:u w:val="single"/>
      <w:lang w:val="x-none" w:eastAsia="x-none"/>
    </w:rPr>
  </w:style>
  <w:style w:type="character" w:customStyle="1" w:styleId="m4841727538114946087gmail-styleunderline">
    <w:name w:val="m_4841727538114946087gmail-styleunderline"/>
    <w:basedOn w:val="DefaultParagraphFont"/>
    <w:rsid w:val="00B94C51"/>
  </w:style>
  <w:style w:type="character" w:customStyle="1" w:styleId="UnresolvedMention9">
    <w:name w:val="Unresolved Mention9"/>
    <w:basedOn w:val="DefaultParagraphFont"/>
    <w:uiPriority w:val="99"/>
    <w:unhideWhenUsed/>
    <w:rsid w:val="00B94C51"/>
    <w:rPr>
      <w:color w:val="605E5C"/>
      <w:shd w:val="clear" w:color="auto" w:fill="E1DFDD"/>
    </w:rPr>
  </w:style>
  <w:style w:type="character" w:customStyle="1" w:styleId="UnresolvedMention10">
    <w:name w:val="Unresolved Mention10"/>
    <w:basedOn w:val="DefaultParagraphFont"/>
    <w:uiPriority w:val="99"/>
    <w:semiHidden/>
    <w:unhideWhenUsed/>
    <w:rsid w:val="00B94C51"/>
    <w:rPr>
      <w:color w:val="605E5C"/>
      <w:shd w:val="clear" w:color="auto" w:fill="E1DFDD"/>
    </w:rPr>
  </w:style>
  <w:style w:type="paragraph" w:customStyle="1" w:styleId="m8953919872937919259gmail-msolistparagraphcxspmiddle">
    <w:name w:val="m_8953919872937919259gmail-msolistparagraphcxspmiddle"/>
    <w:basedOn w:val="Normal"/>
    <w:uiPriority w:val="99"/>
    <w:rsid w:val="00B94C51"/>
    <w:pPr>
      <w:spacing w:beforeLines="1" w:afterLines="1"/>
    </w:pPr>
    <w:rPr>
      <w:rFonts w:ascii="Times" w:hAnsi="Times"/>
      <w:szCs w:val="20"/>
    </w:rPr>
  </w:style>
  <w:style w:type="character" w:customStyle="1" w:styleId="UnresolvedMention11">
    <w:name w:val="Unresolved Mention11"/>
    <w:basedOn w:val="DefaultParagraphFont"/>
    <w:uiPriority w:val="99"/>
    <w:semiHidden/>
    <w:unhideWhenUsed/>
    <w:rsid w:val="00B94C51"/>
    <w:rPr>
      <w:color w:val="605E5C"/>
      <w:shd w:val="clear" w:color="auto" w:fill="E1DFDD"/>
    </w:rPr>
  </w:style>
  <w:style w:type="paragraph" w:customStyle="1" w:styleId="flashline">
    <w:name w:val="flashline"/>
    <w:basedOn w:val="Normal"/>
    <w:uiPriority w:val="99"/>
    <w:rsid w:val="00B94C51"/>
    <w:pPr>
      <w:spacing w:before="100" w:beforeAutospacing="1" w:after="100" w:afterAutospacing="1"/>
    </w:pPr>
    <w:rPr>
      <w:rFonts w:ascii="Times New Roman" w:eastAsia="Times New Roman" w:hAnsi="Times New Roman" w:cs="Times New Roman"/>
      <w:sz w:val="24"/>
    </w:rPr>
  </w:style>
  <w:style w:type="paragraph" w:customStyle="1" w:styleId="lbexhangwithmargin">
    <w:name w:val="lbexhangwithmargin"/>
    <w:basedOn w:val="Normal"/>
    <w:uiPriority w:val="99"/>
    <w:rsid w:val="00B94C51"/>
    <w:pPr>
      <w:spacing w:before="100" w:beforeAutospacing="1" w:after="100" w:afterAutospacing="1"/>
    </w:pPr>
    <w:rPr>
      <w:rFonts w:ascii="Times New Roman" w:eastAsia="Times New Roman" w:hAnsi="Times New Roman" w:cs="Times New Roman"/>
      <w:sz w:val="24"/>
    </w:rPr>
  </w:style>
  <w:style w:type="character" w:customStyle="1" w:styleId="lbexsectionlevelolc">
    <w:name w:val="lbexsectionlevelolc"/>
    <w:basedOn w:val="DefaultParagraphFont"/>
    <w:rsid w:val="00B94C51"/>
  </w:style>
  <w:style w:type="character" w:customStyle="1" w:styleId="lbexallcap">
    <w:name w:val="lbexallcap"/>
    <w:basedOn w:val="DefaultParagraphFont"/>
    <w:rsid w:val="00B94C51"/>
  </w:style>
  <w:style w:type="paragraph" w:customStyle="1" w:styleId="lbexindent">
    <w:name w:val="lbexindent"/>
    <w:basedOn w:val="Normal"/>
    <w:uiPriority w:val="99"/>
    <w:rsid w:val="00B94C51"/>
    <w:pPr>
      <w:spacing w:before="100" w:beforeAutospacing="1" w:after="100" w:afterAutospacing="1"/>
    </w:pPr>
    <w:rPr>
      <w:rFonts w:ascii="Times New Roman" w:eastAsia="Times New Roman" w:hAnsi="Times New Roman" w:cs="Times New Roman"/>
      <w:sz w:val="24"/>
    </w:rPr>
  </w:style>
  <w:style w:type="paragraph" w:customStyle="1" w:styleId="lbexindentparagraph">
    <w:name w:val="lbexindentparagraph"/>
    <w:basedOn w:val="Normal"/>
    <w:uiPriority w:val="99"/>
    <w:rsid w:val="00B94C51"/>
    <w:pPr>
      <w:spacing w:before="100" w:beforeAutospacing="1" w:after="100" w:afterAutospacing="1"/>
    </w:pPr>
    <w:rPr>
      <w:rFonts w:ascii="Times New Roman" w:eastAsia="Times New Roman" w:hAnsi="Times New Roman" w:cs="Times New Roman"/>
      <w:sz w:val="24"/>
    </w:rPr>
  </w:style>
  <w:style w:type="paragraph" w:customStyle="1" w:styleId="zn-bodyparagraph">
    <w:name w:val="zn-body__paragraph"/>
    <w:basedOn w:val="Normal"/>
    <w:uiPriority w:val="99"/>
    <w:rsid w:val="00B94C51"/>
    <w:pPr>
      <w:spacing w:before="100" w:beforeAutospacing="1" w:after="100" w:afterAutospacing="1"/>
    </w:pPr>
    <w:rPr>
      <w:rFonts w:ascii="Times New Roman" w:eastAsia="Times New Roman" w:hAnsi="Times New Roman" w:cs="Times New Roman"/>
      <w:sz w:val="24"/>
    </w:rPr>
  </w:style>
  <w:style w:type="character" w:customStyle="1" w:styleId="link">
    <w:name w:val="link"/>
    <w:basedOn w:val="DefaultParagraphFont"/>
    <w:rsid w:val="00B94C51"/>
  </w:style>
  <w:style w:type="character" w:customStyle="1" w:styleId="c-messagebody">
    <w:name w:val="c-message__body"/>
    <w:basedOn w:val="DefaultParagraphFont"/>
    <w:rsid w:val="00B94C51"/>
  </w:style>
  <w:style w:type="character" w:customStyle="1" w:styleId="m7735155540857680774gmail-style13ptbold">
    <w:name w:val="m_7735155540857680774gmail-style13ptbold"/>
    <w:basedOn w:val="DefaultParagraphFont"/>
    <w:rsid w:val="00B94C51"/>
  </w:style>
  <w:style w:type="character" w:customStyle="1" w:styleId="style65">
    <w:name w:val="style65"/>
    <w:basedOn w:val="DefaultParagraphFont"/>
    <w:rsid w:val="00B94C51"/>
  </w:style>
  <w:style w:type="character" w:customStyle="1" w:styleId="bodytext0">
    <w:name w:val="body_text"/>
    <w:basedOn w:val="DefaultParagraphFont"/>
    <w:rsid w:val="00B94C51"/>
  </w:style>
  <w:style w:type="character" w:customStyle="1" w:styleId="bio">
    <w:name w:val="bio"/>
    <w:basedOn w:val="DefaultParagraphFont"/>
    <w:rsid w:val="00B94C51"/>
  </w:style>
  <w:style w:type="paragraph" w:customStyle="1" w:styleId="font--body">
    <w:name w:val="font--body"/>
    <w:basedOn w:val="Normal"/>
    <w:rsid w:val="00B94C51"/>
    <w:pPr>
      <w:spacing w:before="100" w:beforeAutospacing="1" w:after="100" w:afterAutospacing="1" w:line="240" w:lineRule="auto"/>
    </w:pPr>
    <w:rPr>
      <w:rFonts w:ascii="Times New Roman" w:eastAsia="Times New Roman" w:hAnsi="Times New Roman" w:cs="Times New Roman"/>
      <w:sz w:val="24"/>
    </w:rPr>
  </w:style>
  <w:style w:type="character" w:customStyle="1" w:styleId="citesChar0">
    <w:name w:val="cites Char"/>
    <w:link w:val="cites0"/>
    <w:rsid w:val="00B94C51"/>
    <w:rPr>
      <w:rFonts w:eastAsia="SimSun"/>
      <w:b/>
      <w:lang w:eastAsia="zh-CN"/>
    </w:rPr>
  </w:style>
  <w:style w:type="paragraph" w:customStyle="1" w:styleId="cites0">
    <w:name w:val="cites"/>
    <w:next w:val="Normal"/>
    <w:link w:val="citesChar0"/>
    <w:autoRedefine/>
    <w:rsid w:val="00B94C51"/>
    <w:pPr>
      <w:contextualSpacing/>
    </w:pPr>
    <w:rPr>
      <w:rFonts w:eastAsia="SimSun"/>
      <w:b/>
      <w:lang w:eastAsia="zh-CN"/>
    </w:rPr>
  </w:style>
  <w:style w:type="character" w:customStyle="1" w:styleId="5yl5">
    <w:name w:val="_5yl5"/>
    <w:basedOn w:val="DefaultParagraphFont"/>
    <w:rsid w:val="00B94C51"/>
  </w:style>
  <w:style w:type="character" w:customStyle="1" w:styleId="text">
    <w:name w:val="text"/>
    <w:basedOn w:val="DefaultParagraphFont"/>
    <w:rsid w:val="00B94C51"/>
  </w:style>
  <w:style w:type="paragraph" w:customStyle="1" w:styleId="generic-articlebody">
    <w:name w:val="generic-article__body"/>
    <w:basedOn w:val="Normal"/>
    <w:uiPriority w:val="99"/>
    <w:rsid w:val="00B94C51"/>
    <w:pPr>
      <w:spacing w:before="100" w:beforeAutospacing="1" w:after="100" w:afterAutospacing="1" w:line="240" w:lineRule="auto"/>
    </w:pPr>
    <w:rPr>
      <w:rFonts w:ascii="Times New Roman" w:eastAsia="Times New Roman" w:hAnsi="Times New Roman" w:cs="Times New Roman"/>
      <w:sz w:val="24"/>
    </w:rPr>
  </w:style>
  <w:style w:type="paragraph" w:styleId="CommentSubject">
    <w:name w:val="annotation subject"/>
    <w:basedOn w:val="CommentText"/>
    <w:next w:val="CommentText"/>
    <w:link w:val="CommentSubjectChar"/>
    <w:uiPriority w:val="99"/>
    <w:unhideWhenUsed/>
    <w:rsid w:val="00B94C51"/>
    <w:pPr>
      <w:spacing w:line="240" w:lineRule="auto"/>
    </w:pPr>
    <w:rPr>
      <w:b/>
      <w:bCs/>
    </w:rPr>
  </w:style>
  <w:style w:type="character" w:customStyle="1" w:styleId="CommentSubjectChar">
    <w:name w:val="Comment Subject Char"/>
    <w:basedOn w:val="CommentTextChar"/>
    <w:link w:val="CommentSubject"/>
    <w:uiPriority w:val="99"/>
    <w:rsid w:val="00B94C51"/>
    <w:rPr>
      <w:rFonts w:ascii="Calibri" w:hAnsi="Calibri" w:cs="Calibri"/>
      <w:b/>
      <w:bCs/>
      <w:sz w:val="16"/>
      <w:szCs w:val="20"/>
    </w:rPr>
  </w:style>
  <w:style w:type="character" w:customStyle="1" w:styleId="z-TopofFormChar1">
    <w:name w:val="z-Top of Form Char1"/>
    <w:basedOn w:val="DefaultParagraphFont"/>
    <w:uiPriority w:val="99"/>
    <w:rsid w:val="00B94C51"/>
    <w:rPr>
      <w:rFonts w:ascii="Arial" w:hAnsi="Arial" w:cs="Arial"/>
      <w:vanish/>
      <w:sz w:val="16"/>
      <w:szCs w:val="16"/>
    </w:rPr>
  </w:style>
  <w:style w:type="character" w:customStyle="1" w:styleId="z-BottomofFormChar1">
    <w:name w:val="z-Bottom of Form Char1"/>
    <w:basedOn w:val="DefaultParagraphFont"/>
    <w:uiPriority w:val="99"/>
    <w:rsid w:val="00B94C51"/>
    <w:rPr>
      <w:rFonts w:ascii="Arial" w:hAnsi="Arial" w:cs="Arial"/>
      <w:vanish/>
      <w:sz w:val="16"/>
      <w:szCs w:val="16"/>
    </w:rPr>
  </w:style>
  <w:style w:type="paragraph" w:customStyle="1" w:styleId="flfc">
    <w:name w:val="flfc"/>
    <w:basedOn w:val="Normal"/>
    <w:uiPriority w:val="99"/>
    <w:rsid w:val="00B94C51"/>
    <w:pPr>
      <w:spacing w:before="100" w:beforeAutospacing="1" w:after="100" w:afterAutospacing="1" w:line="240" w:lineRule="auto"/>
    </w:pPr>
    <w:rPr>
      <w:rFonts w:ascii="Times New Roman" w:eastAsia="Times New Roman" w:hAnsi="Times New Roman" w:cs="Times New Roman"/>
      <w:sz w:val="24"/>
    </w:rPr>
  </w:style>
  <w:style w:type="character" w:customStyle="1" w:styleId="m5047289588639300548gmail-styleunderline">
    <w:name w:val="m_5047289588639300548gmail-styleunderline"/>
    <w:basedOn w:val="DefaultParagraphFont"/>
    <w:rsid w:val="00B94C51"/>
  </w:style>
  <w:style w:type="paragraph" w:customStyle="1" w:styleId="story-body-text">
    <w:name w:val="story-body-text"/>
    <w:basedOn w:val="Normal"/>
    <w:qFormat/>
    <w:rsid w:val="00B94C51"/>
    <w:pPr>
      <w:spacing w:before="100" w:beforeAutospacing="1" w:after="100" w:afterAutospacing="1"/>
    </w:pPr>
    <w:rPr>
      <w:rFonts w:ascii="Times New Roman" w:eastAsia="Times New Roman" w:hAnsi="Times New Roman" w:cs="Times New Roman"/>
      <w:sz w:val="24"/>
    </w:rPr>
  </w:style>
  <w:style w:type="character" w:customStyle="1" w:styleId="-newsgate-macro-cci-bullet-">
    <w:name w:val="-newsgate-macro-cci-bullet-"/>
    <w:basedOn w:val="DefaultParagraphFont"/>
    <w:rsid w:val="00B94C51"/>
  </w:style>
  <w:style w:type="character" w:customStyle="1" w:styleId="UnderlineChar">
    <w:name w:val="Underline Char"/>
    <w:aliases w:val="Underlined Text Char"/>
    <w:locked/>
    <w:rsid w:val="00B94C51"/>
    <w:rPr>
      <w:rFonts w:ascii="Century Gothic" w:eastAsia="Times New Roman" w:hAnsi="Century Gothic"/>
      <w:sz w:val="24"/>
      <w:u w:val="thick"/>
    </w:rPr>
  </w:style>
  <w:style w:type="paragraph" w:customStyle="1" w:styleId="CardText1">
    <w:name w:val="Card Text 1"/>
    <w:link w:val="CardText1Char"/>
    <w:qFormat/>
    <w:rsid w:val="00B94C51"/>
    <w:rPr>
      <w:rFonts w:ascii="Arial Narrow" w:eastAsia="Times New Roman" w:hAnsi="Arial Narrow" w:cs="Times New Roman"/>
      <w:color w:val="000000"/>
      <w:sz w:val="22"/>
      <w:szCs w:val="22"/>
      <w:u w:val="single"/>
    </w:rPr>
  </w:style>
  <w:style w:type="character" w:customStyle="1" w:styleId="CardText1Char">
    <w:name w:val="Card Text 1 Char"/>
    <w:basedOn w:val="DefaultParagraphFont"/>
    <w:link w:val="CardText1"/>
    <w:rsid w:val="00B94C51"/>
    <w:rPr>
      <w:rFonts w:ascii="Arial Narrow" w:eastAsia="Times New Roman" w:hAnsi="Arial Narrow" w:cs="Times New Roman"/>
      <w:color w:val="000000"/>
      <w:sz w:val="22"/>
      <w:szCs w:val="22"/>
      <w:u w:val="single"/>
    </w:rPr>
  </w:style>
  <w:style w:type="paragraph" w:customStyle="1" w:styleId="Analytics">
    <w:name w:val="Analytics"/>
    <w:basedOn w:val="Analytic2"/>
    <w:link w:val="AnalyticsChar"/>
    <w:uiPriority w:val="4"/>
    <w:qFormat/>
    <w:rsid w:val="00B94C51"/>
  </w:style>
  <w:style w:type="paragraph" w:customStyle="1" w:styleId="Analytic2">
    <w:name w:val="Analytic2"/>
    <w:basedOn w:val="Heading4"/>
    <w:link w:val="Analytic2Char"/>
    <w:uiPriority w:val="4"/>
    <w:rsid w:val="00B94C51"/>
    <w:pPr>
      <w:spacing w:before="200" w:line="240" w:lineRule="auto"/>
    </w:pPr>
    <w:rPr>
      <w:bCs w:val="0"/>
      <w:iCs/>
      <w:color w:val="365F91" w:themeColor="accent1" w:themeShade="BF"/>
      <w:sz w:val="28"/>
      <w:szCs w:val="28"/>
    </w:rPr>
  </w:style>
  <w:style w:type="character" w:customStyle="1" w:styleId="Analytic2Char">
    <w:name w:val="Analytic2 Char"/>
    <w:basedOn w:val="DefaultParagraphFont"/>
    <w:link w:val="Analytic2"/>
    <w:uiPriority w:val="4"/>
    <w:rsid w:val="00B94C51"/>
    <w:rPr>
      <w:rFonts w:ascii="Calibri" w:eastAsiaTheme="majorEastAsia" w:hAnsi="Calibri" w:cstheme="majorBidi"/>
      <w:b/>
      <w:iCs/>
      <w:color w:val="365F91" w:themeColor="accent1" w:themeShade="BF"/>
      <w:sz w:val="28"/>
      <w:szCs w:val="28"/>
    </w:rPr>
  </w:style>
  <w:style w:type="character" w:customStyle="1" w:styleId="AnalyticsChar">
    <w:name w:val="Analytics Char"/>
    <w:basedOn w:val="DefaultParagraphFont"/>
    <w:link w:val="Analytics"/>
    <w:uiPriority w:val="4"/>
    <w:rsid w:val="00B94C51"/>
    <w:rPr>
      <w:rFonts w:ascii="Calibri" w:eastAsiaTheme="majorEastAsia" w:hAnsi="Calibri" w:cstheme="majorBidi"/>
      <w:b/>
      <w:iCs/>
      <w:color w:val="365F91" w:themeColor="accent1" w:themeShade="BF"/>
      <w:sz w:val="28"/>
      <w:szCs w:val="28"/>
    </w:rPr>
  </w:style>
  <w:style w:type="paragraph" w:customStyle="1" w:styleId="AnalyticsPip">
    <w:name w:val="AnalyticsPip"/>
    <w:basedOn w:val="Analytic2"/>
    <w:link w:val="AnalyticsPipChar"/>
    <w:uiPriority w:val="4"/>
    <w:rsid w:val="00B94C51"/>
  </w:style>
  <w:style w:type="character" w:customStyle="1" w:styleId="AnalyticsPipChar">
    <w:name w:val="AnalyticsPip Char"/>
    <w:basedOn w:val="DefaultParagraphFont"/>
    <w:link w:val="AnalyticsPip"/>
    <w:uiPriority w:val="4"/>
    <w:rsid w:val="00B94C51"/>
    <w:rPr>
      <w:rFonts w:ascii="Calibri" w:eastAsiaTheme="majorEastAsia" w:hAnsi="Calibri" w:cstheme="majorBidi"/>
      <w:b/>
      <w:iCs/>
      <w:color w:val="365F91" w:themeColor="accent1" w:themeShade="BF"/>
      <w:sz w:val="28"/>
      <w:szCs w:val="28"/>
    </w:rPr>
  </w:style>
  <w:style w:type="paragraph" w:customStyle="1" w:styleId="AnalyticsGBN">
    <w:name w:val="AnalyticsGBN"/>
    <w:basedOn w:val="Analytic2"/>
    <w:link w:val="AnalyticsGBNChar"/>
    <w:uiPriority w:val="4"/>
    <w:qFormat/>
    <w:rsid w:val="00B94C51"/>
  </w:style>
  <w:style w:type="character" w:customStyle="1" w:styleId="AnalyticsGBNChar">
    <w:name w:val="AnalyticsGBN Char"/>
    <w:basedOn w:val="DefaultParagraphFont"/>
    <w:link w:val="AnalyticsGBN"/>
    <w:uiPriority w:val="4"/>
    <w:rsid w:val="00B94C51"/>
    <w:rPr>
      <w:rFonts w:ascii="Calibri" w:eastAsiaTheme="majorEastAsia" w:hAnsi="Calibri" w:cstheme="majorBidi"/>
      <w:b/>
      <w:iCs/>
      <w:color w:val="365F91" w:themeColor="accent1" w:themeShade="BF"/>
      <w:sz w:val="28"/>
      <w:szCs w:val="28"/>
    </w:rPr>
  </w:style>
  <w:style w:type="paragraph" w:styleId="Quote">
    <w:name w:val="Quote"/>
    <w:basedOn w:val="Normal"/>
    <w:next w:val="Normal"/>
    <w:link w:val="QuoteChar"/>
    <w:uiPriority w:val="29"/>
    <w:unhideWhenUsed/>
    <w:qFormat/>
    <w:rsid w:val="00B94C51"/>
    <w:pPr>
      <w:spacing w:after="0" w:line="240" w:lineRule="auto"/>
    </w:pPr>
    <w:rPr>
      <w:i/>
      <w:iCs/>
      <w:color w:val="000000" w:themeColor="text1"/>
    </w:rPr>
  </w:style>
  <w:style w:type="character" w:customStyle="1" w:styleId="QuoteChar">
    <w:name w:val="Quote Char"/>
    <w:basedOn w:val="DefaultParagraphFont"/>
    <w:link w:val="Quote"/>
    <w:uiPriority w:val="29"/>
    <w:rsid w:val="00B94C51"/>
    <w:rPr>
      <w:rFonts w:ascii="Calibri" w:hAnsi="Calibri" w:cs="Calibri"/>
      <w:i/>
      <w:iCs/>
      <w:color w:val="000000" w:themeColor="text1"/>
      <w:sz w:val="16"/>
    </w:rPr>
  </w:style>
  <w:style w:type="paragraph" w:styleId="TOCHeading">
    <w:name w:val="TOC Heading"/>
    <w:basedOn w:val="Heading1"/>
    <w:next w:val="Normal"/>
    <w:unhideWhenUsed/>
    <w:qFormat/>
    <w:rsid w:val="00B94C51"/>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365F91" w:themeColor="accent1" w:themeShade="BF"/>
      <w:sz w:val="28"/>
      <w:szCs w:val="28"/>
    </w:rPr>
  </w:style>
  <w:style w:type="character" w:customStyle="1" w:styleId="ref-lnk">
    <w:name w:val="ref-lnk"/>
    <w:basedOn w:val="DefaultParagraphFont"/>
    <w:rsid w:val="00B94C51"/>
  </w:style>
  <w:style w:type="character" w:customStyle="1" w:styleId="ref-overlay">
    <w:name w:val="ref-overlay"/>
    <w:basedOn w:val="DefaultParagraphFont"/>
    <w:rsid w:val="00B94C51"/>
  </w:style>
  <w:style w:type="character" w:customStyle="1" w:styleId="ref-fn-p">
    <w:name w:val="ref-fn-p"/>
    <w:basedOn w:val="DefaultParagraphFont"/>
    <w:rsid w:val="00B94C51"/>
  </w:style>
  <w:style w:type="character" w:customStyle="1" w:styleId="opinion-articlebody">
    <w:name w:val="opinion-article__body"/>
    <w:basedOn w:val="DefaultParagraphFont"/>
    <w:rsid w:val="00B94C51"/>
  </w:style>
  <w:style w:type="paragraph" w:customStyle="1" w:styleId="opinion-articlebody1">
    <w:name w:val="opinion-article__body1"/>
    <w:basedOn w:val="Normal"/>
    <w:rsid w:val="00B94C51"/>
    <w:pPr>
      <w:spacing w:before="100" w:beforeAutospacing="1" w:after="100" w:afterAutospacing="1" w:line="240" w:lineRule="auto"/>
    </w:pPr>
    <w:rPr>
      <w:rFonts w:ascii="Times New Roman" w:eastAsia="Times New Roman" w:hAnsi="Times New Roman" w:cs="Times New Roman"/>
      <w:sz w:val="24"/>
    </w:rPr>
  </w:style>
  <w:style w:type="paragraph" w:customStyle="1" w:styleId="para">
    <w:name w:val="para"/>
    <w:basedOn w:val="Normal"/>
    <w:qFormat/>
    <w:rsid w:val="00B94C51"/>
    <w:pPr>
      <w:spacing w:before="100" w:beforeAutospacing="1" w:after="100" w:afterAutospacing="1" w:line="240" w:lineRule="auto"/>
    </w:pPr>
    <w:rPr>
      <w:rFonts w:ascii="Times New Roman" w:eastAsia="Times New Roman" w:hAnsi="Times New Roman" w:cs="Times New Roman"/>
      <w:sz w:val="24"/>
    </w:rPr>
  </w:style>
  <w:style w:type="character" w:customStyle="1" w:styleId="citationref">
    <w:name w:val="citationref"/>
    <w:basedOn w:val="DefaultParagraphFont"/>
    <w:rsid w:val="00B94C51"/>
  </w:style>
  <w:style w:type="character" w:customStyle="1" w:styleId="journaltitle">
    <w:name w:val="journaltitle"/>
    <w:basedOn w:val="DefaultParagraphFont"/>
    <w:rsid w:val="00B94C51"/>
  </w:style>
  <w:style w:type="character" w:customStyle="1" w:styleId="hit">
    <w:name w:val="hit"/>
    <w:basedOn w:val="DefaultParagraphFont"/>
    <w:rsid w:val="00B94C51"/>
  </w:style>
  <w:style w:type="paragraph" w:customStyle="1" w:styleId="wp-caption-text">
    <w:name w:val="wp-caption-text"/>
    <w:basedOn w:val="Normal"/>
    <w:qFormat/>
    <w:rsid w:val="00B94C51"/>
    <w:pPr>
      <w:spacing w:before="100" w:beforeAutospacing="1" w:after="100" w:afterAutospacing="1" w:line="240" w:lineRule="auto"/>
    </w:pPr>
    <w:rPr>
      <w:rFonts w:ascii="Times New Roman" w:eastAsia="Times New Roman" w:hAnsi="Times New Roman" w:cs="Times New Roman"/>
      <w:sz w:val="24"/>
    </w:rPr>
  </w:style>
  <w:style w:type="paragraph" w:customStyle="1" w:styleId="css-utmy9y">
    <w:name w:val="css-utmy9y"/>
    <w:basedOn w:val="Normal"/>
    <w:rsid w:val="00B94C51"/>
    <w:pPr>
      <w:spacing w:before="100" w:beforeAutospacing="1" w:after="100" w:afterAutospacing="1" w:line="240" w:lineRule="auto"/>
    </w:pPr>
    <w:rPr>
      <w:rFonts w:ascii="Times New Roman" w:eastAsia="Times New Roman" w:hAnsi="Times New Roman" w:cs="Times New Roman"/>
      <w:sz w:val="24"/>
    </w:rPr>
  </w:style>
  <w:style w:type="character" w:customStyle="1" w:styleId="Style11ptUnderline">
    <w:name w:val="Style 11 pt Underline"/>
    <w:basedOn w:val="DefaultParagraphFont"/>
    <w:rsid w:val="00B94C51"/>
    <w:rPr>
      <w:sz w:val="20"/>
      <w:u w:val="single"/>
    </w:rPr>
  </w:style>
  <w:style w:type="character" w:customStyle="1" w:styleId="Style11ptBoldUnderlineBorderSinglesolidlineAuto">
    <w:name w:val="Style 11 pt Bold Underline Border: : (Single solid line Auto  ..."/>
    <w:basedOn w:val="DefaultParagraphFont"/>
    <w:rsid w:val="00B94C51"/>
    <w:rPr>
      <w:rFonts w:ascii="Times New Roman" w:hAnsi="Times New Roman"/>
      <w:b/>
      <w:bCs/>
      <w:sz w:val="20"/>
      <w:u w:val="single"/>
      <w:bdr w:val="single" w:sz="4" w:space="0" w:color="auto"/>
    </w:rPr>
  </w:style>
  <w:style w:type="character" w:customStyle="1" w:styleId="m-5881241659849274027style13ptbold">
    <w:name w:val="m_-5881241659849274027style13ptbold"/>
    <w:basedOn w:val="DefaultParagraphFont"/>
    <w:rsid w:val="00B94C51"/>
  </w:style>
  <w:style w:type="paragraph" w:customStyle="1" w:styleId="Small">
    <w:name w:val="Small"/>
    <w:basedOn w:val="Normal"/>
    <w:next w:val="Normal"/>
    <w:qFormat/>
    <w:rsid w:val="00B94C51"/>
    <w:pPr>
      <w:jc w:val="both"/>
    </w:pPr>
    <w:rPr>
      <w:rFonts w:eastAsia="Calibri"/>
    </w:rPr>
  </w:style>
  <w:style w:type="character" w:customStyle="1" w:styleId="Footnote">
    <w:name w:val="Footnote_"/>
    <w:basedOn w:val="DefaultParagraphFont"/>
    <w:link w:val="Footnote0"/>
    <w:rsid w:val="00B94C51"/>
    <w:rPr>
      <w:rFonts w:ascii="Times New Roman" w:eastAsia="Times New Roman" w:hAnsi="Times New Roman"/>
      <w:sz w:val="15"/>
      <w:szCs w:val="15"/>
      <w:shd w:val="clear" w:color="auto" w:fill="FFFFFF"/>
    </w:rPr>
  </w:style>
  <w:style w:type="paragraph" w:customStyle="1" w:styleId="Footnote0">
    <w:name w:val="Footnote"/>
    <w:basedOn w:val="Normal"/>
    <w:link w:val="Footnote"/>
    <w:rsid w:val="00B94C51"/>
    <w:pPr>
      <w:widowControl w:val="0"/>
      <w:shd w:val="clear" w:color="auto" w:fill="FFFFFF"/>
      <w:spacing w:before="240" w:after="0" w:line="202" w:lineRule="exact"/>
      <w:jc w:val="both"/>
    </w:pPr>
    <w:rPr>
      <w:rFonts w:ascii="Times New Roman" w:eastAsia="Times New Roman" w:hAnsi="Times New Roman" w:cstheme="minorBidi"/>
      <w:sz w:val="15"/>
      <w:szCs w:val="15"/>
    </w:rPr>
  </w:style>
  <w:style w:type="character" w:customStyle="1" w:styleId="CardTagandCiteChar">
    <w:name w:val="Card Tag and Cite Char"/>
    <w:link w:val="CardTagandCite"/>
    <w:locked/>
    <w:rsid w:val="00B94C51"/>
    <w:rPr>
      <w:rFonts w:ascii="Arial Narrow" w:hAnsi="Arial Narrow"/>
      <w:b/>
      <w:color w:val="000000"/>
      <w:sz w:val="26"/>
    </w:rPr>
  </w:style>
  <w:style w:type="paragraph" w:customStyle="1" w:styleId="CardTagandCite">
    <w:name w:val="Card Tag and Cite"/>
    <w:basedOn w:val="Normal"/>
    <w:next w:val="Normal"/>
    <w:link w:val="CardTagandCiteChar"/>
    <w:qFormat/>
    <w:rsid w:val="00B94C51"/>
    <w:pPr>
      <w:spacing w:after="0" w:line="240" w:lineRule="auto"/>
    </w:pPr>
    <w:rPr>
      <w:rFonts w:ascii="Arial Narrow" w:hAnsi="Arial Narrow" w:cstheme="minorBidi"/>
      <w:b/>
      <w:color w:val="000000"/>
      <w:sz w:val="26"/>
    </w:rPr>
  </w:style>
  <w:style w:type="character" w:customStyle="1" w:styleId="StyleBold">
    <w:name w:val="Style Bold"/>
    <w:basedOn w:val="DefaultParagraphFont"/>
    <w:uiPriority w:val="9"/>
    <w:rsid w:val="00B94C51"/>
    <w:rPr>
      <w:b/>
      <w:bCs/>
    </w:rPr>
  </w:style>
  <w:style w:type="paragraph" w:customStyle="1" w:styleId="Cite2">
    <w:name w:val="Cite 2"/>
    <w:basedOn w:val="Normal"/>
    <w:qFormat/>
    <w:rsid w:val="00B94C51"/>
    <w:pPr>
      <w:spacing w:after="0" w:line="240" w:lineRule="auto"/>
    </w:pPr>
    <w:rPr>
      <w:rFonts w:eastAsia="Calibri"/>
      <w:b/>
      <w:sz w:val="24"/>
      <w:u w:val="single"/>
    </w:rPr>
  </w:style>
  <w:style w:type="character" w:customStyle="1" w:styleId="aqj">
    <w:name w:val="aqj"/>
    <w:basedOn w:val="DefaultParagraphFont"/>
    <w:rsid w:val="00B94C51"/>
  </w:style>
  <w:style w:type="paragraph" w:customStyle="1" w:styleId="StyleJustified">
    <w:name w:val="Style Justified"/>
    <w:basedOn w:val="Normal"/>
    <w:qFormat/>
    <w:rsid w:val="00B94C51"/>
    <w:pPr>
      <w:spacing w:after="0" w:line="240" w:lineRule="auto"/>
    </w:pPr>
    <w:rPr>
      <w:rFonts w:eastAsia="Times New Roman" w:cs="Times New Roman"/>
      <w:szCs w:val="20"/>
    </w:rPr>
  </w:style>
  <w:style w:type="paragraph" w:customStyle="1" w:styleId="AuthorDate">
    <w:name w:val="AuthorDate"/>
    <w:next w:val="Normal"/>
    <w:link w:val="AuthorDateChar"/>
    <w:qFormat/>
    <w:rsid w:val="00B94C51"/>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B94C51"/>
    <w:rPr>
      <w:rFonts w:ascii="Times New Roman" w:eastAsia="Calibri" w:hAnsi="Times New Roman" w:cs="Times New Roman"/>
      <w:b/>
      <w:szCs w:val="20"/>
      <w:u w:val="single"/>
    </w:rPr>
  </w:style>
  <w:style w:type="character" w:customStyle="1" w:styleId="maintext">
    <w:name w:val="maintext"/>
    <w:basedOn w:val="DefaultParagraphFont"/>
    <w:rsid w:val="00B94C51"/>
  </w:style>
  <w:style w:type="paragraph" w:customStyle="1" w:styleId="Stylecardtext8pt">
    <w:name w:val="Style card text + 8 pt"/>
    <w:basedOn w:val="Normal"/>
    <w:qFormat/>
    <w:rsid w:val="00B94C51"/>
    <w:pPr>
      <w:spacing w:after="0" w:line="240" w:lineRule="auto"/>
      <w:ind w:right="288"/>
    </w:pPr>
  </w:style>
  <w:style w:type="character" w:customStyle="1" w:styleId="NotBold10Final">
    <w:name w:val="NotBold10Final"/>
    <w:uiPriority w:val="1"/>
    <w:qFormat/>
    <w:rsid w:val="00B94C51"/>
    <w:rPr>
      <w:rFonts w:ascii="Times New Roman" w:hAnsi="Times New Roman"/>
      <w:b w:val="0"/>
      <w:i w:val="0"/>
      <w:sz w:val="20"/>
    </w:rPr>
  </w:style>
  <w:style w:type="character" w:customStyle="1" w:styleId="Bold12">
    <w:name w:val="Bold12"/>
    <w:uiPriority w:val="1"/>
    <w:qFormat/>
    <w:rsid w:val="00B94C51"/>
    <w:rPr>
      <w:rFonts w:ascii="Times New Roman" w:hAnsi="Times New Roman"/>
      <w:b/>
      <w:sz w:val="24"/>
    </w:rPr>
  </w:style>
  <w:style w:type="paragraph" w:customStyle="1" w:styleId="cardChar2CharCharCharCharCharCharCharCharCharCharChar">
    <w:name w:val="card Char2 Char Char Char Char Char Char Char Char Char Char Char"/>
    <w:basedOn w:val="Normal"/>
    <w:rsid w:val="00B94C51"/>
    <w:pPr>
      <w:spacing w:after="0" w:line="240" w:lineRule="auto"/>
      <w:ind w:left="288" w:right="288"/>
    </w:pPr>
    <w:rPr>
      <w:rFonts w:ascii="Times New Roman" w:eastAsia="Times New Roman" w:hAnsi="Times New Roman" w:cs="Times New Roman"/>
      <w:szCs w:val="20"/>
    </w:rPr>
  </w:style>
  <w:style w:type="character" w:customStyle="1" w:styleId="CardtextChar1">
    <w:name w:val="Card text Char"/>
    <w:link w:val="Cardtext0"/>
    <w:uiPriority w:val="99"/>
    <w:locked/>
    <w:rsid w:val="00B94C51"/>
    <w:rPr>
      <w:rFonts w:ascii="Arial Narrow" w:hAnsi="Arial Narrow"/>
      <w:u w:val="single"/>
    </w:rPr>
  </w:style>
  <w:style w:type="paragraph" w:customStyle="1" w:styleId="Cardtext0">
    <w:name w:val="Card text"/>
    <w:link w:val="CardtextChar1"/>
    <w:uiPriority w:val="99"/>
    <w:qFormat/>
    <w:rsid w:val="00B94C51"/>
    <w:pPr>
      <w:widowControl w:val="0"/>
      <w:autoSpaceDE w:val="0"/>
      <w:autoSpaceDN w:val="0"/>
      <w:adjustRightInd w:val="0"/>
    </w:pPr>
    <w:rPr>
      <w:rFonts w:ascii="Arial Narrow" w:hAnsi="Arial Narrow"/>
      <w:u w:val="single"/>
    </w:rPr>
  </w:style>
  <w:style w:type="paragraph" w:styleId="Date">
    <w:name w:val="Date"/>
    <w:aliases w:val="date"/>
    <w:basedOn w:val="Normal"/>
    <w:next w:val="Normal"/>
    <w:link w:val="DateChar"/>
    <w:qFormat/>
    <w:rsid w:val="00B94C51"/>
    <w:pPr>
      <w:suppressAutoHyphens/>
      <w:spacing w:after="0" w:line="240" w:lineRule="auto"/>
    </w:pPr>
    <w:rPr>
      <w:rFonts w:ascii="Times New Roman" w:eastAsia="Times New Roman" w:hAnsi="Times New Roman" w:cs="Times New Roman"/>
      <w:sz w:val="24"/>
      <w:lang w:val="x-none" w:eastAsia="ar-SA"/>
    </w:rPr>
  </w:style>
  <w:style w:type="character" w:customStyle="1" w:styleId="DateChar">
    <w:name w:val="Date Char"/>
    <w:aliases w:val="date Char"/>
    <w:basedOn w:val="DefaultParagraphFont"/>
    <w:link w:val="Date"/>
    <w:rsid w:val="00B94C51"/>
    <w:rPr>
      <w:rFonts w:ascii="Times New Roman" w:eastAsia="Times New Roman" w:hAnsi="Times New Roman" w:cs="Times New Roman"/>
      <w:lang w:val="x-none" w:eastAsia="ar-SA"/>
    </w:rPr>
  </w:style>
  <w:style w:type="paragraph" w:customStyle="1" w:styleId="Default">
    <w:name w:val="Default"/>
    <w:qFormat/>
    <w:rsid w:val="00B94C51"/>
    <w:pPr>
      <w:autoSpaceDE w:val="0"/>
      <w:autoSpaceDN w:val="0"/>
      <w:adjustRightInd w:val="0"/>
    </w:pPr>
    <w:rPr>
      <w:rFonts w:ascii="Times New Roman" w:eastAsiaTheme="minorHAnsi" w:hAnsi="Times New Roman" w:cs="Times New Roman"/>
      <w:color w:val="000000"/>
    </w:rPr>
  </w:style>
  <w:style w:type="paragraph" w:styleId="TOC1">
    <w:name w:val="toc 1"/>
    <w:aliases w:val="Index Basic"/>
    <w:basedOn w:val="Normal"/>
    <w:next w:val="Normal"/>
    <w:autoRedefine/>
    <w:unhideWhenUsed/>
    <w:qFormat/>
    <w:rsid w:val="00B94C51"/>
    <w:pPr>
      <w:spacing w:after="0" w:line="240" w:lineRule="auto"/>
    </w:pPr>
    <w:rPr>
      <w:rFonts w:ascii="Times New Roman" w:eastAsia="Calibri" w:hAnsi="Times New Roman" w:cs="Times New Roman"/>
    </w:rPr>
  </w:style>
  <w:style w:type="paragraph" w:customStyle="1" w:styleId="newpage">
    <w:name w:val="new page"/>
    <w:basedOn w:val="Heading4"/>
    <w:rsid w:val="00B94C51"/>
    <w:pPr>
      <w:keepNext w:val="0"/>
      <w:keepLines w:val="0"/>
      <w:pageBreakBefore/>
      <w:spacing w:before="0" w:line="240" w:lineRule="auto"/>
      <w:outlineLvl w:val="9"/>
    </w:pPr>
    <w:rPr>
      <w:rFonts w:ascii="Times New Roman" w:eastAsia="Times" w:hAnsi="Times New Roman" w:cs="Times New Roman"/>
      <w:szCs w:val="20"/>
    </w:rPr>
  </w:style>
  <w:style w:type="paragraph" w:customStyle="1" w:styleId="afterheading">
    <w:name w:val="after heading"/>
    <w:basedOn w:val="Normal"/>
    <w:rsid w:val="00B94C51"/>
    <w:pPr>
      <w:spacing w:after="0" w:line="240" w:lineRule="auto"/>
    </w:pPr>
    <w:rPr>
      <w:rFonts w:ascii="Times New Roman" w:eastAsia="Times" w:hAnsi="Times New Roman" w:cs="Times New Roman"/>
      <w:sz w:val="18"/>
      <w:szCs w:val="20"/>
    </w:rPr>
  </w:style>
  <w:style w:type="character" w:customStyle="1" w:styleId="textexposedshow">
    <w:name w:val="text_exposed_show"/>
    <w:basedOn w:val="DefaultParagraphFont"/>
    <w:rsid w:val="00B94C51"/>
  </w:style>
  <w:style w:type="paragraph" w:customStyle="1" w:styleId="Heading">
    <w:name w:val="Heading"/>
    <w:basedOn w:val="Normal"/>
    <w:next w:val="BodyText"/>
    <w:rsid w:val="00B94C51"/>
    <w:pPr>
      <w:keepNext/>
      <w:widowControl w:val="0"/>
      <w:suppressAutoHyphens/>
      <w:spacing w:before="240" w:after="120" w:line="240" w:lineRule="auto"/>
    </w:pPr>
    <w:rPr>
      <w:rFonts w:eastAsia="Droid Sans Fallback" w:cs="Lohit Hindi"/>
      <w:kern w:val="1"/>
      <w:sz w:val="28"/>
      <w:szCs w:val="28"/>
      <w:lang w:eastAsia="zh-CN" w:bidi="hi-IN"/>
    </w:rPr>
  </w:style>
  <w:style w:type="paragraph" w:styleId="List">
    <w:name w:val="List"/>
    <w:basedOn w:val="BodyText"/>
    <w:uiPriority w:val="99"/>
    <w:rsid w:val="00B94C51"/>
    <w:pPr>
      <w:widowControl w:val="0"/>
      <w:suppressAutoHyphens/>
      <w:spacing w:line="240" w:lineRule="auto"/>
    </w:pPr>
    <w:rPr>
      <w:rFonts w:ascii="Times New Roman" w:eastAsia="Droid Sans Fallback" w:hAnsi="Times New Roman" w:cs="Lohit Hindi"/>
      <w:kern w:val="1"/>
      <w:sz w:val="24"/>
      <w:lang w:eastAsia="zh-CN" w:bidi="hi-IN"/>
    </w:rPr>
  </w:style>
  <w:style w:type="paragraph" w:styleId="Caption">
    <w:name w:val="caption"/>
    <w:aliases w:val="caption"/>
    <w:basedOn w:val="Normal"/>
    <w:qFormat/>
    <w:rsid w:val="00B94C51"/>
    <w:pPr>
      <w:widowControl w:val="0"/>
      <w:suppressLineNumbers/>
      <w:suppressAutoHyphens/>
      <w:spacing w:before="120" w:after="120" w:line="240" w:lineRule="auto"/>
    </w:pPr>
    <w:rPr>
      <w:rFonts w:ascii="Times New Roman" w:eastAsia="Droid Sans Fallback" w:hAnsi="Times New Roman" w:cs="Lohit Hindi"/>
      <w:i/>
      <w:iCs/>
      <w:kern w:val="1"/>
      <w:sz w:val="24"/>
      <w:lang w:eastAsia="zh-CN" w:bidi="hi-IN"/>
    </w:rPr>
  </w:style>
  <w:style w:type="paragraph" w:customStyle="1" w:styleId="Index">
    <w:name w:val="Index"/>
    <w:basedOn w:val="Normal"/>
    <w:qFormat/>
    <w:rsid w:val="00B94C51"/>
    <w:pPr>
      <w:widowControl w:val="0"/>
      <w:suppressLineNumbers/>
      <w:suppressAutoHyphens/>
      <w:spacing w:after="0" w:line="240" w:lineRule="auto"/>
    </w:pPr>
    <w:rPr>
      <w:rFonts w:ascii="Times New Roman" w:eastAsia="Droid Sans Fallback" w:hAnsi="Times New Roman" w:cs="Lohit Hindi"/>
      <w:kern w:val="1"/>
      <w:sz w:val="24"/>
      <w:lang w:eastAsia="zh-CN" w:bidi="hi-IN"/>
    </w:rPr>
  </w:style>
  <w:style w:type="paragraph" w:customStyle="1" w:styleId="2ArgumentHeader">
    <w:name w:val="2) Argument Header"/>
    <w:basedOn w:val="Heading1"/>
    <w:next w:val="Heading1"/>
    <w:rsid w:val="00B94C51"/>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val="0"/>
      <w:caps/>
      <w:kern w:val="1"/>
      <w:sz w:val="24"/>
      <w:u w:val="single"/>
      <w:lang w:eastAsia="zh-CN" w:bidi="hi-IN"/>
    </w:rPr>
  </w:style>
  <w:style w:type="paragraph" w:customStyle="1" w:styleId="double">
    <w:name w:val="double"/>
    <w:basedOn w:val="Normal"/>
    <w:rsid w:val="00B94C51"/>
    <w:pPr>
      <w:spacing w:before="100" w:beforeAutospacing="1" w:after="100" w:afterAutospacing="1" w:line="240" w:lineRule="auto"/>
    </w:pPr>
    <w:rPr>
      <w:rFonts w:ascii="Times" w:hAnsi="Times"/>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B94C51"/>
    <w:rPr>
      <w:rFonts w:ascii="Times New Roman" w:eastAsia="Times New Roman" w:hAnsi="Times New Roman" w:cs="Times New Roman"/>
    </w:rPr>
  </w:style>
  <w:style w:type="character" w:customStyle="1" w:styleId="TagGreg">
    <w:name w:val="TagGreg"/>
    <w:basedOn w:val="DefaultParagraphFont"/>
    <w:uiPriority w:val="1"/>
    <w:qFormat/>
    <w:rsid w:val="00B94C51"/>
    <w:rPr>
      <w:rFonts w:ascii="Arial" w:hAnsi="Arial"/>
      <w:b/>
      <w:sz w:val="24"/>
    </w:rPr>
  </w:style>
  <w:style w:type="character" w:customStyle="1" w:styleId="Style11ptBlackUnderline">
    <w:name w:val="Style 11 pt Black Underline"/>
    <w:rsid w:val="00B94C51"/>
    <w:rPr>
      <w:color w:val="000000"/>
      <w:sz w:val="20"/>
      <w:u w:val="single"/>
    </w:rPr>
  </w:style>
  <w:style w:type="character" w:customStyle="1" w:styleId="Style11ptBlack">
    <w:name w:val="Style 11 pt Black"/>
    <w:rsid w:val="00B94C51"/>
    <w:rPr>
      <w:color w:val="000000"/>
      <w:sz w:val="20"/>
    </w:rPr>
  </w:style>
  <w:style w:type="paragraph" w:customStyle="1" w:styleId="CardsHighlighted">
    <w:name w:val="Cards Highlighted"/>
    <w:basedOn w:val="Normal"/>
    <w:link w:val="CardsHighlightedChar"/>
    <w:autoRedefine/>
    <w:qFormat/>
    <w:rsid w:val="00B94C51"/>
    <w:pPr>
      <w:shd w:val="clear" w:color="auto" w:fill="00FFFF"/>
      <w:spacing w:after="0" w:line="240" w:lineRule="auto"/>
      <w:ind w:left="288" w:right="288"/>
      <w:jc w:val="both"/>
    </w:pPr>
    <w:rPr>
      <w:rFonts w:ascii="Times New Roman" w:eastAsia="Calibri" w:hAnsi="Times New Roman" w:cs="Times New Roman"/>
      <w:sz w:val="24"/>
      <w:u w:val="single"/>
    </w:rPr>
  </w:style>
  <w:style w:type="character" w:customStyle="1" w:styleId="CardsHighlightedChar">
    <w:name w:val="Cards Highlighted Char"/>
    <w:basedOn w:val="DefaultParagraphFont"/>
    <w:link w:val="CardsHighlighted"/>
    <w:rsid w:val="00B94C51"/>
    <w:rPr>
      <w:rFonts w:ascii="Times New Roman" w:eastAsia="Calibri" w:hAnsi="Times New Roman" w:cs="Times New Roman"/>
      <w:u w:val="single"/>
      <w:shd w:val="clear" w:color="auto" w:fill="00FFFF"/>
    </w:rPr>
  </w:style>
  <w:style w:type="character" w:customStyle="1" w:styleId="CitesChar">
    <w:name w:val="Cites Char"/>
    <w:basedOn w:val="DefaultParagraphFont"/>
    <w:link w:val="Cites"/>
    <w:uiPriority w:val="99"/>
    <w:rsid w:val="00B94C51"/>
    <w:rPr>
      <w:rFonts w:ascii="Times New Roman" w:eastAsia="Times New Roman" w:hAnsi="Times New Roman" w:cs="Times New Roman"/>
      <w:sz w:val="20"/>
    </w:rPr>
  </w:style>
  <w:style w:type="paragraph" w:customStyle="1" w:styleId="analytics0">
    <w:name w:val="analytics"/>
    <w:basedOn w:val="Normal"/>
    <w:link w:val="analyticsChar0"/>
    <w:uiPriority w:val="4"/>
    <w:rsid w:val="00B94C51"/>
    <w:pPr>
      <w:spacing w:after="0" w:line="240" w:lineRule="auto"/>
    </w:pPr>
    <w:rPr>
      <w:b/>
      <w:color w:val="C00000"/>
      <w:sz w:val="26"/>
    </w:rPr>
  </w:style>
  <w:style w:type="character" w:customStyle="1" w:styleId="analyticsChar0">
    <w:name w:val="analytics Char"/>
    <w:basedOn w:val="DefaultParagraphFont"/>
    <w:link w:val="analytics0"/>
    <w:uiPriority w:val="4"/>
    <w:rsid w:val="00B94C51"/>
    <w:rPr>
      <w:rFonts w:ascii="Calibri" w:hAnsi="Calibri" w:cs="Calibri"/>
      <w:b/>
      <w:color w:val="C00000"/>
      <w:sz w:val="26"/>
    </w:rPr>
  </w:style>
  <w:style w:type="character" w:customStyle="1" w:styleId="swauthor">
    <w:name w:val="sw_author"/>
    <w:rsid w:val="00B94C51"/>
  </w:style>
  <w:style w:type="character" w:customStyle="1" w:styleId="Mention1">
    <w:name w:val="Mention1"/>
    <w:basedOn w:val="DefaultParagraphFont"/>
    <w:uiPriority w:val="99"/>
    <w:semiHidden/>
    <w:unhideWhenUsed/>
    <w:rsid w:val="00B94C51"/>
    <w:rPr>
      <w:color w:val="2B579A"/>
      <w:shd w:val="clear" w:color="auto" w:fill="E6E6E6"/>
    </w:rPr>
  </w:style>
  <w:style w:type="paragraph" w:customStyle="1" w:styleId="citenon-bold">
    <w:name w:val="cite non-bold"/>
    <w:basedOn w:val="Normal"/>
    <w:link w:val="citenon-boldChar"/>
    <w:qFormat/>
    <w:rsid w:val="00B94C51"/>
    <w:pPr>
      <w:spacing w:after="0" w:line="240" w:lineRule="auto"/>
    </w:pPr>
    <w:rPr>
      <w:rFonts w:eastAsia="Calibri"/>
      <w:szCs w:val="20"/>
      <w:lang w:val="x-none" w:eastAsia="x-none"/>
    </w:rPr>
  </w:style>
  <w:style w:type="character" w:customStyle="1" w:styleId="citenon-boldChar">
    <w:name w:val="cite non-bold Char"/>
    <w:link w:val="citenon-bold"/>
    <w:rsid w:val="00B94C51"/>
    <w:rPr>
      <w:rFonts w:ascii="Calibri" w:eastAsia="Calibri" w:hAnsi="Calibri" w:cs="Calibri"/>
      <w:sz w:val="16"/>
      <w:szCs w:val="20"/>
      <w:lang w:val="x-none" w:eastAsia="x-none"/>
    </w:rPr>
  </w:style>
  <w:style w:type="paragraph" w:customStyle="1" w:styleId="HotRoute">
    <w:name w:val="Hot Route!"/>
    <w:basedOn w:val="Normal"/>
    <w:link w:val="HotRouteChar"/>
    <w:qFormat/>
    <w:rsid w:val="00B94C51"/>
    <w:pPr>
      <w:spacing w:after="0" w:line="240" w:lineRule="auto"/>
      <w:ind w:left="144"/>
    </w:pPr>
    <w:rPr>
      <w:rFonts w:eastAsia="Calibri"/>
      <w:color w:val="000000"/>
    </w:rPr>
  </w:style>
  <w:style w:type="character" w:customStyle="1" w:styleId="HotRouteChar">
    <w:name w:val="Hot Route! Char"/>
    <w:link w:val="HotRoute"/>
    <w:rsid w:val="00B94C51"/>
    <w:rPr>
      <w:rFonts w:ascii="Calibri" w:eastAsia="Calibri" w:hAnsi="Calibri" w:cs="Calibri"/>
      <w:color w:val="000000"/>
      <w:sz w:val="16"/>
    </w:rPr>
  </w:style>
  <w:style w:type="paragraph" w:customStyle="1" w:styleId="CardIndented">
    <w:name w:val="Card (Indented)"/>
    <w:basedOn w:val="Normal"/>
    <w:link w:val="CardIndentedChar"/>
    <w:qFormat/>
    <w:rsid w:val="00B94C51"/>
    <w:pPr>
      <w:spacing w:after="0" w:line="240" w:lineRule="auto"/>
      <w:ind w:left="288"/>
    </w:pPr>
  </w:style>
  <w:style w:type="paragraph" w:customStyle="1" w:styleId="PhoTag">
    <w:name w:val="PhoTag"/>
    <w:basedOn w:val="Normal"/>
    <w:next w:val="Normal"/>
    <w:autoRedefine/>
    <w:qFormat/>
    <w:rsid w:val="00B94C51"/>
    <w:pPr>
      <w:spacing w:after="0" w:line="240" w:lineRule="auto"/>
    </w:pPr>
    <w:rPr>
      <w:b/>
    </w:rPr>
  </w:style>
  <w:style w:type="character" w:customStyle="1" w:styleId="BoldUnderlineChar0">
    <w:name w:val="BoldUnderline Char"/>
    <w:rsid w:val="00B94C51"/>
    <w:rPr>
      <w:rFonts w:ascii="Times New Roman" w:eastAsia="Times New Roman" w:hAnsi="Times New Roman" w:cs="Times New Roman"/>
      <w:b/>
      <w:sz w:val="20"/>
      <w:u w:val="single"/>
    </w:rPr>
  </w:style>
  <w:style w:type="character" w:customStyle="1" w:styleId="wikiexternallink">
    <w:name w:val="wikiexternallink"/>
    <w:basedOn w:val="DefaultParagraphFont"/>
    <w:rsid w:val="00B94C51"/>
  </w:style>
  <w:style w:type="character" w:customStyle="1" w:styleId="wikigeneratedlinkcontent">
    <w:name w:val="wikigeneratedlinkcontent"/>
    <w:basedOn w:val="DefaultParagraphFont"/>
    <w:rsid w:val="00B94C51"/>
  </w:style>
  <w:style w:type="character" w:customStyle="1" w:styleId="boldunderlineChar1">
    <w:name w:val="bold underline Char"/>
    <w:basedOn w:val="DefaultParagraphFont"/>
    <w:rsid w:val="00B94C51"/>
    <w:rPr>
      <w:rFonts w:ascii="Times New Roman" w:eastAsia="Times New Roman" w:hAnsi="Times New Roman" w:cs="Arial"/>
      <w:b/>
      <w:bCs/>
      <w:sz w:val="24"/>
      <w:szCs w:val="24"/>
      <w:u w:val="single"/>
      <w:lang w:eastAsia="zh-CN"/>
    </w:rPr>
  </w:style>
  <w:style w:type="character" w:customStyle="1" w:styleId="underlineChar0">
    <w:name w:val="underline Char"/>
    <w:basedOn w:val="DefaultParagraphFont"/>
    <w:rsid w:val="00B94C51"/>
    <w:rPr>
      <w:rFonts w:ascii="Times New Roman" w:eastAsia="Times New Roman" w:hAnsi="Times New Roman" w:cs="Arial"/>
      <w:bCs/>
      <w:sz w:val="24"/>
      <w:szCs w:val="24"/>
      <w:u w:val="single"/>
      <w:lang w:eastAsia="zh-CN"/>
    </w:rPr>
  </w:style>
  <w:style w:type="paragraph" w:customStyle="1" w:styleId="NormalText">
    <w:name w:val="Normal Text"/>
    <w:basedOn w:val="Normal"/>
    <w:link w:val="NormalTextChar"/>
    <w:autoRedefine/>
    <w:qFormat/>
    <w:rsid w:val="00B94C51"/>
    <w:pPr>
      <w:spacing w:after="0" w:line="240" w:lineRule="auto"/>
      <w:jc w:val="both"/>
    </w:pPr>
    <w:rPr>
      <w:rFonts w:eastAsia="Calibri"/>
      <w:szCs w:val="26"/>
    </w:rPr>
  </w:style>
  <w:style w:type="character" w:customStyle="1" w:styleId="Author">
    <w:name w:val="Author"/>
    <w:aliases w:val="Style Date"/>
    <w:basedOn w:val="DefaultParagraphFont"/>
    <w:qFormat/>
    <w:rsid w:val="00B94C51"/>
    <w:rPr>
      <w:sz w:val="24"/>
    </w:rPr>
  </w:style>
  <w:style w:type="character" w:customStyle="1" w:styleId="box">
    <w:name w:val="box"/>
    <w:basedOn w:val="DefaultParagraphFont"/>
    <w:rsid w:val="00B94C51"/>
    <w:rPr>
      <w:rFonts w:ascii="Arial" w:hAnsi="Arial" w:cs="Arial"/>
      <w:b/>
      <w:color w:val="000000"/>
      <w:sz w:val="19"/>
      <w:szCs w:val="22"/>
      <w:u w:val="thick"/>
      <w:bdr w:val="single" w:sz="12" w:space="0" w:color="auto"/>
    </w:rPr>
  </w:style>
  <w:style w:type="paragraph" w:customStyle="1" w:styleId="ReallySmall">
    <w:name w:val="Really Small"/>
    <w:basedOn w:val="Normal"/>
    <w:link w:val="ReallySmallChar"/>
    <w:rsid w:val="00B94C51"/>
    <w:pPr>
      <w:spacing w:after="0" w:line="240" w:lineRule="auto"/>
    </w:pPr>
    <w:rPr>
      <w:rFonts w:eastAsia="Times New Roman"/>
      <w:szCs w:val="20"/>
    </w:rPr>
  </w:style>
  <w:style w:type="character" w:customStyle="1" w:styleId="ReallySmallChar">
    <w:name w:val="Really Small Char"/>
    <w:basedOn w:val="DefaultParagraphFont"/>
    <w:link w:val="ReallySmall"/>
    <w:rsid w:val="00B94C51"/>
    <w:rPr>
      <w:rFonts w:ascii="Calibri" w:eastAsia="Times New Roman" w:hAnsi="Calibri" w:cs="Calibri"/>
      <w:sz w:val="16"/>
      <w:szCs w:val="20"/>
    </w:rPr>
  </w:style>
  <w:style w:type="paragraph" w:customStyle="1" w:styleId="PageHeaderLine1">
    <w:name w:val="PageHeaderLine1"/>
    <w:basedOn w:val="Normal"/>
    <w:qFormat/>
    <w:rsid w:val="00B94C51"/>
    <w:pPr>
      <w:tabs>
        <w:tab w:val="right" w:pos="10800"/>
      </w:tabs>
      <w:spacing w:after="0" w:line="240" w:lineRule="auto"/>
    </w:pPr>
    <w:rPr>
      <w:b/>
    </w:rPr>
  </w:style>
  <w:style w:type="paragraph" w:customStyle="1" w:styleId="PageHeaderLine2">
    <w:name w:val="PageHeaderLine2"/>
    <w:basedOn w:val="Normal"/>
    <w:next w:val="Normal"/>
    <w:link w:val="PageHeaderLine2Char"/>
    <w:qFormat/>
    <w:rsid w:val="00B94C51"/>
    <w:pPr>
      <w:tabs>
        <w:tab w:val="right" w:pos="10800"/>
      </w:tabs>
      <w:spacing w:after="0" w:line="480" w:lineRule="auto"/>
    </w:pPr>
    <w:rPr>
      <w:b/>
    </w:rPr>
  </w:style>
  <w:style w:type="paragraph" w:styleId="TOC4">
    <w:name w:val="toc 4"/>
    <w:basedOn w:val="Normal"/>
    <w:next w:val="Normal"/>
    <w:autoRedefine/>
    <w:unhideWhenUsed/>
    <w:rsid w:val="00B94C51"/>
    <w:pPr>
      <w:spacing w:before="240" w:after="0" w:line="240" w:lineRule="auto"/>
    </w:pPr>
    <w:rPr>
      <w:b/>
      <w:u w:val="single"/>
    </w:rPr>
  </w:style>
  <w:style w:type="paragraph" w:customStyle="1" w:styleId="BlockTitle2">
    <w:name w:val="Block Title2"/>
    <w:basedOn w:val="Normal"/>
    <w:next w:val="Normal"/>
    <w:link w:val="BlockTitle2Char"/>
    <w:qFormat/>
    <w:rsid w:val="00B94C51"/>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B94C51"/>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val="0"/>
      <w:color w:val="000000"/>
      <w:kern w:val="32"/>
      <w:sz w:val="32"/>
      <w:u w:val="single"/>
    </w:rPr>
  </w:style>
  <w:style w:type="paragraph" w:styleId="TOC2">
    <w:name w:val="toc 2"/>
    <w:basedOn w:val="Normal"/>
    <w:next w:val="Normal"/>
    <w:autoRedefine/>
    <w:rsid w:val="00B94C51"/>
    <w:pPr>
      <w:spacing w:after="0" w:line="240" w:lineRule="auto"/>
      <w:ind w:left="200"/>
    </w:pPr>
    <w:rPr>
      <w:rFonts w:eastAsia="Calibri"/>
      <w:color w:val="000000"/>
    </w:rPr>
  </w:style>
  <w:style w:type="paragraph" w:styleId="TOC3">
    <w:name w:val="toc 3"/>
    <w:basedOn w:val="Normal"/>
    <w:next w:val="Normal"/>
    <w:autoRedefine/>
    <w:rsid w:val="00B94C51"/>
    <w:pPr>
      <w:spacing w:after="0" w:line="240" w:lineRule="auto"/>
      <w:ind w:left="400"/>
    </w:pPr>
    <w:rPr>
      <w:rFonts w:eastAsia="Calibri"/>
      <w:color w:val="000000"/>
    </w:rPr>
  </w:style>
  <w:style w:type="paragraph" w:styleId="TOC5">
    <w:name w:val="toc 5"/>
    <w:basedOn w:val="Normal"/>
    <w:next w:val="Normal"/>
    <w:autoRedefine/>
    <w:rsid w:val="00B94C51"/>
    <w:pPr>
      <w:spacing w:after="0" w:line="240" w:lineRule="auto"/>
      <w:ind w:left="800"/>
    </w:pPr>
    <w:rPr>
      <w:rFonts w:eastAsia="Calibri"/>
      <w:color w:val="000000"/>
    </w:rPr>
  </w:style>
  <w:style w:type="paragraph" w:styleId="TOC6">
    <w:name w:val="toc 6"/>
    <w:basedOn w:val="Normal"/>
    <w:next w:val="Normal"/>
    <w:autoRedefine/>
    <w:rsid w:val="00B94C51"/>
    <w:pPr>
      <w:spacing w:after="0" w:line="240" w:lineRule="auto"/>
      <w:ind w:left="1000"/>
    </w:pPr>
    <w:rPr>
      <w:rFonts w:eastAsia="Calibri"/>
      <w:color w:val="000000"/>
    </w:rPr>
  </w:style>
  <w:style w:type="paragraph" w:styleId="TOC7">
    <w:name w:val="toc 7"/>
    <w:basedOn w:val="Normal"/>
    <w:next w:val="Normal"/>
    <w:autoRedefine/>
    <w:rsid w:val="00B94C51"/>
    <w:pPr>
      <w:spacing w:after="0" w:line="240" w:lineRule="auto"/>
      <w:ind w:left="1200"/>
    </w:pPr>
    <w:rPr>
      <w:rFonts w:eastAsia="Calibri"/>
      <w:color w:val="000000"/>
    </w:rPr>
  </w:style>
  <w:style w:type="paragraph" w:styleId="TOC8">
    <w:name w:val="toc 8"/>
    <w:basedOn w:val="Normal"/>
    <w:next w:val="Normal"/>
    <w:autoRedefine/>
    <w:rsid w:val="00B94C51"/>
    <w:pPr>
      <w:spacing w:after="0" w:line="240" w:lineRule="auto"/>
      <w:ind w:left="1400"/>
    </w:pPr>
    <w:rPr>
      <w:rFonts w:eastAsia="Calibri"/>
      <w:color w:val="000000"/>
    </w:rPr>
  </w:style>
  <w:style w:type="paragraph" w:styleId="TOC9">
    <w:name w:val="toc 9"/>
    <w:basedOn w:val="Normal"/>
    <w:next w:val="Normal"/>
    <w:autoRedefine/>
    <w:rsid w:val="00B94C51"/>
    <w:pPr>
      <w:spacing w:after="0" w:line="240" w:lineRule="auto"/>
      <w:ind w:left="1600"/>
    </w:pPr>
    <w:rPr>
      <w:rFonts w:eastAsia="Calibri"/>
      <w:color w:val="000000"/>
    </w:rPr>
  </w:style>
  <w:style w:type="paragraph" w:customStyle="1" w:styleId="TxBrp1">
    <w:name w:val="TxBr_p1"/>
    <w:basedOn w:val="Normal"/>
    <w:qFormat/>
    <w:rsid w:val="00B94C51"/>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B94C51"/>
    <w:pPr>
      <w:spacing w:before="100" w:beforeAutospacing="1" w:after="100" w:afterAutospacing="1" w:line="240" w:lineRule="auto"/>
    </w:pPr>
    <w:rPr>
      <w:rFonts w:eastAsia="Calibri"/>
      <w:color w:val="000000"/>
    </w:rPr>
  </w:style>
  <w:style w:type="paragraph" w:customStyle="1" w:styleId="hat">
    <w:name w:val="hat"/>
    <w:basedOn w:val="Normal"/>
    <w:next w:val="Normal"/>
    <w:link w:val="hatChar"/>
    <w:qFormat/>
    <w:rsid w:val="00B94C51"/>
    <w:pPr>
      <w:spacing w:before="240" w:after="240" w:line="240" w:lineRule="auto"/>
      <w:jc w:val="center"/>
      <w:outlineLvl w:val="0"/>
    </w:pPr>
    <w:rPr>
      <w:rFonts w:eastAsia="Calibri"/>
      <w:b/>
      <w:bCs/>
      <w:color w:val="000000"/>
      <w:sz w:val="32"/>
      <w:u w:val="single"/>
    </w:rPr>
  </w:style>
  <w:style w:type="character" w:customStyle="1" w:styleId="Style8pt">
    <w:name w:val="Style 8 pt"/>
    <w:rsid w:val="00B94C51"/>
    <w:rPr>
      <w:rFonts w:ascii="Times New Roman" w:hAnsi="Times New Roman"/>
      <w:sz w:val="16"/>
      <w:u w:val="none"/>
    </w:rPr>
  </w:style>
  <w:style w:type="paragraph" w:customStyle="1" w:styleId="cards0">
    <w:name w:val="cards"/>
    <w:basedOn w:val="Normal"/>
    <w:qFormat/>
    <w:rsid w:val="00B94C51"/>
    <w:pPr>
      <w:spacing w:after="0" w:line="240" w:lineRule="auto"/>
    </w:pPr>
    <w:rPr>
      <w:rFonts w:eastAsia="Calibri"/>
      <w:color w:val="000000"/>
    </w:rPr>
  </w:style>
  <w:style w:type="character" w:customStyle="1" w:styleId="7TimesNewRoman">
    <w:name w:val="7 Times New Roman"/>
    <w:rsid w:val="00B94C51"/>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Heading4Cite">
    <w:name w:val="Heading 4 Cite"/>
    <w:basedOn w:val="Normal"/>
    <w:link w:val="Heading4CiteChar"/>
    <w:autoRedefine/>
    <w:qFormat/>
    <w:rsid w:val="00B94C51"/>
    <w:pPr>
      <w:spacing w:after="0" w:line="240" w:lineRule="auto"/>
    </w:pPr>
    <w:rPr>
      <w:rFonts w:eastAsia="Calibri"/>
      <w:color w:val="000000"/>
    </w:rPr>
  </w:style>
  <w:style w:type="character" w:customStyle="1" w:styleId="Heading4CiteChar">
    <w:name w:val="Heading 4 Cite Char"/>
    <w:link w:val="Heading4Cite"/>
    <w:rsid w:val="00B94C51"/>
    <w:rPr>
      <w:rFonts w:ascii="Calibri" w:eastAsia="Calibri" w:hAnsi="Calibri" w:cs="Calibri"/>
      <w:color w:val="000000"/>
      <w:sz w:val="16"/>
    </w:rPr>
  </w:style>
  <w:style w:type="character" w:customStyle="1" w:styleId="BoldUnderlineCharChar">
    <w:name w:val="BoldUnderline Char Char"/>
    <w:rsid w:val="00B94C51"/>
    <w:rPr>
      <w:rFonts w:ascii="Calibri" w:hAnsi="Calibri"/>
      <w:b/>
      <w:szCs w:val="24"/>
      <w:u w:val="single"/>
      <w:lang w:val="en-US" w:eastAsia="en-US" w:bidi="ar-SA"/>
    </w:rPr>
  </w:style>
  <w:style w:type="paragraph" w:customStyle="1" w:styleId="Underlining">
    <w:name w:val="Underlining"/>
    <w:basedOn w:val="Normal"/>
    <w:link w:val="UnderliningChar"/>
    <w:qFormat/>
    <w:rsid w:val="00B94C51"/>
    <w:pPr>
      <w:spacing w:after="0" w:line="240" w:lineRule="auto"/>
    </w:pPr>
    <w:rPr>
      <w:rFonts w:ascii="Arial Narrow" w:eastAsia="Calibri" w:hAnsi="Arial Narrow"/>
      <w:color w:val="000000"/>
      <w:u w:val="single"/>
    </w:rPr>
  </w:style>
  <w:style w:type="character" w:customStyle="1" w:styleId="UnderliningChar">
    <w:name w:val="Underlining Char"/>
    <w:link w:val="Underlining"/>
    <w:rsid w:val="00B94C51"/>
    <w:rPr>
      <w:rFonts w:ascii="Arial Narrow" w:eastAsia="Calibri" w:hAnsi="Arial Narrow" w:cs="Calibri"/>
      <w:color w:val="000000"/>
      <w:sz w:val="16"/>
      <w:u w:val="single"/>
    </w:rPr>
  </w:style>
  <w:style w:type="character" w:customStyle="1" w:styleId="UnderlinedCharChar">
    <w:name w:val="Underlined Char Char"/>
    <w:rsid w:val="00B94C51"/>
    <w:rPr>
      <w:szCs w:val="28"/>
      <w:u w:val="single"/>
      <w:lang w:val="en-US" w:eastAsia="en-US" w:bidi="ar-SA"/>
    </w:rPr>
  </w:style>
  <w:style w:type="paragraph" w:customStyle="1" w:styleId="Microtext">
    <w:name w:val="Microtext"/>
    <w:basedOn w:val="Normal"/>
    <w:next w:val="Normal"/>
    <w:link w:val="MicrotextChar"/>
    <w:qFormat/>
    <w:rsid w:val="00B94C51"/>
    <w:pPr>
      <w:spacing w:after="0" w:line="240" w:lineRule="auto"/>
    </w:pPr>
    <w:rPr>
      <w:rFonts w:eastAsia="Calibri"/>
      <w:color w:val="000000"/>
      <w:sz w:val="12"/>
    </w:rPr>
  </w:style>
  <w:style w:type="character" w:customStyle="1" w:styleId="MicrotextChar">
    <w:name w:val="Microtext Char"/>
    <w:link w:val="Microtext"/>
    <w:rsid w:val="00B94C51"/>
    <w:rPr>
      <w:rFonts w:ascii="Calibri" w:eastAsia="Calibri" w:hAnsi="Calibri" w:cs="Calibri"/>
      <w:color w:val="000000"/>
      <w:sz w:val="12"/>
    </w:rPr>
  </w:style>
  <w:style w:type="paragraph" w:customStyle="1" w:styleId="PageTitle">
    <w:name w:val="Page Title"/>
    <w:basedOn w:val="Normal"/>
    <w:next w:val="Normal"/>
    <w:qFormat/>
    <w:rsid w:val="00B94C51"/>
    <w:pPr>
      <w:tabs>
        <w:tab w:val="left" w:pos="1440"/>
      </w:tabs>
      <w:spacing w:after="0" w:line="240" w:lineRule="auto"/>
      <w:jc w:val="center"/>
      <w:outlineLvl w:val="1"/>
    </w:pPr>
    <w:rPr>
      <w:rFonts w:eastAsia="Calibri"/>
      <w:b/>
      <w:smallCaps/>
      <w:color w:val="000000"/>
      <w:sz w:val="36"/>
      <w:u w:val="single"/>
    </w:rPr>
  </w:style>
  <w:style w:type="character" w:customStyle="1" w:styleId="Style9ptUnderline">
    <w:name w:val="Style 9 pt Underline"/>
    <w:rsid w:val="00B94C51"/>
    <w:rPr>
      <w:sz w:val="20"/>
      <w:u w:val="single"/>
    </w:rPr>
  </w:style>
  <w:style w:type="character" w:customStyle="1" w:styleId="StyleTimesNewRoman9pt">
    <w:name w:val="Style Times New Roman 9 pt"/>
    <w:rsid w:val="00B94C51"/>
    <w:rPr>
      <w:sz w:val="20"/>
    </w:rPr>
  </w:style>
  <w:style w:type="character" w:customStyle="1" w:styleId="Style9ptItalicUnderline">
    <w:name w:val="Style 9 pt Italic Underline"/>
    <w:rsid w:val="00B94C51"/>
    <w:rPr>
      <w:i/>
      <w:iCs/>
      <w:sz w:val="20"/>
      <w:u w:val="single"/>
    </w:rPr>
  </w:style>
  <w:style w:type="paragraph" w:customStyle="1" w:styleId="Style4">
    <w:name w:val="Style4"/>
    <w:basedOn w:val="Normal"/>
    <w:link w:val="Style4Char"/>
    <w:qFormat/>
    <w:rsid w:val="00B94C51"/>
    <w:pPr>
      <w:numPr>
        <w:numId w:val="12"/>
      </w:numPr>
      <w:tabs>
        <w:tab w:val="clear" w:pos="360"/>
      </w:tabs>
      <w:spacing w:after="0" w:line="240" w:lineRule="auto"/>
      <w:ind w:left="0" w:firstLine="0"/>
    </w:pPr>
    <w:rPr>
      <w:rFonts w:ascii="Arial Narrow" w:hAnsi="Arial Narrow" w:cstheme="minorBidi"/>
      <w:u w:val="single"/>
    </w:rPr>
  </w:style>
  <w:style w:type="paragraph" w:customStyle="1" w:styleId="StyleStyle49pt">
    <w:name w:val="Style Style4 + 9 pt"/>
    <w:basedOn w:val="Style4"/>
    <w:link w:val="StyleStyle49ptChar"/>
    <w:qFormat/>
    <w:rsid w:val="00B94C51"/>
  </w:style>
  <w:style w:type="character" w:customStyle="1" w:styleId="StyleStyle49ptChar">
    <w:name w:val="Style Style4 + 9 pt Char"/>
    <w:link w:val="StyleStyle49pt"/>
    <w:rsid w:val="00B94C51"/>
    <w:rPr>
      <w:rFonts w:ascii="Arial Narrow" w:hAnsi="Arial Narrow"/>
      <w:sz w:val="16"/>
      <w:u w:val="single"/>
    </w:rPr>
  </w:style>
  <w:style w:type="paragraph" w:customStyle="1" w:styleId="StyleStyle49ptBold">
    <w:name w:val="Style Style4 + 9 pt Bold"/>
    <w:basedOn w:val="Style4"/>
    <w:link w:val="StyleStyle49ptBoldChar"/>
    <w:qFormat/>
    <w:rsid w:val="00B94C51"/>
    <w:rPr>
      <w:b/>
      <w:bCs/>
    </w:rPr>
  </w:style>
  <w:style w:type="character" w:customStyle="1" w:styleId="StyleStyle49ptBoldChar">
    <w:name w:val="Style Style4 + 9 pt Bold Char"/>
    <w:link w:val="StyleStyle49ptBold"/>
    <w:rsid w:val="00B94C51"/>
    <w:rPr>
      <w:rFonts w:ascii="Arial Narrow" w:hAnsi="Arial Narrow"/>
      <w:b/>
      <w:bCs/>
      <w:sz w:val="16"/>
      <w:u w:val="single"/>
    </w:rPr>
  </w:style>
  <w:style w:type="character" w:customStyle="1" w:styleId="Style9ptBoldUnderline">
    <w:name w:val="Style 9 pt Bold Underline"/>
    <w:rsid w:val="00B94C51"/>
    <w:rPr>
      <w:b/>
      <w:bCs/>
      <w:sz w:val="20"/>
      <w:u w:val="single"/>
    </w:rPr>
  </w:style>
  <w:style w:type="paragraph" w:customStyle="1" w:styleId="Style3">
    <w:name w:val="Style3"/>
    <w:basedOn w:val="Normal"/>
    <w:link w:val="Style3Char"/>
    <w:qFormat/>
    <w:rsid w:val="00B94C51"/>
    <w:pPr>
      <w:spacing w:after="0" w:line="240" w:lineRule="auto"/>
    </w:pPr>
    <w:rPr>
      <w:rFonts w:ascii="Arial Narrow" w:hAnsi="Arial Narrow" w:cstheme="minorBidi"/>
      <w:b/>
      <w:sz w:val="24"/>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B94C51"/>
    <w:pPr>
      <w:keepLines w:val="0"/>
      <w:pageBreakBefore w:val="0"/>
      <w:spacing w:before="0" w:after="60" w:line="240" w:lineRule="auto"/>
      <w:jc w:val="left"/>
    </w:pPr>
    <w:rPr>
      <w:rFonts w:eastAsia="Times New Roman" w:cs="Times New Roman"/>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B94C51"/>
    <w:pPr>
      <w:keepLines w:val="0"/>
      <w:spacing w:before="0" w:after="120" w:line="240" w:lineRule="auto"/>
    </w:pPr>
    <w:rPr>
      <w:rFonts w:eastAsia="Times New Roman" w:cs="Times New Roman"/>
      <w:b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B94C51"/>
    <w:rPr>
      <w:rFonts w:ascii="Calibri" w:eastAsia="Times New Roman" w:hAnsi="Calibri" w:cs="Times New Roman"/>
      <w:b/>
      <w:bCs/>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B94C51"/>
    <w:rPr>
      <w:rFonts w:ascii="Calibri" w:eastAsia="Times New Roman" w:hAnsi="Calibri" w:cs="Times New Roman"/>
      <w:bCs/>
      <w:color w:val="000000"/>
      <w:sz w:val="16"/>
      <w:szCs w:val="28"/>
    </w:rPr>
  </w:style>
  <w:style w:type="paragraph" w:customStyle="1" w:styleId="Style1">
    <w:name w:val="Style 1"/>
    <w:qFormat/>
    <w:rsid w:val="00B94C51"/>
    <w:pPr>
      <w:widowControl w:val="0"/>
      <w:autoSpaceDE w:val="0"/>
      <w:autoSpaceDN w:val="0"/>
      <w:adjustRightInd w:val="0"/>
    </w:pPr>
    <w:rPr>
      <w:rFonts w:ascii="Times New Roman" w:eastAsia="Times New Roman" w:hAnsi="Times New Roman" w:cs="Times New Roman"/>
      <w:sz w:val="20"/>
      <w:szCs w:val="20"/>
    </w:rPr>
  </w:style>
  <w:style w:type="character" w:customStyle="1" w:styleId="term">
    <w:name w:val="term"/>
    <w:basedOn w:val="DefaultParagraphFont"/>
    <w:rsid w:val="00B94C51"/>
  </w:style>
  <w:style w:type="character" w:customStyle="1" w:styleId="Style9ptUnderline2">
    <w:name w:val="Style 9 pt Underline2"/>
    <w:rsid w:val="00B94C51"/>
    <w:rPr>
      <w:sz w:val="20"/>
      <w:u w:val="single"/>
    </w:rPr>
  </w:style>
  <w:style w:type="paragraph" w:customStyle="1" w:styleId="StyleUnderline9pt2">
    <w:name w:val="Style Underline + 9 pt2"/>
    <w:basedOn w:val="Normal"/>
    <w:link w:val="StyleUnderline9pt2Char"/>
    <w:rsid w:val="00B94C51"/>
    <w:pPr>
      <w:spacing w:after="0" w:line="240" w:lineRule="auto"/>
    </w:pPr>
    <w:rPr>
      <w:rFonts w:eastAsia="Times New Roman"/>
      <w:color w:val="000000"/>
      <w:szCs w:val="20"/>
      <w:u w:val="single"/>
    </w:rPr>
  </w:style>
  <w:style w:type="character" w:customStyle="1" w:styleId="StyleUnderline9pt2Char">
    <w:name w:val="Style Underline + 9 pt2 Char"/>
    <w:link w:val="StyleUnderline9pt2"/>
    <w:rsid w:val="00B94C51"/>
    <w:rPr>
      <w:rFonts w:ascii="Calibri" w:eastAsia="Times New Roman" w:hAnsi="Calibri" w:cs="Calibri"/>
      <w:color w:val="000000"/>
      <w:sz w:val="16"/>
      <w:szCs w:val="20"/>
      <w:u w:val="single"/>
    </w:rPr>
  </w:style>
  <w:style w:type="character" w:customStyle="1" w:styleId="CharChar11">
    <w:name w:val="Char Char11"/>
    <w:rsid w:val="00B94C51"/>
    <w:rPr>
      <w:rFonts w:cs="Arial"/>
      <w:bCs/>
      <w:szCs w:val="26"/>
      <w:u w:val="single"/>
      <w:lang w:val="en-US" w:eastAsia="en-US" w:bidi="ar-SA"/>
    </w:rPr>
  </w:style>
  <w:style w:type="paragraph" w:customStyle="1" w:styleId="cardCharCharChar">
    <w:name w:val="card Char Char Char"/>
    <w:basedOn w:val="Normal"/>
    <w:link w:val="cardCharCharCharChar"/>
    <w:rsid w:val="00B94C51"/>
    <w:pPr>
      <w:spacing w:after="0" w:line="240" w:lineRule="auto"/>
      <w:ind w:left="288" w:right="288"/>
    </w:pPr>
    <w:rPr>
      <w:rFonts w:eastAsia="Times New Roman"/>
      <w:color w:val="000000"/>
      <w:szCs w:val="20"/>
    </w:rPr>
  </w:style>
  <w:style w:type="character" w:customStyle="1" w:styleId="cardCharCharCharChar">
    <w:name w:val="card Char Char Char Char"/>
    <w:link w:val="cardCharCharChar"/>
    <w:rsid w:val="00B94C51"/>
    <w:rPr>
      <w:rFonts w:ascii="Calibri" w:eastAsia="Times New Roman" w:hAnsi="Calibri" w:cs="Calibri"/>
      <w:color w:val="000000"/>
      <w:sz w:val="16"/>
      <w:szCs w:val="20"/>
    </w:rPr>
  </w:style>
  <w:style w:type="paragraph" w:customStyle="1" w:styleId="TxBr5p1">
    <w:name w:val="TxBr_5p1"/>
    <w:basedOn w:val="Normal"/>
    <w:rsid w:val="00B94C51"/>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B94C51"/>
    <w:pPr>
      <w:spacing w:after="0" w:line="240" w:lineRule="auto"/>
      <w:ind w:left="400"/>
    </w:pPr>
    <w:rPr>
      <w:rFonts w:eastAsia="Calibri"/>
      <w:color w:val="000000"/>
    </w:rPr>
  </w:style>
  <w:style w:type="character" w:customStyle="1" w:styleId="12TimesNewRoman">
    <w:name w:val="12 Times New Roman"/>
    <w:rsid w:val="00B94C51"/>
    <w:rPr>
      <w:rFonts w:ascii="Times New Roman" w:eastAsia="Times New Roman" w:hAnsi="Times New Roman"/>
      <w:b w:val="0"/>
      <w:i w:val="0"/>
      <w:strike w:val="0"/>
      <w:dstrike w:val="0"/>
      <w:color w:val="000000"/>
      <w:spacing w:val="0"/>
      <w:position w:val="0"/>
      <w:sz w:val="24"/>
      <w:u w:val="none" w:color="000000"/>
      <w:vertAlign w:val="baseline"/>
      <w:lang w:val="en-US"/>
    </w:rPr>
  </w:style>
  <w:style w:type="paragraph" w:customStyle="1" w:styleId="HotRoute0">
    <w:name w:val="Hot Route"/>
    <w:basedOn w:val="Normal"/>
    <w:link w:val="HotRouteChar0"/>
    <w:qFormat/>
    <w:rsid w:val="00B94C51"/>
    <w:pPr>
      <w:spacing w:after="0" w:line="240" w:lineRule="auto"/>
      <w:ind w:left="144"/>
    </w:pPr>
    <w:rPr>
      <w:rFonts w:eastAsia="Calibri"/>
      <w:color w:val="000000"/>
    </w:rPr>
  </w:style>
  <w:style w:type="character" w:customStyle="1" w:styleId="StyleUnderlineChar">
    <w:name w:val="Style Underline Char"/>
    <w:rsid w:val="00B94C51"/>
    <w:rPr>
      <w:u w:val="single"/>
      <w:lang w:val="en-US" w:eastAsia="en-US" w:bidi="ar-SA"/>
    </w:rPr>
  </w:style>
  <w:style w:type="paragraph" w:customStyle="1" w:styleId="Smalltext">
    <w:name w:val="Small text"/>
    <w:aliases w:val="Quote1,Quote11"/>
    <w:basedOn w:val="Normal"/>
    <w:link w:val="SmalltextChar"/>
    <w:qFormat/>
    <w:rsid w:val="00B94C51"/>
    <w:pPr>
      <w:spacing w:after="0" w:line="240" w:lineRule="auto"/>
    </w:pPr>
    <w:rPr>
      <w:rFonts w:eastAsia="Times New Roman"/>
      <w:color w:val="000000"/>
    </w:rPr>
  </w:style>
  <w:style w:type="character" w:customStyle="1" w:styleId="Highlightedunderline">
    <w:name w:val="Highlighted underline"/>
    <w:qFormat/>
    <w:rsid w:val="00B94C51"/>
    <w:rPr>
      <w:rFonts w:ascii="Times New Roman" w:hAnsi="Times New Roman"/>
      <w:sz w:val="20"/>
      <w:u w:val="single"/>
      <w:bdr w:val="none" w:sz="0" w:space="0" w:color="auto"/>
      <w:shd w:val="clear" w:color="auto" w:fill="C0C0C0"/>
    </w:rPr>
  </w:style>
  <w:style w:type="character" w:customStyle="1" w:styleId="cardChar1">
    <w:name w:val="card Char1"/>
    <w:rsid w:val="00B94C51"/>
    <w:rPr>
      <w:rFonts w:ascii="Times New Roman" w:hAnsi="Times New Roman"/>
      <w:sz w:val="22"/>
    </w:rPr>
  </w:style>
  <w:style w:type="paragraph" w:customStyle="1" w:styleId="Paste">
    <w:name w:val="Paste"/>
    <w:basedOn w:val="Normal"/>
    <w:qFormat/>
    <w:rsid w:val="00B94C51"/>
    <w:pPr>
      <w:spacing w:after="0" w:line="240" w:lineRule="auto"/>
    </w:pPr>
    <w:rPr>
      <w:rFonts w:ascii="Arial Narrow" w:eastAsia="Calibri" w:hAnsi="Arial Narrow"/>
      <w:color w:val="000000"/>
      <w:szCs w:val="20"/>
    </w:rPr>
  </w:style>
  <w:style w:type="character" w:customStyle="1" w:styleId="pubdate">
    <w:name w:val="pubdate"/>
    <w:rsid w:val="00B94C51"/>
  </w:style>
  <w:style w:type="character" w:customStyle="1" w:styleId="UnderlineChar1">
    <w:name w:val="Underline Char1"/>
    <w:aliases w:val="Cards + Font: 12 pt Char1"/>
    <w:rsid w:val="00B94C51"/>
    <w:rPr>
      <w:rFonts w:ascii="Garamond" w:hAnsi="Garamond"/>
      <w:sz w:val="22"/>
      <w:szCs w:val="24"/>
      <w:u w:val="single"/>
      <w:lang w:val="en-US" w:eastAsia="en-US" w:bidi="ar-SA"/>
    </w:rPr>
  </w:style>
  <w:style w:type="character" w:customStyle="1" w:styleId="Box0">
    <w:name w:val="Box!"/>
    <w:rsid w:val="00B94C51"/>
    <w:rPr>
      <w:rFonts w:ascii="Times New Roman" w:hAnsi="Times New Roman"/>
      <w:sz w:val="20"/>
      <w:u w:val="thick"/>
      <w:bdr w:val="single" w:sz="4" w:space="0" w:color="auto"/>
    </w:rPr>
  </w:style>
  <w:style w:type="character" w:customStyle="1" w:styleId="CharacterStyle1">
    <w:name w:val="Character Style 1"/>
    <w:rsid w:val="00B94C51"/>
    <w:rPr>
      <w:sz w:val="20"/>
      <w:szCs w:val="20"/>
    </w:rPr>
  </w:style>
  <w:style w:type="character" w:customStyle="1" w:styleId="ReallyfuckingsmallChar">
    <w:name w:val="Really fucking small Char"/>
    <w:rsid w:val="00B94C51"/>
    <w:rPr>
      <w:sz w:val="10"/>
      <w:szCs w:val="24"/>
      <w:lang w:val="en-US" w:eastAsia="en-US" w:bidi="ar-SA"/>
    </w:rPr>
  </w:style>
  <w:style w:type="numbering" w:customStyle="1" w:styleId="NoList1">
    <w:name w:val="No List1"/>
    <w:next w:val="NoList"/>
    <w:uiPriority w:val="99"/>
    <w:semiHidden/>
    <w:unhideWhenUsed/>
    <w:rsid w:val="00B94C51"/>
  </w:style>
  <w:style w:type="paragraph" w:customStyle="1" w:styleId="Normaltag">
    <w:name w:val="Normal tag"/>
    <w:basedOn w:val="Normal"/>
    <w:link w:val="NormaltagChar"/>
    <w:qFormat/>
    <w:rsid w:val="00B94C51"/>
    <w:pPr>
      <w:spacing w:after="0" w:line="240" w:lineRule="auto"/>
    </w:pPr>
    <w:rPr>
      <w:rFonts w:eastAsia="Times New Roman"/>
      <w:b/>
      <w:color w:val="000000"/>
      <w:szCs w:val="20"/>
    </w:rPr>
  </w:style>
  <w:style w:type="character" w:customStyle="1" w:styleId="SmallText-New">
    <w:name w:val="Small Text - New"/>
    <w:rsid w:val="00B94C51"/>
    <w:rPr>
      <w:rFonts w:ascii="Arial Narrow" w:hAnsi="Arial Narrow"/>
      <w:sz w:val="14"/>
    </w:rPr>
  </w:style>
  <w:style w:type="character" w:customStyle="1" w:styleId="Underlined-New">
    <w:name w:val="Underlined - New"/>
    <w:rsid w:val="00B94C51"/>
    <w:rPr>
      <w:rFonts w:ascii="Arial Narrow" w:hAnsi="Arial Narrow"/>
      <w:sz w:val="16"/>
      <w:u w:val="single"/>
    </w:rPr>
  </w:style>
  <w:style w:type="character" w:customStyle="1" w:styleId="NormalTextChar">
    <w:name w:val="Normal Text Char"/>
    <w:link w:val="NormalText"/>
    <w:rsid w:val="00B94C51"/>
    <w:rPr>
      <w:rFonts w:ascii="Calibri" w:eastAsia="Calibri" w:hAnsi="Calibri" w:cs="Calibri"/>
      <w:sz w:val="16"/>
      <w:szCs w:val="26"/>
    </w:rPr>
  </w:style>
  <w:style w:type="numbering" w:customStyle="1" w:styleId="NoList2">
    <w:name w:val="No List2"/>
    <w:next w:val="NoList"/>
    <w:uiPriority w:val="99"/>
    <w:semiHidden/>
    <w:unhideWhenUsed/>
    <w:rsid w:val="00B94C51"/>
  </w:style>
  <w:style w:type="numbering" w:customStyle="1" w:styleId="NoList11">
    <w:name w:val="No List11"/>
    <w:next w:val="NoList"/>
    <w:uiPriority w:val="99"/>
    <w:semiHidden/>
    <w:unhideWhenUsed/>
    <w:rsid w:val="00B94C51"/>
  </w:style>
  <w:style w:type="numbering" w:customStyle="1" w:styleId="NoList3">
    <w:name w:val="No List3"/>
    <w:next w:val="NoList"/>
    <w:semiHidden/>
    <w:unhideWhenUsed/>
    <w:rsid w:val="00B94C51"/>
  </w:style>
  <w:style w:type="numbering" w:customStyle="1" w:styleId="NoList12">
    <w:name w:val="No List12"/>
    <w:next w:val="NoList"/>
    <w:semiHidden/>
    <w:unhideWhenUsed/>
    <w:rsid w:val="00B94C51"/>
  </w:style>
  <w:style w:type="numbering" w:customStyle="1" w:styleId="NoList21">
    <w:name w:val="No List21"/>
    <w:next w:val="NoList"/>
    <w:semiHidden/>
    <w:unhideWhenUsed/>
    <w:rsid w:val="00B94C51"/>
  </w:style>
  <w:style w:type="numbering" w:customStyle="1" w:styleId="NoList111">
    <w:name w:val="No List111"/>
    <w:next w:val="NoList"/>
    <w:uiPriority w:val="99"/>
    <w:semiHidden/>
    <w:unhideWhenUsed/>
    <w:rsid w:val="00B94C51"/>
  </w:style>
  <w:style w:type="numbering" w:customStyle="1" w:styleId="NoList211">
    <w:name w:val="No List211"/>
    <w:next w:val="NoList"/>
    <w:uiPriority w:val="99"/>
    <w:semiHidden/>
    <w:unhideWhenUsed/>
    <w:rsid w:val="00B94C51"/>
  </w:style>
  <w:style w:type="numbering" w:customStyle="1" w:styleId="NoList1111">
    <w:name w:val="No List1111"/>
    <w:next w:val="NoList"/>
    <w:uiPriority w:val="99"/>
    <w:semiHidden/>
    <w:unhideWhenUsed/>
    <w:rsid w:val="00B94C51"/>
  </w:style>
  <w:style w:type="numbering" w:customStyle="1" w:styleId="NoList4">
    <w:name w:val="No List4"/>
    <w:next w:val="NoList"/>
    <w:semiHidden/>
    <w:unhideWhenUsed/>
    <w:rsid w:val="00B94C51"/>
  </w:style>
  <w:style w:type="numbering" w:customStyle="1" w:styleId="NoList5">
    <w:name w:val="No List5"/>
    <w:next w:val="NoList"/>
    <w:semiHidden/>
    <w:unhideWhenUsed/>
    <w:rsid w:val="00B94C51"/>
  </w:style>
  <w:style w:type="character" w:customStyle="1" w:styleId="BoldUnderlining">
    <w:name w:val="Bold Underlining"/>
    <w:rsid w:val="00B94C51"/>
    <w:rPr>
      <w:b/>
      <w:u w:val="single"/>
    </w:rPr>
  </w:style>
  <w:style w:type="character" w:customStyle="1" w:styleId="cardCharChar">
    <w:name w:val="card Char Char"/>
    <w:rsid w:val="00B94C51"/>
    <w:rPr>
      <w:szCs w:val="24"/>
      <w:lang w:val="en-US" w:eastAsia="en-US" w:bidi="ar-SA"/>
    </w:rPr>
  </w:style>
  <w:style w:type="character" w:customStyle="1" w:styleId="flagicon">
    <w:name w:val="flagicon"/>
    <w:basedOn w:val="DefaultParagraphFont"/>
    <w:rsid w:val="00B94C51"/>
  </w:style>
  <w:style w:type="character" w:customStyle="1" w:styleId="Style11ptUnderline2">
    <w:name w:val="Style 11 pt Underline2"/>
    <w:rsid w:val="00B94C51"/>
    <w:rPr>
      <w:sz w:val="20"/>
      <w:u w:val="single"/>
    </w:rPr>
  </w:style>
  <w:style w:type="character" w:customStyle="1" w:styleId="Style11ptBoldUnderline2">
    <w:name w:val="Style 11 pt Bold Underline2"/>
    <w:rsid w:val="00B94C51"/>
    <w:rPr>
      <w:b/>
      <w:bCs/>
      <w:sz w:val="20"/>
      <w:u w:val="single"/>
    </w:rPr>
  </w:style>
  <w:style w:type="character" w:customStyle="1" w:styleId="MicroChar">
    <w:name w:val="Micro Char"/>
    <w:link w:val="Micro"/>
    <w:rsid w:val="00B94C51"/>
    <w:rPr>
      <w:rFonts w:ascii="Arial" w:hAnsi="Arial"/>
      <w:sz w:val="12"/>
    </w:rPr>
  </w:style>
  <w:style w:type="paragraph" w:customStyle="1" w:styleId="Micro">
    <w:name w:val="Micro"/>
    <w:basedOn w:val="Normal"/>
    <w:next w:val="Normal"/>
    <w:link w:val="MicroChar"/>
    <w:qFormat/>
    <w:rsid w:val="00B94C51"/>
    <w:pPr>
      <w:spacing w:after="0" w:line="240" w:lineRule="auto"/>
    </w:pPr>
    <w:rPr>
      <w:rFonts w:ascii="Arial" w:hAnsi="Arial" w:cstheme="minorBidi"/>
      <w:sz w:val="12"/>
    </w:rPr>
  </w:style>
  <w:style w:type="character" w:customStyle="1" w:styleId="Style11ptUnderline1">
    <w:name w:val="Style 11 pt Underline1"/>
    <w:rsid w:val="00B94C51"/>
    <w:rPr>
      <w:sz w:val="20"/>
      <w:u w:val="single"/>
    </w:rPr>
  </w:style>
  <w:style w:type="character" w:customStyle="1" w:styleId="Style11ptBoldUnderline1">
    <w:name w:val="Style 11 pt Bold Underline1"/>
    <w:rsid w:val="00B94C51"/>
    <w:rPr>
      <w:b/>
      <w:bCs/>
      <w:sz w:val="20"/>
      <w:u w:val="single"/>
    </w:rPr>
  </w:style>
  <w:style w:type="character" w:customStyle="1" w:styleId="1">
    <w:name w:val="1"/>
    <w:rsid w:val="00B94C51"/>
    <w:rPr>
      <w:rFonts w:cs="Arial"/>
      <w:bCs/>
      <w:sz w:val="20"/>
      <w:u w:val="single"/>
      <w:lang w:val="en-US" w:eastAsia="en-US" w:bidi="ar-SA"/>
    </w:rPr>
  </w:style>
  <w:style w:type="character" w:customStyle="1" w:styleId="StyleStyle49ptBold3Char">
    <w:name w:val="Style Style4 + 9 pt Bold3 Char"/>
    <w:link w:val="StyleStyle49ptBold3"/>
    <w:locked/>
    <w:rsid w:val="00B94C51"/>
    <w:rPr>
      <w:b/>
      <w:bCs/>
      <w:u w:val="single"/>
    </w:rPr>
  </w:style>
  <w:style w:type="paragraph" w:customStyle="1" w:styleId="StyleStyle49ptBold3">
    <w:name w:val="Style Style4 + 9 pt Bold3"/>
    <w:basedOn w:val="Normal"/>
    <w:link w:val="StyleStyle49ptBold3Char"/>
    <w:qFormat/>
    <w:rsid w:val="00B94C51"/>
    <w:pPr>
      <w:spacing w:after="0" w:line="256" w:lineRule="auto"/>
    </w:pPr>
    <w:rPr>
      <w:rFonts w:asciiTheme="minorHAnsi" w:hAnsiTheme="minorHAnsi" w:cstheme="minorBidi"/>
      <w:b/>
      <w:bCs/>
      <w:sz w:val="24"/>
      <w:u w:val="single"/>
    </w:rPr>
  </w:style>
  <w:style w:type="character" w:customStyle="1" w:styleId="Style9ptUnderline6">
    <w:name w:val="Style 9 pt Underline6"/>
    <w:rsid w:val="00B94C51"/>
    <w:rPr>
      <w:sz w:val="20"/>
      <w:u w:val="single"/>
    </w:rPr>
  </w:style>
  <w:style w:type="paragraph" w:styleId="ListBullet">
    <w:name w:val="List Bullet"/>
    <w:basedOn w:val="Normal"/>
    <w:link w:val="ListBulletChar"/>
    <w:unhideWhenUsed/>
    <w:rsid w:val="00B94C51"/>
    <w:pPr>
      <w:tabs>
        <w:tab w:val="num" w:pos="360"/>
      </w:tabs>
      <w:spacing w:after="0" w:line="240" w:lineRule="auto"/>
      <w:ind w:left="360" w:hanging="360"/>
      <w:contextualSpacing/>
    </w:pPr>
  </w:style>
  <w:style w:type="character" w:customStyle="1" w:styleId="CardUnderlined">
    <w:name w:val="Card Underlined"/>
    <w:rsid w:val="00B94C51"/>
    <w:rPr>
      <w:rFonts w:ascii="Garamond" w:hAnsi="Garamond"/>
      <w:sz w:val="22"/>
      <w:szCs w:val="24"/>
      <w:u w:val="single"/>
      <w:lang w:val="en-US" w:eastAsia="en-US" w:bidi="ar-SA"/>
    </w:rPr>
  </w:style>
  <w:style w:type="character" w:customStyle="1" w:styleId="StyleUnderline1">
    <w:name w:val="Style Underline1"/>
    <w:rsid w:val="00B94C51"/>
    <w:rPr>
      <w:u w:val="single"/>
    </w:rPr>
  </w:style>
  <w:style w:type="character" w:customStyle="1" w:styleId="A6">
    <w:name w:val="A6"/>
    <w:uiPriority w:val="99"/>
    <w:rsid w:val="00B94C51"/>
    <w:rPr>
      <w:rFonts w:ascii="Minion Pro" w:hAnsi="Minion Pro" w:cs="Minion Pro" w:hint="default"/>
      <w:color w:val="211D1E"/>
      <w:sz w:val="21"/>
      <w:szCs w:val="21"/>
    </w:rPr>
  </w:style>
  <w:style w:type="character" w:customStyle="1" w:styleId="A11">
    <w:name w:val="A11"/>
    <w:uiPriority w:val="99"/>
    <w:rsid w:val="00B94C51"/>
    <w:rPr>
      <w:rFonts w:ascii="Minion Pro" w:hAnsi="Minion Pro" w:cs="Minion Pro" w:hint="default"/>
      <w:color w:val="211D1E"/>
      <w:sz w:val="12"/>
      <w:szCs w:val="12"/>
    </w:rPr>
  </w:style>
  <w:style w:type="character" w:customStyle="1" w:styleId="A12">
    <w:name w:val="A12"/>
    <w:uiPriority w:val="99"/>
    <w:rsid w:val="00B94C51"/>
    <w:rPr>
      <w:rFonts w:ascii="Minion Pro" w:hAnsi="Minion Pro" w:cs="Minion Pro" w:hint="default"/>
      <w:color w:val="211D1E"/>
      <w:sz w:val="22"/>
      <w:szCs w:val="22"/>
    </w:rPr>
  </w:style>
  <w:style w:type="character" w:customStyle="1" w:styleId="CardsCharChar">
    <w:name w:val="Cards Char Char"/>
    <w:rsid w:val="00B94C51"/>
    <w:rPr>
      <w:szCs w:val="24"/>
      <w:lang w:val="en-US" w:eastAsia="en-US" w:bidi="ar-SA"/>
    </w:rPr>
  </w:style>
  <w:style w:type="character" w:customStyle="1" w:styleId="CitationChar1">
    <w:name w:val="Citation Char1"/>
    <w:basedOn w:val="DefaultParagraphFont"/>
    <w:rsid w:val="00B94C51"/>
    <w:rPr>
      <w:rFonts w:ascii="Times New Roman" w:eastAsia="Times New Roman" w:hAnsi="Times New Roman" w:cs="Arial"/>
      <w:b/>
      <w:sz w:val="20"/>
      <w:szCs w:val="36"/>
    </w:rPr>
  </w:style>
  <w:style w:type="character" w:customStyle="1" w:styleId="bold-italic-sub-c">
    <w:name w:val="bold-italic-sub-c"/>
    <w:basedOn w:val="DefaultParagraphFont"/>
    <w:rsid w:val="00B94C51"/>
  </w:style>
  <w:style w:type="character" w:customStyle="1" w:styleId="charoverride-4">
    <w:name w:val="charoverride-4"/>
    <w:basedOn w:val="DefaultParagraphFont"/>
    <w:rsid w:val="00B94C51"/>
  </w:style>
  <w:style w:type="character" w:customStyle="1" w:styleId="charoverride-3">
    <w:name w:val="charoverride-3"/>
    <w:basedOn w:val="DefaultParagraphFont"/>
    <w:rsid w:val="00B94C51"/>
  </w:style>
  <w:style w:type="paragraph" w:customStyle="1" w:styleId="body-text">
    <w:name w:val="body-text"/>
    <w:basedOn w:val="Normal"/>
    <w:rsid w:val="00B94C51"/>
    <w:pPr>
      <w:spacing w:before="100" w:beforeAutospacing="1" w:after="100" w:afterAutospacing="1" w:line="240" w:lineRule="auto"/>
    </w:pPr>
    <w:rPr>
      <w:rFonts w:eastAsia="Times New Roman"/>
    </w:rPr>
  </w:style>
  <w:style w:type="character" w:customStyle="1" w:styleId="f">
    <w:name w:val="f"/>
    <w:rsid w:val="00B94C51"/>
  </w:style>
  <w:style w:type="character" w:customStyle="1" w:styleId="BodyTextChar1">
    <w:name w:val="Body Text Char1"/>
    <w:aliases w:val="BT Char1,Very Small Text Char1"/>
    <w:basedOn w:val="DefaultParagraphFont"/>
    <w:uiPriority w:val="99"/>
    <w:rsid w:val="00B94C51"/>
    <w:rPr>
      <w:rFonts w:ascii="Times New Roman" w:hAnsi="Times New Roman" w:cs="Times New Roman"/>
    </w:rPr>
  </w:style>
  <w:style w:type="character" w:customStyle="1" w:styleId="DateChar1">
    <w:name w:val="Date Char1"/>
    <w:aliases w:val="date Char1"/>
    <w:basedOn w:val="DefaultParagraphFont"/>
    <w:rsid w:val="00B94C51"/>
    <w:rPr>
      <w:rFonts w:ascii="Georgia" w:hAnsi="Georgia"/>
    </w:rPr>
  </w:style>
  <w:style w:type="character" w:customStyle="1" w:styleId="BlockTitle2Char">
    <w:name w:val="Block Title2 Char"/>
    <w:link w:val="BlockTitle2"/>
    <w:rsid w:val="00B94C51"/>
    <w:rPr>
      <w:rFonts w:ascii="Calibri" w:eastAsia="Calibri" w:hAnsi="Calibri" w:cs="Calibri"/>
      <w:b/>
      <w:color w:val="000000"/>
      <w:sz w:val="32"/>
      <w:u w:val="single"/>
    </w:rPr>
  </w:style>
  <w:style w:type="paragraph" w:customStyle="1" w:styleId="TagCite">
    <w:name w:val="TagCite"/>
    <w:basedOn w:val="Normal"/>
    <w:qFormat/>
    <w:rsid w:val="00B94C51"/>
    <w:pPr>
      <w:spacing w:after="0" w:line="240" w:lineRule="auto"/>
    </w:pPr>
    <w:rPr>
      <w:rFonts w:eastAsia="Times New Roman"/>
      <w:b/>
    </w:rPr>
  </w:style>
  <w:style w:type="paragraph" w:customStyle="1" w:styleId="SmallNormal">
    <w:name w:val="Small Normal"/>
    <w:basedOn w:val="Normal"/>
    <w:qFormat/>
    <w:rsid w:val="00B94C51"/>
    <w:pPr>
      <w:suppressAutoHyphens/>
      <w:spacing w:after="0" w:line="240" w:lineRule="auto"/>
      <w:contextualSpacing/>
    </w:pPr>
    <w:rPr>
      <w:rFonts w:eastAsia="Times New Roman"/>
      <w:sz w:val="18"/>
      <w:szCs w:val="18"/>
    </w:rPr>
  </w:style>
  <w:style w:type="paragraph" w:customStyle="1" w:styleId="Shrink">
    <w:name w:val="Shrink"/>
    <w:qFormat/>
    <w:rsid w:val="00B94C51"/>
    <w:pPr>
      <w:ind w:left="288" w:right="288"/>
    </w:pPr>
    <w:rPr>
      <w:rFonts w:ascii="Garamond" w:eastAsia="Times New Roman" w:hAnsi="Garamond" w:cs="Times New Roman"/>
      <w:sz w:val="12"/>
      <w:szCs w:val="20"/>
    </w:rPr>
  </w:style>
  <w:style w:type="paragraph" w:customStyle="1" w:styleId="tag1">
    <w:name w:val="tag1"/>
    <w:basedOn w:val="Normal"/>
    <w:qFormat/>
    <w:rsid w:val="00B94C51"/>
    <w:pPr>
      <w:spacing w:after="0" w:line="240" w:lineRule="auto"/>
    </w:pPr>
    <w:rPr>
      <w:rFonts w:eastAsia="Times New Roman"/>
      <w:b/>
      <w:szCs w:val="20"/>
    </w:rPr>
  </w:style>
  <w:style w:type="paragraph" w:customStyle="1" w:styleId="tagcite0">
    <w:name w:val="tagcite"/>
    <w:basedOn w:val="Normal"/>
    <w:qFormat/>
    <w:rsid w:val="00B94C51"/>
    <w:pPr>
      <w:spacing w:after="0" w:line="240" w:lineRule="auto"/>
    </w:pPr>
    <w:rPr>
      <w:rFonts w:eastAsia="Times New Roman"/>
      <w:b/>
    </w:rPr>
  </w:style>
  <w:style w:type="paragraph" w:customStyle="1" w:styleId="SmallFont">
    <w:name w:val="Small Font"/>
    <w:basedOn w:val="Normal"/>
    <w:qFormat/>
    <w:rsid w:val="00B94C51"/>
    <w:pPr>
      <w:spacing w:after="200" w:line="240" w:lineRule="auto"/>
      <w:contextualSpacing/>
    </w:pPr>
    <w:rPr>
      <w:rFonts w:eastAsia="Calibri"/>
      <w:sz w:val="12"/>
    </w:rPr>
  </w:style>
  <w:style w:type="paragraph" w:customStyle="1" w:styleId="SmallFontCharCharChar">
    <w:name w:val="Small Font Char Char Char"/>
    <w:basedOn w:val="Normal"/>
    <w:qFormat/>
    <w:rsid w:val="00B94C51"/>
    <w:pPr>
      <w:spacing w:after="0" w:line="240" w:lineRule="auto"/>
    </w:pPr>
    <w:rPr>
      <w:rFonts w:eastAsia="Times New Roman"/>
      <w:sz w:val="12"/>
    </w:rPr>
  </w:style>
  <w:style w:type="paragraph" w:customStyle="1" w:styleId="CardNotUnderlined">
    <w:name w:val="Card Not Underlined"/>
    <w:basedOn w:val="Normal"/>
    <w:link w:val="CardNotUnderlinedChar1"/>
    <w:autoRedefine/>
    <w:qFormat/>
    <w:rsid w:val="00B94C51"/>
    <w:pPr>
      <w:spacing w:after="0" w:line="240" w:lineRule="auto"/>
    </w:pPr>
    <w:rPr>
      <w:rFonts w:ascii="Cambria" w:eastAsia="Times New Roman" w:hAnsi="Cambria"/>
      <w:sz w:val="18"/>
      <w:szCs w:val="20"/>
    </w:rPr>
  </w:style>
  <w:style w:type="character" w:customStyle="1" w:styleId="CardNotUnderlinedChar1">
    <w:name w:val="Card Not Underlined Char1"/>
    <w:link w:val="CardNotUnderlined"/>
    <w:rsid w:val="00B94C51"/>
    <w:rPr>
      <w:rFonts w:ascii="Cambria" w:eastAsia="Times New Roman" w:hAnsi="Cambria" w:cs="Calibri"/>
      <w:sz w:val="18"/>
      <w:szCs w:val="20"/>
    </w:rPr>
  </w:style>
  <w:style w:type="paragraph" w:customStyle="1" w:styleId="CardStyle">
    <w:name w:val="Card Style"/>
    <w:basedOn w:val="Normal"/>
    <w:link w:val="CardStyleChar"/>
    <w:qFormat/>
    <w:rsid w:val="00B94C51"/>
    <w:pPr>
      <w:spacing w:after="0" w:line="240" w:lineRule="auto"/>
    </w:pPr>
    <w:rPr>
      <w:rFonts w:eastAsia="Times New Roman"/>
    </w:rPr>
  </w:style>
  <w:style w:type="paragraph" w:customStyle="1" w:styleId="loose">
    <w:name w:val="loose"/>
    <w:basedOn w:val="Normal"/>
    <w:qFormat/>
    <w:rsid w:val="00B94C51"/>
    <w:pPr>
      <w:spacing w:beforeLines="1" w:after="0" w:line="240" w:lineRule="auto"/>
    </w:pPr>
    <w:rPr>
      <w:rFonts w:ascii="Times" w:eastAsia="Times New Roman" w:hAnsi="Times"/>
      <w:szCs w:val="20"/>
    </w:rPr>
  </w:style>
  <w:style w:type="paragraph" w:customStyle="1" w:styleId="Regular">
    <w:name w:val="Regular"/>
    <w:qFormat/>
    <w:rsid w:val="00B94C51"/>
    <w:rPr>
      <w:rFonts w:ascii="Garamond" w:eastAsia="Times New Roman" w:hAnsi="Garamond" w:cs="Arial"/>
      <w:bCs/>
      <w:kern w:val="20"/>
      <w:sz w:val="20"/>
      <w:szCs w:val="32"/>
    </w:rPr>
  </w:style>
  <w:style w:type="character" w:customStyle="1" w:styleId="CharChar6">
    <w:name w:val="Char Char6"/>
    <w:rsid w:val="00B94C51"/>
    <w:rPr>
      <w:rFonts w:ascii="Arial" w:hAnsi="Arial" w:cs="Arial" w:hint="default"/>
      <w:b/>
      <w:bCs/>
      <w:kern w:val="32"/>
      <w:sz w:val="28"/>
      <w:szCs w:val="32"/>
      <w:lang w:val="en-US" w:eastAsia="en-US" w:bidi="ar-SA"/>
    </w:rPr>
  </w:style>
  <w:style w:type="character" w:customStyle="1" w:styleId="standardcontent">
    <w:name w:val="standardcontent"/>
    <w:rsid w:val="00B94C51"/>
  </w:style>
  <w:style w:type="character" w:customStyle="1" w:styleId="storyby">
    <w:name w:val="storyby"/>
    <w:rsid w:val="00B94C51"/>
  </w:style>
  <w:style w:type="character" w:customStyle="1" w:styleId="Boxed">
    <w:name w:val="Boxed"/>
    <w:qFormat/>
    <w:rsid w:val="00B94C51"/>
    <w:rPr>
      <w:rFonts w:ascii="Garamond" w:hAnsi="Garamond" w:hint="default"/>
      <w:sz w:val="20"/>
      <w:bdr w:val="single" w:sz="6" w:space="0" w:color="auto" w:frame="1"/>
    </w:rPr>
  </w:style>
  <w:style w:type="character" w:customStyle="1" w:styleId="ShrinkChar">
    <w:name w:val="Shrink Char"/>
    <w:rsid w:val="00B94C51"/>
    <w:rPr>
      <w:rFonts w:ascii="Garamond" w:hAnsi="Garamond" w:hint="default"/>
      <w:sz w:val="12"/>
      <w:lang w:val="en-US" w:eastAsia="en-US" w:bidi="ar-SA"/>
    </w:rPr>
  </w:style>
  <w:style w:type="character" w:customStyle="1" w:styleId="CitesChar2">
    <w:name w:val="Cites Char2"/>
    <w:rsid w:val="00B94C51"/>
    <w:rPr>
      <w:b/>
      <w:bCs/>
    </w:rPr>
  </w:style>
  <w:style w:type="character" w:customStyle="1" w:styleId="CardsFont12ptCharCharCharCharCharCharCharCharCharCharChar">
    <w:name w:val="Cards + Font: 12 pt Char Char Char Char Char Char Char Char Char Char Char"/>
    <w:aliases w:val="Cards + Font: 12 pt1,Thick Underline1,Cards + Font: 12 pt Char Char"/>
    <w:rsid w:val="00B94C51"/>
    <w:rPr>
      <w:sz w:val="24"/>
      <w:szCs w:val="24"/>
      <w:u w:val="thick"/>
    </w:rPr>
  </w:style>
  <w:style w:type="character" w:customStyle="1" w:styleId="CharChar3">
    <w:name w:val="Char Char3"/>
    <w:rsid w:val="00B94C51"/>
    <w:rPr>
      <w:rFonts w:ascii="Arial" w:hAnsi="Arial" w:cs="Arial" w:hint="default"/>
      <w:bCs/>
      <w:szCs w:val="26"/>
      <w:u w:val="single"/>
      <w:lang w:val="en-US" w:eastAsia="en-US" w:bidi="ar-SA"/>
    </w:rPr>
  </w:style>
  <w:style w:type="character" w:customStyle="1" w:styleId="UNDERLINECharChar">
    <w:name w:val="UNDERLINE Char Char"/>
    <w:rsid w:val="00B94C51"/>
    <w:rPr>
      <w:bCs/>
      <w:kern w:val="28"/>
      <w:szCs w:val="32"/>
      <w:u w:val="single"/>
    </w:rPr>
  </w:style>
  <w:style w:type="character" w:customStyle="1" w:styleId="tag1Char">
    <w:name w:val="tag1 Char"/>
    <w:rsid w:val="00B94C51"/>
    <w:rPr>
      <w:b/>
      <w:bCs w:val="0"/>
      <w:sz w:val="24"/>
    </w:rPr>
  </w:style>
  <w:style w:type="character" w:customStyle="1" w:styleId="SmallFontChar">
    <w:name w:val="Small Font Char"/>
    <w:rsid w:val="00B94C51"/>
    <w:rPr>
      <w:rFonts w:ascii="Arial" w:eastAsia="Calibri" w:hAnsi="Arial" w:cs="Arial" w:hint="default"/>
      <w:sz w:val="12"/>
      <w:szCs w:val="22"/>
    </w:rPr>
  </w:style>
  <w:style w:type="character" w:customStyle="1" w:styleId="CardUnderlinedChar">
    <w:name w:val="Card Underlined Char"/>
    <w:rsid w:val="00B94C51"/>
    <w:rPr>
      <w:rFonts w:ascii="Tahoma" w:hAnsi="Tahoma" w:cs="Tahoma"/>
      <w:sz w:val="18"/>
      <w:u w:val="single"/>
    </w:rPr>
  </w:style>
  <w:style w:type="character" w:customStyle="1" w:styleId="SmallFontCharCharCharChar">
    <w:name w:val="Small Font Char Char Char Char"/>
    <w:rsid w:val="00B94C51"/>
    <w:rPr>
      <w:rFonts w:ascii="Arial" w:hAnsi="Arial" w:cs="Arial" w:hint="default"/>
      <w:sz w:val="12"/>
      <w:szCs w:val="24"/>
    </w:rPr>
  </w:style>
  <w:style w:type="character" w:customStyle="1" w:styleId="Style2Char">
    <w:name w:val="Style2 Char"/>
    <w:link w:val="Style2"/>
    <w:rsid w:val="00B94C51"/>
    <w:rPr>
      <w:rFonts w:ascii="Times New Roman" w:hAnsi="Times New Roman" w:cs="Times New Roman"/>
      <w:sz w:val="16"/>
      <w:szCs w:val="16"/>
    </w:rPr>
  </w:style>
  <w:style w:type="paragraph" w:customStyle="1" w:styleId="Style2">
    <w:name w:val="Style2"/>
    <w:basedOn w:val="Normal"/>
    <w:link w:val="Style2Char"/>
    <w:qFormat/>
    <w:rsid w:val="00B94C51"/>
    <w:pPr>
      <w:spacing w:after="0" w:line="240" w:lineRule="auto"/>
    </w:pPr>
    <w:rPr>
      <w:rFonts w:ascii="Times New Roman" w:hAnsi="Times New Roman" w:cs="Times New Roman"/>
      <w:szCs w:val="16"/>
    </w:rPr>
  </w:style>
  <w:style w:type="character" w:customStyle="1" w:styleId="TagCiteChar">
    <w:name w:val="TagCite Char"/>
    <w:rsid w:val="00B94C51"/>
    <w:rPr>
      <w:rFonts w:ascii="Garamond" w:hAnsi="Garamond" w:hint="default"/>
      <w:b/>
      <w:bCs w:val="0"/>
      <w:sz w:val="24"/>
      <w:szCs w:val="24"/>
    </w:rPr>
  </w:style>
  <w:style w:type="character" w:customStyle="1" w:styleId="CharChar4">
    <w:name w:val="Char Char4"/>
    <w:rsid w:val="00B94C51"/>
    <w:rPr>
      <w:b/>
      <w:bCs/>
      <w:sz w:val="28"/>
      <w:szCs w:val="28"/>
    </w:rPr>
  </w:style>
  <w:style w:type="character" w:customStyle="1" w:styleId="Text0">
    <w:name w:val="Text"/>
    <w:qFormat/>
    <w:rsid w:val="00B94C51"/>
    <w:rPr>
      <w:rFonts w:ascii="Times New Roman" w:hAnsi="Times New Roman" w:cs="Times New Roman" w:hint="default"/>
      <w:sz w:val="20"/>
    </w:rPr>
  </w:style>
  <w:style w:type="character" w:customStyle="1" w:styleId="CharChar5">
    <w:name w:val="Char Char5"/>
    <w:rsid w:val="00B94C51"/>
    <w:rPr>
      <w:rFonts w:ascii="Arial" w:hAnsi="Arial" w:cs="Arial" w:hint="default"/>
      <w:b/>
      <w:bCs/>
      <w:sz w:val="26"/>
      <w:szCs w:val="26"/>
    </w:rPr>
  </w:style>
  <w:style w:type="character" w:customStyle="1" w:styleId="heading2char2charchar1">
    <w:name w:val="heading2char2charchar1"/>
    <w:rsid w:val="00B94C51"/>
  </w:style>
  <w:style w:type="character" w:customStyle="1" w:styleId="charchar60">
    <w:name w:val="charchar6"/>
    <w:rsid w:val="00B94C51"/>
  </w:style>
  <w:style w:type="character" w:customStyle="1" w:styleId="yshortcuts">
    <w:name w:val="yshortcuts"/>
    <w:rsid w:val="00B94C51"/>
  </w:style>
  <w:style w:type="character" w:customStyle="1" w:styleId="term1">
    <w:name w:val="term1"/>
    <w:rsid w:val="00B94C51"/>
    <w:rPr>
      <w:b/>
      <w:bCs/>
    </w:rPr>
  </w:style>
  <w:style w:type="character" w:customStyle="1" w:styleId="verdana">
    <w:name w:val="verdana"/>
    <w:rsid w:val="00B94C51"/>
  </w:style>
  <w:style w:type="character" w:customStyle="1" w:styleId="searchtermbold">
    <w:name w:val="searchtermbold"/>
    <w:rsid w:val="00B94C51"/>
  </w:style>
  <w:style w:type="character" w:customStyle="1" w:styleId="ssl0">
    <w:name w:val="ss_l0"/>
    <w:rsid w:val="00B94C51"/>
  </w:style>
  <w:style w:type="character" w:customStyle="1" w:styleId="vitstoryheadline">
    <w:name w:val="vitstoryheadline"/>
    <w:rsid w:val="00B94C51"/>
  </w:style>
  <w:style w:type="character" w:customStyle="1" w:styleId="bps-topic-ident">
    <w:name w:val="bps-topic-ident"/>
    <w:rsid w:val="00B94C51"/>
  </w:style>
  <w:style w:type="character" w:customStyle="1" w:styleId="byline">
    <w:name w:val="byline"/>
    <w:rsid w:val="00B94C51"/>
  </w:style>
  <w:style w:type="character" w:customStyle="1" w:styleId="TextUnderlineChar">
    <w:name w:val="Text Underline Char"/>
    <w:rsid w:val="00B94C51"/>
    <w:rPr>
      <w:rFonts w:ascii="Garamond" w:hAnsi="Garamond" w:cs="Arial" w:hint="default"/>
      <w:bCs/>
      <w:kern w:val="20"/>
      <w:szCs w:val="32"/>
      <w:u w:val="single"/>
      <w:lang w:val="en-US" w:eastAsia="en-US" w:bidi="ar-SA"/>
    </w:rPr>
  </w:style>
  <w:style w:type="character" w:customStyle="1" w:styleId="RegularChar">
    <w:name w:val="Regular Char"/>
    <w:rsid w:val="00B94C51"/>
    <w:rPr>
      <w:rFonts w:ascii="Garamond" w:hAnsi="Garamond" w:cs="Arial" w:hint="default"/>
      <w:bCs/>
      <w:kern w:val="20"/>
      <w:szCs w:val="32"/>
      <w:lang w:val="en-US" w:eastAsia="en-US" w:bidi="ar-SA"/>
    </w:rPr>
  </w:style>
  <w:style w:type="character" w:customStyle="1" w:styleId="BoldunderlineChar2">
    <w:name w:val="Bold underline Char"/>
    <w:rsid w:val="00B94C51"/>
    <w:rPr>
      <w:rFonts w:ascii="Garamond" w:hAnsi="Garamond" w:cs="Arial" w:hint="default"/>
      <w:b/>
      <w:bCs/>
      <w:kern w:val="20"/>
      <w:szCs w:val="32"/>
      <w:u w:val="single"/>
      <w:lang w:val="en-US" w:eastAsia="en-US" w:bidi="ar-SA"/>
    </w:rPr>
  </w:style>
  <w:style w:type="paragraph" w:customStyle="1" w:styleId="TextUnderline">
    <w:name w:val="Text Underline"/>
    <w:basedOn w:val="Regular"/>
    <w:qFormat/>
    <w:rsid w:val="00B94C51"/>
    <w:rPr>
      <w:u w:val="single"/>
    </w:rPr>
  </w:style>
  <w:style w:type="paragraph" w:customStyle="1" w:styleId="Boldunderline1">
    <w:name w:val="Bold underline"/>
    <w:basedOn w:val="TextUnderline"/>
    <w:qFormat/>
    <w:rsid w:val="00B94C51"/>
    <w:rPr>
      <w:b/>
    </w:rPr>
  </w:style>
  <w:style w:type="paragraph" w:customStyle="1" w:styleId="FullText">
    <w:name w:val="Full Text"/>
    <w:basedOn w:val="Normal"/>
    <w:qFormat/>
    <w:rsid w:val="00B94C51"/>
    <w:pPr>
      <w:spacing w:after="0" w:line="240" w:lineRule="auto"/>
    </w:pPr>
    <w:rPr>
      <w:rFonts w:ascii="Arial Narrow" w:eastAsia="Times New Roman" w:hAnsi="Arial Narrow"/>
    </w:rPr>
  </w:style>
  <w:style w:type="character" w:customStyle="1" w:styleId="UnderlinedCard">
    <w:name w:val="Underlined Card"/>
    <w:rsid w:val="00B94C51"/>
    <w:rPr>
      <w:rFonts w:ascii="Arial Narrow" w:hAnsi="Arial Narrow"/>
      <w:sz w:val="22"/>
      <w:u w:val="single"/>
    </w:rPr>
  </w:style>
  <w:style w:type="paragraph" w:customStyle="1" w:styleId="TagLine">
    <w:name w:val="Tag Line"/>
    <w:basedOn w:val="Normal"/>
    <w:next w:val="FullText"/>
    <w:qFormat/>
    <w:rsid w:val="00B94C51"/>
    <w:pPr>
      <w:spacing w:after="0" w:line="240" w:lineRule="auto"/>
    </w:pPr>
    <w:rPr>
      <w:rFonts w:ascii="Arial Narrow" w:eastAsia="Times New Roman" w:hAnsi="Arial Narrow"/>
      <w:b/>
      <w:sz w:val="28"/>
    </w:rPr>
  </w:style>
  <w:style w:type="character" w:customStyle="1" w:styleId="SourceBold">
    <w:name w:val="Source Bold"/>
    <w:rsid w:val="00B94C51"/>
    <w:rPr>
      <w:rFonts w:ascii="Arial Narrow" w:hAnsi="Arial Narrow"/>
      <w:b/>
      <w:sz w:val="24"/>
      <w:u w:val="none"/>
    </w:rPr>
  </w:style>
  <w:style w:type="paragraph" w:customStyle="1" w:styleId="FreeForm">
    <w:name w:val="Free Form"/>
    <w:qFormat/>
    <w:rsid w:val="00B94C51"/>
    <w:rPr>
      <w:rFonts w:ascii="Times New Roman" w:eastAsia="ヒラギノ角ゴ Pro W3" w:hAnsi="Times New Roman" w:cs="Times New Roman"/>
      <w:color w:val="000000"/>
      <w:szCs w:val="20"/>
    </w:rPr>
  </w:style>
  <w:style w:type="character" w:customStyle="1" w:styleId="Hyperlink1">
    <w:name w:val="Hyperlink1"/>
    <w:rsid w:val="00B94C51"/>
    <w:rPr>
      <w:color w:val="002FF6"/>
      <w:sz w:val="24"/>
      <w:u w:val="single"/>
    </w:rPr>
  </w:style>
  <w:style w:type="character" w:customStyle="1" w:styleId="CardsFont12pt0">
    <w:name w:val="Cards + Font 12pt"/>
    <w:uiPriority w:val="1"/>
    <w:rsid w:val="00B94C51"/>
    <w:rPr>
      <w:rFonts w:ascii="Calibri" w:eastAsia="Calibri" w:hAnsi="Calibri" w:cs="Calibri" w:hint="default"/>
      <w:sz w:val="24"/>
      <w:szCs w:val="24"/>
      <w:u w:val="single"/>
      <w:lang w:val="en-US" w:eastAsia="en-US" w:bidi="ar-SA"/>
    </w:rPr>
  </w:style>
  <w:style w:type="character" w:customStyle="1" w:styleId="AuthorDateChar0">
    <w:name w:val="Author/Date Char"/>
    <w:link w:val="AuthorDate0"/>
    <w:locked/>
    <w:rsid w:val="00B94C51"/>
    <w:rPr>
      <w:rFonts w:cs="Calibri"/>
      <w:b/>
      <w:u w:val="single"/>
    </w:rPr>
  </w:style>
  <w:style w:type="paragraph" w:customStyle="1" w:styleId="AuthorDate0">
    <w:name w:val="Author/Date"/>
    <w:basedOn w:val="Normal"/>
    <w:link w:val="AuthorDateChar0"/>
    <w:qFormat/>
    <w:rsid w:val="00B94C51"/>
    <w:pPr>
      <w:spacing w:after="0" w:line="240" w:lineRule="auto"/>
    </w:pPr>
    <w:rPr>
      <w:rFonts w:asciiTheme="minorHAnsi" w:hAnsiTheme="minorHAnsi"/>
      <w:b/>
      <w:sz w:val="24"/>
      <w:u w:val="single"/>
    </w:rPr>
  </w:style>
  <w:style w:type="character" w:customStyle="1" w:styleId="HilightChar">
    <w:name w:val="Hilight Char"/>
    <w:rsid w:val="00B94C51"/>
    <w:rPr>
      <w:rFonts w:eastAsia="Calibri"/>
      <w:b/>
      <w:noProof w:val="0"/>
      <w:sz w:val="22"/>
      <w:szCs w:val="22"/>
      <w:u w:val="single"/>
      <w:lang w:val="en-US" w:eastAsia="ar-SA" w:bidi="ar-SA"/>
    </w:rPr>
  </w:style>
  <w:style w:type="paragraph" w:customStyle="1" w:styleId="TagCite1">
    <w:name w:val="Tag &amp; Cite"/>
    <w:basedOn w:val="Normal"/>
    <w:link w:val="TagCiteChar0"/>
    <w:qFormat/>
    <w:rsid w:val="00B94C51"/>
    <w:pPr>
      <w:spacing w:after="0" w:line="240" w:lineRule="auto"/>
      <w:jc w:val="both"/>
    </w:pPr>
    <w:rPr>
      <w:rFonts w:ascii="Arial Narrow" w:eastAsia="Times New Roman" w:hAnsi="Arial Narrow"/>
      <w:b/>
    </w:rPr>
  </w:style>
  <w:style w:type="character" w:customStyle="1" w:styleId="TagCiteChar0">
    <w:name w:val="Tag &amp; Cite Char"/>
    <w:link w:val="TagCite1"/>
    <w:rsid w:val="00B94C51"/>
    <w:rPr>
      <w:rFonts w:ascii="Arial Narrow" w:eastAsia="Times New Roman" w:hAnsi="Arial Narrow" w:cs="Calibri"/>
      <w:b/>
      <w:sz w:val="16"/>
    </w:rPr>
  </w:style>
  <w:style w:type="paragraph" w:customStyle="1" w:styleId="HighlightedText">
    <w:name w:val="Highlighted Text"/>
    <w:basedOn w:val="Normal"/>
    <w:link w:val="HighlightedTextChar"/>
    <w:qFormat/>
    <w:rsid w:val="00B94C51"/>
    <w:pPr>
      <w:spacing w:after="0" w:line="240" w:lineRule="auto"/>
      <w:jc w:val="both"/>
    </w:pPr>
    <w:rPr>
      <w:rFonts w:ascii="Arial Narrow" w:eastAsia="Times New Roman" w:hAnsi="Arial Narrow"/>
      <w:u w:val="thick"/>
    </w:rPr>
  </w:style>
  <w:style w:type="character" w:customStyle="1" w:styleId="HighlightedTextChar">
    <w:name w:val="Highlighted Text Char"/>
    <w:link w:val="HighlightedText"/>
    <w:rsid w:val="00B94C51"/>
    <w:rPr>
      <w:rFonts w:ascii="Arial Narrow" w:eastAsia="Times New Roman" w:hAnsi="Arial Narrow" w:cs="Calibri"/>
      <w:sz w:val="16"/>
      <w:u w:val="thick"/>
    </w:rPr>
  </w:style>
  <w:style w:type="character" w:customStyle="1" w:styleId="StyleUnderlineCharChar">
    <w:name w:val="Style Underline Char Char"/>
    <w:rsid w:val="00B94C51"/>
    <w:rPr>
      <w:rFonts w:ascii="Times New Roman" w:eastAsia="Times New Roman" w:hAnsi="Times New Roman" w:cs="Times New Roman"/>
      <w:sz w:val="20"/>
      <w:szCs w:val="20"/>
      <w:u w:val="single"/>
    </w:rPr>
  </w:style>
  <w:style w:type="character" w:customStyle="1" w:styleId="c1">
    <w:name w:val="c1"/>
    <w:rsid w:val="00B94C51"/>
  </w:style>
  <w:style w:type="paragraph" w:customStyle="1" w:styleId="TagStyle">
    <w:name w:val="Tag Style"/>
    <w:basedOn w:val="Normal"/>
    <w:qFormat/>
    <w:rsid w:val="00B94C51"/>
    <w:pPr>
      <w:spacing w:after="0" w:line="240" w:lineRule="auto"/>
    </w:pPr>
    <w:rPr>
      <w:rFonts w:eastAsia="Times New Roman"/>
      <w:b/>
    </w:rPr>
  </w:style>
  <w:style w:type="character" w:customStyle="1" w:styleId="author0">
    <w:name w:val="author"/>
    <w:rsid w:val="00B94C51"/>
    <w:rPr>
      <w:rFonts w:ascii="Times New Roman" w:hAnsi="Times New Roman" w:cs="Times New Roman" w:hint="default"/>
      <w:b/>
      <w:bCs w:val="0"/>
      <w:sz w:val="24"/>
    </w:rPr>
  </w:style>
  <w:style w:type="paragraph" w:customStyle="1" w:styleId="Hat2">
    <w:name w:val="Hat2"/>
    <w:basedOn w:val="Heading2"/>
    <w:next w:val="Heading2"/>
    <w:autoRedefine/>
    <w:uiPriority w:val="99"/>
    <w:qFormat/>
    <w:rsid w:val="00B94C51"/>
    <w:pPr>
      <w:keepNext w:val="0"/>
      <w:keepLines w:val="0"/>
      <w:pageBreakBefore w:val="0"/>
      <w:spacing w:before="480" w:line="240" w:lineRule="auto"/>
      <w:jc w:val="left"/>
    </w:pPr>
    <w:rPr>
      <w:rFonts w:ascii="Arial Narrow" w:eastAsia="Calibri" w:hAnsi="Arial Narrow" w:cs="Times New Roman"/>
      <w:bCs w:val="0"/>
      <w:sz w:val="20"/>
      <w:u w:val="none"/>
    </w:rPr>
  </w:style>
  <w:style w:type="character" w:customStyle="1" w:styleId="blue">
    <w:name w:val="blue"/>
    <w:basedOn w:val="DefaultParagraphFont"/>
    <w:rsid w:val="00B94C51"/>
  </w:style>
  <w:style w:type="character" w:customStyle="1" w:styleId="AuthorYear">
    <w:name w:val="AuthorYear"/>
    <w:uiPriority w:val="1"/>
    <w:qFormat/>
    <w:rsid w:val="00B94C51"/>
    <w:rPr>
      <w:rFonts w:ascii="Georgia" w:hAnsi="Georgia"/>
      <w:b/>
      <w:sz w:val="24"/>
    </w:rPr>
  </w:style>
  <w:style w:type="character" w:customStyle="1" w:styleId="Highlight">
    <w:name w:val="Highlight"/>
    <w:uiPriority w:val="1"/>
    <w:qFormat/>
    <w:rsid w:val="00B94C51"/>
    <w:rPr>
      <w:rFonts w:ascii="Calibri" w:hAnsi="Calibri" w:hint="default"/>
      <w:b w:val="0"/>
      <w:bCs w:val="0"/>
      <w:sz w:val="22"/>
      <w:u w:val="single"/>
      <w:bdr w:val="none" w:sz="0" w:space="0" w:color="auto" w:frame="1"/>
      <w:shd w:val="clear" w:color="auto" w:fill="89FF94"/>
    </w:rPr>
  </w:style>
  <w:style w:type="character" w:customStyle="1" w:styleId="Boxout">
    <w:name w:val="Box out"/>
    <w:uiPriority w:val="1"/>
    <w:qFormat/>
    <w:rsid w:val="00B94C51"/>
    <w:rPr>
      <w:rFonts w:ascii="Calibri" w:hAnsi="Calibri" w:hint="default"/>
      <w:b/>
      <w:bCs w:val="0"/>
      <w:sz w:val="22"/>
      <w:u w:val="single"/>
      <w:bdr w:val="single" w:sz="4" w:space="0" w:color="auto" w:frame="1"/>
      <w:shd w:val="clear" w:color="auto" w:fill="89FF94"/>
    </w:rPr>
  </w:style>
  <w:style w:type="character" w:customStyle="1" w:styleId="MicroTextChar0">
    <w:name w:val="MicroText Char"/>
    <w:basedOn w:val="DefaultParagraphFont"/>
    <w:link w:val="MicroText0"/>
    <w:rsid w:val="00B94C51"/>
    <w:rPr>
      <w:rFonts w:ascii="Arial Narrow" w:hAnsi="Arial Narrow"/>
      <w:sz w:val="12"/>
    </w:rPr>
  </w:style>
  <w:style w:type="paragraph" w:customStyle="1" w:styleId="MicroText0">
    <w:name w:val="MicroText"/>
    <w:basedOn w:val="Normal"/>
    <w:next w:val="Normal"/>
    <w:link w:val="MicroTextChar0"/>
    <w:qFormat/>
    <w:rsid w:val="00B94C51"/>
    <w:pPr>
      <w:spacing w:after="0" w:line="240" w:lineRule="auto"/>
    </w:pPr>
    <w:rPr>
      <w:rFonts w:ascii="Arial Narrow" w:hAnsi="Arial Narrow" w:cstheme="minorBidi"/>
      <w:sz w:val="12"/>
    </w:rPr>
  </w:style>
  <w:style w:type="character" w:customStyle="1" w:styleId="reduce2">
    <w:name w:val="reduce2"/>
    <w:basedOn w:val="DefaultParagraphFont"/>
    <w:rsid w:val="00B94C51"/>
    <w:rPr>
      <w:rFonts w:ascii="Arial" w:hAnsi="Arial" w:cs="Arial" w:hint="default"/>
      <w:color w:val="000000"/>
      <w:sz w:val="12"/>
      <w:szCs w:val="22"/>
    </w:rPr>
  </w:style>
  <w:style w:type="character" w:customStyle="1" w:styleId="Emphasis20">
    <w:name w:val="Emphasis 2"/>
    <w:basedOn w:val="Emphasis"/>
    <w:uiPriority w:val="1"/>
    <w:qFormat/>
    <w:rsid w:val="00B94C51"/>
    <w:rPr>
      <w:rFonts w:ascii="Times New Roman" w:hAnsi="Times New Roman" w:cs="Times New Roman" w:hint="default"/>
      <w:b w:val="0"/>
      <w:bCs w:val="0"/>
      <w:i w:val="0"/>
      <w:iCs/>
      <w:sz w:val="22"/>
      <w:u w:val="single"/>
      <w:bdr w:val="single" w:sz="2" w:space="0" w:color="auto" w:frame="1"/>
    </w:rPr>
  </w:style>
  <w:style w:type="character" w:customStyle="1" w:styleId="UnreadTextChar">
    <w:name w:val="Unread Text Char"/>
    <w:link w:val="UnreadText"/>
    <w:locked/>
    <w:rsid w:val="00B94C51"/>
    <w:rPr>
      <w:rFonts w:ascii="Calibri" w:eastAsia="Calibri" w:hAnsi="Calibri"/>
      <w:sz w:val="15"/>
    </w:rPr>
  </w:style>
  <w:style w:type="paragraph" w:customStyle="1" w:styleId="UnreadText">
    <w:name w:val="Unread Text"/>
    <w:basedOn w:val="Normal"/>
    <w:link w:val="UnreadTextChar"/>
    <w:autoRedefine/>
    <w:qFormat/>
    <w:rsid w:val="00B94C51"/>
    <w:pPr>
      <w:spacing w:after="0" w:line="256" w:lineRule="auto"/>
    </w:pPr>
    <w:rPr>
      <w:rFonts w:eastAsia="Calibri" w:cstheme="minorBidi"/>
      <w:sz w:val="15"/>
    </w:rPr>
  </w:style>
  <w:style w:type="character" w:customStyle="1" w:styleId="CircledChar">
    <w:name w:val="Circled Char"/>
    <w:link w:val="Circled"/>
    <w:locked/>
    <w:rsid w:val="00B94C51"/>
    <w:rPr>
      <w:rFonts w:ascii="Calibri" w:eastAsia="Calibri" w:hAnsi="Calibri"/>
      <w:b/>
      <w:szCs w:val="20"/>
      <w:u w:val="thick"/>
    </w:rPr>
  </w:style>
  <w:style w:type="paragraph" w:customStyle="1" w:styleId="Circled">
    <w:name w:val="Circled"/>
    <w:basedOn w:val="Normal"/>
    <w:link w:val="CircledChar"/>
    <w:qFormat/>
    <w:rsid w:val="00B94C51"/>
    <w:pPr>
      <w:spacing w:after="0" w:line="256" w:lineRule="auto"/>
    </w:pPr>
    <w:rPr>
      <w:rFonts w:eastAsia="Calibri" w:cstheme="minorBidi"/>
      <w:b/>
      <w:sz w:val="24"/>
      <w:szCs w:val="20"/>
      <w:u w:val="thick"/>
    </w:rPr>
  </w:style>
  <w:style w:type="character" w:customStyle="1" w:styleId="StyleCardTextUnderline3Char">
    <w:name w:val="Style Card Text + Underline3 Char"/>
    <w:link w:val="StyleCardTextUnderline3"/>
    <w:locked/>
    <w:rsid w:val="00B94C51"/>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B94C51"/>
    <w:pPr>
      <w:spacing w:after="200" w:line="276" w:lineRule="auto"/>
    </w:pPr>
    <w:rPr>
      <w:rFonts w:ascii="Cambria" w:eastAsia="Times New Roman" w:hAnsi="Cambria" w:cs="Times New Roman"/>
      <w:u w:val="thick"/>
      <w:lang w:eastAsia="ko-KR"/>
    </w:rPr>
  </w:style>
  <w:style w:type="character" w:customStyle="1" w:styleId="BoldandUnderlineChar5CharCharCharCharCharCharCharChar">
    <w:name w:val="Bold and Underline Char5 Char Char Char Char Char Char Char Char"/>
    <w:rsid w:val="00B94C51"/>
    <w:rPr>
      <w:b/>
      <w:bCs w:val="0"/>
      <w:u w:val="thick"/>
      <w:lang w:val="en-US" w:eastAsia="en-US" w:bidi="ar-SA"/>
    </w:rPr>
  </w:style>
  <w:style w:type="paragraph" w:customStyle="1" w:styleId="Tagtemplate">
    <w:name w:val="Tagtemplate"/>
    <w:basedOn w:val="Normal"/>
    <w:link w:val="TagtemplateChar"/>
    <w:autoRedefine/>
    <w:qFormat/>
    <w:rsid w:val="00B94C51"/>
    <w:pPr>
      <w:keepNext/>
      <w:keepLines/>
      <w:spacing w:after="0" w:line="240" w:lineRule="auto"/>
    </w:pPr>
    <w:rPr>
      <w:b/>
    </w:rPr>
  </w:style>
  <w:style w:type="character" w:customStyle="1" w:styleId="TagtemplateChar">
    <w:name w:val="Tagtemplate Char"/>
    <w:link w:val="Tagtemplate"/>
    <w:rsid w:val="00B94C51"/>
    <w:rPr>
      <w:rFonts w:ascii="Calibri" w:hAnsi="Calibri" w:cs="Calibri"/>
      <w:b/>
      <w:sz w:val="16"/>
    </w:rPr>
  </w:style>
  <w:style w:type="character" w:customStyle="1" w:styleId="citation0">
    <w:name w:val="citation"/>
    <w:rsid w:val="00B94C51"/>
  </w:style>
  <w:style w:type="character" w:customStyle="1" w:styleId="Underline0">
    <w:name w:val="*Underline*"/>
    <w:rsid w:val="00B94C51"/>
    <w:rPr>
      <w:rFonts w:ascii="Times New Roman" w:hAnsi="Times New Roman"/>
      <w:b/>
      <w:sz w:val="24"/>
      <w:u w:val="single"/>
    </w:rPr>
  </w:style>
  <w:style w:type="paragraph" w:customStyle="1" w:styleId="TxBr33p1">
    <w:name w:val="TxBr_33p1"/>
    <w:basedOn w:val="Normal"/>
    <w:uiPriority w:val="99"/>
    <w:qFormat/>
    <w:rsid w:val="00B94C51"/>
    <w:pPr>
      <w:tabs>
        <w:tab w:val="left" w:pos="204"/>
      </w:tabs>
      <w:autoSpaceDE w:val="0"/>
      <w:autoSpaceDN w:val="0"/>
      <w:adjustRightInd w:val="0"/>
      <w:spacing w:after="0" w:line="260" w:lineRule="atLeast"/>
      <w:jc w:val="both"/>
    </w:pPr>
    <w:rPr>
      <w:rFonts w:eastAsia="Times New Roman"/>
    </w:rPr>
  </w:style>
  <w:style w:type="character" w:customStyle="1" w:styleId="AuthorDate1">
    <w:name w:val="Author Date"/>
    <w:rsid w:val="00B94C51"/>
    <w:rPr>
      <w:b/>
      <w:bCs w:val="0"/>
      <w:sz w:val="24"/>
      <w:u w:val="thick"/>
    </w:rPr>
  </w:style>
  <w:style w:type="paragraph" w:customStyle="1" w:styleId="StyleStyle411pt">
    <w:name w:val="Style Style4 + 11 pt"/>
    <w:basedOn w:val="Normal"/>
    <w:link w:val="StyleStyle411ptChar"/>
    <w:qFormat/>
    <w:rsid w:val="00B94C51"/>
    <w:pPr>
      <w:spacing w:after="0" w:line="240" w:lineRule="auto"/>
    </w:pPr>
    <w:rPr>
      <w:rFonts w:eastAsia="Times New Roman"/>
      <w:u w:val="single"/>
    </w:rPr>
  </w:style>
  <w:style w:type="character" w:customStyle="1" w:styleId="StyleStyle411ptChar">
    <w:name w:val="Style Style4 + 11 pt Char"/>
    <w:basedOn w:val="DefaultParagraphFont"/>
    <w:link w:val="StyleStyle411pt"/>
    <w:rsid w:val="00B94C51"/>
    <w:rPr>
      <w:rFonts w:ascii="Calibri" w:eastAsia="Times New Roman" w:hAnsi="Calibri" w:cs="Calibri"/>
      <w:sz w:val="16"/>
      <w:u w:val="single"/>
    </w:rPr>
  </w:style>
  <w:style w:type="paragraph" w:customStyle="1" w:styleId="StyleStyle411ptBold">
    <w:name w:val="Style Style4 + 11 pt Bold"/>
    <w:basedOn w:val="Normal"/>
    <w:link w:val="StyleStyle411ptBoldChar"/>
    <w:qFormat/>
    <w:rsid w:val="00B94C51"/>
    <w:pPr>
      <w:spacing w:after="0" w:line="240" w:lineRule="auto"/>
    </w:pPr>
    <w:rPr>
      <w:rFonts w:eastAsia="Times New Roman"/>
      <w:b/>
      <w:bCs/>
      <w:u w:val="single"/>
    </w:rPr>
  </w:style>
  <w:style w:type="character" w:customStyle="1" w:styleId="StyleStyle411ptBoldChar">
    <w:name w:val="Style Style4 + 11 pt Bold Char"/>
    <w:link w:val="StyleStyle411ptBold"/>
    <w:rsid w:val="00B94C51"/>
    <w:rPr>
      <w:rFonts w:ascii="Calibri" w:eastAsia="Times New Roman" w:hAnsi="Calibri" w:cs="Calibri"/>
      <w:b/>
      <w:bCs/>
      <w:sz w:val="16"/>
      <w:u w:val="single"/>
    </w:rPr>
  </w:style>
  <w:style w:type="paragraph" w:customStyle="1" w:styleId="StyleStyle411ptBoldBorderSinglesolidlineAuto0">
    <w:name w:val="Style Style4 + 11 pt Bold Border: : (Single solid line Auto  0...."/>
    <w:basedOn w:val="Normal"/>
    <w:link w:val="StyleStyle411ptBoldBorderSinglesolidlineAuto0Char"/>
    <w:qFormat/>
    <w:rsid w:val="00B94C51"/>
    <w:pPr>
      <w:spacing w:after="0" w:line="240" w:lineRule="auto"/>
    </w:pPr>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B94C51"/>
    <w:rPr>
      <w:rFonts w:ascii="Calibri" w:eastAsia="Times New Roman" w:hAnsi="Calibri" w:cs="Calibri"/>
      <w:b/>
      <w:bCs/>
      <w:sz w:val="16"/>
      <w:u w:val="single"/>
      <w:bdr w:val="single" w:sz="4" w:space="0" w:color="auto"/>
    </w:rPr>
  </w:style>
  <w:style w:type="character" w:customStyle="1" w:styleId="UnderlineChar2">
    <w:name w:val="Underline Char2"/>
    <w:rsid w:val="00B94C51"/>
    <w:rPr>
      <w:rFonts w:ascii="Trebuchet MS" w:hAnsi="Trebuchet MS"/>
      <w:u w:val="thick"/>
      <w:lang w:val="en-US" w:eastAsia="zh-CN" w:bidi="ar-SA"/>
    </w:rPr>
  </w:style>
  <w:style w:type="character" w:customStyle="1" w:styleId="Style1Char1">
    <w:name w:val="Style1 Char1"/>
    <w:rsid w:val="00B94C51"/>
    <w:rPr>
      <w:rFonts w:ascii="Book Antiqua" w:hAnsi="Book Antiqua"/>
      <w:sz w:val="16"/>
      <w:szCs w:val="16"/>
      <w:lang w:val="en-US" w:eastAsia="en-US" w:bidi="ar-SA"/>
    </w:rPr>
  </w:style>
  <w:style w:type="character" w:customStyle="1" w:styleId="NothingChar1">
    <w:name w:val="Nothing Char1"/>
    <w:rsid w:val="00B94C51"/>
    <w:rPr>
      <w:rFonts w:ascii="Times New Roman" w:eastAsia="Calibri" w:hAnsi="Times New Roman" w:cs="Times New Roman"/>
      <w:sz w:val="24"/>
      <w:szCs w:val="20"/>
    </w:rPr>
  </w:style>
  <w:style w:type="character" w:customStyle="1" w:styleId="Style2Char1">
    <w:name w:val="Style2 Char1"/>
    <w:rsid w:val="00B94C51"/>
    <w:rPr>
      <w:rFonts w:ascii="Book Antiqua" w:hAnsi="Book Antiqua"/>
      <w:szCs w:val="24"/>
      <w:u w:val="thick"/>
      <w:lang w:val="en-US" w:eastAsia="en-US" w:bidi="ar-SA"/>
    </w:rPr>
  </w:style>
  <w:style w:type="character" w:customStyle="1" w:styleId="NormalUnderlineChar">
    <w:name w:val="Normal Underline Char"/>
    <w:rsid w:val="00B94C51"/>
    <w:rPr>
      <w:szCs w:val="24"/>
      <w:u w:val="single"/>
    </w:rPr>
  </w:style>
  <w:style w:type="paragraph" w:customStyle="1" w:styleId="Stylecites10ptNotBold">
    <w:name w:val="Style cites + 10 pt Not Bold"/>
    <w:basedOn w:val="Normal"/>
    <w:uiPriority w:val="99"/>
    <w:qFormat/>
    <w:rsid w:val="00B94C51"/>
    <w:pPr>
      <w:spacing w:after="0" w:line="240" w:lineRule="auto"/>
    </w:pPr>
    <w:rPr>
      <w:rFonts w:eastAsia="SimSun"/>
      <w:lang w:eastAsia="zh-CN"/>
    </w:rPr>
  </w:style>
  <w:style w:type="character" w:customStyle="1" w:styleId="heading3char0">
    <w:name w:val="heading3char"/>
    <w:rsid w:val="00B94C51"/>
  </w:style>
  <w:style w:type="character" w:customStyle="1" w:styleId="SmallChar">
    <w:name w:val="Small Char"/>
    <w:aliases w:val="No Spacing3 Char,No Spacing1 Char1,CD - Cite Char,Debate Text Char1,No Spacing2 Char1,No Spacing11 Char1"/>
    <w:qFormat/>
    <w:rsid w:val="00B94C51"/>
    <w:rPr>
      <w:rFonts w:ascii="Georgia" w:eastAsia="Calibri" w:hAnsi="Georgia"/>
      <w:color w:val="000000"/>
      <w:sz w:val="16"/>
    </w:rPr>
  </w:style>
  <w:style w:type="paragraph" w:customStyle="1" w:styleId="BlockHeadings">
    <w:name w:val="Block Headings"/>
    <w:basedOn w:val="Normal"/>
    <w:link w:val="BlockHeadingsChar"/>
    <w:qFormat/>
    <w:rsid w:val="00B94C51"/>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Cs w:val="20"/>
    </w:rPr>
  </w:style>
  <w:style w:type="character" w:customStyle="1" w:styleId="BlockHeadingsChar">
    <w:name w:val="Block Headings Char"/>
    <w:link w:val="BlockHeadings"/>
    <w:rsid w:val="00B94C51"/>
    <w:rPr>
      <w:rFonts w:ascii="Calibri" w:eastAsia="Times New Roman" w:hAnsi="Calibri" w:cs="Calibri"/>
      <w:b/>
      <w:sz w:val="16"/>
      <w:szCs w:val="20"/>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 Ch Char1"/>
    <w:rsid w:val="00B94C51"/>
    <w:rPr>
      <w:rFonts w:ascii="Times New Roman" w:eastAsia="Times New Roman" w:hAnsi="Times New Roman" w:cs="Times New Roman"/>
      <w:b/>
      <w:sz w:val="24"/>
      <w:szCs w:val="20"/>
    </w:rPr>
  </w:style>
  <w:style w:type="paragraph" w:styleId="PlainText">
    <w:name w:val="Plain Text"/>
    <w:basedOn w:val="Normal"/>
    <w:link w:val="PlainTextChar"/>
    <w:rsid w:val="00B94C51"/>
    <w:pPr>
      <w:spacing w:after="0" w:line="240" w:lineRule="auto"/>
    </w:pPr>
    <w:rPr>
      <w:rFonts w:ascii="Courier New" w:eastAsia="Calibri" w:hAnsi="Courier New"/>
      <w:szCs w:val="20"/>
    </w:rPr>
  </w:style>
  <w:style w:type="character" w:customStyle="1" w:styleId="PlainTextChar">
    <w:name w:val="Plain Text Char"/>
    <w:basedOn w:val="DefaultParagraphFont"/>
    <w:link w:val="PlainText"/>
    <w:rsid w:val="00B94C51"/>
    <w:rPr>
      <w:rFonts w:ascii="Courier New" w:eastAsia="Calibri" w:hAnsi="Courier New" w:cs="Calibri"/>
      <w:sz w:val="16"/>
      <w:szCs w:val="20"/>
    </w:rPr>
  </w:style>
  <w:style w:type="character" w:customStyle="1" w:styleId="Heading51">
    <w:name w:val="Heading 51"/>
    <w:aliases w:val="Heading 5 Char Char Char"/>
    <w:rsid w:val="00B94C51"/>
    <w:rPr>
      <w:b/>
      <w:bCs/>
      <w:iCs/>
      <w:szCs w:val="26"/>
      <w:lang w:val="en-US" w:eastAsia="en-US" w:bidi="ar-SA"/>
    </w:rPr>
  </w:style>
  <w:style w:type="paragraph" w:styleId="BodyText2">
    <w:name w:val="Body Text 2"/>
    <w:basedOn w:val="Normal"/>
    <w:link w:val="BodyText2Char"/>
    <w:uiPriority w:val="99"/>
    <w:rsid w:val="00B94C51"/>
    <w:pPr>
      <w:spacing w:after="0" w:line="240" w:lineRule="auto"/>
      <w:jc w:val="both"/>
    </w:pPr>
    <w:rPr>
      <w:rFonts w:eastAsia="Times New Roman"/>
      <w:b/>
      <w:szCs w:val="20"/>
    </w:rPr>
  </w:style>
  <w:style w:type="character" w:customStyle="1" w:styleId="BodyText2Char">
    <w:name w:val="Body Text 2 Char"/>
    <w:basedOn w:val="DefaultParagraphFont"/>
    <w:link w:val="BodyText2"/>
    <w:uiPriority w:val="99"/>
    <w:rsid w:val="00B94C51"/>
    <w:rPr>
      <w:rFonts w:ascii="Calibri" w:eastAsia="Times New Roman" w:hAnsi="Calibri" w:cs="Calibri"/>
      <w:b/>
      <w:sz w:val="16"/>
      <w:szCs w:val="20"/>
    </w:rPr>
  </w:style>
  <w:style w:type="character" w:customStyle="1" w:styleId="comments-post">
    <w:name w:val="comments-post"/>
    <w:rsid w:val="00B94C51"/>
  </w:style>
  <w:style w:type="paragraph" w:customStyle="1" w:styleId="boldcite">
    <w:name w:val="bold cite"/>
    <w:basedOn w:val="Normal"/>
    <w:link w:val="boldciteChar4"/>
    <w:qFormat/>
    <w:rsid w:val="00B94C51"/>
    <w:pPr>
      <w:spacing w:after="0" w:line="240" w:lineRule="auto"/>
    </w:pPr>
    <w:rPr>
      <w:rFonts w:eastAsia="Calibri"/>
      <w:b/>
      <w:color w:val="000000"/>
      <w:sz w:val="28"/>
      <w:u w:val="thick" w:color="000000"/>
    </w:rPr>
  </w:style>
  <w:style w:type="character" w:customStyle="1" w:styleId="boldciteChar4">
    <w:name w:val="bold cite Char4"/>
    <w:link w:val="boldcite"/>
    <w:locked/>
    <w:rsid w:val="00B94C51"/>
    <w:rPr>
      <w:rFonts w:ascii="Calibri" w:eastAsia="Calibri" w:hAnsi="Calibri" w:cs="Calibri"/>
      <w:b/>
      <w:color w:val="000000"/>
      <w:sz w:val="28"/>
      <w:u w:val="thick" w:color="000000"/>
    </w:rPr>
  </w:style>
  <w:style w:type="character" w:customStyle="1" w:styleId="underlinecardChar">
    <w:name w:val="underline card Char"/>
    <w:rsid w:val="00B94C51"/>
    <w:rPr>
      <w:rFonts w:ascii="Arial" w:hAnsi="Arial"/>
      <w:sz w:val="18"/>
      <w:szCs w:val="24"/>
      <w:u w:val="single"/>
      <w:lang w:val="en-US" w:eastAsia="en-US" w:bidi="ar-SA"/>
    </w:rPr>
  </w:style>
  <w:style w:type="paragraph" w:customStyle="1" w:styleId="Normal10">
    <w:name w:val="Normal1"/>
    <w:basedOn w:val="Normal"/>
    <w:qFormat/>
    <w:rsid w:val="00B94C51"/>
    <w:pPr>
      <w:spacing w:after="0" w:line="240" w:lineRule="auto"/>
    </w:pPr>
    <w:rPr>
      <w:rFonts w:eastAsia="Calibri"/>
    </w:rPr>
  </w:style>
  <w:style w:type="paragraph" w:customStyle="1" w:styleId="Irrelevant6font">
    <w:name w:val="Irrelevant (6 font)"/>
    <w:basedOn w:val="Normal"/>
    <w:link w:val="Irrelevant6fontChar"/>
    <w:qFormat/>
    <w:rsid w:val="00B94C51"/>
    <w:pPr>
      <w:spacing w:after="0" w:line="240" w:lineRule="auto"/>
      <w:ind w:left="547" w:right="648"/>
      <w:jc w:val="both"/>
    </w:pPr>
    <w:rPr>
      <w:rFonts w:eastAsia="Calibri"/>
      <w:sz w:val="12"/>
      <w:szCs w:val="12"/>
    </w:rPr>
  </w:style>
  <w:style w:type="character" w:customStyle="1" w:styleId="Irrelevant5fontChar">
    <w:name w:val="Irrelevant (5 font) Char"/>
    <w:rsid w:val="00B94C51"/>
    <w:rPr>
      <w:sz w:val="10"/>
      <w:szCs w:val="10"/>
      <w:lang w:val="en-US" w:eastAsia="en-US" w:bidi="ar-SA"/>
    </w:rPr>
  </w:style>
  <w:style w:type="character" w:customStyle="1" w:styleId="TagsCharCharChar">
    <w:name w:val="Tags Char Char Char"/>
    <w:rsid w:val="00B94C51"/>
    <w:rPr>
      <w:b/>
      <w:lang w:val="en-US" w:eastAsia="en-US" w:bidi="ar-SA"/>
    </w:rPr>
  </w:style>
  <w:style w:type="character" w:customStyle="1" w:styleId="CitesChar1">
    <w:name w:val="Cites Char1"/>
    <w:rsid w:val="00B94C51"/>
    <w:rPr>
      <w:b/>
      <w:bCs/>
      <w:lang w:val="en-US" w:eastAsia="en-US" w:bidi="ar-SA"/>
    </w:rPr>
  </w:style>
  <w:style w:type="paragraph" w:customStyle="1" w:styleId="CardsFont6pt">
    <w:name w:val="Cards + Font: 6 pt"/>
    <w:basedOn w:val="Cards"/>
    <w:link w:val="CardsFont6ptChar1"/>
    <w:autoRedefine/>
    <w:qFormat/>
    <w:rsid w:val="00B94C51"/>
    <w:pPr>
      <w:widowControl/>
      <w:autoSpaceDE w:val="0"/>
      <w:autoSpaceDN w:val="0"/>
      <w:adjustRightInd w:val="0"/>
      <w:ind w:left="360"/>
      <w:jc w:val="both"/>
    </w:pPr>
    <w:rPr>
      <w:rFonts w:ascii="Georgia" w:hAnsi="Georgia" w:cstheme="minorBidi"/>
      <w:sz w:val="12"/>
    </w:rPr>
  </w:style>
  <w:style w:type="character" w:customStyle="1" w:styleId="CardsFont6ptChar1">
    <w:name w:val="Cards + Font: 6 pt Char1"/>
    <w:link w:val="CardsFont6pt"/>
    <w:rsid w:val="00B94C51"/>
    <w:rPr>
      <w:rFonts w:ascii="Georgia" w:eastAsia="Times New Roman" w:hAnsi="Georgia"/>
      <w:sz w:val="12"/>
    </w:rPr>
  </w:style>
  <w:style w:type="character" w:customStyle="1" w:styleId="Hyperlink13">
    <w:name w:val="Hyperlink13"/>
    <w:rsid w:val="00B94C51"/>
    <w:rPr>
      <w:b w:val="0"/>
      <w:bCs w:val="0"/>
      <w:strike w:val="0"/>
      <w:dstrike w:val="0"/>
      <w:color w:val="008000"/>
      <w:sz w:val="20"/>
      <w:szCs w:val="20"/>
      <w:u w:val="none"/>
      <w:effect w:val="none"/>
    </w:rPr>
  </w:style>
  <w:style w:type="character" w:customStyle="1" w:styleId="standardcontent1">
    <w:name w:val="standardcontent1"/>
    <w:rsid w:val="00B94C51"/>
    <w:rPr>
      <w:rFonts w:ascii="Arial" w:hAnsi="Arial" w:cs="Arial" w:hint="default"/>
      <w:strike w:val="0"/>
      <w:dstrike w:val="0"/>
      <w:sz w:val="24"/>
      <w:szCs w:val="24"/>
      <w:u w:val="none"/>
      <w:effect w:val="none"/>
    </w:rPr>
  </w:style>
  <w:style w:type="paragraph" w:styleId="BodyTextIndent">
    <w:name w:val="Body Text Indent"/>
    <w:basedOn w:val="Normal"/>
    <w:link w:val="BodyTextIndentChar"/>
    <w:rsid w:val="00B94C51"/>
    <w:pPr>
      <w:spacing w:after="120" w:line="240" w:lineRule="auto"/>
      <w:ind w:left="360"/>
    </w:pPr>
    <w:rPr>
      <w:rFonts w:eastAsia="Calibri"/>
      <w:szCs w:val="20"/>
    </w:rPr>
  </w:style>
  <w:style w:type="character" w:customStyle="1" w:styleId="BodyTextIndentChar">
    <w:name w:val="Body Text Indent Char"/>
    <w:basedOn w:val="DefaultParagraphFont"/>
    <w:link w:val="BodyTextIndent"/>
    <w:rsid w:val="00B94C51"/>
    <w:rPr>
      <w:rFonts w:ascii="Calibri" w:eastAsia="Calibri" w:hAnsi="Calibri" w:cs="Calibri"/>
      <w:sz w:val="16"/>
      <w:szCs w:val="20"/>
    </w:rPr>
  </w:style>
  <w:style w:type="character" w:customStyle="1" w:styleId="Hyperlink4">
    <w:name w:val="Hyperlink4"/>
    <w:rsid w:val="00B94C51"/>
    <w:rPr>
      <w:color w:val="000066"/>
      <w:u w:val="single"/>
    </w:rPr>
  </w:style>
  <w:style w:type="paragraph" w:customStyle="1" w:styleId="rddateline">
    <w:name w:val="rddateline"/>
    <w:basedOn w:val="Normal"/>
    <w:uiPriority w:val="99"/>
    <w:qFormat/>
    <w:rsid w:val="00B94C51"/>
    <w:pPr>
      <w:spacing w:after="0" w:line="240" w:lineRule="auto"/>
    </w:pPr>
    <w:rPr>
      <w:rFonts w:eastAsia="Calibri"/>
      <w:szCs w:val="20"/>
    </w:rPr>
  </w:style>
  <w:style w:type="paragraph" w:customStyle="1" w:styleId="rdheadline">
    <w:name w:val="rdheadline"/>
    <w:basedOn w:val="Normal"/>
    <w:uiPriority w:val="99"/>
    <w:qFormat/>
    <w:rsid w:val="00B94C51"/>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B94C51"/>
    <w:pPr>
      <w:spacing w:after="100" w:afterAutospacing="1" w:line="240" w:lineRule="auto"/>
    </w:pPr>
    <w:rPr>
      <w:rFonts w:ascii="Verdana" w:eastAsia="Calibri" w:hAnsi="Verdana"/>
      <w:szCs w:val="20"/>
    </w:rPr>
  </w:style>
  <w:style w:type="character" w:customStyle="1" w:styleId="rddeckline1">
    <w:name w:val="rddeckline1"/>
    <w:rsid w:val="00B94C51"/>
    <w:rPr>
      <w:rFonts w:ascii="Verdana" w:hAnsi="Verdana" w:hint="default"/>
      <w:b/>
      <w:bCs/>
      <w:sz w:val="22"/>
      <w:szCs w:val="22"/>
    </w:rPr>
  </w:style>
  <w:style w:type="character" w:customStyle="1" w:styleId="link-external">
    <w:name w:val="link-external"/>
    <w:rsid w:val="00B94C51"/>
  </w:style>
  <w:style w:type="character" w:customStyle="1" w:styleId="contact1">
    <w:name w:val="contact1"/>
    <w:rsid w:val="00B94C51"/>
    <w:rPr>
      <w:rFonts w:ascii="Tahoma" w:hAnsi="Tahoma" w:cs="Tahoma" w:hint="default"/>
      <w:color w:val="999999"/>
      <w:sz w:val="20"/>
      <w:szCs w:val="20"/>
    </w:rPr>
  </w:style>
  <w:style w:type="character" w:customStyle="1" w:styleId="credits1">
    <w:name w:val="credits1"/>
    <w:rsid w:val="00B94C51"/>
    <w:rPr>
      <w:rFonts w:ascii="Tahoma" w:hAnsi="Tahoma" w:cs="Tahoma" w:hint="default"/>
      <w:color w:val="999999"/>
      <w:sz w:val="16"/>
      <w:szCs w:val="16"/>
    </w:rPr>
  </w:style>
  <w:style w:type="paragraph" w:customStyle="1" w:styleId="Heading20">
    <w:name w:val="Heading2"/>
    <w:basedOn w:val="Normal"/>
    <w:link w:val="Heading2Char0"/>
    <w:qFormat/>
    <w:rsid w:val="00B94C51"/>
    <w:pPr>
      <w:spacing w:after="0" w:line="240" w:lineRule="auto"/>
      <w:jc w:val="center"/>
    </w:pPr>
    <w:rPr>
      <w:rFonts w:eastAsia="Times New Roman"/>
      <w:b/>
      <w:caps/>
    </w:rPr>
  </w:style>
  <w:style w:type="character" w:customStyle="1" w:styleId="Heading2Char0">
    <w:name w:val="Heading2 Char"/>
    <w:link w:val="Heading20"/>
    <w:rsid w:val="00B94C51"/>
    <w:rPr>
      <w:rFonts w:ascii="Calibri" w:eastAsia="Times New Roman" w:hAnsi="Calibri" w:cs="Calibri"/>
      <w:b/>
      <w:caps/>
      <w:sz w:val="16"/>
    </w:rPr>
  </w:style>
  <w:style w:type="paragraph" w:customStyle="1" w:styleId="Header2">
    <w:name w:val="Header2"/>
    <w:basedOn w:val="Heading20"/>
    <w:link w:val="Header2Char"/>
    <w:qFormat/>
    <w:rsid w:val="00B94C51"/>
  </w:style>
  <w:style w:type="character" w:customStyle="1" w:styleId="Header2Char">
    <w:name w:val="Header2 Char"/>
    <w:link w:val="Header2"/>
    <w:rsid w:val="00B94C51"/>
    <w:rPr>
      <w:rFonts w:ascii="Calibri" w:eastAsia="Times New Roman" w:hAnsi="Calibri" w:cs="Calibri"/>
      <w:b/>
      <w:caps/>
      <w:sz w:val="16"/>
    </w:rPr>
  </w:style>
  <w:style w:type="paragraph" w:customStyle="1" w:styleId="Underlinedcard0">
    <w:name w:val="Underlined card"/>
    <w:basedOn w:val="Normal"/>
    <w:link w:val="UnderlinedcardChar"/>
    <w:autoRedefine/>
    <w:qFormat/>
    <w:rsid w:val="00B94C51"/>
    <w:pPr>
      <w:autoSpaceDE w:val="0"/>
      <w:autoSpaceDN w:val="0"/>
      <w:adjustRightInd w:val="0"/>
      <w:spacing w:after="0" w:line="240" w:lineRule="auto"/>
      <w:ind w:left="432" w:right="432"/>
      <w:jc w:val="both"/>
    </w:pPr>
    <w:rPr>
      <w:rFonts w:eastAsia="Times New Roman"/>
      <w:u w:val="thick"/>
    </w:rPr>
  </w:style>
  <w:style w:type="character" w:customStyle="1" w:styleId="UnderlinedcardChar">
    <w:name w:val="Underlined card Char"/>
    <w:link w:val="Underlinedcard0"/>
    <w:rsid w:val="00B94C51"/>
    <w:rPr>
      <w:rFonts w:ascii="Calibri" w:eastAsia="Times New Roman" w:hAnsi="Calibri" w:cs="Calibri"/>
      <w:sz w:val="16"/>
      <w:u w:val="thick"/>
    </w:rPr>
  </w:style>
  <w:style w:type="paragraph" w:styleId="HTMLPreformatted">
    <w:name w:val="HTML Preformatted"/>
    <w:basedOn w:val="Normal"/>
    <w:link w:val="HTMLPreformattedChar"/>
    <w:rsid w:val="00B94C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rsid w:val="00B94C51"/>
    <w:rPr>
      <w:rFonts w:ascii="Arial Unicode MS" w:eastAsia="Arial Unicode MS" w:hAnsi="Arial Unicode MS" w:cs="Arial Unicode MS"/>
      <w:sz w:val="16"/>
      <w:szCs w:val="20"/>
    </w:rPr>
  </w:style>
  <w:style w:type="paragraph" w:customStyle="1" w:styleId="StyleHeading212pt">
    <w:name w:val="Style Heading2 + 12 pt"/>
    <w:basedOn w:val="Heading20"/>
    <w:link w:val="StyleHeading212ptChar"/>
    <w:qFormat/>
    <w:rsid w:val="00B94C51"/>
    <w:rPr>
      <w:bCs/>
    </w:rPr>
  </w:style>
  <w:style w:type="character" w:customStyle="1" w:styleId="StyleHeading212ptChar">
    <w:name w:val="Style Heading2 + 12 pt Char"/>
    <w:link w:val="StyleHeading212pt"/>
    <w:rsid w:val="00B94C51"/>
    <w:rPr>
      <w:rFonts w:ascii="Calibri" w:eastAsia="Times New Roman" w:hAnsi="Calibri" w:cs="Calibri"/>
      <w:b/>
      <w:bCs/>
      <w:caps/>
      <w:sz w:val="16"/>
    </w:rPr>
  </w:style>
  <w:style w:type="paragraph" w:customStyle="1" w:styleId="Heading212pt">
    <w:name w:val="Heading2 + 12 pt"/>
    <w:basedOn w:val="StyleHeading212pt"/>
    <w:link w:val="Heading212ptChar"/>
    <w:qFormat/>
    <w:rsid w:val="00B94C51"/>
  </w:style>
  <w:style w:type="character" w:customStyle="1" w:styleId="Heading212ptChar">
    <w:name w:val="Heading2 + 12 pt Char"/>
    <w:link w:val="Heading212pt"/>
    <w:rsid w:val="00B94C51"/>
    <w:rPr>
      <w:rFonts w:ascii="Calibri" w:eastAsia="Times New Roman" w:hAnsi="Calibri" w:cs="Calibri"/>
      <w:b/>
      <w:bCs/>
      <w:caps/>
      <w:sz w:val="16"/>
    </w:rPr>
  </w:style>
  <w:style w:type="character" w:customStyle="1" w:styleId="underline20">
    <w:name w:val="underline2"/>
    <w:rsid w:val="00B94C51"/>
    <w:rPr>
      <w:u w:val="single"/>
    </w:rPr>
  </w:style>
  <w:style w:type="character" w:customStyle="1" w:styleId="CardsFont12ptCharCharCharChar">
    <w:name w:val="Cards + Font: 12 pt Char Char Char Char"/>
    <w:rsid w:val="00B94C51"/>
    <w:rPr>
      <w:sz w:val="24"/>
      <w:szCs w:val="24"/>
      <w:u w:val="thick"/>
      <w:lang w:val="en-US" w:eastAsia="en-US" w:bidi="ar-SA"/>
    </w:rPr>
  </w:style>
  <w:style w:type="character" w:customStyle="1" w:styleId="UnderlinedCardChar0">
    <w:name w:val="Underlined Card Char"/>
    <w:rsid w:val="00B94C51"/>
    <w:rPr>
      <w:rFonts w:ascii="Palatino Linotype" w:hAnsi="Palatino Linotype"/>
      <w:u w:val="single"/>
      <w:lang w:val="en-US" w:eastAsia="en-US" w:bidi="ar-SA"/>
    </w:rPr>
  </w:style>
  <w:style w:type="paragraph" w:customStyle="1" w:styleId="StyleHeading110pt">
    <w:name w:val="Style Heading 1 + 10 pt"/>
    <w:basedOn w:val="Heading1"/>
    <w:qFormat/>
    <w:rsid w:val="00B94C51"/>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val="0"/>
      <w:sz w:val="20"/>
    </w:rPr>
  </w:style>
  <w:style w:type="paragraph" w:customStyle="1" w:styleId="StyleStyleHeading110pt10pt">
    <w:name w:val="Style Style Heading 1 + 10 pt + 10 pt"/>
    <w:basedOn w:val="StyleHeading110pt"/>
    <w:qFormat/>
    <w:rsid w:val="00B94C51"/>
  </w:style>
  <w:style w:type="paragraph" w:customStyle="1" w:styleId="StyleUnderliningTimesNewRomanBoldNounderlineKernat16">
    <w:name w:val="Style Underlining + Times New Roman Bold No underline Kern at 16..."/>
    <w:basedOn w:val="Normal"/>
    <w:qFormat/>
    <w:rsid w:val="00B94C51"/>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qFormat/>
    <w:rsid w:val="00B94C51"/>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qFormat/>
    <w:rsid w:val="00B94C51"/>
    <w:pPr>
      <w:tabs>
        <w:tab w:val="left" w:pos="8820"/>
      </w:tabs>
      <w:autoSpaceDE w:val="0"/>
      <w:autoSpaceDN w:val="0"/>
      <w:spacing w:before="100" w:after="100" w:line="240" w:lineRule="auto"/>
    </w:pPr>
    <w:rPr>
      <w:rFonts w:eastAsia="Calibri"/>
      <w:b/>
      <w:bCs/>
      <w:kern w:val="32"/>
      <w:sz w:val="32"/>
      <w:szCs w:val="32"/>
      <w:u w:val="single"/>
      <w:lang w:val="en-GB"/>
    </w:rPr>
  </w:style>
  <w:style w:type="character" w:customStyle="1" w:styleId="Style10ptUnderline">
    <w:name w:val="Style 10 pt Underline"/>
    <w:rsid w:val="00B94C51"/>
    <w:rPr>
      <w:sz w:val="32"/>
      <w:szCs w:val="32"/>
      <w:u w:val="single"/>
    </w:rPr>
  </w:style>
  <w:style w:type="character" w:customStyle="1" w:styleId="StyleBoldText12pt10ptNotBoldKernat16pt">
    <w:name w:val="Style Bold Text 12 pt + 10 pt Not Bold Kern at 16 pt"/>
    <w:rsid w:val="00B94C51"/>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
    <w:name w:val="bodytext1"/>
    <w:rsid w:val="00B94C51"/>
  </w:style>
  <w:style w:type="paragraph" w:customStyle="1" w:styleId="highlightcardtext">
    <w:name w:val="highlight card text"/>
    <w:basedOn w:val="evidencetext"/>
    <w:uiPriority w:val="99"/>
    <w:qFormat/>
    <w:rsid w:val="00B94C51"/>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evidencetext">
    <w:name w:val="underline evidence text"/>
    <w:basedOn w:val="evidencetext"/>
    <w:uiPriority w:val="99"/>
    <w:qFormat/>
    <w:rsid w:val="00B94C51"/>
    <w:pPr>
      <w:pageBreakBefore/>
      <w:spacing w:after="0" w:line="240" w:lineRule="auto"/>
      <w:ind w:left="0" w:right="0"/>
    </w:pPr>
    <w:rPr>
      <w:rFonts w:ascii="Times New Roman" w:eastAsia="Times" w:hAnsi="Times New Roman" w:cs="Times New Roman"/>
      <w:b/>
      <w:bCs/>
      <w:color w:val="auto"/>
      <w:szCs w:val="20"/>
    </w:rPr>
  </w:style>
  <w:style w:type="paragraph" w:styleId="BodyText3">
    <w:name w:val="Body Text 3"/>
    <w:basedOn w:val="Normal"/>
    <w:link w:val="BodyText3Char"/>
    <w:rsid w:val="00B94C51"/>
    <w:pPr>
      <w:spacing w:after="0" w:line="240" w:lineRule="auto"/>
    </w:pPr>
    <w:rPr>
      <w:rFonts w:eastAsia="Calibri"/>
      <w:bCs/>
      <w:color w:val="000000"/>
    </w:rPr>
  </w:style>
  <w:style w:type="character" w:customStyle="1" w:styleId="BodyText3Char">
    <w:name w:val="Body Text 3 Char"/>
    <w:basedOn w:val="DefaultParagraphFont"/>
    <w:link w:val="BodyText3"/>
    <w:rsid w:val="00B94C51"/>
    <w:rPr>
      <w:rFonts w:ascii="Calibri" w:eastAsia="Calibri" w:hAnsi="Calibri" w:cs="Calibri"/>
      <w:bCs/>
      <w:color w:val="000000"/>
      <w:sz w:val="16"/>
    </w:rPr>
  </w:style>
  <w:style w:type="paragraph" w:customStyle="1" w:styleId="underlinecard">
    <w:name w:val="underline card"/>
    <w:basedOn w:val="Normal"/>
    <w:uiPriority w:val="99"/>
    <w:qFormat/>
    <w:rsid w:val="00B94C51"/>
    <w:pPr>
      <w:spacing w:after="0" w:line="240" w:lineRule="auto"/>
      <w:ind w:left="1728" w:right="1728"/>
    </w:pPr>
    <w:rPr>
      <w:rFonts w:eastAsia="Calibri"/>
      <w:sz w:val="18"/>
      <w:u w:val="single"/>
    </w:rPr>
  </w:style>
  <w:style w:type="paragraph" w:customStyle="1" w:styleId="medium-normal">
    <w:name w:val="medium-normal"/>
    <w:basedOn w:val="Normal"/>
    <w:qFormat/>
    <w:rsid w:val="00B94C51"/>
    <w:pPr>
      <w:spacing w:before="100" w:beforeAutospacing="1" w:after="100" w:afterAutospacing="1" w:line="240" w:lineRule="auto"/>
    </w:pPr>
    <w:rPr>
      <w:rFonts w:ascii="Arial Unicode MS" w:eastAsia="Arial Unicode MS"/>
    </w:rPr>
  </w:style>
  <w:style w:type="paragraph" w:customStyle="1" w:styleId="CardsChar2">
    <w:name w:val="Cards Char2"/>
    <w:basedOn w:val="Normal"/>
    <w:uiPriority w:val="99"/>
    <w:qFormat/>
    <w:rsid w:val="00B94C51"/>
    <w:pPr>
      <w:autoSpaceDE w:val="0"/>
      <w:autoSpaceDN w:val="0"/>
      <w:adjustRightInd w:val="0"/>
      <w:spacing w:after="0" w:line="240" w:lineRule="auto"/>
      <w:ind w:left="432" w:right="432"/>
      <w:jc w:val="both"/>
    </w:pPr>
    <w:rPr>
      <w:rFonts w:eastAsia="Calibri"/>
      <w:szCs w:val="20"/>
    </w:rPr>
  </w:style>
  <w:style w:type="paragraph" w:customStyle="1" w:styleId="CardsFont6ptChar">
    <w:name w:val="Cards + Font: 6 pt Char"/>
    <w:basedOn w:val="CardsChar2"/>
    <w:link w:val="CardsFont6ptCharChar"/>
    <w:qFormat/>
    <w:rsid w:val="00B94C51"/>
    <w:rPr>
      <w:rFonts w:eastAsia="Times New Roman"/>
      <w:sz w:val="12"/>
      <w:szCs w:val="24"/>
    </w:rPr>
  </w:style>
  <w:style w:type="character" w:customStyle="1" w:styleId="CardsFont6ptCharChar">
    <w:name w:val="Cards + Font: 6 pt Char Char"/>
    <w:link w:val="CardsFont6ptChar"/>
    <w:rsid w:val="00B94C51"/>
    <w:rPr>
      <w:rFonts w:ascii="Calibri" w:eastAsia="Times New Roman" w:hAnsi="Calibri" w:cs="Calibri"/>
      <w:sz w:val="12"/>
    </w:rPr>
  </w:style>
  <w:style w:type="paragraph" w:customStyle="1" w:styleId="CitesCharChar">
    <w:name w:val="Cites Char Char"/>
    <w:basedOn w:val="Normal"/>
    <w:link w:val="CitesCharCharChar"/>
    <w:qFormat/>
    <w:rsid w:val="00B94C51"/>
    <w:pPr>
      <w:autoSpaceDE w:val="0"/>
      <w:autoSpaceDN w:val="0"/>
      <w:adjustRightInd w:val="0"/>
      <w:spacing w:after="0" w:line="240" w:lineRule="auto"/>
      <w:jc w:val="both"/>
      <w:outlineLvl w:val="2"/>
    </w:pPr>
    <w:rPr>
      <w:rFonts w:eastAsia="Times New Roman"/>
      <w:b/>
      <w:bCs/>
    </w:rPr>
  </w:style>
  <w:style w:type="character" w:customStyle="1" w:styleId="CitesCharCharChar">
    <w:name w:val="Cites Char Char Char"/>
    <w:link w:val="CitesCharChar"/>
    <w:rsid w:val="00B94C51"/>
    <w:rPr>
      <w:rFonts w:ascii="Calibri" w:eastAsia="Times New Roman" w:hAnsi="Calibri" w:cs="Calibri"/>
      <w:b/>
      <w:bCs/>
      <w:sz w:val="16"/>
    </w:rPr>
  </w:style>
  <w:style w:type="paragraph" w:customStyle="1" w:styleId="TagsCharChar">
    <w:name w:val="Tags Char Char"/>
    <w:basedOn w:val="Normal"/>
    <w:uiPriority w:val="99"/>
    <w:qFormat/>
    <w:rsid w:val="00B94C51"/>
    <w:pPr>
      <w:autoSpaceDE w:val="0"/>
      <w:autoSpaceDN w:val="0"/>
      <w:adjustRightInd w:val="0"/>
      <w:spacing w:after="0" w:line="240" w:lineRule="auto"/>
      <w:jc w:val="both"/>
      <w:outlineLvl w:val="1"/>
    </w:pPr>
    <w:rPr>
      <w:rFonts w:eastAsia="Calibri"/>
      <w:b/>
      <w:szCs w:val="20"/>
    </w:rPr>
  </w:style>
  <w:style w:type="character" w:customStyle="1" w:styleId="Char3">
    <w:name w:val="Char3"/>
    <w:rsid w:val="00B94C51"/>
    <w:rPr>
      <w:rFonts w:ascii="Arial Narrow" w:eastAsia="Batang" w:hAnsi="Arial Narrow" w:cs="Arial"/>
      <w:b/>
      <w:bCs/>
      <w:iCs/>
      <w:sz w:val="24"/>
      <w:szCs w:val="28"/>
      <w:lang w:val="en-US" w:eastAsia="en-US" w:bidi="ar-SA"/>
    </w:rPr>
  </w:style>
  <w:style w:type="character" w:customStyle="1" w:styleId="UnderlinedCards">
    <w:name w:val="Underlined Cards"/>
    <w:rsid w:val="00B94C51"/>
    <w:rPr>
      <w:sz w:val="24"/>
      <w:szCs w:val="24"/>
      <w:u w:val="thick"/>
      <w:lang w:val="en-US" w:eastAsia="en-US" w:bidi="ar-SA"/>
    </w:rPr>
  </w:style>
  <w:style w:type="paragraph" w:customStyle="1" w:styleId="story-body">
    <w:name w:val="story-body"/>
    <w:basedOn w:val="Normal"/>
    <w:qFormat/>
    <w:rsid w:val="00B94C51"/>
    <w:pPr>
      <w:spacing w:before="100" w:beforeAutospacing="1" w:after="100" w:afterAutospacing="1" w:line="240" w:lineRule="auto"/>
    </w:pPr>
    <w:rPr>
      <w:rFonts w:eastAsia="Calibri"/>
    </w:rPr>
  </w:style>
  <w:style w:type="character" w:customStyle="1" w:styleId="CardsFont12ptCharCharCharCharCharCharCharCharChar">
    <w:name w:val="Cards + Font: 12 pt Char Char Char Char Char Char Char Char Char"/>
    <w:rsid w:val="00B94C51"/>
    <w:rPr>
      <w:sz w:val="24"/>
      <w:szCs w:val="24"/>
      <w:u w:val="thick"/>
      <w:lang w:val="en-US" w:eastAsia="en-US" w:bidi="ar-SA"/>
    </w:rPr>
  </w:style>
  <w:style w:type="character" w:customStyle="1" w:styleId="highlightcardtextChar">
    <w:name w:val="highlight card text Char"/>
    <w:rsid w:val="00B94C51"/>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B94C51"/>
    <w:pPr>
      <w:spacing w:after="0" w:line="240" w:lineRule="auto"/>
      <w:ind w:left="1728" w:right="1728"/>
    </w:pPr>
    <w:rPr>
      <w:rFonts w:eastAsia="Times New Roman"/>
      <w:sz w:val="18"/>
    </w:rPr>
  </w:style>
  <w:style w:type="character" w:customStyle="1" w:styleId="CardTextCharCharCharCharChar">
    <w:name w:val="Card Text Char Char Char Char Char"/>
    <w:link w:val="CardTextCharCharCharChar"/>
    <w:rsid w:val="00B94C51"/>
    <w:rPr>
      <w:rFonts w:ascii="Calibri" w:eastAsia="Times New Roman" w:hAnsi="Calibri" w:cs="Calibri"/>
      <w:sz w:val="18"/>
    </w:rPr>
  </w:style>
  <w:style w:type="character" w:customStyle="1" w:styleId="TagsChar4">
    <w:name w:val="Tags Char4"/>
    <w:rsid w:val="00B94C51"/>
    <w:rPr>
      <w:b/>
      <w:lang w:val="en-US" w:eastAsia="en-US" w:bidi="ar-SA"/>
    </w:rPr>
  </w:style>
  <w:style w:type="character" w:customStyle="1" w:styleId="hit1">
    <w:name w:val="hit1"/>
    <w:rsid w:val="00B94C51"/>
    <w:rPr>
      <w:rFonts w:ascii="Verdana" w:hAnsi="Verdana" w:hint="default"/>
      <w:b/>
      <w:bCs/>
      <w:vanish w:val="0"/>
      <w:webHidden w:val="0"/>
      <w:color w:val="CC0033"/>
      <w:sz w:val="20"/>
      <w:szCs w:val="20"/>
      <w:specVanish w:val="0"/>
    </w:rPr>
  </w:style>
  <w:style w:type="character" w:customStyle="1" w:styleId="ssl01">
    <w:name w:val="ss_l01"/>
    <w:rsid w:val="00B94C51"/>
    <w:rPr>
      <w:rFonts w:ascii="Verdana" w:hAnsi="Verdana" w:hint="default"/>
      <w:color w:val="000000"/>
      <w:sz w:val="20"/>
      <w:szCs w:val="20"/>
    </w:rPr>
  </w:style>
  <w:style w:type="character" w:customStyle="1" w:styleId="tightinline1">
    <w:name w:val="tightinline1"/>
    <w:rsid w:val="00B94C51"/>
    <w:rPr>
      <w:rFonts w:ascii="Verdana" w:hAnsi="Verdana" w:hint="default"/>
      <w:vanish w:val="0"/>
      <w:webHidden w:val="0"/>
      <w:color w:val="000000"/>
      <w:sz w:val="20"/>
      <w:szCs w:val="20"/>
      <w:specVanish w:val="0"/>
    </w:rPr>
  </w:style>
  <w:style w:type="paragraph" w:customStyle="1" w:styleId="CardTextCharChar">
    <w:name w:val="Card Text Char Char"/>
    <w:basedOn w:val="Normal"/>
    <w:qFormat/>
    <w:rsid w:val="00B94C51"/>
    <w:pPr>
      <w:spacing w:after="0" w:line="240" w:lineRule="auto"/>
      <w:ind w:left="1728" w:right="1728"/>
    </w:pPr>
    <w:rPr>
      <w:rFonts w:eastAsia="Calibri"/>
      <w:sz w:val="18"/>
    </w:rPr>
  </w:style>
  <w:style w:type="paragraph" w:customStyle="1" w:styleId="boldciteChar">
    <w:name w:val="bold cite Char"/>
    <w:basedOn w:val="Heading1"/>
    <w:uiPriority w:val="99"/>
    <w:qFormat/>
    <w:rsid w:val="00B94C51"/>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val="0"/>
      <w:sz w:val="24"/>
      <w:szCs w:val="24"/>
    </w:rPr>
  </w:style>
  <w:style w:type="character" w:customStyle="1" w:styleId="NormaltagChar">
    <w:name w:val="Normal tag Char"/>
    <w:link w:val="Normaltag"/>
    <w:rsid w:val="00B94C51"/>
    <w:rPr>
      <w:rFonts w:ascii="Calibri" w:eastAsia="Times New Roman" w:hAnsi="Calibri" w:cs="Calibri"/>
      <w:b/>
      <w:color w:val="000000"/>
      <w:sz w:val="16"/>
      <w:szCs w:val="20"/>
    </w:rPr>
  </w:style>
  <w:style w:type="paragraph" w:customStyle="1" w:styleId="Cardnon-underlined">
    <w:name w:val="Card non-underlined"/>
    <w:basedOn w:val="Normal"/>
    <w:qFormat/>
    <w:rsid w:val="00B94C51"/>
    <w:pPr>
      <w:spacing w:after="0" w:line="240" w:lineRule="auto"/>
    </w:pPr>
    <w:rPr>
      <w:rFonts w:eastAsia="Calibri"/>
      <w:szCs w:val="20"/>
    </w:rPr>
  </w:style>
  <w:style w:type="paragraph" w:customStyle="1" w:styleId="CardCites">
    <w:name w:val="Card Cites"/>
    <w:basedOn w:val="Normal"/>
    <w:next w:val="Normal"/>
    <w:qFormat/>
    <w:rsid w:val="00B94C51"/>
    <w:pPr>
      <w:spacing w:after="0" w:line="240" w:lineRule="auto"/>
    </w:pPr>
    <w:rPr>
      <w:rFonts w:eastAsia="Calibri"/>
      <w:b/>
    </w:rPr>
  </w:style>
  <w:style w:type="character" w:customStyle="1" w:styleId="blsp-spelling-corrected">
    <w:name w:val="blsp-spelling-corrected"/>
    <w:rsid w:val="00B94C51"/>
  </w:style>
  <w:style w:type="character" w:customStyle="1" w:styleId="blsp-spelling-error">
    <w:name w:val="blsp-spelling-error"/>
    <w:rsid w:val="00B94C51"/>
  </w:style>
  <w:style w:type="character" w:customStyle="1" w:styleId="sup">
    <w:name w:val="sup"/>
    <w:rsid w:val="00B94C51"/>
  </w:style>
  <w:style w:type="character" w:customStyle="1" w:styleId="pgnum">
    <w:name w:val="pgnum"/>
    <w:rsid w:val="00B94C51"/>
  </w:style>
  <w:style w:type="character" w:customStyle="1" w:styleId="SmallFontCharChar">
    <w:name w:val="Small Font Char Char"/>
    <w:rsid w:val="00B94C51"/>
    <w:rPr>
      <w:rFonts w:ascii="Arial" w:hAnsi="Arial"/>
      <w:sz w:val="12"/>
      <w:szCs w:val="24"/>
      <w:lang w:val="en-US" w:eastAsia="en-US" w:bidi="ar-SA"/>
    </w:rPr>
  </w:style>
  <w:style w:type="paragraph" w:customStyle="1" w:styleId="textmargin">
    <w:name w:val="textmargin"/>
    <w:basedOn w:val="Normal"/>
    <w:uiPriority w:val="99"/>
    <w:qFormat/>
    <w:rsid w:val="00B94C51"/>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B94C51"/>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B94C51"/>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B94C51"/>
    <w:pPr>
      <w:spacing w:after="0" w:line="240" w:lineRule="auto"/>
    </w:pPr>
    <w:rPr>
      <w:rFonts w:ascii="Verdana" w:eastAsia="Calibri" w:hAnsi="Verdana"/>
      <w:szCs w:val="20"/>
    </w:rPr>
  </w:style>
  <w:style w:type="character" w:customStyle="1" w:styleId="BoldUnderliningChar">
    <w:name w:val="Bold Underlining Char"/>
    <w:rsid w:val="00B94C51"/>
    <w:rPr>
      <w:rFonts w:ascii="Arial Narrow" w:eastAsia="Calibri" w:hAnsi="Arial Narrow" w:cs="Times New Roman"/>
      <w:b/>
      <w:sz w:val="20"/>
      <w:u w:val="single"/>
    </w:rPr>
  </w:style>
  <w:style w:type="paragraph" w:customStyle="1" w:styleId="correctindex">
    <w:name w:val="correct index"/>
    <w:basedOn w:val="Normal"/>
    <w:uiPriority w:val="99"/>
    <w:qFormat/>
    <w:rsid w:val="00B94C51"/>
    <w:pPr>
      <w:spacing w:after="0" w:line="240" w:lineRule="auto"/>
    </w:pPr>
    <w:rPr>
      <w:rFonts w:ascii="Arial Narrow" w:eastAsia="Calibri" w:hAnsi="Arial Narrow"/>
      <w:color w:val="000000"/>
    </w:rPr>
  </w:style>
  <w:style w:type="paragraph" w:customStyle="1" w:styleId="bc2">
    <w:name w:val="bc_2"/>
    <w:basedOn w:val="Normal"/>
    <w:uiPriority w:val="99"/>
    <w:qFormat/>
    <w:rsid w:val="00B94C51"/>
    <w:pPr>
      <w:spacing w:before="100" w:beforeAutospacing="1" w:after="100" w:afterAutospacing="1" w:line="240" w:lineRule="auto"/>
    </w:pPr>
    <w:rPr>
      <w:rFonts w:eastAsia="Calibri"/>
      <w:color w:val="000000"/>
    </w:rPr>
  </w:style>
  <w:style w:type="character" w:customStyle="1" w:styleId="bc21">
    <w:name w:val="bc_21"/>
    <w:rsid w:val="00B94C51"/>
  </w:style>
  <w:style w:type="paragraph" w:customStyle="1" w:styleId="inside-copy">
    <w:name w:val="inside-copy"/>
    <w:basedOn w:val="Normal"/>
    <w:qFormat/>
    <w:rsid w:val="00B94C51"/>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B94C51"/>
    <w:pPr>
      <w:spacing w:after="0" w:line="240" w:lineRule="auto"/>
    </w:pPr>
    <w:rPr>
      <w:rFonts w:ascii="Verdana" w:eastAsia="Calibri" w:hAnsi="Verdana"/>
      <w:szCs w:val="20"/>
    </w:rPr>
  </w:style>
  <w:style w:type="paragraph" w:customStyle="1" w:styleId="quote2">
    <w:name w:val="quote2"/>
    <w:basedOn w:val="Normal"/>
    <w:uiPriority w:val="99"/>
    <w:qFormat/>
    <w:rsid w:val="00B94C51"/>
    <w:pPr>
      <w:spacing w:after="0" w:line="240" w:lineRule="auto"/>
    </w:pPr>
    <w:rPr>
      <w:rFonts w:ascii="Verdana" w:eastAsia="Calibri" w:hAnsi="Verdana"/>
      <w:szCs w:val="20"/>
    </w:rPr>
  </w:style>
  <w:style w:type="character" w:customStyle="1" w:styleId="copystyle">
    <w:name w:val="copystyle"/>
    <w:rsid w:val="00B94C51"/>
  </w:style>
  <w:style w:type="paragraph" w:customStyle="1" w:styleId="BlockTitle1">
    <w:name w:val="Block Title #1"/>
    <w:basedOn w:val="Heading1"/>
    <w:qFormat/>
    <w:rsid w:val="00B94C51"/>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val="0"/>
      <w:color w:val="000000"/>
      <w:kern w:val="32"/>
      <w:sz w:val="24"/>
    </w:rPr>
  </w:style>
  <w:style w:type="character" w:customStyle="1" w:styleId="boldciteCharChar1">
    <w:name w:val="bold cite Char Char1"/>
    <w:rsid w:val="00B94C51"/>
    <w:rPr>
      <w:rFonts w:ascii="Arial" w:hAnsi="Arial" w:cs="Arial"/>
      <w:b/>
      <w:bCs/>
      <w:kern w:val="32"/>
      <w:sz w:val="24"/>
      <w:szCs w:val="24"/>
      <w:lang w:val="en-US" w:eastAsia="en-US" w:bidi="ar-SA"/>
    </w:rPr>
  </w:style>
  <w:style w:type="character" w:customStyle="1" w:styleId="ReadUnderline">
    <w:name w:val="Read Underline"/>
    <w:rsid w:val="00B94C51"/>
    <w:rPr>
      <w:rFonts w:ascii="Arial" w:hAnsi="Arial"/>
      <w:b/>
      <w:sz w:val="18"/>
      <w:u w:val="thick"/>
    </w:rPr>
  </w:style>
  <w:style w:type="character" w:customStyle="1" w:styleId="ShrinkText">
    <w:name w:val="Shrink Text"/>
    <w:rsid w:val="00B94C51"/>
    <w:rPr>
      <w:sz w:val="16"/>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B94C51"/>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val="0"/>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B94C51"/>
    <w:rPr>
      <w:rFonts w:ascii="Century Gothic" w:eastAsia="Times New Roman" w:hAnsi="Century Gothic" w:cs="Arial"/>
      <w:spacing w:val="-20"/>
      <w:kern w:val="32"/>
      <w:sz w:val="36"/>
      <w:szCs w:val="32"/>
    </w:rPr>
  </w:style>
  <w:style w:type="paragraph" w:customStyle="1" w:styleId="story">
    <w:name w:val="story"/>
    <w:basedOn w:val="Normal"/>
    <w:uiPriority w:val="99"/>
    <w:qFormat/>
    <w:rsid w:val="00B94C51"/>
    <w:pPr>
      <w:spacing w:before="100" w:beforeAutospacing="1" w:after="100" w:afterAutospacing="1" w:line="240" w:lineRule="auto"/>
    </w:pPr>
    <w:rPr>
      <w:rFonts w:ascii="Verdana" w:eastAsia="Times New Roman" w:hAnsi="Verdana"/>
      <w:color w:val="000000"/>
      <w:szCs w:val="20"/>
    </w:rPr>
  </w:style>
  <w:style w:type="character" w:customStyle="1" w:styleId="klink">
    <w:name w:val="klink"/>
    <w:rsid w:val="00B94C51"/>
  </w:style>
  <w:style w:type="paragraph" w:customStyle="1" w:styleId="body-paragraph">
    <w:name w:val="body-paragraph"/>
    <w:basedOn w:val="Normal"/>
    <w:qFormat/>
    <w:rsid w:val="00B94C51"/>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B94C51"/>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B94C51"/>
    <w:pPr>
      <w:spacing w:after="0" w:line="240" w:lineRule="auto"/>
    </w:pPr>
    <w:rPr>
      <w:rFonts w:ascii="Arial Narrow" w:eastAsia="Times New Roman" w:hAnsi="Arial Narrow"/>
      <w:sz w:val="18"/>
    </w:rPr>
  </w:style>
  <w:style w:type="paragraph" w:customStyle="1" w:styleId="TagCite2">
    <w:name w:val="Tag/Cite"/>
    <w:basedOn w:val="Normal"/>
    <w:next w:val="Normal"/>
    <w:link w:val="TagCiteChar1"/>
    <w:qFormat/>
    <w:rsid w:val="00B94C51"/>
    <w:pPr>
      <w:spacing w:after="0" w:line="240" w:lineRule="auto"/>
    </w:pPr>
    <w:rPr>
      <w:rFonts w:ascii="Arial Narrow" w:eastAsia="Times New Roman" w:hAnsi="Arial Narrow"/>
      <w:b/>
    </w:rPr>
  </w:style>
  <w:style w:type="character" w:customStyle="1" w:styleId="TagCiteChar1">
    <w:name w:val="Tag/Cite Char"/>
    <w:link w:val="TagCite2"/>
    <w:rsid w:val="00B94C51"/>
    <w:rPr>
      <w:rFonts w:ascii="Arial Narrow" w:eastAsia="Times New Roman" w:hAnsi="Arial Narrow" w:cs="Calibri"/>
      <w:b/>
      <w:sz w:val="16"/>
    </w:rPr>
  </w:style>
  <w:style w:type="paragraph" w:customStyle="1" w:styleId="F4">
    <w:name w:val="F4"/>
    <w:basedOn w:val="Normal"/>
    <w:link w:val="F4Char"/>
    <w:qFormat/>
    <w:rsid w:val="00B94C51"/>
    <w:pPr>
      <w:spacing w:after="0" w:line="240" w:lineRule="auto"/>
      <w:ind w:left="288" w:right="288"/>
    </w:pPr>
    <w:rPr>
      <w:rFonts w:ascii="Arial Narrow" w:eastAsia="Times New Roman" w:hAnsi="Arial Narrow"/>
      <w:szCs w:val="20"/>
      <w:u w:val="single"/>
    </w:rPr>
  </w:style>
  <w:style w:type="character" w:customStyle="1" w:styleId="F4Char">
    <w:name w:val="F4 Char"/>
    <w:link w:val="F4"/>
    <w:rsid w:val="00B94C51"/>
    <w:rPr>
      <w:rFonts w:ascii="Arial Narrow" w:eastAsia="Times New Roman" w:hAnsi="Arial Narrow" w:cs="Calibri"/>
      <w:sz w:val="16"/>
      <w:szCs w:val="20"/>
      <w:u w:val="single"/>
    </w:rPr>
  </w:style>
  <w:style w:type="paragraph" w:customStyle="1" w:styleId="StyleCARD">
    <w:name w:val="Style CARD +"/>
    <w:basedOn w:val="Normal"/>
    <w:link w:val="StyleCARDChar"/>
    <w:qFormat/>
    <w:rsid w:val="00B94C51"/>
    <w:pPr>
      <w:spacing w:after="0" w:line="240" w:lineRule="auto"/>
      <w:ind w:left="300" w:right="288"/>
    </w:pPr>
    <w:rPr>
      <w:rFonts w:ascii="Arial Narrow" w:eastAsia="Times New Roman" w:hAnsi="Arial Narrow"/>
      <w:szCs w:val="20"/>
    </w:rPr>
  </w:style>
  <w:style w:type="character" w:customStyle="1" w:styleId="StyleCARDChar">
    <w:name w:val="Style CARD + Char"/>
    <w:link w:val="StyleCARD"/>
    <w:rsid w:val="00B94C51"/>
    <w:rPr>
      <w:rFonts w:ascii="Arial Narrow" w:eastAsia="Times New Roman" w:hAnsi="Arial Narrow" w:cs="Calibri"/>
      <w:sz w:val="16"/>
      <w:szCs w:val="20"/>
    </w:rPr>
  </w:style>
  <w:style w:type="paragraph" w:customStyle="1" w:styleId="UnderlinedText">
    <w:name w:val="Underlined Text"/>
    <w:basedOn w:val="Normal"/>
    <w:autoRedefine/>
    <w:qFormat/>
    <w:rsid w:val="00B94C51"/>
    <w:pPr>
      <w:spacing w:after="0" w:line="240" w:lineRule="auto"/>
    </w:pPr>
    <w:rPr>
      <w:b/>
    </w:rPr>
  </w:style>
  <w:style w:type="character" w:customStyle="1" w:styleId="noiconheadline">
    <w:name w:val="noicon_headline"/>
    <w:rsid w:val="00B94C51"/>
  </w:style>
  <w:style w:type="character" w:customStyle="1" w:styleId="CommentSubjectChar1">
    <w:name w:val="Comment Subject Char1"/>
    <w:basedOn w:val="CommentTextChar"/>
    <w:uiPriority w:val="99"/>
    <w:rsid w:val="00B94C51"/>
    <w:rPr>
      <w:rFonts w:ascii="Calibri" w:eastAsia="Calibri" w:hAnsi="Calibri" w:cs="Calibri"/>
      <w:b/>
      <w:bCs/>
      <w:sz w:val="16"/>
      <w:szCs w:val="20"/>
    </w:rPr>
  </w:style>
  <w:style w:type="paragraph" w:customStyle="1" w:styleId="tagCharChar">
    <w:name w:val="tag Char Char"/>
    <w:basedOn w:val="Normal"/>
    <w:link w:val="tagCharCharChar"/>
    <w:qFormat/>
    <w:rsid w:val="00B94C51"/>
    <w:pPr>
      <w:spacing w:after="0" w:line="240" w:lineRule="auto"/>
    </w:pPr>
    <w:rPr>
      <w:rFonts w:eastAsia="Times New Roman"/>
      <w:b/>
      <w:szCs w:val="20"/>
    </w:rPr>
  </w:style>
  <w:style w:type="character" w:customStyle="1" w:styleId="tagCharCharChar">
    <w:name w:val="tag Char Char Char"/>
    <w:link w:val="tagCharChar"/>
    <w:rsid w:val="00B94C51"/>
    <w:rPr>
      <w:rFonts w:ascii="Calibri" w:eastAsia="Times New Roman" w:hAnsi="Calibri" w:cs="Calibri"/>
      <w:b/>
      <w:sz w:val="16"/>
      <w:szCs w:val="20"/>
    </w:rPr>
  </w:style>
  <w:style w:type="character" w:customStyle="1" w:styleId="BlockTitleCharChar">
    <w:name w:val="Block Title Char Char"/>
    <w:rsid w:val="00B94C51"/>
    <w:rPr>
      <w:rFonts w:ascii="Georgia" w:hAnsi="Georgia" w:cs="Arial"/>
      <w:b/>
      <w:bCs/>
      <w:kern w:val="32"/>
      <w:sz w:val="28"/>
      <w:szCs w:val="32"/>
      <w:lang w:val="en-US" w:eastAsia="en-US" w:bidi="ar-SA"/>
    </w:rPr>
  </w:style>
  <w:style w:type="paragraph" w:styleId="MacroText">
    <w:name w:val="macro"/>
    <w:link w:val="MacroTextChar"/>
    <w:rsid w:val="00B94C51"/>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B94C51"/>
    <w:rPr>
      <w:rFonts w:ascii="Courier New" w:eastAsia="Times New Roman" w:hAnsi="Courier New" w:cs="Courier New"/>
      <w:sz w:val="20"/>
      <w:szCs w:val="20"/>
    </w:rPr>
  </w:style>
  <w:style w:type="character" w:customStyle="1" w:styleId="pp1">
    <w:name w:val="pp1"/>
    <w:rsid w:val="00B94C51"/>
    <w:rPr>
      <w:rFonts w:ascii="Times New Roman" w:hAnsi="Times New Roman" w:cs="Times New Roman" w:hint="default"/>
      <w:i w:val="0"/>
      <w:iCs w:val="0"/>
      <w:smallCaps w:val="0"/>
      <w:sz w:val="30"/>
      <w:szCs w:val="30"/>
    </w:rPr>
  </w:style>
  <w:style w:type="character" w:customStyle="1" w:styleId="prbodytext1">
    <w:name w:val="pr_bodytext1"/>
    <w:rsid w:val="00B94C51"/>
    <w:rPr>
      <w:rFonts w:ascii="Arial" w:hAnsi="Arial" w:cs="Arial" w:hint="default"/>
      <w:sz w:val="20"/>
      <w:szCs w:val="20"/>
    </w:rPr>
  </w:style>
  <w:style w:type="character" w:customStyle="1" w:styleId="italic">
    <w:name w:val="italic"/>
    <w:rsid w:val="00B94C51"/>
  </w:style>
  <w:style w:type="character" w:customStyle="1" w:styleId="marrontitulobig">
    <w:name w:val="marron_titulo_big"/>
    <w:rsid w:val="00B94C51"/>
  </w:style>
  <w:style w:type="character" w:customStyle="1" w:styleId="articlehead">
    <w:name w:val="articlehead"/>
    <w:rsid w:val="00B94C51"/>
  </w:style>
  <w:style w:type="character" w:customStyle="1" w:styleId="lead">
    <w:name w:val="lead"/>
    <w:rsid w:val="00B94C51"/>
  </w:style>
  <w:style w:type="character" w:customStyle="1" w:styleId="manchettebig2">
    <w:name w:val="manchettebig2"/>
    <w:rsid w:val="00B94C51"/>
  </w:style>
  <w:style w:type="character" w:customStyle="1" w:styleId="blue3">
    <w:name w:val="blue3"/>
    <w:rsid w:val="00B94C51"/>
  </w:style>
  <w:style w:type="paragraph" w:customStyle="1" w:styleId="issuedetails">
    <w:name w:val="issue_details"/>
    <w:basedOn w:val="Normal"/>
    <w:uiPriority w:val="99"/>
    <w:qFormat/>
    <w:rsid w:val="00B94C51"/>
    <w:pPr>
      <w:spacing w:before="100" w:beforeAutospacing="1" w:after="100" w:afterAutospacing="1" w:line="240" w:lineRule="auto"/>
    </w:pPr>
    <w:rPr>
      <w:rFonts w:eastAsia="Times New Roman"/>
    </w:rPr>
  </w:style>
  <w:style w:type="character" w:customStyle="1" w:styleId="over-title">
    <w:name w:val="over-title"/>
    <w:rsid w:val="00B94C51"/>
  </w:style>
  <w:style w:type="character" w:customStyle="1" w:styleId="contentheader">
    <w:name w:val="contentheader"/>
    <w:rsid w:val="00B94C51"/>
  </w:style>
  <w:style w:type="paragraph" w:customStyle="1" w:styleId="TxBrp2">
    <w:name w:val="TxBr_p2"/>
    <w:basedOn w:val="Normal"/>
    <w:qFormat/>
    <w:rsid w:val="00B94C51"/>
    <w:pPr>
      <w:tabs>
        <w:tab w:val="left" w:pos="425"/>
      </w:tabs>
      <w:autoSpaceDE w:val="0"/>
      <w:autoSpaceDN w:val="0"/>
      <w:adjustRightInd w:val="0"/>
      <w:spacing w:after="0" w:line="232" w:lineRule="atLeast"/>
      <w:ind w:left="1015"/>
    </w:pPr>
    <w:rPr>
      <w:rFonts w:eastAsia="Times New Roman"/>
    </w:rPr>
  </w:style>
  <w:style w:type="character" w:customStyle="1" w:styleId="Stylecites10ptNotBoldChar">
    <w:name w:val="Style cites + 10 pt Not Bold Char"/>
    <w:rsid w:val="00B94C51"/>
    <w:rPr>
      <w:rFonts w:eastAsia="SimSun"/>
      <w:szCs w:val="24"/>
      <w:lang w:val="en-US" w:eastAsia="zh-CN" w:bidi="ar-SA"/>
    </w:rPr>
  </w:style>
  <w:style w:type="character" w:customStyle="1" w:styleId="tagscharchar0">
    <w:name w:val="tagscharchar"/>
    <w:rsid w:val="00B94C51"/>
  </w:style>
  <w:style w:type="paragraph" w:customStyle="1" w:styleId="cite20">
    <w:name w:val="cite2"/>
    <w:basedOn w:val="Normal"/>
    <w:qFormat/>
    <w:rsid w:val="00B94C51"/>
    <w:pPr>
      <w:spacing w:after="0" w:line="240" w:lineRule="auto"/>
    </w:pPr>
    <w:rPr>
      <w:rFonts w:eastAsia="Times New Roman"/>
      <w:color w:val="000000"/>
      <w:szCs w:val="20"/>
    </w:rPr>
  </w:style>
  <w:style w:type="character" w:customStyle="1" w:styleId="btx">
    <w:name w:val="btx"/>
    <w:rsid w:val="00B94C51"/>
  </w:style>
  <w:style w:type="character" w:customStyle="1" w:styleId="bhl">
    <w:name w:val="bhl"/>
    <w:rsid w:val="00B94C51"/>
  </w:style>
  <w:style w:type="character" w:customStyle="1" w:styleId="FontStyle13">
    <w:name w:val="Font Style13"/>
    <w:uiPriority w:val="99"/>
    <w:rsid w:val="00B94C51"/>
    <w:rPr>
      <w:rFonts w:ascii="Times New Roman" w:hAnsi="Times New Roman" w:cs="Times New Roman"/>
      <w:sz w:val="18"/>
      <w:szCs w:val="18"/>
    </w:rPr>
  </w:style>
  <w:style w:type="character" w:customStyle="1" w:styleId="FontStyle11">
    <w:name w:val="Font Style11"/>
    <w:uiPriority w:val="99"/>
    <w:rsid w:val="00B94C51"/>
    <w:rPr>
      <w:rFonts w:ascii="Times New Roman" w:hAnsi="Times New Roman" w:cs="Times New Roman"/>
      <w:b/>
      <w:bCs/>
      <w:sz w:val="24"/>
      <w:szCs w:val="24"/>
    </w:rPr>
  </w:style>
  <w:style w:type="character" w:customStyle="1" w:styleId="FontStyle12">
    <w:name w:val="Font Style12"/>
    <w:uiPriority w:val="99"/>
    <w:rsid w:val="00B94C51"/>
    <w:rPr>
      <w:rFonts w:ascii="Times New Roman" w:hAnsi="Times New Roman" w:cs="Times New Roman"/>
      <w:sz w:val="24"/>
      <w:szCs w:val="24"/>
    </w:rPr>
  </w:style>
  <w:style w:type="character" w:customStyle="1" w:styleId="FontStyle14">
    <w:name w:val="Font Style14"/>
    <w:uiPriority w:val="99"/>
    <w:rsid w:val="00B94C51"/>
    <w:rPr>
      <w:rFonts w:ascii="Times New Roman" w:hAnsi="Times New Roman" w:cs="Times New Roman"/>
      <w:i/>
      <w:iCs/>
      <w:sz w:val="18"/>
      <w:szCs w:val="18"/>
    </w:rPr>
  </w:style>
  <w:style w:type="character" w:customStyle="1" w:styleId="FontStyle15">
    <w:name w:val="Font Style15"/>
    <w:uiPriority w:val="99"/>
    <w:rsid w:val="00B94C51"/>
    <w:rPr>
      <w:rFonts w:ascii="Times New Roman" w:hAnsi="Times New Roman" w:cs="Times New Roman"/>
      <w:b/>
      <w:bCs/>
      <w:sz w:val="18"/>
      <w:szCs w:val="18"/>
    </w:rPr>
  </w:style>
  <w:style w:type="character" w:customStyle="1" w:styleId="FontStyle16">
    <w:name w:val="Font Style16"/>
    <w:uiPriority w:val="99"/>
    <w:rsid w:val="00B94C51"/>
    <w:rPr>
      <w:rFonts w:ascii="Times New Roman" w:hAnsi="Times New Roman" w:cs="Times New Roman"/>
      <w:b/>
      <w:bCs/>
      <w:spacing w:val="-20"/>
      <w:sz w:val="16"/>
      <w:szCs w:val="16"/>
    </w:rPr>
  </w:style>
  <w:style w:type="character" w:customStyle="1" w:styleId="FontStyle17">
    <w:name w:val="Font Style17"/>
    <w:uiPriority w:val="99"/>
    <w:rsid w:val="00B94C51"/>
    <w:rPr>
      <w:rFonts w:ascii="Times New Roman" w:hAnsi="Times New Roman" w:cs="Times New Roman"/>
      <w:b/>
      <w:bCs/>
      <w:sz w:val="10"/>
      <w:szCs w:val="10"/>
    </w:rPr>
  </w:style>
  <w:style w:type="character" w:customStyle="1" w:styleId="in-widget">
    <w:name w:val="in-widget"/>
    <w:rsid w:val="00B94C51"/>
  </w:style>
  <w:style w:type="paragraph" w:customStyle="1" w:styleId="bodycopyindent">
    <w:name w:val="bodycopyindent"/>
    <w:basedOn w:val="Normal"/>
    <w:uiPriority w:val="99"/>
    <w:qFormat/>
    <w:rsid w:val="00B94C51"/>
    <w:pPr>
      <w:spacing w:before="100" w:beforeAutospacing="1" w:after="100" w:afterAutospacing="1" w:line="240" w:lineRule="auto"/>
    </w:pPr>
    <w:rPr>
      <w:rFonts w:eastAsia="Times New Roman"/>
    </w:rPr>
  </w:style>
  <w:style w:type="character" w:customStyle="1" w:styleId="copyright">
    <w:name w:val="copyright"/>
    <w:rsid w:val="00B94C51"/>
  </w:style>
  <w:style w:type="character" w:customStyle="1" w:styleId="spanstyle">
    <w:name w:val="spanstyle"/>
    <w:rsid w:val="00B94C51"/>
  </w:style>
  <w:style w:type="character" w:customStyle="1" w:styleId="ssl3">
    <w:name w:val="ss_l3"/>
    <w:rsid w:val="00B94C51"/>
  </w:style>
  <w:style w:type="character" w:customStyle="1" w:styleId="bold">
    <w:name w:val="bold"/>
    <w:rsid w:val="00B94C51"/>
  </w:style>
  <w:style w:type="paragraph" w:customStyle="1" w:styleId="StyleUnderlineChar11pt3">
    <w:name w:val="Style Underline Char + 11 pt3"/>
    <w:link w:val="StyleUnderlineChar11pt3Char"/>
    <w:qFormat/>
    <w:rsid w:val="00B94C51"/>
    <w:pPr>
      <w:spacing w:after="200" w:line="276" w:lineRule="auto"/>
    </w:pPr>
    <w:rPr>
      <w:rFonts w:ascii="Arial Narrow" w:eastAsia="Times New Roman" w:hAnsi="Arial Narrow"/>
      <w:sz w:val="22"/>
      <w:u w:val="single"/>
    </w:rPr>
  </w:style>
  <w:style w:type="character" w:customStyle="1" w:styleId="StyleUnderlineChar11pt3Char">
    <w:name w:val="Style Underline Char + 11 pt3 Char"/>
    <w:basedOn w:val="DefaultParagraphFont"/>
    <w:link w:val="StyleUnderlineChar11pt3"/>
    <w:rsid w:val="00B94C51"/>
    <w:rPr>
      <w:rFonts w:ascii="Arial Narrow" w:eastAsia="Times New Roman" w:hAnsi="Arial Narrow"/>
      <w:sz w:val="22"/>
      <w:u w:val="single"/>
    </w:rPr>
  </w:style>
  <w:style w:type="paragraph" w:customStyle="1" w:styleId="StyleUnderlineChar11ptBold3">
    <w:name w:val="Style Underline Char + 11 pt Bold3"/>
    <w:link w:val="StyleUnderlineChar11ptBold3Char"/>
    <w:qFormat/>
    <w:rsid w:val="00B94C51"/>
    <w:pPr>
      <w:spacing w:after="200" w:line="276" w:lineRule="auto"/>
    </w:pPr>
    <w:rPr>
      <w:rFonts w:ascii="Arial Narrow" w:eastAsia="Times New Roman" w:hAnsi="Arial Narrow"/>
      <w:b/>
      <w:bCs/>
      <w:sz w:val="22"/>
      <w:u w:val="single"/>
    </w:rPr>
  </w:style>
  <w:style w:type="character" w:customStyle="1" w:styleId="StyleUnderlineChar11ptBold3Char">
    <w:name w:val="Style Underline Char + 11 pt Bold3 Char"/>
    <w:basedOn w:val="DefaultParagraphFont"/>
    <w:link w:val="StyleUnderlineChar11ptBold3"/>
    <w:rsid w:val="00B94C51"/>
    <w:rPr>
      <w:rFonts w:ascii="Arial Narrow" w:eastAsia="Times New Roman" w:hAnsi="Arial Narrow"/>
      <w:b/>
      <w:bCs/>
      <w:sz w:val="22"/>
      <w:u w:val="single"/>
    </w:rPr>
  </w:style>
  <w:style w:type="paragraph" w:customStyle="1" w:styleId="StyleUnderlineChar11pt">
    <w:name w:val="Style Underline Char + 11 pt"/>
    <w:link w:val="StyleUnderlineChar11ptChar"/>
    <w:qFormat/>
    <w:rsid w:val="00B94C51"/>
    <w:pPr>
      <w:spacing w:after="200" w:line="276" w:lineRule="auto"/>
    </w:pPr>
    <w:rPr>
      <w:rFonts w:ascii="Arial Narrow" w:eastAsia="Times New Roman" w:hAnsi="Arial Narrow"/>
      <w:sz w:val="22"/>
      <w:u w:val="single"/>
    </w:rPr>
  </w:style>
  <w:style w:type="character" w:customStyle="1" w:styleId="StyleUnderlineChar11ptChar">
    <w:name w:val="Style Underline Char + 11 pt Char"/>
    <w:basedOn w:val="DefaultParagraphFont"/>
    <w:link w:val="StyleUnderlineChar11pt"/>
    <w:rsid w:val="00B94C51"/>
    <w:rPr>
      <w:rFonts w:ascii="Arial Narrow" w:eastAsia="Times New Roman" w:hAnsi="Arial Narrow"/>
      <w:sz w:val="22"/>
      <w:u w:val="single"/>
    </w:rPr>
  </w:style>
  <w:style w:type="paragraph" w:customStyle="1" w:styleId="StyleUnderlineChar11ptBold">
    <w:name w:val="Style Underline Char + 11 pt Bold"/>
    <w:link w:val="StyleUnderlineChar11ptBoldChar"/>
    <w:qFormat/>
    <w:rsid w:val="00B94C51"/>
    <w:pPr>
      <w:spacing w:after="200" w:line="276" w:lineRule="auto"/>
    </w:pPr>
    <w:rPr>
      <w:rFonts w:ascii="Arial Narrow" w:eastAsia="Times New Roman" w:hAnsi="Arial Narrow"/>
      <w:b/>
      <w:bCs/>
      <w:sz w:val="22"/>
      <w:u w:val="single"/>
    </w:rPr>
  </w:style>
  <w:style w:type="character" w:customStyle="1" w:styleId="StyleUnderlineChar11ptBoldChar">
    <w:name w:val="Style Underline Char + 11 pt Bold Char"/>
    <w:basedOn w:val="DefaultParagraphFont"/>
    <w:link w:val="StyleUnderlineChar11ptBold"/>
    <w:rsid w:val="00B94C51"/>
    <w:rPr>
      <w:rFonts w:ascii="Arial Narrow" w:eastAsia="Times New Roman" w:hAnsi="Arial Narrow"/>
      <w:b/>
      <w:bCs/>
      <w:sz w:val="22"/>
      <w:u w:val="single"/>
    </w:rPr>
  </w:style>
  <w:style w:type="paragraph" w:customStyle="1" w:styleId="tussenkop">
    <w:name w:val="tussenkop"/>
    <w:basedOn w:val="Normal"/>
    <w:uiPriority w:val="99"/>
    <w:qFormat/>
    <w:rsid w:val="00B94C51"/>
    <w:pPr>
      <w:spacing w:before="100" w:beforeAutospacing="1" w:after="100" w:afterAutospacing="1" w:line="240" w:lineRule="auto"/>
    </w:pPr>
    <w:rPr>
      <w:rFonts w:eastAsia="Times New Roman"/>
    </w:rPr>
  </w:style>
  <w:style w:type="paragraph" w:customStyle="1" w:styleId="text1">
    <w:name w:val="text1"/>
    <w:basedOn w:val="Normal"/>
    <w:autoRedefine/>
    <w:qFormat/>
    <w:rsid w:val="00B94C51"/>
    <w:pPr>
      <w:spacing w:after="0" w:line="240" w:lineRule="auto"/>
    </w:pPr>
    <w:rPr>
      <w:rFonts w:eastAsia="Times New Roman"/>
      <w:szCs w:val="20"/>
    </w:rPr>
  </w:style>
  <w:style w:type="character" w:customStyle="1" w:styleId="docnumbertitle">
    <w:name w:val="doc_number_title"/>
    <w:basedOn w:val="DefaultParagraphFont"/>
    <w:rsid w:val="00B94C51"/>
  </w:style>
  <w:style w:type="character" w:customStyle="1" w:styleId="HotRouteChar0">
    <w:name w:val="Hot Route Char"/>
    <w:link w:val="HotRoute0"/>
    <w:rsid w:val="00B94C51"/>
    <w:rPr>
      <w:rFonts w:ascii="Calibri" w:eastAsia="Calibri" w:hAnsi="Calibri" w:cs="Calibri"/>
      <w:color w:val="000000"/>
      <w:sz w:val="16"/>
    </w:rPr>
  </w:style>
  <w:style w:type="paragraph" w:customStyle="1" w:styleId="Style6">
    <w:name w:val="Style6"/>
    <w:basedOn w:val="Normal"/>
    <w:link w:val="Style6Char"/>
    <w:autoRedefine/>
    <w:qFormat/>
    <w:rsid w:val="00B94C51"/>
    <w:pPr>
      <w:spacing w:after="0" w:line="240" w:lineRule="auto"/>
    </w:pPr>
    <w:rPr>
      <w:b/>
    </w:rPr>
  </w:style>
  <w:style w:type="character" w:customStyle="1" w:styleId="Style6Char">
    <w:name w:val="Style6 Char"/>
    <w:basedOn w:val="DefaultParagraphFont"/>
    <w:link w:val="Style6"/>
    <w:rsid w:val="00B94C51"/>
    <w:rPr>
      <w:rFonts w:ascii="Calibri" w:hAnsi="Calibri" w:cs="Calibri"/>
      <w:b/>
      <w:sz w:val="16"/>
    </w:rPr>
  </w:style>
  <w:style w:type="paragraph" w:customStyle="1" w:styleId="Style11">
    <w:name w:val="Style11"/>
    <w:basedOn w:val="Normal"/>
    <w:link w:val="Style11Char"/>
    <w:qFormat/>
    <w:rsid w:val="00B94C51"/>
    <w:pPr>
      <w:spacing w:after="0" w:line="240" w:lineRule="auto"/>
    </w:pPr>
    <w:rPr>
      <w:rFonts w:eastAsia="Times New Roman"/>
      <w:b/>
      <w:szCs w:val="20"/>
      <w:u w:val="thick"/>
    </w:rPr>
  </w:style>
  <w:style w:type="character" w:customStyle="1" w:styleId="Style11Char">
    <w:name w:val="Style11 Char"/>
    <w:basedOn w:val="DefaultParagraphFont"/>
    <w:link w:val="Style11"/>
    <w:rsid w:val="00B94C51"/>
    <w:rPr>
      <w:rFonts w:ascii="Calibri" w:eastAsia="Times New Roman" w:hAnsi="Calibri" w:cs="Calibri"/>
      <w:b/>
      <w:sz w:val="16"/>
      <w:szCs w:val="20"/>
      <w:u w:val="thick"/>
    </w:rPr>
  </w:style>
  <w:style w:type="paragraph" w:customStyle="1" w:styleId="Style12">
    <w:name w:val="Style12"/>
    <w:basedOn w:val="Normal"/>
    <w:link w:val="Style12Char"/>
    <w:qFormat/>
    <w:rsid w:val="00B94C51"/>
    <w:pPr>
      <w:spacing w:after="0" w:line="240" w:lineRule="auto"/>
    </w:pPr>
    <w:rPr>
      <w:rFonts w:eastAsia="Times New Roman"/>
      <w:b/>
      <w:u w:val="thick"/>
    </w:rPr>
  </w:style>
  <w:style w:type="character" w:customStyle="1" w:styleId="Style12Char">
    <w:name w:val="Style12 Char"/>
    <w:basedOn w:val="DefaultParagraphFont"/>
    <w:link w:val="Style12"/>
    <w:rsid w:val="00B94C51"/>
    <w:rPr>
      <w:rFonts w:ascii="Calibri" w:eastAsia="Times New Roman" w:hAnsi="Calibri" w:cs="Calibri"/>
      <w:b/>
      <w:sz w:val="16"/>
      <w:u w:val="thick"/>
    </w:rPr>
  </w:style>
  <w:style w:type="character" w:customStyle="1" w:styleId="StyleUnderlineChar9pt">
    <w:name w:val="Style Underline Char + 9 pt"/>
    <w:basedOn w:val="DefaultParagraphFont"/>
    <w:rsid w:val="00B94C51"/>
    <w:rPr>
      <w:rFonts w:ascii="Times New Roman" w:hAnsi="Times New Roman"/>
      <w:sz w:val="20"/>
      <w:u w:val="single"/>
      <w:lang w:val="en-US" w:eastAsia="en-US" w:bidi="ar-SA"/>
    </w:rPr>
  </w:style>
  <w:style w:type="character" w:customStyle="1" w:styleId="StyleUnderlineChar9ptBold">
    <w:name w:val="Style Underline Char + 9 pt Bold"/>
    <w:basedOn w:val="DefaultParagraphFont"/>
    <w:rsid w:val="00B94C51"/>
    <w:rPr>
      <w:rFonts w:ascii="Times New Roman" w:hAnsi="Times New Roman"/>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B94C51"/>
    <w:rPr>
      <w:rFonts w:ascii="Times New Roman" w:hAnsi="Times New Roman"/>
      <w:sz w:val="20"/>
      <w:u w:val="single"/>
      <w:bdr w:val="single" w:sz="4" w:space="0" w:color="auto" w:frame="1"/>
      <w:lang w:val="en-US" w:eastAsia="en-US" w:bidi="ar-SA"/>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B94C51"/>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B94C51"/>
    <w:pPr>
      <w:spacing w:after="0" w:line="240" w:lineRule="auto"/>
    </w:pPr>
    <w:rPr>
      <w:rFonts w:ascii="Times New Roman" w:eastAsia="Times New Roman" w:hAnsi="Times New Roman" w:cs="Times New Roman"/>
      <w:sz w:val="24"/>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B94C51"/>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B94C51"/>
    <w:pPr>
      <w:spacing w:after="0" w:line="240" w:lineRule="auto"/>
    </w:pPr>
    <w:rPr>
      <w:rFonts w:ascii="Times New Roman" w:eastAsia="Times New Roman" w:hAnsi="Times New Roman" w:cs="Times New Roman"/>
      <w:b/>
      <w:sz w:val="24"/>
      <w:u w:val="single"/>
    </w:rPr>
  </w:style>
  <w:style w:type="character" w:customStyle="1" w:styleId="StyleStyleBoldUnderlineIntenseEmphasisUnderlineapple-style-s">
    <w:name w:val="Style Style Bold UnderlineIntense EmphasisUnderlineapple-style-s..."/>
    <w:basedOn w:val="DefaultParagraphFont"/>
    <w:rsid w:val="00B94C51"/>
    <w:rPr>
      <w:b w:val="0"/>
      <w:bCs w:val="0"/>
      <w:sz w:val="22"/>
      <w:u w:val="single"/>
      <w:bdr w:val="none" w:sz="0" w:space="0" w:color="auto"/>
    </w:rPr>
  </w:style>
  <w:style w:type="character" w:customStyle="1" w:styleId="pmterms1">
    <w:name w:val="pmterms1"/>
    <w:rsid w:val="00B94C51"/>
  </w:style>
  <w:style w:type="character" w:customStyle="1" w:styleId="title1">
    <w:name w:val="title1"/>
    <w:basedOn w:val="DefaultParagraphFont"/>
    <w:rsid w:val="00B94C51"/>
  </w:style>
  <w:style w:type="paragraph" w:customStyle="1" w:styleId="Cardd">
    <w:name w:val="Cardd"/>
    <w:basedOn w:val="Normal"/>
    <w:uiPriority w:val="4"/>
    <w:qFormat/>
    <w:rsid w:val="00B94C51"/>
    <w:pPr>
      <w:spacing w:after="0" w:line="240" w:lineRule="auto"/>
      <w:ind w:left="288" w:right="288"/>
    </w:pPr>
  </w:style>
  <w:style w:type="character" w:customStyle="1" w:styleId="2">
    <w:name w:val="2"/>
    <w:rsid w:val="00B94C51"/>
    <w:rPr>
      <w:rFonts w:cs="Arial"/>
      <w:bCs/>
      <w:sz w:val="20"/>
      <w:u w:val="single"/>
      <w:lang w:val="en-US" w:eastAsia="en-US" w:bidi="ar-SA"/>
    </w:rPr>
  </w:style>
  <w:style w:type="paragraph" w:customStyle="1" w:styleId="MinimizedText">
    <w:name w:val="Minimized Text"/>
    <w:link w:val="MinimizedTextChar"/>
    <w:qFormat/>
    <w:rsid w:val="00B94C51"/>
    <w:pPr>
      <w:spacing w:after="160" w:line="259" w:lineRule="auto"/>
    </w:pPr>
    <w:rPr>
      <w:rFonts w:eastAsiaTheme="minorHAnsi"/>
      <w:sz w:val="16"/>
      <w:szCs w:val="22"/>
    </w:rPr>
  </w:style>
  <w:style w:type="character" w:customStyle="1" w:styleId="MinimizedTextChar">
    <w:name w:val="Minimized Text Char"/>
    <w:link w:val="MinimizedText"/>
    <w:rsid w:val="00B94C51"/>
    <w:rPr>
      <w:rFonts w:eastAsiaTheme="minorHAnsi"/>
      <w:sz w:val="16"/>
      <w:szCs w:val="22"/>
    </w:rPr>
  </w:style>
  <w:style w:type="paragraph" w:customStyle="1" w:styleId="StyleMinimizedText11pt">
    <w:name w:val="Style Minimized Text + 11 pt"/>
    <w:basedOn w:val="MinimizedText"/>
    <w:link w:val="StyleMinimizedText11ptChar"/>
    <w:qFormat/>
    <w:rsid w:val="00B94C51"/>
    <w:rPr>
      <w:sz w:val="20"/>
    </w:rPr>
  </w:style>
  <w:style w:type="character" w:customStyle="1" w:styleId="StyleMinimizedText11ptChar">
    <w:name w:val="Style Minimized Text + 11 pt Char"/>
    <w:basedOn w:val="MinimizedTextChar"/>
    <w:link w:val="StyleMinimizedText11pt"/>
    <w:rsid w:val="00B94C51"/>
    <w:rPr>
      <w:rFonts w:eastAsiaTheme="minorHAnsi"/>
      <w:sz w:val="20"/>
      <w:szCs w:val="22"/>
    </w:rPr>
  </w:style>
  <w:style w:type="character" w:customStyle="1" w:styleId="SubtitleChar1">
    <w:name w:val="Subtitle Char1"/>
    <w:aliases w:val="Underlined card text Char1"/>
    <w:basedOn w:val="DefaultParagraphFont"/>
    <w:uiPriority w:val="99"/>
    <w:rsid w:val="00B94C51"/>
    <w:rPr>
      <w:rFonts w:eastAsiaTheme="minorEastAsia"/>
      <w:color w:val="5A5A5A" w:themeColor="text1" w:themeTint="A5"/>
      <w:spacing w:val="15"/>
    </w:rPr>
  </w:style>
  <w:style w:type="character" w:customStyle="1" w:styleId="Style11ptBoldUnderline">
    <w:name w:val="Style 11 pt Bold Underline"/>
    <w:rsid w:val="00B94C51"/>
    <w:rPr>
      <w:b/>
      <w:bCs/>
      <w:sz w:val="20"/>
      <w:u w:val="single"/>
    </w:rPr>
  </w:style>
  <w:style w:type="character" w:customStyle="1" w:styleId="erasure">
    <w:name w:val="erasure"/>
    <w:rsid w:val="00B94C51"/>
    <w:rPr>
      <w:rFonts w:ascii="Arial" w:hAnsi="Arial" w:cs="Arial" w:hint="default"/>
      <w:strike/>
      <w:color w:val="000000"/>
      <w:szCs w:val="22"/>
      <w:vertAlign w:val="baseline"/>
    </w:rPr>
  </w:style>
  <w:style w:type="character" w:customStyle="1" w:styleId="Debate-EmphasizedText-F5Char">
    <w:name w:val="Debate- Emphasized Text- F5 Char"/>
    <w:link w:val="Debate-EmphasizedText-F5"/>
    <w:locked/>
    <w:rsid w:val="00B94C51"/>
    <w:rPr>
      <w:rFonts w:ascii="Georgia" w:hAnsi="Georgia" w:cs="Verdana"/>
      <w:u w:val="single"/>
    </w:rPr>
  </w:style>
  <w:style w:type="paragraph" w:customStyle="1" w:styleId="Debate-EmphasizedText-F5">
    <w:name w:val="Debate- Emphasized Text- F5"/>
    <w:basedOn w:val="Normal"/>
    <w:link w:val="Debate-EmphasizedText-F5Char"/>
    <w:qFormat/>
    <w:rsid w:val="00B94C51"/>
    <w:pPr>
      <w:spacing w:after="200" w:line="240" w:lineRule="auto"/>
      <w:contextualSpacing/>
    </w:pPr>
    <w:rPr>
      <w:rFonts w:ascii="Georgia" w:hAnsi="Georgia" w:cs="Verdana"/>
      <w:sz w:val="24"/>
      <w:u w:val="single"/>
    </w:rPr>
  </w:style>
  <w:style w:type="character" w:customStyle="1" w:styleId="Debate-CardTextUnderlined-F3Char">
    <w:name w:val="Debate- Card Text Underlined- F3 Char"/>
    <w:link w:val="Debate-CardTextUnderlined-F3"/>
    <w:locked/>
    <w:rsid w:val="00B94C51"/>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B94C51"/>
    <w:pPr>
      <w:spacing w:after="200" w:line="240" w:lineRule="auto"/>
      <w:contextualSpacing/>
    </w:pPr>
    <w:rPr>
      <w:rFonts w:ascii="Georgia" w:hAnsi="Georgia" w:cs="Verdana"/>
      <w:sz w:val="24"/>
      <w:u w:val="single"/>
    </w:rPr>
  </w:style>
  <w:style w:type="paragraph" w:customStyle="1" w:styleId="CardT1">
    <w:name w:val="CardT1"/>
    <w:basedOn w:val="Normal"/>
    <w:link w:val="CardT1Char"/>
    <w:qFormat/>
    <w:rsid w:val="00B94C51"/>
    <w:pPr>
      <w:spacing w:after="0" w:line="240" w:lineRule="auto"/>
      <w:jc w:val="both"/>
    </w:pPr>
    <w:rPr>
      <w:rFonts w:eastAsia="Calibri"/>
      <w:kern w:val="2"/>
      <w:sz w:val="14"/>
      <w:szCs w:val="14"/>
      <w:lang w:eastAsia="zh-TW"/>
    </w:rPr>
  </w:style>
  <w:style w:type="character" w:customStyle="1" w:styleId="CardT1Char">
    <w:name w:val="CardT1 Char"/>
    <w:link w:val="CardT1"/>
    <w:rsid w:val="00B94C51"/>
    <w:rPr>
      <w:rFonts w:ascii="Calibri" w:eastAsia="Calibri" w:hAnsi="Calibri" w:cs="Calibri"/>
      <w:kern w:val="2"/>
      <w:sz w:val="14"/>
      <w:szCs w:val="14"/>
      <w:lang w:eastAsia="zh-TW"/>
    </w:rPr>
  </w:style>
  <w:style w:type="character" w:customStyle="1" w:styleId="CardCite1">
    <w:name w:val="CardCite1"/>
    <w:qFormat/>
    <w:rsid w:val="00B94C51"/>
    <w:rPr>
      <w:rFonts w:ascii="Times New Roman" w:hAnsi="Times New Roman"/>
      <w:b/>
      <w:sz w:val="22"/>
      <w:szCs w:val="22"/>
      <w:u w:val="single"/>
      <w:lang w:val="en-US" w:eastAsia="en-US" w:bidi="ar-SA"/>
    </w:rPr>
  </w:style>
  <w:style w:type="paragraph" w:customStyle="1" w:styleId="CardText3">
    <w:name w:val="CardText"/>
    <w:basedOn w:val="Normal"/>
    <w:next w:val="Normal"/>
    <w:link w:val="CardTextChar2"/>
    <w:qFormat/>
    <w:rsid w:val="00B94C51"/>
    <w:pPr>
      <w:spacing w:after="0" w:line="240" w:lineRule="auto"/>
      <w:ind w:left="288" w:right="288"/>
    </w:pPr>
    <w:rPr>
      <w:rFonts w:eastAsia="Times New Roman"/>
      <w:szCs w:val="20"/>
    </w:rPr>
  </w:style>
  <w:style w:type="character" w:customStyle="1" w:styleId="CardTextChar2">
    <w:name w:val="CardText Char"/>
    <w:basedOn w:val="DefaultParagraphFont"/>
    <w:link w:val="CardText3"/>
    <w:rsid w:val="00B94C51"/>
    <w:rPr>
      <w:rFonts w:ascii="Calibri" w:eastAsia="Times New Roman" w:hAnsi="Calibri" w:cs="Calibri"/>
      <w:sz w:val="16"/>
      <w:szCs w:val="20"/>
    </w:rPr>
  </w:style>
  <w:style w:type="character" w:customStyle="1" w:styleId="CardIndentedChar">
    <w:name w:val="Card (Indented) Char"/>
    <w:basedOn w:val="DefaultParagraphFont"/>
    <w:link w:val="CardIndented"/>
    <w:rsid w:val="00B94C51"/>
    <w:rPr>
      <w:rFonts w:ascii="Calibri" w:hAnsi="Calibri" w:cs="Calibri"/>
      <w:sz w:val="16"/>
    </w:rPr>
  </w:style>
  <w:style w:type="character" w:customStyle="1" w:styleId="StyleUnderline3">
    <w:name w:val="Style Underline3"/>
    <w:basedOn w:val="DefaultParagraphFont"/>
    <w:rsid w:val="00B94C51"/>
    <w:rPr>
      <w:u w:val="single"/>
    </w:rPr>
  </w:style>
  <w:style w:type="character" w:customStyle="1" w:styleId="addmd">
    <w:name w:val="addmd"/>
    <w:basedOn w:val="DefaultParagraphFont"/>
    <w:rsid w:val="00B94C51"/>
  </w:style>
  <w:style w:type="character" w:customStyle="1" w:styleId="MinimizeChar">
    <w:name w:val="Minimize Char"/>
    <w:basedOn w:val="cardChar"/>
    <w:locked/>
    <w:rsid w:val="00B94C51"/>
    <w:rPr>
      <w:rFonts w:ascii="Calibri" w:eastAsiaTheme="minorHAnsi" w:hAnsi="Calibri" w:cs="Calibri"/>
      <w:sz w:val="24"/>
      <w:lang w:eastAsia="en-US"/>
    </w:rPr>
  </w:style>
  <w:style w:type="character" w:customStyle="1" w:styleId="StyleUnderline4">
    <w:name w:val="Style Underline4"/>
    <w:basedOn w:val="DefaultParagraphFont"/>
    <w:rsid w:val="00B94C51"/>
    <w:rPr>
      <w:u w:val="single"/>
    </w:rPr>
  </w:style>
  <w:style w:type="character" w:customStyle="1" w:styleId="Heading6Char1">
    <w:name w:val="Heading 6 Char1"/>
    <w:aliases w:val="Title (no index) Char1"/>
    <w:basedOn w:val="DefaultParagraphFont"/>
    <w:uiPriority w:val="9"/>
    <w:semiHidden/>
    <w:rsid w:val="00B94C51"/>
    <w:rPr>
      <w:rFonts w:asciiTheme="majorHAnsi" w:eastAsiaTheme="majorEastAsia" w:hAnsiTheme="majorHAnsi" w:cstheme="majorBidi"/>
      <w:color w:val="243F60" w:themeColor="accent1" w:themeShade="7F"/>
      <w:sz w:val="22"/>
      <w:szCs w:val="22"/>
    </w:rPr>
  </w:style>
  <w:style w:type="character" w:customStyle="1" w:styleId="CommentTextChar1">
    <w:name w:val="Comment Text Char1"/>
    <w:basedOn w:val="DefaultParagraphFont"/>
    <w:uiPriority w:val="99"/>
    <w:rsid w:val="00B94C51"/>
    <w:rPr>
      <w:rFonts w:ascii="Times New Roman" w:hAnsi="Times New Roman" w:cs="Times New Roman"/>
      <w:sz w:val="20"/>
      <w:szCs w:val="20"/>
    </w:rPr>
  </w:style>
  <w:style w:type="character" w:customStyle="1" w:styleId="HTMLPreformattedChar1">
    <w:name w:val="HTML Preformatted Char1"/>
    <w:basedOn w:val="DefaultParagraphFont"/>
    <w:uiPriority w:val="99"/>
    <w:rsid w:val="00B94C51"/>
    <w:rPr>
      <w:rFonts w:ascii="Consolas" w:hAnsi="Consolas" w:cs="Consolas" w:hint="default"/>
      <w:sz w:val="20"/>
      <w:szCs w:val="20"/>
    </w:rPr>
  </w:style>
  <w:style w:type="character" w:customStyle="1" w:styleId="MacroTextChar1">
    <w:name w:val="Macro Text Char1"/>
    <w:basedOn w:val="DefaultParagraphFont"/>
    <w:semiHidden/>
    <w:rsid w:val="00B94C51"/>
    <w:rPr>
      <w:rFonts w:ascii="Consolas" w:hAnsi="Consolas" w:cs="Consolas"/>
      <w:sz w:val="20"/>
      <w:szCs w:val="20"/>
    </w:rPr>
  </w:style>
  <w:style w:type="character" w:customStyle="1" w:styleId="BodyTextIndentChar1">
    <w:name w:val="Body Text Indent Char1"/>
    <w:basedOn w:val="DefaultParagraphFont"/>
    <w:uiPriority w:val="99"/>
    <w:rsid w:val="00B94C51"/>
    <w:rPr>
      <w:rFonts w:ascii="Times New Roman" w:hAnsi="Times New Roman" w:cs="Times New Roman"/>
    </w:rPr>
  </w:style>
  <w:style w:type="character" w:customStyle="1" w:styleId="BodyText2Char1">
    <w:name w:val="Body Text 2 Char1"/>
    <w:basedOn w:val="DefaultParagraphFont"/>
    <w:uiPriority w:val="99"/>
    <w:rsid w:val="00B94C51"/>
    <w:rPr>
      <w:rFonts w:ascii="Times New Roman" w:hAnsi="Times New Roman" w:cs="Times New Roman"/>
    </w:rPr>
  </w:style>
  <w:style w:type="character" w:customStyle="1" w:styleId="BodyText3Char1">
    <w:name w:val="Body Text 3 Char1"/>
    <w:basedOn w:val="DefaultParagraphFont"/>
    <w:uiPriority w:val="99"/>
    <w:rsid w:val="00B94C51"/>
    <w:rPr>
      <w:rFonts w:ascii="Times New Roman" w:hAnsi="Times New Roman" w:cs="Times New Roman"/>
      <w:sz w:val="16"/>
      <w:szCs w:val="16"/>
    </w:rPr>
  </w:style>
  <w:style w:type="character" w:customStyle="1" w:styleId="PlainTextChar1">
    <w:name w:val="Plain Text Char1"/>
    <w:basedOn w:val="DefaultParagraphFont"/>
    <w:uiPriority w:val="99"/>
    <w:rsid w:val="00B94C51"/>
    <w:rPr>
      <w:rFonts w:ascii="Consolas" w:hAnsi="Consolas" w:cs="Consolas"/>
      <w:sz w:val="21"/>
      <w:szCs w:val="21"/>
    </w:rPr>
  </w:style>
  <w:style w:type="paragraph" w:customStyle="1" w:styleId="Tagline0">
    <w:name w:val="Tagline"/>
    <w:basedOn w:val="Normal"/>
    <w:link w:val="TaglineChar"/>
    <w:qFormat/>
    <w:rsid w:val="00B94C51"/>
    <w:pPr>
      <w:spacing w:after="0" w:line="256" w:lineRule="auto"/>
    </w:pPr>
    <w:rPr>
      <w:b/>
      <w:sz w:val="26"/>
    </w:rPr>
  </w:style>
  <w:style w:type="character" w:customStyle="1" w:styleId="FontStyle39">
    <w:name w:val="Font Style39"/>
    <w:uiPriority w:val="99"/>
    <w:rsid w:val="00B94C51"/>
    <w:rPr>
      <w:rFonts w:ascii="Constantia" w:hAnsi="Constantia" w:cs="Constantia"/>
      <w:b/>
      <w:bCs/>
      <w:sz w:val="18"/>
      <w:szCs w:val="18"/>
    </w:rPr>
  </w:style>
  <w:style w:type="character" w:customStyle="1" w:styleId="hidden">
    <w:name w:val="hidden"/>
    <w:basedOn w:val="DefaultParagraphFont"/>
    <w:uiPriority w:val="99"/>
    <w:rsid w:val="00B94C51"/>
  </w:style>
  <w:style w:type="paragraph" w:customStyle="1" w:styleId="StyleHeading3BlockLatinBodyCalibri">
    <w:name w:val="Style Heading 3Block + (Latin) +Body (Calibri)"/>
    <w:basedOn w:val="Heading3"/>
    <w:rsid w:val="00B94C51"/>
    <w:pPr>
      <w:spacing w:before="200" w:line="240" w:lineRule="auto"/>
    </w:pPr>
    <w:rPr>
      <w:bCs w:val="0"/>
    </w:rPr>
  </w:style>
  <w:style w:type="paragraph" w:customStyle="1" w:styleId="StyleHeading4Tagheading2Heading2Char2CharHeading2Char1">
    <w:name w:val="Style Heading 4Tagheading 2Heading 2 Char2 CharHeading 2 Char1 ..."/>
    <w:basedOn w:val="Heading4"/>
    <w:rsid w:val="00B94C51"/>
    <w:pPr>
      <w:spacing w:before="200" w:line="240" w:lineRule="auto"/>
    </w:pPr>
    <w:rPr>
      <w:bCs w:val="0"/>
    </w:rPr>
  </w:style>
  <w:style w:type="character" w:customStyle="1" w:styleId="StyleStyleBoldUnderlineIntenseEmphasisUnderlineStyleapple-s1">
    <w:name w:val="Style Style Bold UnderlineIntense EmphasisUnderlineStyleapple-s...1"/>
    <w:basedOn w:val="DefaultParagraphFont"/>
    <w:rsid w:val="00B94C51"/>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B94C51"/>
    <w:rPr>
      <w:rFonts w:ascii="Times New Roman" w:hAnsi="Times New Roman" w:cs="Calibri"/>
      <w:b/>
      <w:bCs/>
      <w:i w:val="0"/>
      <w:iCs w:val="0"/>
      <w:sz w:val="22"/>
      <w:u w:val="single"/>
      <w:bdr w:val="single" w:sz="18" w:space="0" w:color="auto"/>
    </w:rPr>
  </w:style>
  <w:style w:type="character" w:styleId="SubtleEmphasis">
    <w:name w:val="Subtle Emphasis"/>
    <w:basedOn w:val="DefaultParagraphFont"/>
    <w:uiPriority w:val="19"/>
    <w:qFormat/>
    <w:rsid w:val="00B94C51"/>
    <w:rPr>
      <w:rFonts w:ascii="Garamond" w:hAnsi="Garamond"/>
      <w:iCs/>
      <w:color w:val="auto"/>
      <w:spacing w:val="0"/>
      <w:sz w:val="22"/>
      <w:u w:val="single"/>
      <w:bdr w:val="none" w:sz="0" w:space="0" w:color="auto"/>
    </w:rPr>
  </w:style>
  <w:style w:type="character" w:customStyle="1" w:styleId="arial11">
    <w:name w:val="arial_11"/>
    <w:basedOn w:val="DefaultParagraphFont"/>
    <w:rsid w:val="00B94C51"/>
  </w:style>
  <w:style w:type="character" w:customStyle="1" w:styleId="dropcap">
    <w:name w:val="dropcap"/>
    <w:basedOn w:val="DefaultParagraphFont"/>
    <w:rsid w:val="00B94C51"/>
  </w:style>
  <w:style w:type="character" w:customStyle="1" w:styleId="articleauthor">
    <w:name w:val="articleauthor"/>
    <w:basedOn w:val="DefaultParagraphFont"/>
    <w:rsid w:val="00B94C51"/>
  </w:style>
  <w:style w:type="character" w:customStyle="1" w:styleId="article-date">
    <w:name w:val="article-date"/>
    <w:basedOn w:val="DefaultParagraphFont"/>
    <w:rsid w:val="00B94C51"/>
  </w:style>
  <w:style w:type="paragraph" w:customStyle="1" w:styleId="bodytext4">
    <w:name w:val="bodytext"/>
    <w:basedOn w:val="Normal"/>
    <w:qFormat/>
    <w:rsid w:val="00B94C51"/>
    <w:pPr>
      <w:spacing w:before="100" w:beforeAutospacing="1" w:after="100" w:afterAutospacing="1" w:line="240" w:lineRule="auto"/>
    </w:pPr>
    <w:rPr>
      <w:rFonts w:ascii="Times" w:hAnsi="Times"/>
      <w:szCs w:val="20"/>
    </w:rPr>
  </w:style>
  <w:style w:type="character" w:customStyle="1" w:styleId="highlightedsearchterm">
    <w:name w:val="highlightedsearchterm"/>
    <w:basedOn w:val="DefaultParagraphFont"/>
    <w:rsid w:val="00B94C51"/>
  </w:style>
  <w:style w:type="character" w:customStyle="1" w:styleId="bodysubtoc">
    <w:name w:val="bodysubtoc"/>
    <w:basedOn w:val="DefaultParagraphFont"/>
    <w:rsid w:val="00B94C51"/>
  </w:style>
  <w:style w:type="character" w:customStyle="1" w:styleId="lefttitlesmaller">
    <w:name w:val="lefttitlesmaller"/>
    <w:basedOn w:val="DefaultParagraphFont"/>
    <w:rsid w:val="00B94C51"/>
  </w:style>
  <w:style w:type="character" w:customStyle="1" w:styleId="mb">
    <w:name w:val="mb"/>
    <w:basedOn w:val="DefaultParagraphFont"/>
    <w:rsid w:val="00B94C51"/>
  </w:style>
  <w:style w:type="character" w:customStyle="1" w:styleId="fn">
    <w:name w:val="fn"/>
    <w:basedOn w:val="DefaultParagraphFont"/>
    <w:rsid w:val="00B94C51"/>
  </w:style>
  <w:style w:type="character" w:customStyle="1" w:styleId="smallcaps">
    <w:name w:val="smallcaps"/>
    <w:basedOn w:val="DefaultParagraphFont"/>
    <w:rsid w:val="00B94C51"/>
  </w:style>
  <w:style w:type="character" w:customStyle="1" w:styleId="field-content">
    <w:name w:val="field-content"/>
    <w:basedOn w:val="DefaultParagraphFont"/>
    <w:rsid w:val="00B94C51"/>
  </w:style>
  <w:style w:type="character" w:customStyle="1" w:styleId="submitted">
    <w:name w:val="submitted"/>
    <w:basedOn w:val="DefaultParagraphFont"/>
    <w:rsid w:val="00B94C51"/>
  </w:style>
  <w:style w:type="character" w:customStyle="1" w:styleId="submitted-date">
    <w:name w:val="submitted-date"/>
    <w:basedOn w:val="DefaultParagraphFont"/>
    <w:rsid w:val="00B94C51"/>
  </w:style>
  <w:style w:type="character" w:customStyle="1" w:styleId="submitted-time">
    <w:name w:val="submitted-time"/>
    <w:basedOn w:val="DefaultParagraphFont"/>
    <w:rsid w:val="00B94C51"/>
  </w:style>
  <w:style w:type="paragraph" w:customStyle="1" w:styleId="date-comments">
    <w:name w:val="date-comments"/>
    <w:basedOn w:val="Normal"/>
    <w:qFormat/>
    <w:rsid w:val="00B94C51"/>
    <w:pPr>
      <w:spacing w:before="100" w:beforeAutospacing="1" w:after="100" w:afterAutospacing="1" w:line="240" w:lineRule="auto"/>
    </w:pPr>
    <w:rPr>
      <w:rFonts w:ascii="Times" w:hAnsi="Times"/>
      <w:szCs w:val="20"/>
    </w:rPr>
  </w:style>
  <w:style w:type="paragraph" w:customStyle="1" w:styleId="Pa8">
    <w:name w:val="Pa8"/>
    <w:basedOn w:val="Default"/>
    <w:next w:val="Default"/>
    <w:qFormat/>
    <w:rsid w:val="00B94C51"/>
    <w:pPr>
      <w:spacing w:line="181" w:lineRule="atLeast"/>
    </w:pPr>
    <w:rPr>
      <w:rFonts w:ascii="Sabon LT Std" w:eastAsia="MS Mincho" w:hAnsi="Sabon LT Std"/>
      <w:color w:val="auto"/>
      <w:sz w:val="22"/>
    </w:rPr>
  </w:style>
  <w:style w:type="character" w:customStyle="1" w:styleId="A2">
    <w:name w:val="A2"/>
    <w:uiPriority w:val="99"/>
    <w:rsid w:val="00B94C51"/>
    <w:rPr>
      <w:rFonts w:cs="Sabon LT Std"/>
      <w:color w:val="000000"/>
      <w:sz w:val="15"/>
      <w:szCs w:val="15"/>
    </w:rPr>
  </w:style>
  <w:style w:type="paragraph" w:customStyle="1" w:styleId="Pa15">
    <w:name w:val="Pa15"/>
    <w:basedOn w:val="Default"/>
    <w:next w:val="Default"/>
    <w:qFormat/>
    <w:rsid w:val="00B94C51"/>
    <w:pPr>
      <w:spacing w:line="241" w:lineRule="atLeast"/>
    </w:pPr>
    <w:rPr>
      <w:rFonts w:ascii="Sabon LT Std" w:eastAsia="MS Mincho" w:hAnsi="Sabon LT Std"/>
      <w:color w:val="auto"/>
      <w:sz w:val="22"/>
    </w:rPr>
  </w:style>
  <w:style w:type="character" w:customStyle="1" w:styleId="searchword">
    <w:name w:val="searchword"/>
    <w:basedOn w:val="DefaultParagraphFont"/>
    <w:rsid w:val="00B94C51"/>
  </w:style>
  <w:style w:type="character" w:customStyle="1" w:styleId="meta-prep">
    <w:name w:val="meta-prep"/>
    <w:basedOn w:val="DefaultParagraphFont"/>
    <w:rsid w:val="00B94C51"/>
  </w:style>
  <w:style w:type="character" w:customStyle="1" w:styleId="entry-date">
    <w:name w:val="entry-date"/>
    <w:basedOn w:val="DefaultParagraphFont"/>
    <w:rsid w:val="00B94C51"/>
  </w:style>
  <w:style w:type="paragraph" w:customStyle="1" w:styleId="Header10">
    <w:name w:val="Header1"/>
    <w:aliases w:val="Header Char Char Char Char Char Char Char Cha,Char Char Char Cha"/>
    <w:basedOn w:val="Normal"/>
    <w:qFormat/>
    <w:rsid w:val="00B94C51"/>
    <w:pPr>
      <w:spacing w:before="100" w:beforeAutospacing="1" w:after="100" w:afterAutospacing="1" w:line="240" w:lineRule="auto"/>
    </w:pPr>
    <w:rPr>
      <w:rFonts w:eastAsia="Times New Roman"/>
    </w:rPr>
  </w:style>
  <w:style w:type="character" w:customStyle="1" w:styleId="Date1">
    <w:name w:val="Date1"/>
    <w:basedOn w:val="DefaultParagraphFont"/>
    <w:rsid w:val="00B94C51"/>
  </w:style>
  <w:style w:type="character" w:customStyle="1" w:styleId="CiteReal">
    <w:name w:val="CiteReal"/>
    <w:uiPriority w:val="1"/>
    <w:qFormat/>
    <w:rsid w:val="00B94C51"/>
    <w:rPr>
      <w:rFonts w:ascii="Arial" w:hAnsi="Arial"/>
      <w:b/>
      <w:sz w:val="24"/>
      <w:u w:val="single"/>
    </w:rPr>
  </w:style>
  <w:style w:type="character" w:customStyle="1" w:styleId="articletitle">
    <w:name w:val="articletitle"/>
    <w:rsid w:val="00B94C51"/>
    <w:rPr>
      <w:rFonts w:cs="Times New Roman"/>
    </w:rPr>
  </w:style>
  <w:style w:type="character" w:customStyle="1" w:styleId="6pointChar">
    <w:name w:val="6 point Char"/>
    <w:rsid w:val="00B94C51"/>
    <w:rPr>
      <w:rFonts w:cs="Times New Roman"/>
      <w:sz w:val="12"/>
      <w:lang w:val="en-US" w:eastAsia="en-US"/>
    </w:rPr>
  </w:style>
  <w:style w:type="character" w:customStyle="1" w:styleId="StyleThickunderline">
    <w:name w:val="Style Thick underline"/>
    <w:qFormat/>
    <w:rsid w:val="00B94C51"/>
    <w:rPr>
      <w:u w:val="thick"/>
    </w:rPr>
  </w:style>
  <w:style w:type="character" w:customStyle="1" w:styleId="UnderlineTextChar">
    <w:name w:val="Underline Text Char"/>
    <w:link w:val="UnderlineText"/>
    <w:rsid w:val="00B94C51"/>
    <w:rPr>
      <w:u w:val="single"/>
    </w:rPr>
  </w:style>
  <w:style w:type="character" w:customStyle="1" w:styleId="SmallText0">
    <w:name w:val="SmallText"/>
    <w:rsid w:val="00B94C51"/>
    <w:rPr>
      <w:color w:val="000000"/>
    </w:rPr>
  </w:style>
  <w:style w:type="paragraph" w:customStyle="1" w:styleId="HeadingsBase">
    <w:name w:val="Headings Base"/>
    <w:basedOn w:val="Normal"/>
    <w:link w:val="HeadingsBaseChar"/>
    <w:qFormat/>
    <w:rsid w:val="00B94C51"/>
    <w:pPr>
      <w:keepNext/>
      <w:keepLines/>
      <w:suppressAutoHyphens/>
      <w:spacing w:before="20" w:after="120" w:line="240" w:lineRule="auto"/>
      <w:jc w:val="center"/>
    </w:pPr>
    <w:rPr>
      <w:rFonts w:eastAsia="Times New Roman"/>
      <w:b/>
      <w:kern w:val="32"/>
      <w:sz w:val="32"/>
      <w:szCs w:val="20"/>
    </w:rPr>
  </w:style>
  <w:style w:type="character" w:customStyle="1" w:styleId="HeadingsBaseChar">
    <w:name w:val="Headings Base Char"/>
    <w:basedOn w:val="DefaultParagraphFont"/>
    <w:link w:val="HeadingsBase"/>
    <w:rsid w:val="00B94C51"/>
    <w:rPr>
      <w:rFonts w:ascii="Calibri" w:eastAsia="Times New Roman" w:hAnsi="Calibri" w:cs="Calibri"/>
      <w:b/>
      <w:kern w:val="32"/>
      <w:sz w:val="32"/>
      <w:szCs w:val="20"/>
    </w:rPr>
  </w:style>
  <w:style w:type="character" w:customStyle="1" w:styleId="underline3">
    <w:name w:val="underline3"/>
    <w:basedOn w:val="underline20"/>
    <w:rsid w:val="00B94C51"/>
    <w:rPr>
      <w:u w:val="single"/>
      <w:bdr w:val="none" w:sz="0" w:space="0" w:color="auto"/>
      <w:shd w:val="clear" w:color="auto" w:fill="FFFF00"/>
    </w:rPr>
  </w:style>
  <w:style w:type="paragraph" w:customStyle="1" w:styleId="HeadingFake">
    <w:name w:val="Heading Fake"/>
    <w:basedOn w:val="Heading3"/>
    <w:qFormat/>
    <w:rsid w:val="00B94C51"/>
    <w:pPr>
      <w:suppressAutoHyphens/>
      <w:spacing w:before="20" w:after="120" w:line="240" w:lineRule="auto"/>
      <w:outlineLvl w:val="9"/>
    </w:pPr>
    <w:rPr>
      <w:rFonts w:cs="Arial"/>
      <w:bCs w:val="0"/>
      <w:kern w:val="32"/>
      <w:szCs w:val="26"/>
    </w:rPr>
  </w:style>
  <w:style w:type="paragraph" w:customStyle="1" w:styleId="SchoolPaper">
    <w:name w:val="School Paper"/>
    <w:basedOn w:val="Normal"/>
    <w:qFormat/>
    <w:rsid w:val="00B94C51"/>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B94C51"/>
  </w:style>
  <w:style w:type="paragraph" w:customStyle="1" w:styleId="SchoolWorksCited">
    <w:name w:val="School Works Cited"/>
    <w:basedOn w:val="SchoolPaper"/>
    <w:qFormat/>
    <w:rsid w:val="00B94C51"/>
  </w:style>
  <w:style w:type="paragraph" w:customStyle="1" w:styleId="BlockQuote">
    <w:name w:val="Block Quote"/>
    <w:basedOn w:val="Normal"/>
    <w:qFormat/>
    <w:rsid w:val="00B94C51"/>
    <w:pPr>
      <w:spacing w:after="0" w:line="240" w:lineRule="auto"/>
      <w:ind w:left="720" w:right="720"/>
    </w:pPr>
    <w:rPr>
      <w:rFonts w:eastAsia="Times New Roman"/>
      <w:kern w:val="32"/>
      <w:szCs w:val="20"/>
    </w:rPr>
  </w:style>
  <w:style w:type="character" w:customStyle="1" w:styleId="menu">
    <w:name w:val="menu"/>
    <w:basedOn w:val="DefaultParagraphFont"/>
    <w:rsid w:val="00B94C51"/>
  </w:style>
  <w:style w:type="paragraph" w:customStyle="1" w:styleId="PaperBody">
    <w:name w:val="Paper Body"/>
    <w:basedOn w:val="Normal"/>
    <w:qFormat/>
    <w:rsid w:val="00B94C51"/>
    <w:pPr>
      <w:spacing w:after="0" w:line="480" w:lineRule="auto"/>
      <w:ind w:firstLine="720"/>
    </w:pPr>
    <w:rPr>
      <w:rFonts w:eastAsia="Times New Roman"/>
      <w:kern w:val="32"/>
    </w:rPr>
  </w:style>
  <w:style w:type="paragraph" w:customStyle="1" w:styleId="PaperCitation">
    <w:name w:val="Paper Citation"/>
    <w:basedOn w:val="Normal"/>
    <w:qFormat/>
    <w:rsid w:val="00B94C51"/>
    <w:pPr>
      <w:spacing w:after="0" w:line="480" w:lineRule="auto"/>
      <w:ind w:left="720" w:hanging="720"/>
    </w:pPr>
    <w:rPr>
      <w:rFonts w:eastAsia="Times New Roman"/>
      <w:kern w:val="32"/>
      <w:szCs w:val="20"/>
    </w:rPr>
  </w:style>
  <w:style w:type="character" w:customStyle="1" w:styleId="hatChar">
    <w:name w:val="hat Char"/>
    <w:basedOn w:val="DefaultParagraphFont"/>
    <w:link w:val="hat"/>
    <w:rsid w:val="00B94C51"/>
    <w:rPr>
      <w:rFonts w:ascii="Calibri" w:eastAsia="Calibri" w:hAnsi="Calibri" w:cs="Calibri"/>
      <w:b/>
      <w:bCs/>
      <w:color w:val="000000"/>
      <w:sz w:val="32"/>
      <w:u w:val="single"/>
    </w:rPr>
  </w:style>
  <w:style w:type="paragraph" w:customStyle="1" w:styleId="WW-Default">
    <w:name w:val="WW-Default"/>
    <w:qFormat/>
    <w:rsid w:val="00B94C51"/>
    <w:pPr>
      <w:suppressAutoHyphens/>
    </w:pPr>
    <w:rPr>
      <w:rFonts w:ascii="Georgia" w:eastAsia="Calibri" w:hAnsi="Georgia" w:cs="Calibri"/>
      <w:sz w:val="22"/>
      <w:szCs w:val="22"/>
      <w:lang w:eastAsia="ar-SA"/>
    </w:rPr>
  </w:style>
  <w:style w:type="paragraph" w:customStyle="1" w:styleId="Standard">
    <w:name w:val="Standard"/>
    <w:qFormat/>
    <w:rsid w:val="00B94C51"/>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itxtrst">
    <w:name w:val="itxtrst"/>
    <w:rsid w:val="00B94C51"/>
  </w:style>
  <w:style w:type="character" w:customStyle="1" w:styleId="A-Underlining">
    <w:name w:val="A-Underlining"/>
    <w:basedOn w:val="DefaultParagraphFont"/>
    <w:rsid w:val="00B94C51"/>
    <w:rPr>
      <w:rFonts w:ascii="Garamond" w:hAnsi="Garamond"/>
      <w:color w:val="auto"/>
      <w:sz w:val="24"/>
      <w:u w:val="single"/>
    </w:rPr>
  </w:style>
  <w:style w:type="paragraph" w:customStyle="1" w:styleId="B-TagCite">
    <w:name w:val="B-TagCite"/>
    <w:qFormat/>
    <w:rsid w:val="00B94C51"/>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rsid w:val="00B94C51"/>
    <w:rPr>
      <w:rFonts w:ascii="Times New Roman" w:eastAsia="Times New Roman" w:hAnsi="Times New Roman" w:cs="Times New Roman"/>
      <w:b/>
      <w:szCs w:val="20"/>
    </w:rPr>
  </w:style>
  <w:style w:type="character" w:customStyle="1" w:styleId="StyleUnderlineBold">
    <w:name w:val="Style Underline + Bold"/>
    <w:rsid w:val="00B94C51"/>
    <w:rPr>
      <w:b/>
      <w:bCs/>
      <w:u w:val="single"/>
    </w:rPr>
  </w:style>
  <w:style w:type="character" w:customStyle="1" w:styleId="smallChar0">
    <w:name w:val="small Char"/>
    <w:rsid w:val="00B94C51"/>
    <w:rPr>
      <w:rFonts w:eastAsia="Calibri"/>
      <w:sz w:val="16"/>
      <w:szCs w:val="22"/>
      <w:lang w:val="en-US" w:eastAsia="en-US" w:bidi="ar-SA"/>
    </w:rPr>
  </w:style>
  <w:style w:type="character" w:customStyle="1" w:styleId="Underline-Highlighted">
    <w:name w:val="Underline-Highlighted"/>
    <w:uiPriority w:val="1"/>
    <w:qFormat/>
    <w:rsid w:val="00B94C51"/>
    <w:rPr>
      <w:rFonts w:ascii="Cambria" w:hAnsi="Cambria"/>
      <w:sz w:val="24"/>
      <w:u w:val="single"/>
      <w:bdr w:val="none" w:sz="0" w:space="0" w:color="auto"/>
      <w:shd w:val="clear" w:color="auto" w:fill="99FF66"/>
    </w:rPr>
  </w:style>
  <w:style w:type="character" w:customStyle="1" w:styleId="newsmain">
    <w:name w:val="news_main"/>
    <w:basedOn w:val="DefaultParagraphFont"/>
    <w:rsid w:val="00B94C51"/>
  </w:style>
  <w:style w:type="character" w:customStyle="1" w:styleId="UnderlinedTextCharChar">
    <w:name w:val="Underlined Text Char Char"/>
    <w:basedOn w:val="DefaultParagraphFont"/>
    <w:rsid w:val="00B94C51"/>
    <w:rPr>
      <w:rFonts w:cs="Arial"/>
      <w:bCs/>
      <w:noProof w:val="0"/>
      <w:szCs w:val="26"/>
      <w:u w:val="single"/>
      <w:lang w:val="en-US" w:eastAsia="en-US" w:bidi="ar-SA"/>
    </w:rPr>
  </w:style>
  <w:style w:type="character" w:customStyle="1" w:styleId="il">
    <w:name w:val="il"/>
    <w:rsid w:val="00B94C51"/>
  </w:style>
  <w:style w:type="character" w:customStyle="1" w:styleId="BodyText10">
    <w:name w:val="Body Text1"/>
    <w:rsid w:val="00B94C5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B94C51"/>
  </w:style>
  <w:style w:type="paragraph" w:customStyle="1" w:styleId="10ptfont">
    <w:name w:val="10pt font"/>
    <w:basedOn w:val="Normal"/>
    <w:link w:val="10ptfontChar"/>
    <w:autoRedefine/>
    <w:rsid w:val="00B94C51"/>
    <w:pPr>
      <w:spacing w:after="0" w:line="240" w:lineRule="auto"/>
    </w:pPr>
    <w:rPr>
      <w:rFonts w:eastAsia="Times New Roman"/>
    </w:rPr>
  </w:style>
  <w:style w:type="character" w:customStyle="1" w:styleId="10ptfontChar">
    <w:name w:val="10pt font Char"/>
    <w:link w:val="10ptfont"/>
    <w:rsid w:val="00B94C51"/>
    <w:rPr>
      <w:rFonts w:ascii="Calibri" w:eastAsia="Times New Roman" w:hAnsi="Calibri" w:cs="Calibri"/>
      <w:sz w:val="16"/>
    </w:rPr>
  </w:style>
  <w:style w:type="character" w:customStyle="1" w:styleId="HIGHLIGHT0">
    <w:name w:val="HIGHLIGHT"/>
    <w:uiPriority w:val="1"/>
    <w:rsid w:val="00B94C51"/>
    <w:rPr>
      <w:rFonts w:ascii="Calibri" w:hAnsi="Calibri"/>
      <w:b/>
      <w:bCs/>
      <w:sz w:val="24"/>
      <w:u w:val="single"/>
      <w:bdr w:val="none" w:sz="0" w:space="0" w:color="auto"/>
      <w:shd w:val="clear" w:color="auto" w:fill="B3423F"/>
    </w:rPr>
  </w:style>
  <w:style w:type="character" w:customStyle="1" w:styleId="QuoteChar1">
    <w:name w:val="Quote Char1"/>
    <w:basedOn w:val="DefaultParagraphFont"/>
    <w:uiPriority w:val="29"/>
    <w:rsid w:val="00B94C51"/>
    <w:rPr>
      <w:rFonts w:ascii="Georgia" w:eastAsia="Calibri" w:hAnsi="Georgia"/>
      <w:iCs/>
      <w:sz w:val="16"/>
    </w:rPr>
  </w:style>
  <w:style w:type="paragraph" w:customStyle="1" w:styleId="Shrink8">
    <w:name w:val="Shrink8"/>
    <w:basedOn w:val="Normal"/>
    <w:qFormat/>
    <w:rsid w:val="00B94C51"/>
    <w:pPr>
      <w:spacing w:after="0" w:line="240" w:lineRule="auto"/>
    </w:pPr>
    <w:rPr>
      <w:rFonts w:eastAsia="Cambria"/>
    </w:rPr>
  </w:style>
  <w:style w:type="character" w:customStyle="1" w:styleId="StyleUnderlineCharChar9pt">
    <w:name w:val="Style Underline Char Char + 9 pt"/>
    <w:rsid w:val="00B94C51"/>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B94C51"/>
    <w:rPr>
      <w:rFonts w:ascii="Times New Roman" w:hAnsi="Times New Roman" w:cs="Times New Roman" w:hint="default"/>
      <w:b/>
      <w:bCs/>
      <w:sz w:val="20"/>
      <w:szCs w:val="24"/>
      <w:u w:val="single"/>
      <w:lang w:val="en-US" w:eastAsia="en-US" w:bidi="ar-SA"/>
    </w:rPr>
  </w:style>
  <w:style w:type="paragraph" w:customStyle="1" w:styleId="western">
    <w:name w:val="western"/>
    <w:basedOn w:val="Normal"/>
    <w:qFormat/>
    <w:rsid w:val="00B94C51"/>
    <w:pPr>
      <w:suppressAutoHyphens/>
      <w:spacing w:before="280" w:after="280" w:line="240" w:lineRule="auto"/>
    </w:pPr>
    <w:rPr>
      <w:color w:val="000000"/>
    </w:rPr>
  </w:style>
  <w:style w:type="character" w:customStyle="1" w:styleId="StyleIntenseReferenceGaramond">
    <w:name w:val="Style Intense Reference + Garamond"/>
    <w:rsid w:val="00B94C51"/>
    <w:rPr>
      <w:rFonts w:ascii="Garamond" w:hAnsi="Garamond"/>
      <w:bCs/>
      <w:color w:val="auto"/>
      <w:spacing w:val="5"/>
      <w:sz w:val="20"/>
      <w:u w:val="single"/>
    </w:rPr>
  </w:style>
  <w:style w:type="character" w:customStyle="1" w:styleId="StyleIntenseReferenceGaramondBold">
    <w:name w:val="Style Intense Reference + Garamond Bold"/>
    <w:rsid w:val="00B94C51"/>
    <w:rPr>
      <w:rFonts w:ascii="Garamond" w:hAnsi="Garamond"/>
      <w:b/>
      <w:bCs/>
      <w:color w:val="auto"/>
      <w:spacing w:val="5"/>
      <w:sz w:val="20"/>
      <w:u w:val="single"/>
    </w:rPr>
  </w:style>
  <w:style w:type="character" w:customStyle="1" w:styleId="detailtitle">
    <w:name w:val="detailtitle"/>
    <w:basedOn w:val="DefaultParagraphFont"/>
    <w:rsid w:val="00B94C51"/>
  </w:style>
  <w:style w:type="character" w:customStyle="1" w:styleId="a">
    <w:name w:val="a"/>
    <w:basedOn w:val="DefaultParagraphFont"/>
    <w:rsid w:val="00B94C51"/>
  </w:style>
  <w:style w:type="character" w:customStyle="1" w:styleId="newstime">
    <w:name w:val="newstime"/>
    <w:basedOn w:val="DefaultParagraphFont"/>
    <w:rsid w:val="00B94C51"/>
  </w:style>
  <w:style w:type="character" w:customStyle="1" w:styleId="IntenseReference1">
    <w:name w:val="Intense Reference1"/>
    <w:qFormat/>
    <w:rsid w:val="00B94C51"/>
    <w:rPr>
      <w:rFonts w:ascii="Arial" w:hAnsi="Arial"/>
      <w:bCs/>
      <w:color w:val="auto"/>
      <w:spacing w:val="5"/>
      <w:sz w:val="20"/>
      <w:u w:val="thick"/>
    </w:rPr>
  </w:style>
  <w:style w:type="character" w:customStyle="1" w:styleId="TagChar3">
    <w:name w:val="Tag Char3"/>
    <w:rsid w:val="00B94C51"/>
    <w:rPr>
      <w:rFonts w:ascii="Palatino Linotype" w:hAnsi="Palatino Linotype"/>
      <w:b/>
      <w:sz w:val="24"/>
      <w:szCs w:val="24"/>
      <w:lang w:val="en-US" w:eastAsia="en-US" w:bidi="ar-SA"/>
    </w:rPr>
  </w:style>
  <w:style w:type="character" w:customStyle="1" w:styleId="StyleHeading2CharHeading2CharCharCharCharCharCharCharT">
    <w:name w:val="Style Heading 2 CharHeading 2 Char Char Char Char Char Char CharT..."/>
    <w:rsid w:val="00B94C51"/>
    <w:rPr>
      <w:rFonts w:ascii="Garamond" w:hAnsi="Garamond"/>
      <w:b/>
      <w:sz w:val="24"/>
      <w:szCs w:val="26"/>
      <w:bdr w:val="none" w:sz="0" w:space="0" w:color="auto"/>
      <w:shd w:val="clear" w:color="auto" w:fill="FFFF00"/>
    </w:rPr>
  </w:style>
  <w:style w:type="character" w:customStyle="1" w:styleId="texto1">
    <w:name w:val="texto1"/>
    <w:basedOn w:val="DefaultParagraphFont"/>
    <w:rsid w:val="00B94C51"/>
  </w:style>
  <w:style w:type="character" w:customStyle="1" w:styleId="ilad1">
    <w:name w:val="il_ad1"/>
    <w:rsid w:val="00B94C51"/>
    <w:rPr>
      <w:vanish/>
      <w:webHidden w:val="0"/>
      <w:color w:val="000000"/>
      <w:u w:val="single"/>
      <w:specVanish/>
    </w:rPr>
  </w:style>
  <w:style w:type="character" w:customStyle="1" w:styleId="ThickUnderlineCharChar">
    <w:name w:val="Thick Underline Char Char"/>
    <w:rsid w:val="00B94C51"/>
    <w:rPr>
      <w:sz w:val="24"/>
      <w:szCs w:val="24"/>
      <w:u w:val="thick"/>
      <w:lang w:val="en-US" w:eastAsia="en-US" w:bidi="ar-SA"/>
    </w:rPr>
  </w:style>
  <w:style w:type="character" w:customStyle="1" w:styleId="Underline21">
    <w:name w:val="Underline 2"/>
    <w:basedOn w:val="DefaultParagraphFont"/>
    <w:uiPriority w:val="1"/>
    <w:qFormat/>
    <w:rsid w:val="00B94C51"/>
    <w:rPr>
      <w:b/>
      <w:u w:val="single"/>
    </w:rPr>
  </w:style>
  <w:style w:type="paragraph" w:customStyle="1" w:styleId="first">
    <w:name w:val="first"/>
    <w:basedOn w:val="Normal"/>
    <w:qFormat/>
    <w:rsid w:val="00B94C51"/>
    <w:pPr>
      <w:spacing w:before="100" w:beforeAutospacing="1" w:after="100" w:afterAutospacing="1" w:line="240" w:lineRule="auto"/>
    </w:pPr>
    <w:rPr>
      <w:rFonts w:ascii="Times New Roman" w:eastAsia="Times New Roman" w:hAnsi="Times New Roman" w:cs="Times New Roman"/>
      <w:sz w:val="24"/>
    </w:rPr>
  </w:style>
  <w:style w:type="character" w:customStyle="1" w:styleId="tx">
    <w:name w:val="tx"/>
    <w:basedOn w:val="DefaultParagraphFont"/>
    <w:rsid w:val="00B94C51"/>
  </w:style>
  <w:style w:type="character" w:customStyle="1" w:styleId="oneclick-link">
    <w:name w:val="oneclick-link"/>
    <w:basedOn w:val="DefaultParagraphFont"/>
    <w:rsid w:val="00B94C51"/>
  </w:style>
  <w:style w:type="paragraph" w:customStyle="1" w:styleId="StyleHeading4TagsmalltextBigcardbodyNormalTagNotBold">
    <w:name w:val="Style Heading 4Tagsmall textBig cardbodyNormal Tag + Not Bold"/>
    <w:basedOn w:val="Heading4"/>
    <w:next w:val="loose"/>
    <w:qFormat/>
    <w:rsid w:val="00B94C51"/>
    <w:pPr>
      <w:spacing w:before="200" w:line="240" w:lineRule="auto"/>
    </w:pPr>
    <w:rPr>
      <w:iCs/>
    </w:rPr>
  </w:style>
  <w:style w:type="character" w:styleId="HTMLTypewriter">
    <w:name w:val="HTML Typewriter"/>
    <w:basedOn w:val="DefaultParagraphFont"/>
    <w:unhideWhenUsed/>
    <w:rsid w:val="00B94C51"/>
    <w:rPr>
      <w:rFonts w:ascii="Consolas" w:hAnsi="Consolas" w:cs="Consolas"/>
      <w:sz w:val="20"/>
      <w:szCs w:val="20"/>
    </w:rPr>
  </w:style>
  <w:style w:type="character" w:customStyle="1" w:styleId="EndnoteTextChar">
    <w:name w:val="Endnote Text Char"/>
    <w:basedOn w:val="DefaultParagraphFont"/>
    <w:locked/>
    <w:rsid w:val="00B94C51"/>
  </w:style>
  <w:style w:type="character" w:customStyle="1" w:styleId="BodyTextFirstIndentChar">
    <w:name w:val="Body Text First Indent Char"/>
    <w:basedOn w:val="Heading8Char"/>
    <w:locked/>
    <w:rsid w:val="00B94C51"/>
    <w:rPr>
      <w:rFonts w:ascii="Georgia" w:eastAsiaTheme="majorEastAsia" w:hAnsi="Georgia" w:cs="Arial"/>
      <w:b/>
      <w:color w:val="404040" w:themeColor="text1" w:themeTint="BF"/>
      <w:kern w:val="32"/>
      <w:sz w:val="24"/>
      <w:szCs w:val="24"/>
      <w:u w:val="double"/>
    </w:rPr>
  </w:style>
  <w:style w:type="character" w:customStyle="1" w:styleId="BodyTextIndent2Char">
    <w:name w:val="Body Text Indent 2 Char"/>
    <w:basedOn w:val="DefaultParagraphFont"/>
    <w:locked/>
    <w:rsid w:val="00B94C51"/>
  </w:style>
  <w:style w:type="character" w:customStyle="1" w:styleId="BlockHeadingsCharCharChar">
    <w:name w:val="Block Headings Char Char Char"/>
    <w:locked/>
    <w:rsid w:val="00B94C51"/>
  </w:style>
  <w:style w:type="paragraph" w:customStyle="1" w:styleId="BlockHeadingsCharChar">
    <w:name w:val="Block Headings Char Char"/>
    <w:basedOn w:val="Normal"/>
    <w:qFormat/>
    <w:rsid w:val="00B94C51"/>
    <w:pPr>
      <w:spacing w:after="0" w:line="240" w:lineRule="auto"/>
    </w:pPr>
  </w:style>
  <w:style w:type="character" w:customStyle="1" w:styleId="CitesCharCharCharChar">
    <w:name w:val="Cites Char Char Char Char"/>
    <w:locked/>
    <w:rsid w:val="00B94C51"/>
  </w:style>
  <w:style w:type="character" w:customStyle="1" w:styleId="TagsChar1CharChar">
    <w:name w:val="Tags Char1 Char Char"/>
    <w:locked/>
    <w:rsid w:val="00B94C51"/>
  </w:style>
  <w:style w:type="paragraph" w:customStyle="1" w:styleId="TagsChar1Char">
    <w:name w:val="Tags Char1 Char"/>
    <w:basedOn w:val="Normal"/>
    <w:qFormat/>
    <w:rsid w:val="00B94C51"/>
    <w:pPr>
      <w:spacing w:after="0" w:line="240" w:lineRule="auto"/>
    </w:p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B94C51"/>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B94C51"/>
    <w:pPr>
      <w:spacing w:after="0" w:line="240" w:lineRule="auto"/>
    </w:pPr>
  </w:style>
  <w:style w:type="character" w:customStyle="1" w:styleId="CardsFont6ptCharCharChar">
    <w:name w:val="Cards + Font: 6 pt Char Char Char"/>
    <w:locked/>
    <w:rsid w:val="00B94C51"/>
  </w:style>
  <w:style w:type="character" w:customStyle="1" w:styleId="blocktitleChar">
    <w:name w:val="block title Char"/>
    <w:locked/>
    <w:rsid w:val="00B94C51"/>
  </w:style>
  <w:style w:type="character" w:customStyle="1" w:styleId="Cards1Char">
    <w:name w:val="Cards1 Char"/>
    <w:locked/>
    <w:rsid w:val="00B94C51"/>
  </w:style>
  <w:style w:type="paragraph" w:customStyle="1" w:styleId="Cards1">
    <w:name w:val="Cards1"/>
    <w:basedOn w:val="Normal"/>
    <w:qFormat/>
    <w:rsid w:val="00B94C51"/>
    <w:pPr>
      <w:spacing w:after="0" w:line="240" w:lineRule="auto"/>
    </w:pPr>
  </w:style>
  <w:style w:type="character" w:customStyle="1" w:styleId="CardsUnderlineChar">
    <w:name w:val="Cards + Underline Char"/>
    <w:locked/>
    <w:rsid w:val="00B94C51"/>
  </w:style>
  <w:style w:type="paragraph" w:customStyle="1" w:styleId="CardsUnderline">
    <w:name w:val="Cards + Underline"/>
    <w:basedOn w:val="Normal"/>
    <w:next w:val="Style3"/>
    <w:qFormat/>
    <w:rsid w:val="00B94C51"/>
    <w:pPr>
      <w:spacing w:after="0" w:line="240" w:lineRule="auto"/>
    </w:pPr>
  </w:style>
  <w:style w:type="paragraph" w:customStyle="1" w:styleId="StyleNormalWebNormalWebChar1CharNormalWebCharCharC">
    <w:name w:val="Style Normal (Web)Normal (Web) Char1 CharNormal (Web) Char Char C..."/>
    <w:basedOn w:val="Title"/>
    <w:qFormat/>
    <w:rsid w:val="00B94C51"/>
    <w:pPr>
      <w:pBdr>
        <w:bottom w:val="none" w:sz="0" w:space="0" w:color="auto"/>
      </w:pBdr>
      <w:spacing w:after="0"/>
      <w:contextualSpacing w:val="0"/>
    </w:pPr>
    <w:rPr>
      <w:rFonts w:ascii="Georgia" w:hAnsi="Georgia"/>
      <w:bCs w:val="0"/>
      <w:u w:val="none"/>
    </w:rPr>
  </w:style>
  <w:style w:type="paragraph" w:customStyle="1" w:styleId="Reference">
    <w:name w:val="Reference"/>
    <w:qFormat/>
    <w:rsid w:val="00B94C51"/>
    <w:pPr>
      <w:spacing w:after="200" w:line="276" w:lineRule="auto"/>
    </w:pPr>
    <w:rPr>
      <w:rFonts w:eastAsiaTheme="minorHAnsi"/>
      <w:sz w:val="22"/>
      <w:szCs w:val="22"/>
    </w:rPr>
  </w:style>
  <w:style w:type="character" w:customStyle="1" w:styleId="Debate-CardSmalltextF2Char">
    <w:name w:val="Debate- Card Small text F2 Char"/>
    <w:locked/>
    <w:rsid w:val="00B94C51"/>
  </w:style>
  <w:style w:type="paragraph" w:customStyle="1" w:styleId="Debate-CardSmalltextF2">
    <w:name w:val="Debate- Card Small text F2"/>
    <w:basedOn w:val="Normal"/>
    <w:next w:val="Normal"/>
    <w:qFormat/>
    <w:rsid w:val="00B94C51"/>
    <w:pPr>
      <w:spacing w:after="0" w:line="240" w:lineRule="auto"/>
    </w:pPr>
  </w:style>
  <w:style w:type="paragraph" w:customStyle="1" w:styleId="StyleHeading2Heading2Char2CharHeading2Char1CharCharHead">
    <w:name w:val="Style Heading 2Heading 2 Char2 CharHeading 2 Char1 Char CharHead..."/>
    <w:basedOn w:val="Heading2"/>
    <w:qFormat/>
    <w:rsid w:val="00B94C51"/>
    <w:pPr>
      <w:spacing w:before="480" w:line="240" w:lineRule="auto"/>
    </w:pPr>
  </w:style>
  <w:style w:type="paragraph" w:customStyle="1" w:styleId="Blocktitle0">
    <w:name w:val="Block title"/>
    <w:basedOn w:val="Heading1"/>
    <w:next w:val="Debate-EmphasizedText-F5"/>
    <w:autoRedefine/>
    <w:qFormat/>
    <w:rsid w:val="00B94C51"/>
    <w:pPr>
      <w:spacing w:before="480" w:line="240" w:lineRule="auto"/>
    </w:pPr>
  </w:style>
  <w:style w:type="paragraph" w:customStyle="1" w:styleId="BlockHeading1">
    <w:name w:val="Block Heading 1"/>
    <w:basedOn w:val="Normal"/>
    <w:qFormat/>
    <w:rsid w:val="00B94C51"/>
    <w:pPr>
      <w:spacing w:after="0" w:line="240" w:lineRule="auto"/>
    </w:pPr>
  </w:style>
  <w:style w:type="paragraph" w:customStyle="1" w:styleId="RepeatBlockHeading">
    <w:name w:val="Repeat Block Heading"/>
    <w:basedOn w:val="Normal"/>
    <w:next w:val="Underlining"/>
    <w:qFormat/>
    <w:rsid w:val="00B94C51"/>
    <w:pPr>
      <w:spacing w:after="0" w:line="240" w:lineRule="auto"/>
    </w:pPr>
  </w:style>
  <w:style w:type="character" w:customStyle="1" w:styleId="CardTagChar">
    <w:name w:val="Card Tag Char"/>
    <w:locked/>
    <w:rsid w:val="00B94C51"/>
  </w:style>
  <w:style w:type="paragraph" w:customStyle="1" w:styleId="CardTag">
    <w:name w:val="Card Tag"/>
    <w:next w:val="CardNotUnderlined"/>
    <w:qFormat/>
    <w:rsid w:val="00B94C51"/>
    <w:pPr>
      <w:spacing w:after="200" w:line="276" w:lineRule="auto"/>
    </w:pPr>
    <w:rPr>
      <w:rFonts w:eastAsiaTheme="minorHAnsi"/>
      <w:sz w:val="22"/>
      <w:szCs w:val="22"/>
    </w:rPr>
  </w:style>
  <w:style w:type="paragraph" w:customStyle="1" w:styleId="textsmall">
    <w:name w:val="textsmall"/>
    <w:basedOn w:val="Normal"/>
    <w:next w:val="MicroText0"/>
    <w:qFormat/>
    <w:rsid w:val="00B94C51"/>
    <w:pPr>
      <w:spacing w:after="0" w:line="240" w:lineRule="auto"/>
    </w:pPr>
  </w:style>
  <w:style w:type="paragraph" w:customStyle="1" w:styleId="SmallCite">
    <w:name w:val="Small Cite"/>
    <w:basedOn w:val="Normal"/>
    <w:next w:val="BlockHeading1"/>
    <w:qFormat/>
    <w:rsid w:val="00B94C51"/>
    <w:pPr>
      <w:spacing w:after="0" w:line="240" w:lineRule="auto"/>
    </w:pPr>
  </w:style>
  <w:style w:type="paragraph" w:customStyle="1" w:styleId="links1">
    <w:name w:val="links1"/>
    <w:basedOn w:val="Normal"/>
    <w:qFormat/>
    <w:rsid w:val="00B94C51"/>
    <w:pPr>
      <w:spacing w:after="0" w:line="240" w:lineRule="auto"/>
    </w:pPr>
  </w:style>
  <w:style w:type="paragraph" w:customStyle="1" w:styleId="endtext">
    <w:name w:val="endtext"/>
    <w:basedOn w:val="Normal"/>
    <w:next w:val="CardTag"/>
    <w:qFormat/>
    <w:rsid w:val="00B94C51"/>
    <w:pPr>
      <w:spacing w:after="0" w:line="240" w:lineRule="auto"/>
    </w:pPr>
  </w:style>
  <w:style w:type="paragraph" w:customStyle="1" w:styleId="g">
    <w:name w:val="g"/>
    <w:basedOn w:val="Normal"/>
    <w:next w:val="Paste"/>
    <w:qFormat/>
    <w:rsid w:val="00B94C51"/>
    <w:pPr>
      <w:spacing w:after="0" w:line="240" w:lineRule="auto"/>
    </w:pPr>
  </w:style>
  <w:style w:type="paragraph" w:customStyle="1" w:styleId="Repeatheader">
    <w:name w:val="Repeat header"/>
    <w:basedOn w:val="Normal"/>
    <w:next w:val="noindent"/>
    <w:autoRedefine/>
    <w:qFormat/>
    <w:rsid w:val="00B94C51"/>
    <w:pPr>
      <w:spacing w:after="0" w:line="240" w:lineRule="auto"/>
    </w:pPr>
  </w:style>
  <w:style w:type="paragraph" w:customStyle="1" w:styleId="StyleCardNotUnderlined8pt">
    <w:name w:val="Style Card Not Underlined + 8 pt"/>
    <w:basedOn w:val="Debate-CardTextUnderlined-F3"/>
    <w:next w:val="endtext"/>
    <w:qFormat/>
    <w:rsid w:val="00B94C51"/>
    <w:pPr>
      <w:spacing w:after="0"/>
      <w:contextualSpacing w:val="0"/>
    </w:pPr>
    <w:rPr>
      <w:rFonts w:cstheme="minorBidi"/>
      <w:u w:val="none"/>
    </w:rPr>
  </w:style>
  <w:style w:type="paragraph" w:customStyle="1" w:styleId="CardNotUnderlined3">
    <w:name w:val="Card Not Underlined 3"/>
    <w:basedOn w:val="Debate-CardTextUnderlined-F3"/>
    <w:qFormat/>
    <w:rsid w:val="00B94C51"/>
    <w:pPr>
      <w:spacing w:after="0"/>
      <w:contextualSpacing w:val="0"/>
    </w:pPr>
    <w:rPr>
      <w:rFonts w:cstheme="minorBidi"/>
      <w:u w:val="none"/>
    </w:rPr>
  </w:style>
  <w:style w:type="paragraph" w:customStyle="1" w:styleId="CardNotUnderlinedFinal">
    <w:name w:val="Card Not Underlined Final"/>
    <w:next w:val="g"/>
    <w:qFormat/>
    <w:rsid w:val="00B94C51"/>
    <w:pPr>
      <w:spacing w:after="160" w:line="259" w:lineRule="auto"/>
    </w:pPr>
    <w:rPr>
      <w:rFonts w:eastAsiaTheme="minorHAnsi"/>
      <w:sz w:val="22"/>
      <w:szCs w:val="22"/>
    </w:rPr>
  </w:style>
  <w:style w:type="paragraph" w:customStyle="1" w:styleId="Numbering">
    <w:name w:val="Numbering"/>
    <w:basedOn w:val="Normal"/>
    <w:next w:val="Normal"/>
    <w:qFormat/>
    <w:rsid w:val="00B94C51"/>
    <w:pPr>
      <w:spacing w:after="0" w:line="240" w:lineRule="auto"/>
    </w:pPr>
  </w:style>
  <w:style w:type="paragraph" w:customStyle="1" w:styleId="Un-IndexedHeading">
    <w:name w:val="Un-Indexed Heading"/>
    <w:basedOn w:val="Heading1"/>
    <w:next w:val="Normal"/>
    <w:qFormat/>
    <w:rsid w:val="00B94C51"/>
    <w:pPr>
      <w:spacing w:before="480" w:line="240" w:lineRule="auto"/>
    </w:pPr>
  </w:style>
  <w:style w:type="paragraph" w:customStyle="1" w:styleId="Circle">
    <w:name w:val="Circle"/>
    <w:basedOn w:val="Normal"/>
    <w:next w:val="Normal"/>
    <w:qFormat/>
    <w:rsid w:val="00B94C51"/>
    <w:pPr>
      <w:spacing w:after="0" w:line="240" w:lineRule="auto"/>
    </w:pPr>
  </w:style>
  <w:style w:type="paragraph" w:customStyle="1" w:styleId="PageHeader">
    <w:name w:val="Page Header"/>
    <w:basedOn w:val="Normal"/>
    <w:next w:val="CardNotUnderlined3"/>
    <w:link w:val="PageHeaderChar"/>
    <w:qFormat/>
    <w:rsid w:val="00B94C51"/>
    <w:pPr>
      <w:spacing w:after="0" w:line="240" w:lineRule="auto"/>
    </w:pPr>
  </w:style>
  <w:style w:type="paragraph" w:customStyle="1" w:styleId="IndentedLettering">
    <w:name w:val="Indented Lettering"/>
    <w:next w:val="Normal"/>
    <w:qFormat/>
    <w:rsid w:val="00B94C51"/>
    <w:pPr>
      <w:spacing w:after="160" w:line="259" w:lineRule="auto"/>
    </w:pPr>
    <w:rPr>
      <w:rFonts w:eastAsiaTheme="minorHAnsi"/>
      <w:sz w:val="22"/>
      <w:szCs w:val="22"/>
    </w:rPr>
  </w:style>
  <w:style w:type="paragraph" w:customStyle="1" w:styleId="Lettering">
    <w:name w:val="Lettering"/>
    <w:next w:val="Normal"/>
    <w:qFormat/>
    <w:rsid w:val="00B94C51"/>
    <w:pPr>
      <w:spacing w:after="160" w:line="259" w:lineRule="auto"/>
    </w:pPr>
    <w:rPr>
      <w:rFonts w:eastAsiaTheme="minorHAnsi"/>
      <w:sz w:val="22"/>
      <w:szCs w:val="22"/>
    </w:rPr>
  </w:style>
  <w:style w:type="paragraph" w:customStyle="1" w:styleId="FileName">
    <w:name w:val="File Name"/>
    <w:basedOn w:val="Normal"/>
    <w:next w:val="Normal"/>
    <w:qFormat/>
    <w:rsid w:val="00B94C51"/>
    <w:pPr>
      <w:spacing w:after="0" w:line="240" w:lineRule="auto"/>
    </w:pPr>
  </w:style>
  <w:style w:type="paragraph" w:customStyle="1" w:styleId="Pagination">
    <w:name w:val="Pagination"/>
    <w:basedOn w:val="Normal"/>
    <w:next w:val="Normal"/>
    <w:qFormat/>
    <w:rsid w:val="00B94C51"/>
    <w:pPr>
      <w:spacing w:after="0" w:line="240" w:lineRule="auto"/>
    </w:pPr>
  </w:style>
  <w:style w:type="paragraph" w:customStyle="1" w:styleId="IndentedNumbering">
    <w:name w:val="Indented Numbering"/>
    <w:basedOn w:val="CardNotUnderlinedFinal"/>
    <w:next w:val="Normal"/>
    <w:qFormat/>
    <w:rsid w:val="00B94C51"/>
  </w:style>
  <w:style w:type="paragraph" w:customStyle="1" w:styleId="CardContinued1">
    <w:name w:val="Card Continued 1"/>
    <w:basedOn w:val="Normal"/>
    <w:next w:val="Normal"/>
    <w:qFormat/>
    <w:rsid w:val="00B94C51"/>
    <w:pPr>
      <w:spacing w:after="0" w:line="240" w:lineRule="auto"/>
    </w:pPr>
  </w:style>
  <w:style w:type="paragraph" w:customStyle="1" w:styleId="CardContinued2">
    <w:name w:val="Card Continued 2"/>
    <w:basedOn w:val="Circle"/>
    <w:next w:val="Normal"/>
    <w:qFormat/>
    <w:rsid w:val="00B94C51"/>
  </w:style>
  <w:style w:type="paragraph" w:customStyle="1" w:styleId="Clearformatting">
    <w:name w:val="Clear formatting"/>
    <w:basedOn w:val="Normal"/>
    <w:next w:val="IndentedLettering"/>
    <w:qFormat/>
    <w:rsid w:val="00B94C51"/>
    <w:pPr>
      <w:spacing w:after="0" w:line="240" w:lineRule="auto"/>
    </w:pPr>
  </w:style>
  <w:style w:type="paragraph" w:customStyle="1" w:styleId="SmallCardText">
    <w:name w:val="Small Card Text"/>
    <w:basedOn w:val="Lettering"/>
    <w:next w:val="FileName"/>
    <w:qFormat/>
    <w:rsid w:val="00B94C51"/>
  </w:style>
  <w:style w:type="paragraph" w:customStyle="1" w:styleId="TAGFONT">
    <w:name w:val="TAG FONT"/>
    <w:basedOn w:val="Normal"/>
    <w:next w:val="Pagination"/>
    <w:autoRedefine/>
    <w:qFormat/>
    <w:rsid w:val="00B94C51"/>
    <w:pPr>
      <w:spacing w:after="0" w:line="240" w:lineRule="auto"/>
    </w:pPr>
  </w:style>
  <w:style w:type="character" w:customStyle="1" w:styleId="LanguageStrikeChar">
    <w:name w:val="Language Strike Char"/>
    <w:locked/>
    <w:rsid w:val="00B94C51"/>
  </w:style>
  <w:style w:type="paragraph" w:customStyle="1" w:styleId="LanguageStrike">
    <w:name w:val="Language Strike"/>
    <w:basedOn w:val="Normal"/>
    <w:next w:val="Normal"/>
    <w:qFormat/>
    <w:rsid w:val="00B94C51"/>
    <w:pPr>
      <w:spacing w:after="0" w:line="240" w:lineRule="auto"/>
    </w:pPr>
  </w:style>
  <w:style w:type="character" w:customStyle="1" w:styleId="8pointChar">
    <w:name w:val="8 point Char"/>
    <w:locked/>
    <w:rsid w:val="00B94C51"/>
  </w:style>
  <w:style w:type="paragraph" w:customStyle="1" w:styleId="8point">
    <w:name w:val="8 point"/>
    <w:basedOn w:val="Normal"/>
    <w:next w:val="fullstory"/>
    <w:qFormat/>
    <w:rsid w:val="00B94C51"/>
    <w:pPr>
      <w:spacing w:after="0" w:line="240" w:lineRule="auto"/>
    </w:pPr>
  </w:style>
  <w:style w:type="character" w:customStyle="1" w:styleId="citationunderlineChar">
    <w:name w:val="citation/underline Char"/>
    <w:locked/>
    <w:rsid w:val="00B94C51"/>
  </w:style>
  <w:style w:type="paragraph" w:customStyle="1" w:styleId="citationunderline">
    <w:name w:val="citation/underline"/>
    <w:autoRedefine/>
    <w:qFormat/>
    <w:rsid w:val="00B94C51"/>
    <w:pPr>
      <w:spacing w:after="200" w:line="276" w:lineRule="auto"/>
    </w:pPr>
    <w:rPr>
      <w:rFonts w:eastAsiaTheme="minorHAnsi"/>
      <w:sz w:val="22"/>
      <w:szCs w:val="22"/>
    </w:rPr>
  </w:style>
  <w:style w:type="paragraph" w:customStyle="1" w:styleId="Style60">
    <w:name w:val="Style 6"/>
    <w:next w:val="8point"/>
    <w:qFormat/>
    <w:rsid w:val="00B94C51"/>
    <w:pPr>
      <w:spacing w:after="200" w:line="276" w:lineRule="auto"/>
    </w:pPr>
    <w:rPr>
      <w:rFonts w:eastAsiaTheme="minorHAnsi"/>
      <w:sz w:val="22"/>
      <w:szCs w:val="22"/>
    </w:rPr>
  </w:style>
  <w:style w:type="paragraph" w:customStyle="1" w:styleId="Citation-Complete">
    <w:name w:val="Citation - Complete"/>
    <w:basedOn w:val="Normal"/>
    <w:next w:val="Lettering"/>
    <w:link w:val="Citation-CompleteChar"/>
    <w:autoRedefine/>
    <w:qFormat/>
    <w:rsid w:val="00B94C51"/>
    <w:pPr>
      <w:spacing w:after="0" w:line="240" w:lineRule="auto"/>
    </w:pPr>
  </w:style>
  <w:style w:type="paragraph" w:customStyle="1" w:styleId="Citation-FirstLine">
    <w:name w:val="Citation - First Line"/>
    <w:basedOn w:val="Normal"/>
    <w:next w:val="Style4"/>
    <w:autoRedefine/>
    <w:qFormat/>
    <w:rsid w:val="00B94C51"/>
    <w:pPr>
      <w:spacing w:after="0" w:line="240" w:lineRule="auto"/>
    </w:pPr>
  </w:style>
  <w:style w:type="character" w:customStyle="1" w:styleId="DateCitesAuthorCharChar">
    <w:name w:val="DateCitesAuthor Char Char"/>
    <w:locked/>
    <w:rsid w:val="00B94C51"/>
  </w:style>
  <w:style w:type="paragraph" w:customStyle="1" w:styleId="DateCitesAuthorChar">
    <w:name w:val="DateCitesAuthor Char"/>
    <w:basedOn w:val="Normal"/>
    <w:qFormat/>
    <w:rsid w:val="00B94C51"/>
    <w:pPr>
      <w:spacing w:after="0" w:line="240" w:lineRule="auto"/>
    </w:pPr>
  </w:style>
  <w:style w:type="paragraph" w:customStyle="1" w:styleId="articlebodynormaltext">
    <w:name w:val="articlebody_normaltext"/>
    <w:basedOn w:val="Normal"/>
    <w:next w:val="Citation-Complete"/>
    <w:qFormat/>
    <w:rsid w:val="00B94C51"/>
    <w:pPr>
      <w:spacing w:after="0" w:line="240" w:lineRule="auto"/>
    </w:pPr>
  </w:style>
  <w:style w:type="paragraph" w:customStyle="1" w:styleId="2909F619802848F09E01365C32F34654">
    <w:name w:val="2909F619802848F09E01365C32F34654"/>
    <w:next w:val="Citation-FirstLine"/>
    <w:qFormat/>
    <w:rsid w:val="00B94C51"/>
    <w:pPr>
      <w:spacing w:after="200" w:line="276" w:lineRule="auto"/>
    </w:pPr>
    <w:rPr>
      <w:rFonts w:eastAsiaTheme="minorHAnsi"/>
      <w:sz w:val="22"/>
      <w:szCs w:val="22"/>
    </w:rPr>
  </w:style>
  <w:style w:type="paragraph" w:customStyle="1" w:styleId="D345FF3D873148C5AE3FBF3267827368">
    <w:name w:val="D345FF3D873148C5AE3FBF3267827368"/>
    <w:qFormat/>
    <w:rsid w:val="00B94C51"/>
    <w:pPr>
      <w:spacing w:after="200" w:line="276" w:lineRule="auto"/>
    </w:pPr>
    <w:rPr>
      <w:rFonts w:eastAsiaTheme="minorHAnsi"/>
      <w:sz w:val="22"/>
      <w:szCs w:val="22"/>
    </w:rPr>
  </w:style>
  <w:style w:type="paragraph" w:customStyle="1" w:styleId="targetcaption">
    <w:name w:val="targetcaption"/>
    <w:basedOn w:val="Normal"/>
    <w:next w:val="2909F619802848F09E01365C32F34654"/>
    <w:qFormat/>
    <w:rsid w:val="00B94C51"/>
    <w:pPr>
      <w:spacing w:after="0" w:line="240" w:lineRule="auto"/>
    </w:pPr>
  </w:style>
  <w:style w:type="paragraph" w:customStyle="1" w:styleId="Tag12">
    <w:name w:val="Tag12"/>
    <w:basedOn w:val="Normal"/>
    <w:next w:val="Smalltext"/>
    <w:qFormat/>
    <w:rsid w:val="00B94C51"/>
    <w:pPr>
      <w:spacing w:after="0" w:line="240" w:lineRule="auto"/>
    </w:pPr>
  </w:style>
  <w:style w:type="character" w:customStyle="1" w:styleId="StyleStyle411pt1Char">
    <w:name w:val="Style Style4 + 11 pt1 Char"/>
    <w:locked/>
    <w:rsid w:val="00B94C51"/>
  </w:style>
  <w:style w:type="paragraph" w:customStyle="1" w:styleId="StyleStyle411pt1">
    <w:name w:val="Style Style4 + 11 pt1"/>
    <w:basedOn w:val="Normal"/>
    <w:next w:val="cards0"/>
    <w:qFormat/>
    <w:rsid w:val="00B94C51"/>
    <w:pPr>
      <w:spacing w:after="0" w:line="240" w:lineRule="auto"/>
    </w:pPr>
  </w:style>
  <w:style w:type="paragraph" w:customStyle="1" w:styleId="CM5">
    <w:name w:val="CM5"/>
    <w:basedOn w:val="Normal"/>
    <w:uiPriority w:val="99"/>
    <w:qFormat/>
    <w:rsid w:val="00B94C51"/>
    <w:pPr>
      <w:spacing w:after="0" w:line="240" w:lineRule="auto"/>
    </w:pPr>
  </w:style>
  <w:style w:type="paragraph" w:customStyle="1" w:styleId="CM9">
    <w:name w:val="CM9"/>
    <w:basedOn w:val="Normal"/>
    <w:uiPriority w:val="99"/>
    <w:qFormat/>
    <w:rsid w:val="00B94C51"/>
    <w:pPr>
      <w:spacing w:after="0" w:line="240" w:lineRule="auto"/>
    </w:pPr>
  </w:style>
  <w:style w:type="paragraph" w:customStyle="1" w:styleId="CM6">
    <w:name w:val="CM6"/>
    <w:basedOn w:val="Normal"/>
    <w:uiPriority w:val="99"/>
    <w:qFormat/>
    <w:rsid w:val="00B94C51"/>
    <w:pPr>
      <w:spacing w:after="0" w:line="240" w:lineRule="auto"/>
    </w:pPr>
  </w:style>
  <w:style w:type="paragraph" w:customStyle="1" w:styleId="boldness">
    <w:name w:val="boldness"/>
    <w:basedOn w:val="Normal"/>
    <w:next w:val="TagCite"/>
    <w:qFormat/>
    <w:rsid w:val="00B94C51"/>
    <w:pPr>
      <w:spacing w:after="0" w:line="240" w:lineRule="auto"/>
    </w:pPr>
  </w:style>
  <w:style w:type="character" w:customStyle="1" w:styleId="UnderlineCardChar0">
    <w:name w:val="UnderlineCard Char"/>
    <w:locked/>
    <w:rsid w:val="00B94C51"/>
  </w:style>
  <w:style w:type="paragraph" w:customStyle="1" w:styleId="UnderlineCard0">
    <w:name w:val="UnderlineCard"/>
    <w:basedOn w:val="Heading4"/>
    <w:next w:val="CM6"/>
    <w:qFormat/>
    <w:rsid w:val="00B94C51"/>
    <w:pPr>
      <w:spacing w:before="200" w:line="240" w:lineRule="auto"/>
    </w:pPr>
    <w:rPr>
      <w:iCs/>
    </w:rPr>
  </w:style>
  <w:style w:type="paragraph" w:customStyle="1" w:styleId="CM21">
    <w:name w:val="CM21"/>
    <w:basedOn w:val="Normal"/>
    <w:uiPriority w:val="99"/>
    <w:qFormat/>
    <w:rsid w:val="00B94C51"/>
    <w:pPr>
      <w:spacing w:after="0" w:line="240" w:lineRule="auto"/>
    </w:pPr>
  </w:style>
  <w:style w:type="paragraph" w:customStyle="1" w:styleId="CM22">
    <w:name w:val="CM22"/>
    <w:basedOn w:val="Normal"/>
    <w:uiPriority w:val="99"/>
    <w:qFormat/>
    <w:rsid w:val="00B94C51"/>
    <w:pPr>
      <w:spacing w:after="0" w:line="240" w:lineRule="auto"/>
    </w:pPr>
  </w:style>
  <w:style w:type="paragraph" w:customStyle="1" w:styleId="CM4">
    <w:name w:val="CM4"/>
    <w:basedOn w:val="Normal"/>
    <w:uiPriority w:val="99"/>
    <w:qFormat/>
    <w:rsid w:val="00B94C51"/>
    <w:pPr>
      <w:spacing w:after="0" w:line="240" w:lineRule="auto"/>
    </w:pPr>
  </w:style>
  <w:style w:type="paragraph" w:customStyle="1" w:styleId="Pa10">
    <w:name w:val="Pa10"/>
    <w:basedOn w:val="Normal"/>
    <w:uiPriority w:val="99"/>
    <w:qFormat/>
    <w:rsid w:val="00B94C51"/>
    <w:pPr>
      <w:spacing w:after="0" w:line="240" w:lineRule="auto"/>
    </w:pPr>
  </w:style>
  <w:style w:type="paragraph" w:customStyle="1" w:styleId="Pa31">
    <w:name w:val="Pa3+1"/>
    <w:basedOn w:val="Normal"/>
    <w:uiPriority w:val="99"/>
    <w:qFormat/>
    <w:rsid w:val="00B94C51"/>
    <w:pPr>
      <w:spacing w:after="0" w:line="240" w:lineRule="auto"/>
    </w:pPr>
  </w:style>
  <w:style w:type="paragraph" w:customStyle="1" w:styleId="Pa1">
    <w:name w:val="Pa1"/>
    <w:basedOn w:val="Normal"/>
    <w:qFormat/>
    <w:rsid w:val="00B94C51"/>
    <w:pPr>
      <w:spacing w:after="0" w:line="240" w:lineRule="auto"/>
    </w:pPr>
  </w:style>
  <w:style w:type="paragraph" w:customStyle="1" w:styleId="Pa2">
    <w:name w:val="Pa2"/>
    <w:basedOn w:val="Normal"/>
    <w:qFormat/>
    <w:rsid w:val="00B94C51"/>
    <w:pPr>
      <w:spacing w:after="0" w:line="240" w:lineRule="auto"/>
    </w:pPr>
  </w:style>
  <w:style w:type="paragraph" w:customStyle="1" w:styleId="FreeFormA">
    <w:name w:val="Free Form A"/>
    <w:next w:val="Pa10"/>
    <w:qFormat/>
    <w:rsid w:val="00B94C51"/>
    <w:pPr>
      <w:spacing w:after="200" w:line="276" w:lineRule="auto"/>
    </w:pPr>
    <w:rPr>
      <w:rFonts w:eastAsiaTheme="minorHAnsi"/>
      <w:sz w:val="22"/>
      <w:szCs w:val="22"/>
    </w:rPr>
  </w:style>
  <w:style w:type="paragraph" w:customStyle="1" w:styleId="H4Tag">
    <w:name w:val="H4 (Tag)"/>
    <w:basedOn w:val="Normal"/>
    <w:next w:val="Pa31"/>
    <w:qFormat/>
    <w:rsid w:val="00B94C51"/>
    <w:pPr>
      <w:spacing w:after="0" w:line="240" w:lineRule="auto"/>
    </w:pPr>
  </w:style>
  <w:style w:type="character" w:customStyle="1" w:styleId="CardUpSize-LightChar">
    <w:name w:val="CardUpSize - Light Char"/>
    <w:basedOn w:val="DefaultParagraphFont"/>
    <w:locked/>
    <w:rsid w:val="00B94C51"/>
  </w:style>
  <w:style w:type="paragraph" w:customStyle="1" w:styleId="CardUpSize-Light">
    <w:name w:val="CardUpSize - Light"/>
    <w:basedOn w:val="Normal"/>
    <w:next w:val="Pa2"/>
    <w:qFormat/>
    <w:rsid w:val="00B94C51"/>
    <w:pPr>
      <w:spacing w:after="0" w:line="240" w:lineRule="auto"/>
    </w:pPr>
  </w:style>
  <w:style w:type="character" w:customStyle="1" w:styleId="CiteCardUpSize-HeavyChar">
    <w:name w:val="Cite // CardUpSize - Heavy Char"/>
    <w:basedOn w:val="DefaultParagraphFont"/>
    <w:locked/>
    <w:rsid w:val="00B94C51"/>
  </w:style>
  <w:style w:type="paragraph" w:customStyle="1" w:styleId="CiteCardUpSize-Heavy">
    <w:name w:val="Cite // CardUpSize - Heavy"/>
    <w:basedOn w:val="Normal"/>
    <w:next w:val="H4Tag"/>
    <w:qFormat/>
    <w:rsid w:val="00B94C51"/>
    <w:pPr>
      <w:spacing w:after="0" w:line="240" w:lineRule="auto"/>
    </w:pPr>
  </w:style>
  <w:style w:type="character" w:customStyle="1" w:styleId="HotRouteCharCharCharCharCharChar">
    <w:name w:val="Hot Route! Char Char Char Char Char Char"/>
    <w:locked/>
    <w:rsid w:val="00B94C51"/>
  </w:style>
  <w:style w:type="paragraph" w:customStyle="1" w:styleId="HotRouteCharCharCharCharChar">
    <w:name w:val="Hot Route! Char Char Char Char Char"/>
    <w:basedOn w:val="Normal"/>
    <w:next w:val="CardUpSize-Light"/>
    <w:qFormat/>
    <w:rsid w:val="00B94C51"/>
    <w:pPr>
      <w:spacing w:after="0" w:line="240" w:lineRule="auto"/>
    </w:pPr>
  </w:style>
  <w:style w:type="character" w:customStyle="1" w:styleId="SmallTextCharCharCharChar">
    <w:name w:val="Small Text Char Char Char Char"/>
    <w:locked/>
    <w:rsid w:val="00B94C51"/>
  </w:style>
  <w:style w:type="paragraph" w:customStyle="1" w:styleId="SmallTextCharCharChar">
    <w:name w:val="Small Text Char Char Char"/>
    <w:basedOn w:val="Normal"/>
    <w:next w:val="CiteCardUpSize-Heavy"/>
    <w:qFormat/>
    <w:rsid w:val="00B94C51"/>
    <w:pPr>
      <w:spacing w:after="0" w:line="240" w:lineRule="auto"/>
    </w:pPr>
  </w:style>
  <w:style w:type="character" w:customStyle="1" w:styleId="UnderlineCharCharCharCharCharCharCharChar">
    <w:name w:val="Underline Char Char Char Char Char Char Char Char"/>
    <w:basedOn w:val="DefaultParagraphFont"/>
    <w:locked/>
    <w:rsid w:val="00B94C51"/>
  </w:style>
  <w:style w:type="paragraph" w:customStyle="1" w:styleId="UnderlineCharCharCharCharCharCharChar">
    <w:name w:val="Underline Char Char Char Char Char Char Char"/>
    <w:basedOn w:val="Normal"/>
    <w:qFormat/>
    <w:rsid w:val="00B94C51"/>
    <w:pPr>
      <w:spacing w:after="0" w:line="240" w:lineRule="auto"/>
    </w:pPr>
  </w:style>
  <w:style w:type="character" w:customStyle="1" w:styleId="SmalltextCharCharCharChar0">
    <w:name w:val="Small text Char Char Char Char"/>
    <w:basedOn w:val="DefaultParagraphFont"/>
    <w:locked/>
    <w:rsid w:val="00B94C51"/>
  </w:style>
  <w:style w:type="paragraph" w:customStyle="1" w:styleId="SmalltextCharCharChar0">
    <w:name w:val="Small text Char Char Char"/>
    <w:basedOn w:val="Normal"/>
    <w:next w:val="Analytics"/>
    <w:qFormat/>
    <w:rsid w:val="00B94C51"/>
    <w:pPr>
      <w:spacing w:after="0" w:line="240" w:lineRule="auto"/>
    </w:pPr>
  </w:style>
  <w:style w:type="paragraph" w:customStyle="1" w:styleId="Tagandcite">
    <w:name w:val="Tag and cite"/>
    <w:basedOn w:val="Normal"/>
    <w:qFormat/>
    <w:rsid w:val="00B94C51"/>
    <w:pPr>
      <w:spacing w:after="0" w:line="240" w:lineRule="auto"/>
    </w:pPr>
  </w:style>
  <w:style w:type="paragraph" w:customStyle="1" w:styleId="Textbody">
    <w:name w:val="Text body"/>
    <w:basedOn w:val="SmalltextCharCharChar0"/>
    <w:next w:val="WW-Default"/>
    <w:qFormat/>
    <w:rsid w:val="00B94C51"/>
  </w:style>
  <w:style w:type="paragraph" w:customStyle="1" w:styleId="comments">
    <w:name w:val="comments"/>
    <w:basedOn w:val="Normal"/>
    <w:next w:val="Standard"/>
    <w:qFormat/>
    <w:rsid w:val="00B94C51"/>
    <w:pPr>
      <w:spacing w:after="0" w:line="240" w:lineRule="auto"/>
    </w:pPr>
  </w:style>
  <w:style w:type="paragraph" w:customStyle="1" w:styleId="Default1">
    <w:name w:val="Default1"/>
    <w:basedOn w:val="Normal"/>
    <w:uiPriority w:val="99"/>
    <w:qFormat/>
    <w:rsid w:val="00B94C51"/>
    <w:pPr>
      <w:spacing w:after="0" w:line="240" w:lineRule="auto"/>
    </w:pPr>
  </w:style>
  <w:style w:type="paragraph" w:customStyle="1" w:styleId="NFAPWPheader">
    <w:name w:val="NFAP WP header"/>
    <w:basedOn w:val="Normal"/>
    <w:uiPriority w:val="99"/>
    <w:qFormat/>
    <w:rsid w:val="00B94C51"/>
    <w:pPr>
      <w:spacing w:after="0" w:line="240" w:lineRule="auto"/>
    </w:pPr>
  </w:style>
  <w:style w:type="character" w:customStyle="1" w:styleId="UnderlinedCardTextChar">
    <w:name w:val="Underlined Card Text Char"/>
    <w:locked/>
    <w:rsid w:val="00B94C51"/>
  </w:style>
  <w:style w:type="paragraph" w:customStyle="1" w:styleId="UnderlinedCardText">
    <w:name w:val="Underlined Card Text"/>
    <w:basedOn w:val="Normal"/>
    <w:next w:val="Circled"/>
    <w:qFormat/>
    <w:rsid w:val="00B94C51"/>
    <w:pPr>
      <w:spacing w:after="0" w:line="240" w:lineRule="auto"/>
    </w:pPr>
  </w:style>
  <w:style w:type="character" w:customStyle="1" w:styleId="cardtextemphasisChar">
    <w:name w:val="card text emphasis Char"/>
    <w:locked/>
    <w:rsid w:val="00B94C51"/>
  </w:style>
  <w:style w:type="paragraph" w:customStyle="1" w:styleId="cardtextemphasis">
    <w:name w:val="card text emphasis"/>
    <w:basedOn w:val="Circled"/>
    <w:next w:val="MinimizedText"/>
    <w:qFormat/>
    <w:rsid w:val="00B94C51"/>
    <w:pPr>
      <w:spacing w:line="240" w:lineRule="auto"/>
    </w:pPr>
    <w:rPr>
      <w:rFonts w:eastAsiaTheme="minorHAnsi"/>
      <w:b w:val="0"/>
      <w:szCs w:val="22"/>
      <w:u w:val="none"/>
    </w:rPr>
  </w:style>
  <w:style w:type="character" w:customStyle="1" w:styleId="CiteCharCharChar">
    <w:name w:val="Cite Char Char Char"/>
    <w:locked/>
    <w:rsid w:val="00B94C51"/>
  </w:style>
  <w:style w:type="paragraph" w:customStyle="1" w:styleId="CiteCharChar">
    <w:name w:val="Cite Char Char"/>
    <w:basedOn w:val="Normal"/>
    <w:next w:val="Normal"/>
    <w:qFormat/>
    <w:rsid w:val="00B94C51"/>
    <w:pPr>
      <w:spacing w:after="0" w:line="240" w:lineRule="auto"/>
    </w:pPr>
  </w:style>
  <w:style w:type="character" w:customStyle="1" w:styleId="CiteCardChar">
    <w:name w:val="Cite_Card Char"/>
    <w:locked/>
    <w:rsid w:val="00B94C51"/>
  </w:style>
  <w:style w:type="paragraph" w:customStyle="1" w:styleId="CiteCard">
    <w:name w:val="Cite_Card"/>
    <w:next w:val="CiteCharChar"/>
    <w:qFormat/>
    <w:rsid w:val="00B94C51"/>
    <w:pPr>
      <w:spacing w:after="200" w:line="276" w:lineRule="auto"/>
    </w:pPr>
    <w:rPr>
      <w:rFonts w:eastAsiaTheme="minorHAnsi"/>
      <w:sz w:val="22"/>
      <w:szCs w:val="22"/>
    </w:rPr>
  </w:style>
  <w:style w:type="character" w:customStyle="1" w:styleId="BoldandUnderlineCharChar2">
    <w:name w:val="Bold and Underline Char Char2"/>
    <w:locked/>
    <w:rsid w:val="00B94C51"/>
  </w:style>
  <w:style w:type="paragraph" w:customStyle="1" w:styleId="BoldandUnderlineChar">
    <w:name w:val="Bold and Underline Char"/>
    <w:basedOn w:val="Normal"/>
    <w:next w:val="UnreadText"/>
    <w:qFormat/>
    <w:rsid w:val="00B94C51"/>
    <w:pPr>
      <w:spacing w:after="0" w:line="240" w:lineRule="auto"/>
    </w:pPr>
  </w:style>
  <w:style w:type="paragraph" w:customStyle="1" w:styleId="CiteCardCharChar">
    <w:name w:val="Cite_Card Char Char"/>
    <w:autoRedefine/>
    <w:qFormat/>
    <w:rsid w:val="00B94C51"/>
    <w:pPr>
      <w:spacing w:after="200" w:line="276" w:lineRule="auto"/>
    </w:pPr>
    <w:rPr>
      <w:rFonts w:eastAsiaTheme="minorHAnsi"/>
      <w:sz w:val="22"/>
      <w:szCs w:val="22"/>
    </w:rPr>
  </w:style>
  <w:style w:type="character" w:customStyle="1" w:styleId="CiteCardCharCharCharChar">
    <w:name w:val="Cite_Card Char Char Char Char"/>
    <w:locked/>
    <w:rsid w:val="00B94C51"/>
  </w:style>
  <w:style w:type="paragraph" w:customStyle="1" w:styleId="CiteCardCharCharChar">
    <w:name w:val="Cite_Card Char Char Char"/>
    <w:qFormat/>
    <w:rsid w:val="00B94C51"/>
    <w:pPr>
      <w:spacing w:after="200" w:line="276" w:lineRule="auto"/>
    </w:pPr>
    <w:rPr>
      <w:rFonts w:eastAsiaTheme="minorHAnsi"/>
      <w:sz w:val="22"/>
      <w:szCs w:val="22"/>
    </w:rPr>
  </w:style>
  <w:style w:type="paragraph" w:customStyle="1" w:styleId="heading0">
    <w:name w:val="heading"/>
    <w:basedOn w:val="Normal"/>
    <w:next w:val="BoldandUnderlineChar"/>
    <w:qFormat/>
    <w:rsid w:val="00B94C51"/>
    <w:pPr>
      <w:spacing w:after="0" w:line="240" w:lineRule="auto"/>
    </w:pPr>
  </w:style>
  <w:style w:type="character" w:customStyle="1" w:styleId="LittleChar">
    <w:name w:val="Little Char"/>
    <w:locked/>
    <w:rsid w:val="00B94C51"/>
  </w:style>
  <w:style w:type="paragraph" w:customStyle="1" w:styleId="Little">
    <w:name w:val="Little"/>
    <w:basedOn w:val="Normal"/>
    <w:qFormat/>
    <w:rsid w:val="00B94C51"/>
    <w:pPr>
      <w:spacing w:after="0" w:line="240" w:lineRule="auto"/>
    </w:pPr>
  </w:style>
  <w:style w:type="character" w:customStyle="1" w:styleId="DebateHeaderChar">
    <w:name w:val="Debate Header Char"/>
    <w:locked/>
    <w:rsid w:val="00B94C51"/>
  </w:style>
  <w:style w:type="paragraph" w:customStyle="1" w:styleId="DebateHeader">
    <w:name w:val="Debate Header"/>
    <w:basedOn w:val="Normal"/>
    <w:next w:val="Normal"/>
    <w:autoRedefine/>
    <w:qFormat/>
    <w:rsid w:val="00B94C51"/>
    <w:pPr>
      <w:spacing w:after="0" w:line="240" w:lineRule="auto"/>
    </w:pPr>
  </w:style>
  <w:style w:type="paragraph" w:customStyle="1" w:styleId="articletitle0">
    <w:name w:val="article_title"/>
    <w:basedOn w:val="Normal"/>
    <w:qFormat/>
    <w:rsid w:val="00B94C51"/>
    <w:pPr>
      <w:spacing w:after="0" w:line="240" w:lineRule="auto"/>
    </w:pPr>
  </w:style>
  <w:style w:type="character" w:customStyle="1" w:styleId="UnhighlightedChar">
    <w:name w:val="Unhighlighted Char"/>
    <w:locked/>
    <w:rsid w:val="00B94C51"/>
  </w:style>
  <w:style w:type="paragraph" w:customStyle="1" w:styleId="Unhighlighted">
    <w:name w:val="Unhighlighted"/>
    <w:basedOn w:val="Normal"/>
    <w:next w:val="TagCite1"/>
    <w:autoRedefine/>
    <w:qFormat/>
    <w:rsid w:val="00B94C51"/>
    <w:pPr>
      <w:spacing w:after="0" w:line="240" w:lineRule="auto"/>
    </w:pPr>
  </w:style>
  <w:style w:type="paragraph" w:customStyle="1" w:styleId="Caption1">
    <w:name w:val="Caption1"/>
    <w:basedOn w:val="Normal"/>
    <w:qFormat/>
    <w:rsid w:val="00B94C51"/>
    <w:pPr>
      <w:spacing w:after="0" w:line="240" w:lineRule="auto"/>
    </w:pPr>
  </w:style>
  <w:style w:type="character" w:customStyle="1" w:styleId="StylecardUnderlineChar">
    <w:name w:val="Style card + Underline Char"/>
    <w:locked/>
    <w:rsid w:val="00B94C51"/>
  </w:style>
  <w:style w:type="paragraph" w:customStyle="1" w:styleId="StylecardUnderline">
    <w:name w:val="Style card + Underline"/>
    <w:basedOn w:val="CiteSpacing"/>
    <w:next w:val="Unhighlighted"/>
    <w:qFormat/>
    <w:rsid w:val="00B94C51"/>
    <w:pPr>
      <w:spacing w:line="240" w:lineRule="auto"/>
    </w:pPr>
  </w:style>
  <w:style w:type="paragraph" w:customStyle="1" w:styleId="TagF3">
    <w:name w:val="Tag (F3)"/>
    <w:next w:val="Caption1"/>
    <w:qFormat/>
    <w:rsid w:val="00B94C51"/>
    <w:pPr>
      <w:spacing w:after="200" w:line="276" w:lineRule="auto"/>
    </w:pPr>
    <w:rPr>
      <w:rFonts w:eastAsiaTheme="minorHAnsi"/>
      <w:sz w:val="22"/>
      <w:szCs w:val="22"/>
    </w:rPr>
  </w:style>
  <w:style w:type="paragraph" w:customStyle="1" w:styleId="i1">
    <w:name w:val="i1"/>
    <w:basedOn w:val="Normal"/>
    <w:qFormat/>
    <w:rsid w:val="00B94C51"/>
    <w:pPr>
      <w:spacing w:after="0" w:line="240" w:lineRule="auto"/>
    </w:pPr>
  </w:style>
  <w:style w:type="paragraph" w:customStyle="1" w:styleId="style14">
    <w:name w:val="style14"/>
    <w:basedOn w:val="Normal"/>
    <w:next w:val="Heading1"/>
    <w:qFormat/>
    <w:rsid w:val="00B94C51"/>
    <w:pPr>
      <w:spacing w:after="0" w:line="240" w:lineRule="auto"/>
    </w:pPr>
  </w:style>
  <w:style w:type="paragraph" w:customStyle="1" w:styleId="CardTagCite1Char">
    <w:name w:val="Card Tag + Cite #1 Char"/>
    <w:basedOn w:val="Normal"/>
    <w:qFormat/>
    <w:rsid w:val="00B94C51"/>
    <w:pPr>
      <w:spacing w:after="0" w:line="240" w:lineRule="auto"/>
    </w:pPr>
  </w:style>
  <w:style w:type="paragraph" w:customStyle="1" w:styleId="articlebody">
    <w:name w:val="articlebody"/>
    <w:basedOn w:val="Normal"/>
    <w:next w:val="i1"/>
    <w:qFormat/>
    <w:rsid w:val="00B94C51"/>
    <w:pPr>
      <w:spacing w:after="0" w:line="240" w:lineRule="auto"/>
    </w:pPr>
  </w:style>
  <w:style w:type="character" w:customStyle="1" w:styleId="CiteCardCharCharCharCharCharCharCharChar">
    <w:name w:val="Cite_Card Char Char Char Char Char Char Char Char"/>
    <w:locked/>
    <w:rsid w:val="00B94C51"/>
  </w:style>
  <w:style w:type="paragraph" w:customStyle="1" w:styleId="CiteCardCharCharCharCharCharCharChar">
    <w:name w:val="Cite_Card Char Char Char Char Char Char Char"/>
    <w:next w:val="CardTagCite1Char"/>
    <w:autoRedefine/>
    <w:qFormat/>
    <w:rsid w:val="00B94C51"/>
    <w:pPr>
      <w:spacing w:after="200" w:line="276" w:lineRule="auto"/>
    </w:pPr>
    <w:rPr>
      <w:rFonts w:eastAsiaTheme="minorHAnsi"/>
      <w:sz w:val="22"/>
      <w:szCs w:val="22"/>
    </w:rPr>
  </w:style>
  <w:style w:type="paragraph" w:customStyle="1" w:styleId="foldie">
    <w:name w:val="foldie"/>
    <w:basedOn w:val="BoldandUnderlineChar"/>
    <w:next w:val="HotRoute0"/>
    <w:qFormat/>
    <w:rsid w:val="00B94C51"/>
  </w:style>
  <w:style w:type="paragraph" w:customStyle="1" w:styleId="billtextsection">
    <w:name w:val="bill_text_section"/>
    <w:basedOn w:val="Normal"/>
    <w:next w:val="articlebody"/>
    <w:qFormat/>
    <w:rsid w:val="00B94C51"/>
    <w:pPr>
      <w:spacing w:after="0" w:line="240" w:lineRule="auto"/>
    </w:pPr>
  </w:style>
  <w:style w:type="character" w:customStyle="1" w:styleId="CiteNormalChar">
    <w:name w:val="Cite Normal Char"/>
    <w:locked/>
    <w:rsid w:val="00B94C51"/>
  </w:style>
  <w:style w:type="paragraph" w:customStyle="1" w:styleId="Pa3">
    <w:name w:val="Pa3"/>
    <w:basedOn w:val="Normal"/>
    <w:qFormat/>
    <w:rsid w:val="00B94C51"/>
    <w:pPr>
      <w:spacing w:after="0" w:line="240" w:lineRule="auto"/>
    </w:pPr>
  </w:style>
  <w:style w:type="character" w:customStyle="1" w:styleId="NormaltextCharChar">
    <w:name w:val="Normal text Char Char"/>
    <w:locked/>
    <w:rsid w:val="00B94C51"/>
  </w:style>
  <w:style w:type="paragraph" w:customStyle="1" w:styleId="Normaltext0">
    <w:name w:val="Normal text"/>
    <w:basedOn w:val="Normal"/>
    <w:autoRedefine/>
    <w:qFormat/>
    <w:rsid w:val="00B94C51"/>
    <w:pPr>
      <w:spacing w:after="0" w:line="240" w:lineRule="auto"/>
    </w:pPr>
  </w:style>
  <w:style w:type="character" w:customStyle="1" w:styleId="underlinedcardChar1">
    <w:name w:val="underlined card Char"/>
    <w:locked/>
    <w:rsid w:val="00B94C51"/>
  </w:style>
  <w:style w:type="paragraph" w:customStyle="1" w:styleId="underlinedcard1">
    <w:name w:val="underlined card"/>
    <w:basedOn w:val="Normal"/>
    <w:next w:val="Pa3"/>
    <w:autoRedefine/>
    <w:qFormat/>
    <w:rsid w:val="00B94C51"/>
    <w:pPr>
      <w:spacing w:after="0" w:line="240" w:lineRule="auto"/>
    </w:pPr>
  </w:style>
  <w:style w:type="character" w:customStyle="1" w:styleId="Debate-CardTagandCite-F6Char">
    <w:name w:val="Debate- Card Tag and Cite- F6 Char"/>
    <w:locked/>
    <w:rsid w:val="00B94C51"/>
  </w:style>
  <w:style w:type="paragraph" w:customStyle="1" w:styleId="Debate-CardTagandCite-F6">
    <w:name w:val="Debate- Card Tag and Cite- F6"/>
    <w:basedOn w:val="Normal"/>
    <w:next w:val="Normaltext0"/>
    <w:qFormat/>
    <w:rsid w:val="00B94C51"/>
    <w:pPr>
      <w:spacing w:after="0" w:line="240" w:lineRule="auto"/>
    </w:pPr>
  </w:style>
  <w:style w:type="paragraph" w:customStyle="1" w:styleId="BLOCKTITLE3">
    <w:name w:val="BLOCK TITLE"/>
    <w:basedOn w:val="Normal"/>
    <w:qFormat/>
    <w:rsid w:val="00B94C51"/>
    <w:pPr>
      <w:spacing w:after="0" w:line="240" w:lineRule="auto"/>
    </w:pPr>
  </w:style>
  <w:style w:type="paragraph" w:customStyle="1" w:styleId="StyleNormalWeb10pt">
    <w:name w:val="Style Normal (Web) + 10 pt"/>
    <w:basedOn w:val="Title"/>
    <w:next w:val="Boldunderline1"/>
    <w:qFormat/>
    <w:rsid w:val="00B94C51"/>
    <w:pPr>
      <w:pBdr>
        <w:bottom w:val="none" w:sz="0" w:space="0" w:color="auto"/>
      </w:pBdr>
      <w:spacing w:after="0"/>
      <w:contextualSpacing w:val="0"/>
    </w:pPr>
    <w:rPr>
      <w:rFonts w:ascii="Georgia" w:hAnsi="Georgia"/>
      <w:bCs w:val="0"/>
      <w:u w:val="none"/>
    </w:rPr>
  </w:style>
  <w:style w:type="character" w:customStyle="1" w:styleId="cardChar0">
    <w:name w:val="%card Char"/>
    <w:locked/>
    <w:rsid w:val="00B94C51"/>
  </w:style>
  <w:style w:type="paragraph" w:customStyle="1" w:styleId="card">
    <w:name w:val="%card"/>
    <w:basedOn w:val="Normal"/>
    <w:next w:val="BLOCKTITLE3"/>
    <w:qFormat/>
    <w:rsid w:val="00B94C51"/>
    <w:pPr>
      <w:spacing w:after="0" w:line="240" w:lineRule="auto"/>
    </w:pPr>
  </w:style>
  <w:style w:type="character" w:customStyle="1" w:styleId="UnunderlinedTextChar">
    <w:name w:val="Ununderlined Text Char"/>
    <w:locked/>
    <w:rsid w:val="00B94C51"/>
  </w:style>
  <w:style w:type="paragraph" w:customStyle="1" w:styleId="UnunderlinedText">
    <w:name w:val="Ununderlined Text"/>
    <w:basedOn w:val="Normal"/>
    <w:next w:val="card"/>
    <w:autoRedefine/>
    <w:qFormat/>
    <w:rsid w:val="00B94C51"/>
    <w:pPr>
      <w:spacing w:after="0" w:line="240" w:lineRule="auto"/>
    </w:pPr>
  </w:style>
  <w:style w:type="character" w:customStyle="1" w:styleId="ReallyfuckingsmallCharCharCharChar">
    <w:name w:val="Really fucking small Char Char Char Char"/>
    <w:locked/>
    <w:rsid w:val="00B94C51"/>
  </w:style>
  <w:style w:type="paragraph" w:customStyle="1" w:styleId="ReallyfuckingsmallCharCharChar">
    <w:name w:val="Really fucking small Char Char Char"/>
    <w:basedOn w:val="Normal"/>
    <w:next w:val="NoSpacing"/>
    <w:qFormat/>
    <w:rsid w:val="00B94C51"/>
    <w:pPr>
      <w:spacing w:after="0" w:line="240" w:lineRule="auto"/>
    </w:pPr>
  </w:style>
  <w:style w:type="character" w:customStyle="1" w:styleId="CardDownx1Char">
    <w:name w:val="CardDown x1 Char"/>
    <w:locked/>
    <w:rsid w:val="00B94C51"/>
  </w:style>
  <w:style w:type="paragraph" w:customStyle="1" w:styleId="CardDownx1">
    <w:name w:val="CardDown x1"/>
    <w:basedOn w:val="Normal"/>
    <w:next w:val="Regular"/>
    <w:qFormat/>
    <w:rsid w:val="00B94C51"/>
    <w:pPr>
      <w:spacing w:after="0" w:line="240" w:lineRule="auto"/>
    </w:pPr>
  </w:style>
  <w:style w:type="paragraph" w:customStyle="1" w:styleId="CardDownx15">
    <w:name w:val="CardDown x1.5"/>
    <w:basedOn w:val="Normal"/>
    <w:qFormat/>
    <w:rsid w:val="00B94C51"/>
    <w:pPr>
      <w:spacing w:after="0" w:line="240" w:lineRule="auto"/>
    </w:pPr>
  </w:style>
  <w:style w:type="paragraph" w:customStyle="1" w:styleId="Reallyfuckingsmall">
    <w:name w:val="Really fucking small"/>
    <w:basedOn w:val="Normal"/>
    <w:qFormat/>
    <w:rsid w:val="00B94C51"/>
    <w:pPr>
      <w:spacing w:after="0" w:line="240" w:lineRule="auto"/>
    </w:pPr>
  </w:style>
  <w:style w:type="character" w:customStyle="1" w:styleId="FullCiteChar">
    <w:name w:val="Full Cite Char"/>
    <w:locked/>
    <w:rsid w:val="00B94C51"/>
  </w:style>
  <w:style w:type="paragraph" w:customStyle="1" w:styleId="FullCite">
    <w:name w:val="Full Cite"/>
    <w:basedOn w:val="Normal"/>
    <w:next w:val="Normal"/>
    <w:qFormat/>
    <w:rsid w:val="00B94C51"/>
    <w:pPr>
      <w:spacing w:after="0" w:line="240" w:lineRule="auto"/>
    </w:pPr>
  </w:style>
  <w:style w:type="paragraph" w:customStyle="1" w:styleId="CiteTag">
    <w:name w:val="Cite/Tag"/>
    <w:basedOn w:val="Normal"/>
    <w:qFormat/>
    <w:rsid w:val="00B94C51"/>
    <w:pPr>
      <w:spacing w:after="0" w:line="240" w:lineRule="auto"/>
    </w:pPr>
  </w:style>
  <w:style w:type="paragraph" w:customStyle="1" w:styleId="cardtext4">
    <w:name w:val="cardtext"/>
    <w:basedOn w:val="Normal"/>
    <w:next w:val="Reallyfuckingsmall"/>
    <w:qFormat/>
    <w:rsid w:val="00B94C51"/>
    <w:pPr>
      <w:spacing w:after="0" w:line="240" w:lineRule="auto"/>
    </w:pPr>
  </w:style>
  <w:style w:type="paragraph" w:customStyle="1" w:styleId="Heading5SizeDown">
    <w:name w:val="Heading 5 Size Down"/>
    <w:basedOn w:val="Normal"/>
    <w:autoRedefine/>
    <w:qFormat/>
    <w:rsid w:val="00B94C51"/>
    <w:pPr>
      <w:spacing w:after="0" w:line="240" w:lineRule="auto"/>
    </w:pPr>
  </w:style>
  <w:style w:type="character" w:customStyle="1" w:styleId="evidencetextChar">
    <w:name w:val="evidence text Char"/>
    <w:locked/>
    <w:rsid w:val="00B94C51"/>
  </w:style>
  <w:style w:type="character" w:customStyle="1" w:styleId="StyleStyleArialNarrow9ptLeft-075ArialNarrowChar">
    <w:name w:val="Style Style Arial Narrow 9 pt Left:  -0.75&quot; + Arial Narrow Char"/>
    <w:locked/>
    <w:rsid w:val="00B94C51"/>
  </w:style>
  <w:style w:type="paragraph" w:customStyle="1" w:styleId="StyleStyleArialNarrow9ptLeft-075ArialNarrow">
    <w:name w:val="Style Style Arial Narrow 9 pt Left:  -0.75&quot; + Arial Narrow"/>
    <w:basedOn w:val="Normal"/>
    <w:next w:val="Heading5SizeDown"/>
    <w:qFormat/>
    <w:rsid w:val="00B94C51"/>
    <w:pPr>
      <w:spacing w:after="0" w:line="240" w:lineRule="auto"/>
    </w:pPr>
  </w:style>
  <w:style w:type="character" w:customStyle="1" w:styleId="StyleStyleCardTextLeft-075Right0Char">
    <w:name w:val="Style Style Card Text + Left:  -0.75&quot; + Right:  0&quot; Char"/>
    <w:locked/>
    <w:rsid w:val="00B94C51"/>
  </w:style>
  <w:style w:type="paragraph" w:customStyle="1" w:styleId="StyleStyleCardTextLeft-075Right0">
    <w:name w:val="Style Style Card Text + Left:  -0.75&quot; + Right:  0&quot;"/>
    <w:basedOn w:val="Normal"/>
    <w:next w:val="evidencetext"/>
    <w:autoRedefine/>
    <w:qFormat/>
    <w:rsid w:val="00B94C51"/>
    <w:pPr>
      <w:spacing w:after="0" w:line="240" w:lineRule="auto"/>
    </w:pPr>
  </w:style>
  <w:style w:type="paragraph" w:customStyle="1" w:styleId="ecxmsonormal">
    <w:name w:val="ecxmsonormal"/>
    <w:basedOn w:val="Normal"/>
    <w:qFormat/>
    <w:rsid w:val="00B94C51"/>
    <w:pPr>
      <w:spacing w:after="0" w:line="240" w:lineRule="auto"/>
    </w:pPr>
  </w:style>
  <w:style w:type="character" w:customStyle="1" w:styleId="DebateUnderlineBoldChar">
    <w:name w:val="Debate Underline Bold Char"/>
    <w:locked/>
    <w:rsid w:val="00B94C51"/>
  </w:style>
  <w:style w:type="paragraph" w:customStyle="1" w:styleId="DebateUnderlineBold">
    <w:name w:val="Debate Underline Bold"/>
    <w:basedOn w:val="Cardtext0"/>
    <w:qFormat/>
    <w:rsid w:val="00B94C51"/>
    <w:pPr>
      <w:widowControl/>
      <w:autoSpaceDE/>
      <w:autoSpaceDN/>
      <w:adjustRightInd/>
    </w:pPr>
    <w:rPr>
      <w:rFonts w:ascii="Georgia" w:hAnsi="Georgia"/>
      <w:u w:val="none"/>
    </w:rPr>
  </w:style>
  <w:style w:type="character" w:customStyle="1" w:styleId="StyleArialNarrow12ptBoldLeft-075Char">
    <w:name w:val="Style Arial Narrow 12 pt Bold Left:  -0.75&quot; Char"/>
    <w:locked/>
    <w:rsid w:val="00B94C51"/>
  </w:style>
  <w:style w:type="paragraph" w:customStyle="1" w:styleId="StyleArialNarrow12ptBoldLeft-075">
    <w:name w:val="Style Arial Narrow 12 pt Bold Left:  -0.75&quot;"/>
    <w:basedOn w:val="Normal"/>
    <w:next w:val="ecxmsonormal"/>
    <w:qFormat/>
    <w:rsid w:val="00B94C51"/>
    <w:pPr>
      <w:spacing w:after="0" w:line="240" w:lineRule="auto"/>
    </w:pPr>
  </w:style>
  <w:style w:type="character" w:customStyle="1" w:styleId="StyleStyleevidencetextBorderSinglesolidlineAuto05Char">
    <w:name w:val="Style Style evidence text + Border: : (Single solid line Auto  0.5 ... Char"/>
    <w:locked/>
    <w:rsid w:val="00B94C51"/>
  </w:style>
  <w:style w:type="paragraph" w:customStyle="1" w:styleId="StyleStyleevidencetextBorderSinglesolidlineAuto05">
    <w:name w:val="Style Style evidence text + Border: : (Single solid line Auto  0.5 ..."/>
    <w:basedOn w:val="Normal"/>
    <w:next w:val="DebateUnderlineBold"/>
    <w:qFormat/>
    <w:rsid w:val="00B94C51"/>
    <w:pPr>
      <w:spacing w:after="0" w:line="240" w:lineRule="auto"/>
    </w:pPr>
  </w:style>
  <w:style w:type="character" w:customStyle="1" w:styleId="StyleevidencetextBorderSinglesolidlineAuto05ptLChar">
    <w:name w:val="Style evidence text + Border: : (Single solid line Auto  0.5 pt L... Char"/>
    <w:locked/>
    <w:rsid w:val="00B94C51"/>
  </w:style>
  <w:style w:type="paragraph" w:customStyle="1" w:styleId="StyleevidencetextBorderSinglesolidlineAuto05ptL">
    <w:name w:val="Style evidence text + Border: : (Single solid line Auto  0.5 pt L..."/>
    <w:basedOn w:val="CiteTag"/>
    <w:next w:val="StyleArialNarrow12ptBoldLeft-075"/>
    <w:qFormat/>
    <w:rsid w:val="00B94C51"/>
  </w:style>
  <w:style w:type="character" w:customStyle="1" w:styleId="HighlightingChar">
    <w:name w:val="Highlighting Char"/>
    <w:locked/>
    <w:rsid w:val="00B94C51"/>
  </w:style>
  <w:style w:type="paragraph" w:customStyle="1" w:styleId="Highlighting">
    <w:name w:val="Highlighting"/>
    <w:basedOn w:val="Normal"/>
    <w:next w:val="StyleStyleevidencetextBorderSinglesolidlineAuto05"/>
    <w:autoRedefine/>
    <w:qFormat/>
    <w:rsid w:val="00B94C51"/>
    <w:pPr>
      <w:spacing w:after="0" w:line="240" w:lineRule="auto"/>
    </w:pPr>
  </w:style>
  <w:style w:type="paragraph" w:customStyle="1" w:styleId="CiteCharCharCharChar">
    <w:name w:val="Cite Char Char Char Char"/>
    <w:basedOn w:val="Normal"/>
    <w:next w:val="Normal"/>
    <w:qFormat/>
    <w:rsid w:val="00B94C51"/>
    <w:pPr>
      <w:spacing w:after="0" w:line="240" w:lineRule="auto"/>
    </w:pPr>
  </w:style>
  <w:style w:type="character" w:customStyle="1" w:styleId="UnderliningCharChar1CharCharChar">
    <w:name w:val="Underlining Char Char1 Char Char Char"/>
    <w:locked/>
    <w:rsid w:val="00B94C51"/>
  </w:style>
  <w:style w:type="paragraph" w:customStyle="1" w:styleId="UnderliningCharChar1CharChar">
    <w:name w:val="Underlining Char Char1 Char Char"/>
    <w:basedOn w:val="Normal"/>
    <w:next w:val="Normal"/>
    <w:qFormat/>
    <w:rsid w:val="00B94C51"/>
    <w:pPr>
      <w:spacing w:after="0" w:line="240" w:lineRule="auto"/>
    </w:pPr>
  </w:style>
  <w:style w:type="character" w:customStyle="1" w:styleId="CiteCharCharCharCharCharChar">
    <w:name w:val="Cite Char Char Char Char Char Char"/>
    <w:locked/>
    <w:rsid w:val="00B94C51"/>
  </w:style>
  <w:style w:type="paragraph" w:customStyle="1" w:styleId="CiteCharCharCharCharChar">
    <w:name w:val="Cite Char Char Char Char Char"/>
    <w:basedOn w:val="Normal"/>
    <w:next w:val="Normal"/>
    <w:qFormat/>
    <w:rsid w:val="00B94C51"/>
    <w:pPr>
      <w:spacing w:after="0" w:line="240" w:lineRule="auto"/>
    </w:pPr>
  </w:style>
  <w:style w:type="character" w:customStyle="1" w:styleId="UnderliningCharCharChar">
    <w:name w:val="Underlining Char Char Char"/>
    <w:locked/>
    <w:rsid w:val="00B94C51"/>
  </w:style>
  <w:style w:type="paragraph" w:customStyle="1" w:styleId="UnderliningCharChar">
    <w:name w:val="Underlining Char Char"/>
    <w:basedOn w:val="Normal"/>
    <w:next w:val="Normal"/>
    <w:qFormat/>
    <w:rsid w:val="00B94C51"/>
    <w:pPr>
      <w:spacing w:after="0" w:line="240" w:lineRule="auto"/>
    </w:pPr>
  </w:style>
  <w:style w:type="paragraph" w:customStyle="1" w:styleId="Style120">
    <w:name w:val="Style 12"/>
    <w:qFormat/>
    <w:rsid w:val="00B94C51"/>
    <w:pPr>
      <w:spacing w:after="200" w:line="276" w:lineRule="auto"/>
    </w:pPr>
    <w:rPr>
      <w:rFonts w:eastAsiaTheme="minorHAnsi"/>
      <w:sz w:val="22"/>
      <w:szCs w:val="22"/>
    </w:rPr>
  </w:style>
  <w:style w:type="paragraph" w:customStyle="1" w:styleId="Style7">
    <w:name w:val="Style 7"/>
    <w:next w:val="CiteCharCharCharCharChar"/>
    <w:qFormat/>
    <w:rsid w:val="00B94C51"/>
    <w:pPr>
      <w:spacing w:after="200" w:line="276" w:lineRule="auto"/>
    </w:pPr>
    <w:rPr>
      <w:rFonts w:eastAsiaTheme="minorHAnsi"/>
      <w:sz w:val="22"/>
      <w:szCs w:val="22"/>
    </w:rPr>
  </w:style>
  <w:style w:type="paragraph" w:customStyle="1" w:styleId="Style9">
    <w:name w:val="Style 9"/>
    <w:qFormat/>
    <w:rsid w:val="00B94C51"/>
    <w:pPr>
      <w:spacing w:after="200" w:line="276" w:lineRule="auto"/>
    </w:pPr>
    <w:rPr>
      <w:rFonts w:eastAsiaTheme="minorHAnsi"/>
      <w:sz w:val="22"/>
      <w:szCs w:val="22"/>
    </w:rPr>
  </w:style>
  <w:style w:type="paragraph" w:customStyle="1" w:styleId="Emphasis3">
    <w:name w:val="Emphasis3"/>
    <w:next w:val="UnderliningCharChar"/>
    <w:qFormat/>
    <w:rsid w:val="00B94C51"/>
    <w:pPr>
      <w:spacing w:after="200" w:line="276" w:lineRule="auto"/>
    </w:pPr>
    <w:rPr>
      <w:rFonts w:eastAsiaTheme="minorHAnsi"/>
      <w:sz w:val="22"/>
      <w:szCs w:val="22"/>
    </w:rPr>
  </w:style>
  <w:style w:type="paragraph" w:customStyle="1" w:styleId="SmallCard">
    <w:name w:val="Small Card"/>
    <w:basedOn w:val="Normal"/>
    <w:next w:val="Style7"/>
    <w:qFormat/>
    <w:rsid w:val="00B94C51"/>
    <w:pPr>
      <w:spacing w:after="0" w:line="240" w:lineRule="auto"/>
    </w:pPr>
  </w:style>
  <w:style w:type="paragraph" w:customStyle="1" w:styleId="BreifTitle">
    <w:name w:val="Breif Title"/>
    <w:basedOn w:val="Normal"/>
    <w:next w:val="Style9"/>
    <w:autoRedefine/>
    <w:qFormat/>
    <w:rsid w:val="00B94C51"/>
    <w:pPr>
      <w:spacing w:after="0" w:line="240" w:lineRule="auto"/>
    </w:pPr>
  </w:style>
  <w:style w:type="paragraph" w:customStyle="1" w:styleId="Normal10pt">
    <w:name w:val="Normal + 10 pt"/>
    <w:basedOn w:val="Normal"/>
    <w:next w:val="Emphasis3"/>
    <w:qFormat/>
    <w:rsid w:val="00B94C51"/>
    <w:pPr>
      <w:spacing w:after="0" w:line="240" w:lineRule="auto"/>
    </w:pPr>
  </w:style>
  <w:style w:type="paragraph" w:customStyle="1" w:styleId="formfldssel">
    <w:name w:val="formfldssel"/>
    <w:basedOn w:val="Normal"/>
    <w:qFormat/>
    <w:rsid w:val="00B94C51"/>
    <w:pPr>
      <w:spacing w:after="0" w:line="240" w:lineRule="auto"/>
    </w:pPr>
  </w:style>
  <w:style w:type="paragraph" w:customStyle="1" w:styleId="hpleftlk">
    <w:name w:val="hpleftlk"/>
    <w:basedOn w:val="Normal"/>
    <w:next w:val="SmallCard"/>
    <w:qFormat/>
    <w:rsid w:val="00B94C51"/>
    <w:pPr>
      <w:spacing w:after="0" w:line="240" w:lineRule="auto"/>
    </w:pPr>
  </w:style>
  <w:style w:type="paragraph" w:customStyle="1" w:styleId="lblu">
    <w:name w:val="lblu"/>
    <w:basedOn w:val="Normal"/>
    <w:next w:val="BreifTitle"/>
    <w:qFormat/>
    <w:rsid w:val="00B94C51"/>
    <w:pPr>
      <w:spacing w:after="0" w:line="240" w:lineRule="auto"/>
    </w:pPr>
  </w:style>
  <w:style w:type="paragraph" w:customStyle="1" w:styleId="Underlinestyle">
    <w:name w:val="Underlinestyle"/>
    <w:basedOn w:val="Normal"/>
    <w:next w:val="Normal10pt"/>
    <w:qFormat/>
    <w:rsid w:val="00B94C51"/>
    <w:pPr>
      <w:spacing w:after="0" w:line="240" w:lineRule="auto"/>
    </w:pPr>
  </w:style>
  <w:style w:type="paragraph" w:customStyle="1" w:styleId="DebateCiteCharChar">
    <w:name w:val="Debate Cite Char Char"/>
    <w:basedOn w:val="Normal"/>
    <w:next w:val="formfldssel"/>
    <w:autoRedefine/>
    <w:qFormat/>
    <w:rsid w:val="00B94C51"/>
    <w:pPr>
      <w:spacing w:after="0" w:line="240" w:lineRule="auto"/>
    </w:pPr>
  </w:style>
  <w:style w:type="paragraph" w:customStyle="1" w:styleId="StyleTagandCiteFranklinGothicDemi">
    <w:name w:val="Style Tag and Cite + Franklin Gothic Demi"/>
    <w:basedOn w:val="HotRoute"/>
    <w:next w:val="lblu"/>
    <w:autoRedefine/>
    <w:qFormat/>
    <w:rsid w:val="00B94C51"/>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qFormat/>
    <w:rsid w:val="00B94C51"/>
  </w:style>
  <w:style w:type="paragraph" w:customStyle="1" w:styleId="CiteCard0">
    <w:name w:val="Cite/Card"/>
    <w:basedOn w:val="Normal"/>
    <w:next w:val="StyleTagandCiteFranklinGothicDemi"/>
    <w:qFormat/>
    <w:rsid w:val="00B94C51"/>
    <w:pPr>
      <w:spacing w:after="0" w:line="240" w:lineRule="auto"/>
    </w:pPr>
  </w:style>
  <w:style w:type="paragraph" w:customStyle="1" w:styleId="tagCharCharCharCharCharCharChar">
    <w:name w:val="tag Char Char Char Char Char Char Char"/>
    <w:basedOn w:val="Normal"/>
    <w:next w:val="StyleStyleTagandCiteFranklinGothicDemi11pt"/>
    <w:qFormat/>
    <w:rsid w:val="00B94C51"/>
    <w:pPr>
      <w:spacing w:after="0" w:line="240" w:lineRule="auto"/>
    </w:pPr>
  </w:style>
  <w:style w:type="paragraph" w:customStyle="1" w:styleId="title-bold-medium">
    <w:name w:val="title-bold-medium"/>
    <w:basedOn w:val="Normal"/>
    <w:next w:val="TagCite2"/>
    <w:qFormat/>
    <w:rsid w:val="00B94C51"/>
    <w:pPr>
      <w:spacing w:after="0" w:line="240" w:lineRule="auto"/>
    </w:pPr>
  </w:style>
  <w:style w:type="paragraph" w:customStyle="1" w:styleId="lact">
    <w:name w:val="lact"/>
    <w:basedOn w:val="Normal"/>
    <w:next w:val="CiteCard0"/>
    <w:qFormat/>
    <w:rsid w:val="00B94C51"/>
    <w:pPr>
      <w:spacing w:after="0" w:line="240" w:lineRule="auto"/>
    </w:pPr>
  </w:style>
  <w:style w:type="paragraph" w:customStyle="1" w:styleId="shellscontentions">
    <w:name w:val="shells/contentions"/>
    <w:basedOn w:val="DebateCiteCharChar"/>
    <w:next w:val="tagCharCharCharCharCharCharChar"/>
    <w:qFormat/>
    <w:rsid w:val="00B94C51"/>
  </w:style>
  <w:style w:type="paragraph" w:customStyle="1" w:styleId="BriefTitle1">
    <w:name w:val="Brief Title 1"/>
    <w:basedOn w:val="Normal"/>
    <w:next w:val="title-bold-medium"/>
    <w:qFormat/>
    <w:rsid w:val="00B94C51"/>
    <w:pPr>
      <w:spacing w:after="0" w:line="240" w:lineRule="auto"/>
    </w:pPr>
  </w:style>
  <w:style w:type="paragraph" w:customStyle="1" w:styleId="ShellTitles">
    <w:name w:val="ShellTitles"/>
    <w:basedOn w:val="Normal"/>
    <w:next w:val="shellscontentions"/>
    <w:qFormat/>
    <w:rsid w:val="00B94C51"/>
    <w:pPr>
      <w:spacing w:after="0" w:line="240" w:lineRule="auto"/>
    </w:pPr>
  </w:style>
  <w:style w:type="paragraph" w:customStyle="1" w:styleId="ToRead">
    <w:name w:val="To Read"/>
    <w:basedOn w:val="Normal"/>
    <w:qFormat/>
    <w:rsid w:val="00B94C51"/>
    <w:pPr>
      <w:spacing w:after="0" w:line="240" w:lineRule="auto"/>
    </w:pPr>
  </w:style>
  <w:style w:type="paragraph" w:customStyle="1" w:styleId="Style21">
    <w:name w:val="Style 2"/>
    <w:basedOn w:val="Normal"/>
    <w:next w:val="ShellTitles"/>
    <w:qFormat/>
    <w:rsid w:val="00B94C51"/>
    <w:pPr>
      <w:spacing w:after="0" w:line="240" w:lineRule="auto"/>
    </w:pPr>
  </w:style>
  <w:style w:type="paragraph" w:customStyle="1" w:styleId="Style40">
    <w:name w:val="Style 4"/>
    <w:basedOn w:val="Normal"/>
    <w:qFormat/>
    <w:rsid w:val="00B94C51"/>
    <w:pPr>
      <w:spacing w:after="0" w:line="240" w:lineRule="auto"/>
    </w:pPr>
  </w:style>
  <w:style w:type="paragraph" w:customStyle="1" w:styleId="CM10">
    <w:name w:val="CM10"/>
    <w:basedOn w:val="Normal"/>
    <w:qFormat/>
    <w:rsid w:val="00B94C51"/>
    <w:pPr>
      <w:spacing w:after="0" w:line="240" w:lineRule="auto"/>
    </w:pPr>
  </w:style>
  <w:style w:type="paragraph" w:customStyle="1" w:styleId="OffensiveLanguage">
    <w:name w:val="Offensive Language"/>
    <w:basedOn w:val="Normal"/>
    <w:next w:val="Normal"/>
    <w:qFormat/>
    <w:rsid w:val="00B94C51"/>
    <w:pPr>
      <w:spacing w:after="0" w:line="240" w:lineRule="auto"/>
    </w:pPr>
  </w:style>
  <w:style w:type="paragraph" w:customStyle="1" w:styleId="clearformatting0">
    <w:name w:val="clear formatting"/>
    <w:basedOn w:val="Normal"/>
    <w:next w:val="Style40"/>
    <w:qFormat/>
    <w:rsid w:val="00B94C51"/>
    <w:pPr>
      <w:spacing w:after="0" w:line="240" w:lineRule="auto"/>
    </w:pPr>
  </w:style>
  <w:style w:type="paragraph" w:customStyle="1" w:styleId="Style18">
    <w:name w:val="Style 18"/>
    <w:next w:val="CM10"/>
    <w:uiPriority w:val="99"/>
    <w:qFormat/>
    <w:rsid w:val="00B94C51"/>
    <w:pPr>
      <w:spacing w:after="200" w:line="276" w:lineRule="auto"/>
    </w:pPr>
    <w:rPr>
      <w:rFonts w:eastAsiaTheme="minorHAnsi"/>
      <w:sz w:val="22"/>
      <w:szCs w:val="22"/>
    </w:rPr>
  </w:style>
  <w:style w:type="paragraph" w:customStyle="1" w:styleId="formfld">
    <w:name w:val="formfld"/>
    <w:basedOn w:val="Normal"/>
    <w:next w:val="OffensiveLanguage"/>
    <w:qFormat/>
    <w:rsid w:val="00B94C51"/>
    <w:pPr>
      <w:spacing w:after="0" w:line="240" w:lineRule="auto"/>
    </w:pPr>
  </w:style>
  <w:style w:type="paragraph" w:customStyle="1" w:styleId="Caption3">
    <w:name w:val="Caption3"/>
    <w:basedOn w:val="Normal"/>
    <w:next w:val="clearformatting0"/>
    <w:qFormat/>
    <w:rsid w:val="00B94C51"/>
    <w:pPr>
      <w:spacing w:after="0" w:line="240" w:lineRule="auto"/>
    </w:pPr>
  </w:style>
  <w:style w:type="paragraph" w:customStyle="1" w:styleId="teaserpermalink">
    <w:name w:val="teaser_permalink"/>
    <w:basedOn w:val="Normal"/>
    <w:next w:val="Style18"/>
    <w:qFormat/>
    <w:rsid w:val="00B94C51"/>
    <w:pPr>
      <w:spacing w:after="0" w:line="240" w:lineRule="auto"/>
    </w:pPr>
  </w:style>
  <w:style w:type="character" w:styleId="BookTitle">
    <w:name w:val="Book Title"/>
    <w:basedOn w:val="DefaultParagraphFont"/>
    <w:qFormat/>
    <w:rsid w:val="00B94C51"/>
    <w:rPr>
      <w:b/>
      <w:bCs/>
      <w:i/>
      <w:iCs/>
      <w:spacing w:val="5"/>
    </w:rPr>
  </w:style>
  <w:style w:type="character" w:customStyle="1" w:styleId="Heading7Char1">
    <w:name w:val="Heading 7 Char1"/>
    <w:basedOn w:val="DefaultParagraphFont"/>
    <w:semiHidden/>
    <w:rsid w:val="00B94C51"/>
  </w:style>
  <w:style w:type="character" w:customStyle="1" w:styleId="Heading8Char1">
    <w:name w:val="Heading 8 Char1"/>
    <w:basedOn w:val="DefaultParagraphFont"/>
    <w:semiHidden/>
    <w:rsid w:val="00B94C51"/>
  </w:style>
  <w:style w:type="character" w:customStyle="1" w:styleId="Heading9Char1">
    <w:name w:val="Heading 9 Char1"/>
    <w:basedOn w:val="DefaultParagraphFont"/>
    <w:semiHidden/>
    <w:rsid w:val="00B94C51"/>
  </w:style>
  <w:style w:type="character" w:customStyle="1" w:styleId="sup1">
    <w:name w:val="sup1"/>
    <w:rsid w:val="00B94C51"/>
  </w:style>
  <w:style w:type="character" w:customStyle="1" w:styleId="pgnum1">
    <w:name w:val="pgnum1"/>
    <w:rsid w:val="00B94C51"/>
  </w:style>
  <w:style w:type="character" w:customStyle="1" w:styleId="nw">
    <w:name w:val="nw"/>
    <w:rsid w:val="00B94C51"/>
  </w:style>
  <w:style w:type="character" w:customStyle="1" w:styleId="CardsHighlight">
    <w:name w:val="Cards Highlight"/>
    <w:uiPriority w:val="1"/>
    <w:rsid w:val="00B94C51"/>
  </w:style>
  <w:style w:type="character" w:customStyle="1" w:styleId="apple">
    <w:name w:val="apple"/>
    <w:rsid w:val="00B94C51"/>
  </w:style>
  <w:style w:type="character" w:customStyle="1" w:styleId="inhoud">
    <w:name w:val="inhoud"/>
    <w:rsid w:val="00B94C51"/>
  </w:style>
  <w:style w:type="character" w:customStyle="1" w:styleId="CardsUnderlined">
    <w:name w:val="Cards Underlined"/>
    <w:qFormat/>
    <w:rsid w:val="00B94C51"/>
  </w:style>
  <w:style w:type="character" w:customStyle="1" w:styleId="Cites-AuthorDate">
    <w:name w:val="Cites-Author/Date"/>
    <w:qFormat/>
    <w:rsid w:val="00B94C51"/>
  </w:style>
  <w:style w:type="character" w:customStyle="1" w:styleId="StyleCardtextChar10pt">
    <w:name w:val="Style Card text Char + 10 pt"/>
    <w:rsid w:val="00B94C51"/>
  </w:style>
  <w:style w:type="character" w:customStyle="1" w:styleId="UnderliningChar2">
    <w:name w:val="Underlining Char2"/>
    <w:rsid w:val="00B94C51"/>
  </w:style>
  <w:style w:type="character" w:customStyle="1" w:styleId="UnderliningChar1">
    <w:name w:val="Underlining Char1"/>
    <w:rsid w:val="00B94C51"/>
  </w:style>
  <w:style w:type="character" w:customStyle="1" w:styleId="smcaps">
    <w:name w:val="smcaps"/>
    <w:rsid w:val="00B94C51"/>
  </w:style>
  <w:style w:type="character" w:customStyle="1" w:styleId="Style1Char2">
    <w:name w:val="Style1 Char2"/>
    <w:rsid w:val="00B94C51"/>
  </w:style>
  <w:style w:type="character" w:customStyle="1" w:styleId="inside-head1">
    <w:name w:val="inside-head1"/>
    <w:rsid w:val="00B94C51"/>
  </w:style>
  <w:style w:type="character" w:customStyle="1" w:styleId="datestamp1">
    <w:name w:val="datestamp1"/>
    <w:rsid w:val="00B94C51"/>
  </w:style>
  <w:style w:type="character" w:customStyle="1" w:styleId="pagetools1">
    <w:name w:val="pagetools1"/>
    <w:rsid w:val="00B94C51"/>
  </w:style>
  <w:style w:type="character" w:customStyle="1" w:styleId="smallredtext">
    <w:name w:val="smallredtext"/>
    <w:rsid w:val="00B94C51"/>
  </w:style>
  <w:style w:type="character" w:customStyle="1" w:styleId="storyheading31">
    <w:name w:val="storyheading31"/>
    <w:rsid w:val="00B94C51"/>
  </w:style>
  <w:style w:type="character" w:customStyle="1" w:styleId="storydeck31">
    <w:name w:val="storydeck31"/>
    <w:rsid w:val="00B94C51"/>
  </w:style>
  <w:style w:type="character" w:customStyle="1" w:styleId="subtitle1">
    <w:name w:val="subtitle1"/>
    <w:rsid w:val="00B94C51"/>
  </w:style>
  <w:style w:type="character" w:customStyle="1" w:styleId="Title10">
    <w:name w:val="Title1"/>
    <w:rsid w:val="00B94C51"/>
  </w:style>
  <w:style w:type="character" w:customStyle="1" w:styleId="clsbiolink">
    <w:name w:val="clsbiolink"/>
    <w:rsid w:val="00B94C51"/>
  </w:style>
  <w:style w:type="character" w:customStyle="1" w:styleId="clssmaller">
    <w:name w:val="clssmaller"/>
    <w:rsid w:val="00B94C51"/>
  </w:style>
  <w:style w:type="character" w:customStyle="1" w:styleId="sm1">
    <w:name w:val="sm1"/>
    <w:rsid w:val="00B94C51"/>
  </w:style>
  <w:style w:type="character" w:customStyle="1" w:styleId="noindentChar">
    <w:name w:val="noindent Char"/>
    <w:rsid w:val="00B94C51"/>
  </w:style>
  <w:style w:type="character" w:customStyle="1" w:styleId="SmallChar1">
    <w:name w:val="Small Char1"/>
    <w:rsid w:val="00B94C51"/>
  </w:style>
  <w:style w:type="character" w:customStyle="1" w:styleId="fullcite0">
    <w:name w:val="fullcite"/>
    <w:rsid w:val="00B94C51"/>
  </w:style>
  <w:style w:type="character" w:customStyle="1" w:styleId="Style9ptThickunderline">
    <w:name w:val="Style 9 pt Thick underline"/>
    <w:rsid w:val="00B94C51"/>
  </w:style>
  <w:style w:type="character" w:customStyle="1" w:styleId="CardNotUnderlinedChar">
    <w:name w:val="Card Not Underlined Char"/>
    <w:rsid w:val="00B94C51"/>
  </w:style>
  <w:style w:type="character" w:customStyle="1" w:styleId="IndexHeadersCharChar">
    <w:name w:val="Index Headers Char Char"/>
    <w:rsid w:val="00B94C51"/>
  </w:style>
  <w:style w:type="character" w:customStyle="1" w:styleId="CircleChar1">
    <w:name w:val="Circle Char1"/>
    <w:rsid w:val="00B94C51"/>
  </w:style>
  <w:style w:type="character" w:customStyle="1" w:styleId="textmedium">
    <w:name w:val="textmedium"/>
    <w:rsid w:val="00B94C51"/>
  </w:style>
  <w:style w:type="character" w:customStyle="1" w:styleId="justify">
    <w:name w:val="justify"/>
    <w:rsid w:val="00B94C51"/>
  </w:style>
  <w:style w:type="character" w:customStyle="1" w:styleId="SmallCardTextChar">
    <w:name w:val="Small Card Text Char"/>
    <w:rsid w:val="00B94C51"/>
  </w:style>
  <w:style w:type="character" w:customStyle="1" w:styleId="tagChar30">
    <w:name w:val="tag Char3"/>
    <w:rsid w:val="00B94C51"/>
  </w:style>
  <w:style w:type="character" w:customStyle="1" w:styleId="medium-normal1">
    <w:name w:val="medium-normal1"/>
    <w:rsid w:val="00B94C51"/>
  </w:style>
  <w:style w:type="character" w:customStyle="1" w:styleId="inside-head">
    <w:name w:val="inside-head"/>
    <w:rsid w:val="00B94C51"/>
  </w:style>
  <w:style w:type="character" w:customStyle="1" w:styleId="awtw">
    <w:name w:val="awtw"/>
    <w:rsid w:val="00B94C51"/>
  </w:style>
  <w:style w:type="character" w:customStyle="1" w:styleId="CardText-Underlined">
    <w:name w:val="Card Text - Underlined"/>
    <w:rsid w:val="00B94C51"/>
  </w:style>
  <w:style w:type="character" w:customStyle="1" w:styleId="Citation-AuthorDate">
    <w:name w:val="Citation - Author/Date"/>
    <w:rsid w:val="00B94C51"/>
  </w:style>
  <w:style w:type="character" w:customStyle="1" w:styleId="ld3">
    <w:name w:val="ld3"/>
    <w:rsid w:val="00B94C51"/>
  </w:style>
  <w:style w:type="character" w:customStyle="1" w:styleId="5Notunderlined">
    <w:name w:val="5 Not underlined"/>
    <w:rsid w:val="00B94C51"/>
  </w:style>
  <w:style w:type="character" w:customStyle="1" w:styleId="postbody">
    <w:name w:val="postbody"/>
    <w:rsid w:val="00B94C51"/>
  </w:style>
  <w:style w:type="paragraph" w:styleId="EndnoteText">
    <w:name w:val="endnote text"/>
    <w:basedOn w:val="Normal"/>
    <w:link w:val="EndnoteTextChar1"/>
    <w:unhideWhenUsed/>
    <w:rsid w:val="00B94C51"/>
    <w:pPr>
      <w:spacing w:after="0" w:line="240" w:lineRule="auto"/>
    </w:pPr>
    <w:rPr>
      <w:szCs w:val="20"/>
    </w:rPr>
  </w:style>
  <w:style w:type="character" w:customStyle="1" w:styleId="EndnoteTextChar1">
    <w:name w:val="Endnote Text Char1"/>
    <w:basedOn w:val="DefaultParagraphFont"/>
    <w:link w:val="EndnoteText"/>
    <w:rsid w:val="00B94C51"/>
    <w:rPr>
      <w:rFonts w:ascii="Calibri" w:hAnsi="Calibri" w:cs="Calibri"/>
      <w:sz w:val="16"/>
      <w:szCs w:val="20"/>
    </w:rPr>
  </w:style>
  <w:style w:type="character" w:customStyle="1" w:styleId="ssl4">
    <w:name w:val="ss_l4"/>
    <w:rsid w:val="00B94C51"/>
  </w:style>
  <w:style w:type="character" w:customStyle="1" w:styleId="stylestylebold12pt">
    <w:name w:val="stylestylebold12pt"/>
    <w:rsid w:val="00B94C51"/>
  </w:style>
  <w:style w:type="character" w:customStyle="1" w:styleId="externaledithide">
    <w:name w:val="external_edit_hide"/>
    <w:rsid w:val="00B94C51"/>
  </w:style>
  <w:style w:type="character" w:customStyle="1" w:styleId="grey10">
    <w:name w:val="grey10"/>
    <w:rsid w:val="00B94C51"/>
  </w:style>
  <w:style w:type="character" w:customStyle="1" w:styleId="CharacterStyle20">
    <w:name w:val="Character Style 20"/>
    <w:rsid w:val="00B94C51"/>
  </w:style>
  <w:style w:type="character" w:customStyle="1" w:styleId="Style11ptUnderlineBorderSinglesolidlineAuto05pt">
    <w:name w:val="Style 11 pt Underline Border: : (Single solid line Auto  0.5 pt..."/>
    <w:rsid w:val="00B94C51"/>
  </w:style>
  <w:style w:type="character" w:customStyle="1" w:styleId="A9">
    <w:name w:val="A9"/>
    <w:uiPriority w:val="99"/>
    <w:rsid w:val="00B94C51"/>
  </w:style>
  <w:style w:type="character" w:customStyle="1" w:styleId="A5">
    <w:name w:val="A5"/>
    <w:uiPriority w:val="99"/>
    <w:rsid w:val="00B94C51"/>
  </w:style>
  <w:style w:type="character" w:customStyle="1" w:styleId="underline1">
    <w:name w:val="underline1"/>
    <w:rsid w:val="00B94C51"/>
  </w:style>
  <w:style w:type="character" w:customStyle="1" w:styleId="see">
    <w:name w:val="see"/>
    <w:rsid w:val="00B94C51"/>
  </w:style>
  <w:style w:type="character" w:customStyle="1" w:styleId="CharacterStyle2">
    <w:name w:val="Character Style 2"/>
    <w:rsid w:val="00B94C51"/>
  </w:style>
  <w:style w:type="character" w:customStyle="1" w:styleId="lightblue">
    <w:name w:val="lightblue"/>
    <w:rsid w:val="00B94C51"/>
  </w:style>
  <w:style w:type="character" w:customStyle="1" w:styleId="centerheadlines">
    <w:name w:val="centerheadlines"/>
    <w:rsid w:val="00B94C51"/>
  </w:style>
  <w:style w:type="character" w:customStyle="1" w:styleId="datetime">
    <w:name w:val="datetime"/>
    <w:rsid w:val="00B94C51"/>
  </w:style>
  <w:style w:type="character" w:customStyle="1" w:styleId="info">
    <w:name w:val="info"/>
    <w:rsid w:val="00B94C51"/>
  </w:style>
  <w:style w:type="character" w:customStyle="1" w:styleId="datestory">
    <w:name w:val="datestory"/>
    <w:rsid w:val="00B94C51"/>
  </w:style>
  <w:style w:type="character" w:customStyle="1" w:styleId="A1">
    <w:name w:val="A1"/>
    <w:uiPriority w:val="99"/>
    <w:rsid w:val="00B94C51"/>
  </w:style>
  <w:style w:type="character" w:customStyle="1" w:styleId="-SmallText-">
    <w:name w:val="-Small Text-"/>
    <w:rsid w:val="00B94C51"/>
  </w:style>
  <w:style w:type="character" w:customStyle="1" w:styleId="goohl1">
    <w:name w:val="goohl1"/>
    <w:rsid w:val="00B94C51"/>
  </w:style>
  <w:style w:type="character" w:customStyle="1" w:styleId="goohl2">
    <w:name w:val="goohl2"/>
    <w:rsid w:val="00B94C51"/>
  </w:style>
  <w:style w:type="character" w:customStyle="1" w:styleId="goohl0">
    <w:name w:val="goohl0"/>
    <w:rsid w:val="00B94C51"/>
  </w:style>
  <w:style w:type="character" w:customStyle="1" w:styleId="StyleUnderlineBorderSinglesolidlineAuto05ptLinew">
    <w:name w:val="Style Underline Border: : (Single solid line Auto  0.5 pt Line w..."/>
    <w:basedOn w:val="DefaultParagraphFont"/>
    <w:rsid w:val="00B94C51"/>
  </w:style>
  <w:style w:type="character" w:customStyle="1" w:styleId="citeschar10">
    <w:name w:val="citeschar1"/>
    <w:basedOn w:val="DefaultParagraphFont"/>
    <w:rsid w:val="00B94C51"/>
  </w:style>
  <w:style w:type="character" w:customStyle="1" w:styleId="cardunderlinedchar0">
    <w:name w:val="cardunderlinedchar"/>
    <w:basedOn w:val="DefaultParagraphFont"/>
    <w:rsid w:val="00B94C51"/>
  </w:style>
  <w:style w:type="paragraph" w:customStyle="1" w:styleId="Style1CharChar">
    <w:name w:val="Style1 Char Char"/>
    <w:basedOn w:val="Normal"/>
    <w:qFormat/>
    <w:rsid w:val="00B94C51"/>
    <w:pPr>
      <w:spacing w:after="0" w:line="240" w:lineRule="auto"/>
    </w:pPr>
  </w:style>
  <w:style w:type="character" w:customStyle="1" w:styleId="Style1CharCharChar">
    <w:name w:val="Style1 Char Char Char"/>
    <w:locked/>
    <w:rsid w:val="00B94C51"/>
  </w:style>
  <w:style w:type="character" w:customStyle="1" w:styleId="FootnoteTextChar1">
    <w:name w:val="Footnote Text Char1"/>
    <w:basedOn w:val="DefaultParagraphFont"/>
    <w:uiPriority w:val="99"/>
    <w:rsid w:val="00B94C51"/>
    <w:rPr>
      <w:rFonts w:ascii="Georgia" w:hAnsi="Georgia"/>
      <w:sz w:val="20"/>
      <w:szCs w:val="20"/>
    </w:rPr>
  </w:style>
  <w:style w:type="character" w:customStyle="1" w:styleId="headline">
    <w:name w:val="headline"/>
    <w:rsid w:val="00B94C51"/>
  </w:style>
  <w:style w:type="character" w:customStyle="1" w:styleId="provider">
    <w:name w:val="provider"/>
    <w:basedOn w:val="DefaultParagraphFont"/>
    <w:rsid w:val="00B94C51"/>
  </w:style>
  <w:style w:type="character" w:customStyle="1" w:styleId="ilad">
    <w:name w:val="il_ad"/>
    <w:rsid w:val="00B94C51"/>
  </w:style>
  <w:style w:type="character" w:customStyle="1" w:styleId="grame">
    <w:name w:val="grame"/>
    <w:rsid w:val="00B94C51"/>
  </w:style>
  <w:style w:type="character" w:customStyle="1" w:styleId="spelle">
    <w:name w:val="spelle"/>
    <w:rsid w:val="00B94C51"/>
  </w:style>
  <w:style w:type="character" w:customStyle="1" w:styleId="vitstorybyline">
    <w:name w:val="vitstorybyline"/>
    <w:rsid w:val="00B94C51"/>
  </w:style>
  <w:style w:type="character" w:customStyle="1" w:styleId="yahoobuzzbadge-form">
    <w:name w:val="yahoobuzzbadge-form"/>
    <w:rsid w:val="00B94C51"/>
  </w:style>
  <w:style w:type="character" w:customStyle="1" w:styleId="tickerlinx">
    <w:name w:val="tickerlinx"/>
    <w:rsid w:val="00B94C51"/>
  </w:style>
  <w:style w:type="character" w:customStyle="1" w:styleId="post-author">
    <w:name w:val="post-author"/>
    <w:rsid w:val="00B94C51"/>
  </w:style>
  <w:style w:type="character" w:customStyle="1" w:styleId="post-timestamp">
    <w:name w:val="post-timestamp"/>
    <w:rsid w:val="00B94C51"/>
  </w:style>
  <w:style w:type="character" w:customStyle="1" w:styleId="mw-headline">
    <w:name w:val="mw-headline"/>
    <w:rsid w:val="00B94C51"/>
  </w:style>
  <w:style w:type="character" w:customStyle="1" w:styleId="month">
    <w:name w:val="month"/>
    <w:rsid w:val="00B94C51"/>
  </w:style>
  <w:style w:type="character" w:customStyle="1" w:styleId="2xBoldUnderline">
    <w:name w:val="2x_Bold_Underline"/>
    <w:rsid w:val="00B94C51"/>
  </w:style>
  <w:style w:type="character" w:customStyle="1" w:styleId="texttitlebigred">
    <w:name w:val="texttitlebigred"/>
    <w:rsid w:val="00B94C51"/>
  </w:style>
  <w:style w:type="character" w:customStyle="1" w:styleId="subtitles">
    <w:name w:val="subtitles"/>
    <w:rsid w:val="00B94C51"/>
  </w:style>
  <w:style w:type="character" w:customStyle="1" w:styleId="UnderlineCharChar1">
    <w:name w:val="Underline Char Char1"/>
    <w:rsid w:val="00B94C51"/>
  </w:style>
  <w:style w:type="character" w:customStyle="1" w:styleId="CiteCardChar1">
    <w:name w:val="Cite_Card Char1"/>
    <w:rsid w:val="00B94C51"/>
  </w:style>
  <w:style w:type="character" w:customStyle="1" w:styleId="ptitleinside">
    <w:name w:val="p_title_inside"/>
    <w:rsid w:val="00B94C51"/>
  </w:style>
  <w:style w:type="character" w:customStyle="1" w:styleId="paramv">
    <w:name w:val="paramv"/>
    <w:rsid w:val="00B94C51"/>
  </w:style>
  <w:style w:type="character" w:customStyle="1" w:styleId="quotepeekbase">
    <w:name w:val="quotepeekbase"/>
    <w:rsid w:val="00B94C51"/>
  </w:style>
  <w:style w:type="character" w:customStyle="1" w:styleId="symbol">
    <w:name w:val="symbol"/>
    <w:rsid w:val="00B94C51"/>
  </w:style>
  <w:style w:type="character" w:customStyle="1" w:styleId="data">
    <w:name w:val="data"/>
    <w:rsid w:val="00B94C51"/>
  </w:style>
  <w:style w:type="character" w:customStyle="1" w:styleId="cross-head">
    <w:name w:val="cross-head"/>
    <w:rsid w:val="00B94C51"/>
  </w:style>
  <w:style w:type="character" w:customStyle="1" w:styleId="scaps">
    <w:name w:val="scaps"/>
    <w:rsid w:val="00B94C51"/>
  </w:style>
  <w:style w:type="character" w:customStyle="1" w:styleId="pub-date">
    <w:name w:val="pub-date"/>
    <w:rsid w:val="00B94C51"/>
  </w:style>
  <w:style w:type="character" w:customStyle="1" w:styleId="StyleTimesNewRoman12ptBold">
    <w:name w:val="Style Times New Roman 12 pt Bold"/>
    <w:rsid w:val="00B94C51"/>
  </w:style>
  <w:style w:type="character" w:customStyle="1" w:styleId="AuthorDateF4">
    <w:name w:val="Author Date (F4)"/>
    <w:rsid w:val="00B94C51"/>
  </w:style>
  <w:style w:type="character" w:customStyle="1" w:styleId="BoldUnderlineF6">
    <w:name w:val="Bold Underline (F6)"/>
    <w:rsid w:val="00B94C51"/>
  </w:style>
  <w:style w:type="character" w:customStyle="1" w:styleId="grouptext">
    <w:name w:val="group_text"/>
    <w:rsid w:val="00B94C51"/>
  </w:style>
  <w:style w:type="character" w:customStyle="1" w:styleId="authors">
    <w:name w:val="authors"/>
    <w:rsid w:val="00B94C51"/>
  </w:style>
  <w:style w:type="character" w:customStyle="1" w:styleId="StyleArial12ptBoldItalic">
    <w:name w:val="Style Arial 12 pt Bold Italic"/>
    <w:rsid w:val="00B94C51"/>
  </w:style>
  <w:style w:type="character" w:customStyle="1" w:styleId="verdana12grey1">
    <w:name w:val="verdana12grey1"/>
    <w:rsid w:val="00B94C51"/>
  </w:style>
  <w:style w:type="character" w:customStyle="1" w:styleId="verdana9grey1a">
    <w:name w:val="verdana9grey1a"/>
    <w:rsid w:val="00B94C51"/>
  </w:style>
  <w:style w:type="character" w:customStyle="1" w:styleId="nn-twttr-share-btn">
    <w:name w:val="nn-twttr-share-btn"/>
    <w:rsid w:val="00B94C51"/>
  </w:style>
  <w:style w:type="character" w:customStyle="1" w:styleId="count">
    <w:name w:val="count"/>
    <w:rsid w:val="00B94C51"/>
  </w:style>
  <w:style w:type="character" w:customStyle="1" w:styleId="fbbuttontext">
    <w:name w:val="fb_button_text"/>
    <w:rsid w:val="00B94C51"/>
  </w:style>
  <w:style w:type="character" w:customStyle="1" w:styleId="comment-count">
    <w:name w:val="comment-count"/>
    <w:rsid w:val="00B94C51"/>
  </w:style>
  <w:style w:type="character" w:customStyle="1" w:styleId="comment-count-text">
    <w:name w:val="comment-count-text"/>
    <w:rsid w:val="00B94C51"/>
  </w:style>
  <w:style w:type="character" w:customStyle="1" w:styleId="author-name">
    <w:name w:val="author-name"/>
    <w:rsid w:val="00B94C51"/>
  </w:style>
  <w:style w:type="character" w:customStyle="1" w:styleId="lightheader">
    <w:name w:val="lightheader"/>
    <w:rsid w:val="00B94C51"/>
  </w:style>
  <w:style w:type="character" w:customStyle="1" w:styleId="CiteCardCharCharCharCharChar">
    <w:name w:val="Cite_Card Char Char Char Char Char"/>
    <w:rsid w:val="00B94C51"/>
  </w:style>
  <w:style w:type="character" w:customStyle="1" w:styleId="CiteCardCharCharCharCharCharChar">
    <w:name w:val="Cite_Card Char Char Char Char Char Char"/>
    <w:rsid w:val="00B94C51"/>
  </w:style>
  <w:style w:type="character" w:customStyle="1" w:styleId="yahoobuzzbadge">
    <w:name w:val="yahoobuzzbadge"/>
    <w:rsid w:val="00B94C51"/>
  </w:style>
  <w:style w:type="character" w:customStyle="1" w:styleId="fbsharecountinner">
    <w:name w:val="fb_share_count_inner"/>
    <w:rsid w:val="00B94C51"/>
  </w:style>
  <w:style w:type="character" w:customStyle="1" w:styleId="fbconnectbuttontext">
    <w:name w:val="fbconnectbutton_text"/>
    <w:rsid w:val="00B94C51"/>
  </w:style>
  <w:style w:type="paragraph" w:customStyle="1" w:styleId="Sourcename">
    <w:name w:val="Source name"/>
    <w:basedOn w:val="Normal"/>
    <w:qFormat/>
    <w:rsid w:val="00B94C51"/>
    <w:pPr>
      <w:spacing w:after="0" w:line="240" w:lineRule="auto"/>
    </w:pPr>
  </w:style>
  <w:style w:type="character" w:customStyle="1" w:styleId="SourcenameChar">
    <w:name w:val="Source name Char"/>
    <w:locked/>
    <w:rsid w:val="00B94C51"/>
  </w:style>
  <w:style w:type="character" w:customStyle="1" w:styleId="StrongEmphasis">
    <w:name w:val="Strong Emphasis"/>
    <w:rsid w:val="00B94C51"/>
  </w:style>
  <w:style w:type="character" w:customStyle="1" w:styleId="Caption2">
    <w:name w:val="Caption2"/>
    <w:rsid w:val="00B94C51"/>
  </w:style>
  <w:style w:type="character" w:customStyle="1" w:styleId="Style11ptItalicUnderline">
    <w:name w:val="Style 11 pt Italic Underline"/>
    <w:rsid w:val="00B94C51"/>
  </w:style>
  <w:style w:type="character" w:customStyle="1" w:styleId="Style11ptItalic">
    <w:name w:val="Style 11 pt Italic"/>
    <w:rsid w:val="00B94C51"/>
  </w:style>
  <w:style w:type="character" w:customStyle="1" w:styleId="Style6pt">
    <w:name w:val="Style 6 pt"/>
    <w:qFormat/>
    <w:rsid w:val="00B94C51"/>
  </w:style>
  <w:style w:type="character" w:customStyle="1" w:styleId="article-articlebody">
    <w:name w:val="article-articlebody"/>
    <w:basedOn w:val="DefaultParagraphFont"/>
    <w:rsid w:val="00B94C51"/>
  </w:style>
  <w:style w:type="character" w:customStyle="1" w:styleId="pageheader0">
    <w:name w:val="pageheader"/>
    <w:basedOn w:val="DefaultParagraphFont"/>
    <w:rsid w:val="00B94C51"/>
  </w:style>
  <w:style w:type="character" w:customStyle="1" w:styleId="AuthorCharChar">
    <w:name w:val="Author Char Char"/>
    <w:rsid w:val="00B94C51"/>
  </w:style>
  <w:style w:type="character" w:customStyle="1" w:styleId="smallchar2">
    <w:name w:val="smallchar"/>
    <w:basedOn w:val="DefaultParagraphFont"/>
    <w:rsid w:val="00B94C51"/>
  </w:style>
  <w:style w:type="character" w:customStyle="1" w:styleId="Shortcite">
    <w:name w:val="Shortcite"/>
    <w:rsid w:val="00B94C51"/>
  </w:style>
  <w:style w:type="character" w:customStyle="1" w:styleId="Longcite">
    <w:name w:val="Longcite"/>
    <w:rsid w:val="00B94C51"/>
  </w:style>
  <w:style w:type="character" w:customStyle="1" w:styleId="StyleStyle7pt8pt">
    <w:name w:val="Style Style 7 pt + 8 pt"/>
    <w:rsid w:val="00B94C51"/>
  </w:style>
  <w:style w:type="character" w:customStyle="1" w:styleId="StyleStyleThickunderlineBold1">
    <w:name w:val="Style Style Thick underline + Bold1"/>
    <w:rsid w:val="00B94C51"/>
  </w:style>
  <w:style w:type="character" w:customStyle="1" w:styleId="StyleUnderline2">
    <w:name w:val="Style Underline2"/>
    <w:rsid w:val="00B94C51"/>
  </w:style>
  <w:style w:type="character" w:customStyle="1" w:styleId="tagchar">
    <w:name w:val="tagchar"/>
    <w:basedOn w:val="DefaultParagraphFont"/>
    <w:rsid w:val="00B94C51"/>
  </w:style>
  <w:style w:type="character" w:customStyle="1" w:styleId="address">
    <w:name w:val="address"/>
    <w:rsid w:val="00B94C51"/>
  </w:style>
  <w:style w:type="character" w:customStyle="1" w:styleId="NormalizationChar">
    <w:name w:val="Normalization Char"/>
    <w:rsid w:val="00B94C51"/>
  </w:style>
  <w:style w:type="character" w:customStyle="1" w:styleId="maintextbldleft">
    <w:name w:val="maintextbldleft"/>
    <w:basedOn w:val="DefaultParagraphFont"/>
    <w:rsid w:val="00B94C51"/>
  </w:style>
  <w:style w:type="character" w:customStyle="1" w:styleId="maintextleft">
    <w:name w:val="maintextleft"/>
    <w:basedOn w:val="DefaultParagraphFont"/>
    <w:rsid w:val="00B94C51"/>
  </w:style>
  <w:style w:type="character" w:customStyle="1" w:styleId="highlight1">
    <w:name w:val="highlight"/>
    <w:rsid w:val="00B94C51"/>
  </w:style>
  <w:style w:type="character" w:customStyle="1" w:styleId="Shrinker">
    <w:name w:val="Shrinker"/>
    <w:rsid w:val="00B94C51"/>
  </w:style>
  <w:style w:type="character" w:customStyle="1" w:styleId="heading2char1">
    <w:name w:val="heading2char"/>
    <w:basedOn w:val="DefaultParagraphFont"/>
    <w:rsid w:val="00B94C51"/>
  </w:style>
  <w:style w:type="character" w:customStyle="1" w:styleId="heading3char1">
    <w:name w:val="heading3char1"/>
    <w:basedOn w:val="DefaultParagraphFont"/>
    <w:rsid w:val="00B94C51"/>
  </w:style>
  <w:style w:type="character" w:customStyle="1" w:styleId="underlinea">
    <w:name w:val="underlinea"/>
    <w:basedOn w:val="DefaultParagraphFont"/>
    <w:rsid w:val="00B94C51"/>
  </w:style>
  <w:style w:type="character" w:customStyle="1" w:styleId="StyleUnderlineChar9pt2">
    <w:name w:val="Style Underline Char + 9 pt2"/>
    <w:rsid w:val="00B94C51"/>
  </w:style>
  <w:style w:type="character" w:customStyle="1" w:styleId="StyleUnderlineChar9ptBold1">
    <w:name w:val="Style Underline Char + 9 pt Bold1"/>
    <w:rsid w:val="00B94C51"/>
  </w:style>
  <w:style w:type="character" w:customStyle="1" w:styleId="FontStyle329">
    <w:name w:val="Font Style329"/>
    <w:uiPriority w:val="99"/>
    <w:rsid w:val="00B94C51"/>
  </w:style>
  <w:style w:type="character" w:customStyle="1" w:styleId="styleboldunderline">
    <w:name w:val="styleboldunderline"/>
    <w:rsid w:val="00B94C51"/>
  </w:style>
  <w:style w:type="character" w:customStyle="1" w:styleId="FontStyle291">
    <w:name w:val="Font Style291"/>
    <w:uiPriority w:val="99"/>
    <w:rsid w:val="00B94C51"/>
  </w:style>
  <w:style w:type="character" w:customStyle="1" w:styleId="FontStyle232">
    <w:name w:val="Font Style232"/>
    <w:uiPriority w:val="99"/>
    <w:rsid w:val="00B94C51"/>
  </w:style>
  <w:style w:type="character" w:customStyle="1" w:styleId="MicroTextCharChar">
    <w:name w:val="MicroText Char Char"/>
    <w:rsid w:val="00B94C51"/>
  </w:style>
  <w:style w:type="character" w:customStyle="1" w:styleId="Hyperlink6">
    <w:name w:val="Hyperlink6"/>
    <w:rsid w:val="00B94C51"/>
  </w:style>
  <w:style w:type="character" w:customStyle="1" w:styleId="pmterms11">
    <w:name w:val="pmterms11"/>
    <w:rsid w:val="00B94C51"/>
  </w:style>
  <w:style w:type="character" w:customStyle="1" w:styleId="style61">
    <w:name w:val="style6"/>
    <w:rsid w:val="00B94C51"/>
  </w:style>
  <w:style w:type="character" w:customStyle="1" w:styleId="Title2">
    <w:name w:val="Title2"/>
    <w:basedOn w:val="DefaultParagraphFont"/>
    <w:rsid w:val="00B94C51"/>
  </w:style>
  <w:style w:type="character" w:customStyle="1" w:styleId="pmterms12">
    <w:name w:val="pmterms12"/>
    <w:basedOn w:val="DefaultParagraphFont"/>
    <w:rsid w:val="00B94C51"/>
  </w:style>
  <w:style w:type="character" w:customStyle="1" w:styleId="BoldandUnderlineChar1Char2Char">
    <w:name w:val="Bold and Underline Char1 Char2 Char"/>
    <w:basedOn w:val="DefaultParagraphFont"/>
    <w:rsid w:val="00B94C51"/>
  </w:style>
  <w:style w:type="character" w:customStyle="1" w:styleId="cardtextsmallCharCharCharCharCharCharCharCharCharCharCharChar">
    <w:name w:val="card text small Char Char Char Char Char Char Char Char Char Char Char Char"/>
    <w:basedOn w:val="DefaultParagraphFont"/>
    <w:rsid w:val="00B94C51"/>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B94C51"/>
  </w:style>
  <w:style w:type="character" w:customStyle="1" w:styleId="pmterms2">
    <w:name w:val="pmterms2"/>
    <w:basedOn w:val="DefaultParagraphFont"/>
    <w:rsid w:val="00B94C51"/>
  </w:style>
  <w:style w:type="character" w:customStyle="1" w:styleId="BoldandUnderlineChar1Char2CharChar">
    <w:name w:val="Bold and Underline Char1 Char2 Char Char"/>
    <w:basedOn w:val="DefaultParagraphFont"/>
    <w:rsid w:val="00B94C51"/>
  </w:style>
  <w:style w:type="character" w:customStyle="1" w:styleId="UnderlineChar1Char1">
    <w:name w:val="Underline Char1 Char1"/>
    <w:basedOn w:val="DefaultParagraphFont"/>
    <w:rsid w:val="00B94C51"/>
  </w:style>
  <w:style w:type="character" w:customStyle="1" w:styleId="UnderlineChar6CharCharCharCharCharCharCharChar">
    <w:name w:val="Underline Char6 Char Char Char Char Char Char Char Char"/>
    <w:basedOn w:val="DefaultParagraphFont"/>
    <w:rsid w:val="00B94C51"/>
  </w:style>
  <w:style w:type="character" w:customStyle="1" w:styleId="BoldText12pt">
    <w:name w:val="Bold Text 12 pt"/>
    <w:autoRedefine/>
    <w:rsid w:val="00B94C51"/>
  </w:style>
  <w:style w:type="paragraph" w:styleId="BodyTextIndent2">
    <w:name w:val="Body Text Indent 2"/>
    <w:basedOn w:val="Normal"/>
    <w:link w:val="BodyTextIndent2Char1"/>
    <w:unhideWhenUsed/>
    <w:rsid w:val="00B94C51"/>
    <w:pPr>
      <w:spacing w:after="120" w:line="480" w:lineRule="auto"/>
      <w:ind w:left="360"/>
    </w:pPr>
  </w:style>
  <w:style w:type="character" w:customStyle="1" w:styleId="BodyTextIndent2Char1">
    <w:name w:val="Body Text Indent 2 Char1"/>
    <w:basedOn w:val="DefaultParagraphFont"/>
    <w:link w:val="BodyTextIndent2"/>
    <w:rsid w:val="00B94C51"/>
    <w:rPr>
      <w:rFonts w:ascii="Calibri" w:hAnsi="Calibri" w:cs="Calibri"/>
      <w:sz w:val="16"/>
    </w:rPr>
  </w:style>
  <w:style w:type="character" w:customStyle="1" w:styleId="Style2CharChar">
    <w:name w:val="Style2 Char Char"/>
    <w:basedOn w:val="DefaultParagraphFont"/>
    <w:rsid w:val="00B94C51"/>
  </w:style>
  <w:style w:type="character" w:customStyle="1" w:styleId="DebateCiteCharCharChar">
    <w:name w:val="Debate Cite Char Char Char"/>
    <w:basedOn w:val="DefaultParagraphFont"/>
    <w:rsid w:val="00B94C51"/>
  </w:style>
  <w:style w:type="paragraph" w:styleId="BodyTextFirstIndent">
    <w:name w:val="Body Text First Indent"/>
    <w:basedOn w:val="BodyText"/>
    <w:link w:val="BodyTextFirstIndentChar1"/>
    <w:rsid w:val="00B94C51"/>
    <w:pPr>
      <w:spacing w:after="0" w:line="240" w:lineRule="auto"/>
      <w:ind w:firstLine="360"/>
    </w:pPr>
    <w:rPr>
      <w:rFonts w:ascii="Georgia" w:hAnsi="Georgia" w:cstheme="minorBidi"/>
    </w:rPr>
  </w:style>
  <w:style w:type="character" w:customStyle="1" w:styleId="BodyTextFirstIndentChar1">
    <w:name w:val="Body Text First Indent Char1"/>
    <w:basedOn w:val="BodyTextChar"/>
    <w:link w:val="BodyTextFirstIndent"/>
    <w:rsid w:val="00B94C51"/>
    <w:rPr>
      <w:rFonts w:ascii="Georgia" w:hAnsi="Georgia" w:cs="Calibri"/>
      <w:sz w:val="16"/>
    </w:rPr>
  </w:style>
  <w:style w:type="character" w:customStyle="1" w:styleId="Style10ptBold">
    <w:name w:val="Style 10 pt Bold"/>
    <w:basedOn w:val="DefaultParagraphFont"/>
    <w:rsid w:val="00B94C51"/>
  </w:style>
  <w:style w:type="character" w:customStyle="1" w:styleId="text9">
    <w:name w:val="text9"/>
    <w:basedOn w:val="DefaultParagraphFont"/>
    <w:rsid w:val="00B94C51"/>
  </w:style>
  <w:style w:type="character" w:customStyle="1" w:styleId="text21">
    <w:name w:val="text21"/>
    <w:basedOn w:val="DefaultParagraphFont"/>
    <w:rsid w:val="00B94C51"/>
  </w:style>
  <w:style w:type="character" w:customStyle="1" w:styleId="text19">
    <w:name w:val="text19"/>
    <w:basedOn w:val="DefaultParagraphFont"/>
    <w:rsid w:val="00B94C51"/>
  </w:style>
  <w:style w:type="character" w:customStyle="1" w:styleId="term2">
    <w:name w:val="term2"/>
    <w:basedOn w:val="DefaultParagraphFont"/>
    <w:rsid w:val="00B94C51"/>
  </w:style>
  <w:style w:type="character" w:customStyle="1" w:styleId="ToReadChar">
    <w:name w:val="To Read Char"/>
    <w:basedOn w:val="DefaultParagraphFont"/>
    <w:rsid w:val="00B94C51"/>
  </w:style>
  <w:style w:type="character" w:customStyle="1" w:styleId="ToReadCharChar">
    <w:name w:val="To Read Char Char"/>
    <w:basedOn w:val="DefaultParagraphFont"/>
    <w:rsid w:val="00B94C51"/>
  </w:style>
  <w:style w:type="character" w:customStyle="1" w:styleId="storytextstyle">
    <w:name w:val="storytextstyle"/>
    <w:basedOn w:val="DefaultParagraphFont"/>
    <w:rsid w:val="00B94C51"/>
  </w:style>
  <w:style w:type="character" w:customStyle="1" w:styleId="cardunderlinedCharChar">
    <w:name w:val="card underlined Char Char"/>
    <w:basedOn w:val="DefaultParagraphFont"/>
    <w:rsid w:val="00B94C51"/>
  </w:style>
  <w:style w:type="character" w:customStyle="1" w:styleId="articlehead21">
    <w:name w:val="articlehead21"/>
    <w:basedOn w:val="DefaultParagraphFont"/>
    <w:rsid w:val="00B94C51"/>
  </w:style>
  <w:style w:type="character" w:customStyle="1" w:styleId="BoldandUnderlineChar2Char1">
    <w:name w:val="Bold and Underline Char2 Char1"/>
    <w:basedOn w:val="DefaultParagraphFont"/>
    <w:rsid w:val="00B94C51"/>
  </w:style>
  <w:style w:type="character" w:customStyle="1" w:styleId="TagCiteChar10">
    <w:name w:val="Tag/Cite Char1"/>
    <w:basedOn w:val="DefaultParagraphFont"/>
    <w:rsid w:val="00B94C51"/>
  </w:style>
  <w:style w:type="character" w:customStyle="1" w:styleId="CardCharChar0">
    <w:name w:val="Card Char Char"/>
    <w:basedOn w:val="DefaultParagraphFont"/>
    <w:rsid w:val="00B94C51"/>
  </w:style>
  <w:style w:type="character" w:customStyle="1" w:styleId="BriefTitle1Char">
    <w:name w:val="Brief Title 1 Char"/>
    <w:basedOn w:val="DefaultParagraphFont"/>
    <w:rsid w:val="00B94C51"/>
  </w:style>
  <w:style w:type="character" w:customStyle="1" w:styleId="TagCiteCharChar">
    <w:name w:val="Tag/Cite Char Char"/>
    <w:basedOn w:val="DefaultParagraphFont"/>
    <w:rsid w:val="00B94C51"/>
  </w:style>
  <w:style w:type="character" w:customStyle="1" w:styleId="prodgeneral1">
    <w:name w:val="prodgeneral1"/>
    <w:basedOn w:val="DefaultParagraphFont"/>
    <w:rsid w:val="00B94C51"/>
  </w:style>
  <w:style w:type="character" w:customStyle="1" w:styleId="texto11">
    <w:name w:val="texto11"/>
    <w:basedOn w:val="DefaultParagraphFont"/>
    <w:rsid w:val="00B94C51"/>
  </w:style>
  <w:style w:type="character" w:customStyle="1" w:styleId="date10">
    <w:name w:val="date1"/>
    <w:basedOn w:val="DefaultParagraphFont"/>
    <w:rsid w:val="00B94C51"/>
  </w:style>
  <w:style w:type="character" w:customStyle="1" w:styleId="summary1">
    <w:name w:val="summary1"/>
    <w:basedOn w:val="DefaultParagraphFont"/>
    <w:rsid w:val="00B94C51"/>
  </w:style>
  <w:style w:type="character" w:customStyle="1" w:styleId="text3">
    <w:name w:val="text3"/>
    <w:basedOn w:val="DefaultParagraphFont"/>
    <w:rsid w:val="00B94C51"/>
  </w:style>
  <w:style w:type="character" w:customStyle="1" w:styleId="featurecontentgray1">
    <w:name w:val="featurecontentgray1"/>
    <w:basedOn w:val="DefaultParagraphFont"/>
    <w:rsid w:val="00B94C51"/>
  </w:style>
  <w:style w:type="character" w:customStyle="1" w:styleId="CardCharCharChar0">
    <w:name w:val="Card Char Char Char"/>
    <w:basedOn w:val="DefaultParagraphFont"/>
    <w:rsid w:val="00B94C51"/>
  </w:style>
  <w:style w:type="character" w:customStyle="1" w:styleId="big1">
    <w:name w:val="big1"/>
    <w:basedOn w:val="DefaultParagraphFont"/>
    <w:rsid w:val="00B94C51"/>
  </w:style>
  <w:style w:type="character" w:customStyle="1" w:styleId="articletitle1">
    <w:name w:val="articletitle1"/>
    <w:basedOn w:val="DefaultParagraphFont"/>
    <w:rsid w:val="00B94C51"/>
  </w:style>
  <w:style w:type="character" w:customStyle="1" w:styleId="prodgeneral">
    <w:name w:val="prodgeneral"/>
    <w:basedOn w:val="DefaultParagraphFont"/>
    <w:rsid w:val="00B94C51"/>
  </w:style>
  <w:style w:type="character" w:customStyle="1" w:styleId="Style10pt">
    <w:name w:val="Style 10 pt"/>
    <w:basedOn w:val="DefaultParagraphFont"/>
    <w:rsid w:val="00B94C51"/>
  </w:style>
  <w:style w:type="character" w:customStyle="1" w:styleId="StyleUnderlineChar0">
    <w:name w:val="Style Underline + Char"/>
    <w:basedOn w:val="DefaultParagraphFont"/>
    <w:rsid w:val="00B94C51"/>
  </w:style>
  <w:style w:type="character" w:customStyle="1" w:styleId="highlightChar">
    <w:name w:val="highlight Char"/>
    <w:basedOn w:val="DefaultParagraphFont"/>
    <w:rsid w:val="00B94C51"/>
  </w:style>
  <w:style w:type="character" w:customStyle="1" w:styleId="citeChar">
    <w:name w:val="cite Char"/>
    <w:basedOn w:val="DefaultParagraphFont"/>
    <w:rsid w:val="00B94C51"/>
  </w:style>
  <w:style w:type="character" w:customStyle="1" w:styleId="OffensiveLanguageChar">
    <w:name w:val="Offensive Language Char"/>
    <w:rsid w:val="00B94C51"/>
  </w:style>
  <w:style w:type="character" w:customStyle="1" w:styleId="yellowfadeinnerspan">
    <w:name w:val="yellowfadeinnerspan"/>
    <w:rsid w:val="00B94C51"/>
  </w:style>
  <w:style w:type="character" w:customStyle="1" w:styleId="ipa">
    <w:name w:val="ipa"/>
    <w:basedOn w:val="DefaultParagraphFont"/>
    <w:rsid w:val="00B94C51"/>
  </w:style>
  <w:style w:type="table" w:customStyle="1" w:styleId="TableGrid1">
    <w:name w:val="Table Grid1"/>
    <w:basedOn w:val="TableNormal"/>
    <w:rsid w:val="00B94C51"/>
    <w:pPr>
      <w:spacing w:after="200" w:line="276" w:lineRule="auto"/>
    </w:pPr>
    <w:rPr>
      <w:rFonts w:eastAsiaTheme="minorHAnsi"/>
      <w:sz w:val="22"/>
      <w:szCs w:val="22"/>
    </w:rPr>
    <w:tblPr/>
  </w:style>
  <w:style w:type="character" w:customStyle="1" w:styleId="StyleciteChar">
    <w:name w:val="Style cite + Char"/>
    <w:basedOn w:val="DefaultParagraphFont"/>
    <w:rsid w:val="00B94C51"/>
  </w:style>
  <w:style w:type="character" w:customStyle="1" w:styleId="H4TagChar1">
    <w:name w:val="H4 (Tag) Char1"/>
    <w:locked/>
    <w:rsid w:val="00B94C51"/>
  </w:style>
  <w:style w:type="paragraph" w:customStyle="1" w:styleId="description">
    <w:name w:val="description"/>
    <w:basedOn w:val="Normal"/>
    <w:qFormat/>
    <w:rsid w:val="00B94C51"/>
    <w:pPr>
      <w:spacing w:after="0" w:line="240" w:lineRule="auto"/>
    </w:pPr>
  </w:style>
  <w:style w:type="paragraph" w:customStyle="1" w:styleId="credit">
    <w:name w:val="credit"/>
    <w:basedOn w:val="Normal"/>
    <w:next w:val="BodyText5"/>
    <w:qFormat/>
    <w:rsid w:val="00B94C51"/>
    <w:pPr>
      <w:spacing w:after="0" w:line="240" w:lineRule="auto"/>
    </w:pPr>
  </w:style>
  <w:style w:type="character" w:customStyle="1" w:styleId="DebateUnderlinedChar">
    <w:name w:val="Debate Underlined Char"/>
    <w:locked/>
    <w:rsid w:val="00B94C51"/>
  </w:style>
  <w:style w:type="paragraph" w:customStyle="1" w:styleId="DebateUnderlined">
    <w:name w:val="Debate Underlined"/>
    <w:basedOn w:val="Normal"/>
    <w:next w:val="about"/>
    <w:qFormat/>
    <w:rsid w:val="00B94C51"/>
    <w:pPr>
      <w:spacing w:after="0" w:line="240" w:lineRule="auto"/>
    </w:pPr>
  </w:style>
  <w:style w:type="character" w:customStyle="1" w:styleId="Card10f2Char">
    <w:name w:val="Card.10.f2 Char"/>
    <w:locked/>
    <w:rsid w:val="00B94C51"/>
  </w:style>
  <w:style w:type="paragraph" w:customStyle="1" w:styleId="Card10f2">
    <w:name w:val="Card.10.f2"/>
    <w:basedOn w:val="Normal"/>
    <w:next w:val="thumbnail"/>
    <w:autoRedefine/>
    <w:qFormat/>
    <w:rsid w:val="00B94C51"/>
    <w:pPr>
      <w:spacing w:after="0" w:line="240" w:lineRule="auto"/>
    </w:pPr>
  </w:style>
  <w:style w:type="character" w:customStyle="1" w:styleId="Bodytext6">
    <w:name w:val="Body text_"/>
    <w:basedOn w:val="DefaultParagraphFont"/>
    <w:link w:val="BodyText20"/>
    <w:locked/>
    <w:rsid w:val="00B94C51"/>
    <w:rPr>
      <w:shd w:val="clear" w:color="auto" w:fill="FFFFFF"/>
    </w:rPr>
  </w:style>
  <w:style w:type="paragraph" w:customStyle="1" w:styleId="BodyText5">
    <w:name w:val="Body Text5"/>
    <w:basedOn w:val="Normal"/>
    <w:next w:val="wallacepara"/>
    <w:qFormat/>
    <w:rsid w:val="00B94C51"/>
    <w:pPr>
      <w:spacing w:after="0" w:line="240" w:lineRule="auto"/>
    </w:pPr>
  </w:style>
  <w:style w:type="paragraph" w:customStyle="1" w:styleId="user">
    <w:name w:val="user"/>
    <w:basedOn w:val="Normal"/>
    <w:next w:val="morelink"/>
    <w:qFormat/>
    <w:rsid w:val="00B94C51"/>
    <w:pPr>
      <w:spacing w:after="0" w:line="240" w:lineRule="auto"/>
    </w:pPr>
  </w:style>
  <w:style w:type="paragraph" w:customStyle="1" w:styleId="about">
    <w:name w:val="about"/>
    <w:basedOn w:val="Normal"/>
    <w:next w:val="audiolink"/>
    <w:qFormat/>
    <w:rsid w:val="00B94C51"/>
    <w:pPr>
      <w:spacing w:after="0" w:line="240" w:lineRule="auto"/>
    </w:pPr>
  </w:style>
  <w:style w:type="paragraph" w:customStyle="1" w:styleId="t6">
    <w:name w:val="t6"/>
    <w:basedOn w:val="Normal"/>
    <w:next w:val="nav1"/>
    <w:qFormat/>
    <w:rsid w:val="00B94C51"/>
    <w:pPr>
      <w:spacing w:after="0" w:line="240" w:lineRule="auto"/>
    </w:pPr>
  </w:style>
  <w:style w:type="paragraph" w:customStyle="1" w:styleId="thumbnail">
    <w:name w:val="thumbnail"/>
    <w:basedOn w:val="Normal"/>
    <w:next w:val="nav2"/>
    <w:qFormat/>
    <w:rsid w:val="00B94C51"/>
    <w:pPr>
      <w:spacing w:after="0" w:line="240" w:lineRule="auto"/>
    </w:pPr>
  </w:style>
  <w:style w:type="paragraph" w:customStyle="1" w:styleId="stand-first-alone">
    <w:name w:val="stand-first-alone"/>
    <w:basedOn w:val="Normal"/>
    <w:next w:val="Pa0"/>
    <w:qFormat/>
    <w:rsid w:val="00B94C51"/>
    <w:pPr>
      <w:spacing w:after="0" w:line="240" w:lineRule="auto"/>
    </w:pPr>
  </w:style>
  <w:style w:type="paragraph" w:customStyle="1" w:styleId="wallacepara">
    <w:name w:val="wallacepara"/>
    <w:basedOn w:val="Normal"/>
    <w:next w:val="CM45"/>
    <w:qFormat/>
    <w:rsid w:val="00B94C51"/>
    <w:pPr>
      <w:spacing w:after="0" w:line="240" w:lineRule="auto"/>
    </w:pPr>
  </w:style>
  <w:style w:type="paragraph" w:customStyle="1" w:styleId="morelink">
    <w:name w:val="morelink"/>
    <w:basedOn w:val="Normal"/>
    <w:next w:val="CM46"/>
    <w:qFormat/>
    <w:rsid w:val="00B94C51"/>
    <w:pPr>
      <w:spacing w:after="0" w:line="240" w:lineRule="auto"/>
    </w:pPr>
  </w:style>
  <w:style w:type="paragraph" w:customStyle="1" w:styleId="audiolink">
    <w:name w:val="audiolink"/>
    <w:basedOn w:val="Normal"/>
    <w:next w:val="F4-NormalText"/>
    <w:qFormat/>
    <w:rsid w:val="00B94C51"/>
    <w:pPr>
      <w:spacing w:after="0" w:line="240" w:lineRule="auto"/>
    </w:pPr>
  </w:style>
  <w:style w:type="paragraph" w:customStyle="1" w:styleId="titlestyle1">
    <w:name w:val="titlestyle1"/>
    <w:basedOn w:val="Normal"/>
    <w:next w:val="FullText"/>
    <w:qFormat/>
    <w:rsid w:val="00B94C51"/>
    <w:pPr>
      <w:spacing w:after="0" w:line="240" w:lineRule="auto"/>
    </w:pPr>
  </w:style>
  <w:style w:type="paragraph" w:customStyle="1" w:styleId="nav1">
    <w:name w:val="nav1"/>
    <w:basedOn w:val="Normal"/>
    <w:next w:val="TagLine"/>
    <w:qFormat/>
    <w:rsid w:val="00B94C51"/>
    <w:pPr>
      <w:spacing w:after="0" w:line="240" w:lineRule="auto"/>
    </w:pPr>
  </w:style>
  <w:style w:type="paragraph" w:customStyle="1" w:styleId="nav2">
    <w:name w:val="nav2"/>
    <w:basedOn w:val="Normal"/>
    <w:qFormat/>
    <w:rsid w:val="00B94C51"/>
    <w:pPr>
      <w:spacing w:after="0" w:line="240" w:lineRule="auto"/>
    </w:pPr>
  </w:style>
  <w:style w:type="paragraph" w:customStyle="1" w:styleId="Pa0">
    <w:name w:val="Pa0"/>
    <w:basedOn w:val="Normal"/>
    <w:qFormat/>
    <w:rsid w:val="00B94C51"/>
    <w:pPr>
      <w:spacing w:after="0" w:line="240" w:lineRule="auto"/>
    </w:pPr>
  </w:style>
  <w:style w:type="paragraph" w:customStyle="1" w:styleId="CM45">
    <w:name w:val="CM45"/>
    <w:basedOn w:val="Normal"/>
    <w:uiPriority w:val="99"/>
    <w:qFormat/>
    <w:rsid w:val="00B94C51"/>
    <w:pPr>
      <w:spacing w:after="0" w:line="240" w:lineRule="auto"/>
    </w:pPr>
  </w:style>
  <w:style w:type="paragraph" w:customStyle="1" w:styleId="CM46">
    <w:name w:val="CM46"/>
    <w:basedOn w:val="Normal"/>
    <w:uiPriority w:val="99"/>
    <w:qFormat/>
    <w:rsid w:val="00B94C51"/>
    <w:pPr>
      <w:spacing w:after="0" w:line="240" w:lineRule="auto"/>
    </w:pPr>
  </w:style>
  <w:style w:type="paragraph" w:customStyle="1" w:styleId="F4-NormalText">
    <w:name w:val="F4 - Normal Text"/>
    <w:basedOn w:val="Normal"/>
    <w:qFormat/>
    <w:rsid w:val="00B94C51"/>
    <w:pPr>
      <w:spacing w:after="0" w:line="240" w:lineRule="auto"/>
    </w:pPr>
  </w:style>
  <w:style w:type="character" w:customStyle="1" w:styleId="Heading18">
    <w:name w:val="Heading #18_"/>
    <w:basedOn w:val="DefaultParagraphFont"/>
    <w:locked/>
    <w:rsid w:val="00B94C51"/>
  </w:style>
  <w:style w:type="paragraph" w:customStyle="1" w:styleId="Heading180">
    <w:name w:val="Heading #18"/>
    <w:basedOn w:val="Normal"/>
    <w:qFormat/>
    <w:rsid w:val="00B94C51"/>
    <w:pPr>
      <w:spacing w:after="0" w:line="240" w:lineRule="auto"/>
    </w:pPr>
  </w:style>
  <w:style w:type="character" w:customStyle="1" w:styleId="Picturecaption2">
    <w:name w:val="Picture caption (2)_"/>
    <w:basedOn w:val="DefaultParagraphFont"/>
    <w:locked/>
    <w:rsid w:val="00B94C51"/>
  </w:style>
  <w:style w:type="paragraph" w:customStyle="1" w:styleId="Picturecaption20">
    <w:name w:val="Picture caption (2)"/>
    <w:basedOn w:val="Normal"/>
    <w:qFormat/>
    <w:rsid w:val="00B94C51"/>
    <w:pPr>
      <w:spacing w:after="0" w:line="240" w:lineRule="auto"/>
    </w:pPr>
  </w:style>
  <w:style w:type="character" w:customStyle="1" w:styleId="Picturecaption">
    <w:name w:val="Picture caption_"/>
    <w:basedOn w:val="DefaultParagraphFont"/>
    <w:locked/>
    <w:rsid w:val="00B94C51"/>
  </w:style>
  <w:style w:type="paragraph" w:customStyle="1" w:styleId="Picturecaption0">
    <w:name w:val="Picture caption"/>
    <w:basedOn w:val="Normal"/>
    <w:qFormat/>
    <w:rsid w:val="00B94C51"/>
    <w:pPr>
      <w:spacing w:after="0" w:line="240" w:lineRule="auto"/>
    </w:pPr>
  </w:style>
  <w:style w:type="character" w:customStyle="1" w:styleId="Bodytext31">
    <w:name w:val="Body text (31)_"/>
    <w:basedOn w:val="DefaultParagraphFont"/>
    <w:locked/>
    <w:rsid w:val="00B94C51"/>
  </w:style>
  <w:style w:type="paragraph" w:customStyle="1" w:styleId="Bodytext310">
    <w:name w:val="Body text (31)"/>
    <w:basedOn w:val="Normal"/>
    <w:qFormat/>
    <w:rsid w:val="00B94C51"/>
    <w:pPr>
      <w:spacing w:after="0" w:line="240" w:lineRule="auto"/>
    </w:pPr>
  </w:style>
  <w:style w:type="character" w:customStyle="1" w:styleId="Heading22">
    <w:name w:val="Heading #22_"/>
    <w:basedOn w:val="DefaultParagraphFont"/>
    <w:locked/>
    <w:rsid w:val="00B94C51"/>
  </w:style>
  <w:style w:type="paragraph" w:customStyle="1" w:styleId="Heading220">
    <w:name w:val="Heading #22"/>
    <w:basedOn w:val="Normal"/>
    <w:qFormat/>
    <w:rsid w:val="00B94C51"/>
    <w:pPr>
      <w:spacing w:after="0" w:line="240" w:lineRule="auto"/>
    </w:pPr>
  </w:style>
  <w:style w:type="character" w:customStyle="1" w:styleId="Bodytext131">
    <w:name w:val="Body text (131)_"/>
    <w:basedOn w:val="DefaultParagraphFont"/>
    <w:locked/>
    <w:rsid w:val="00B94C51"/>
  </w:style>
  <w:style w:type="paragraph" w:customStyle="1" w:styleId="Bodytext1310">
    <w:name w:val="Body text (131)"/>
    <w:basedOn w:val="Normal"/>
    <w:qFormat/>
    <w:rsid w:val="00B94C51"/>
    <w:pPr>
      <w:spacing w:after="0" w:line="240" w:lineRule="auto"/>
    </w:pPr>
  </w:style>
  <w:style w:type="character" w:customStyle="1" w:styleId="Bodytext140">
    <w:name w:val="Body text (140)_"/>
    <w:basedOn w:val="DefaultParagraphFont"/>
    <w:locked/>
    <w:rsid w:val="00B94C51"/>
  </w:style>
  <w:style w:type="paragraph" w:customStyle="1" w:styleId="Bodytext1400">
    <w:name w:val="Body text (140)"/>
    <w:basedOn w:val="Normal"/>
    <w:qFormat/>
    <w:rsid w:val="00B94C51"/>
    <w:pPr>
      <w:spacing w:after="0" w:line="240" w:lineRule="auto"/>
    </w:pPr>
  </w:style>
  <w:style w:type="character" w:customStyle="1" w:styleId="Bodytext141">
    <w:name w:val="Body text (141)_"/>
    <w:basedOn w:val="DefaultParagraphFont"/>
    <w:locked/>
    <w:rsid w:val="00B94C51"/>
  </w:style>
  <w:style w:type="paragraph" w:customStyle="1" w:styleId="Bodytext1410">
    <w:name w:val="Body text (141)"/>
    <w:basedOn w:val="Normal"/>
    <w:qFormat/>
    <w:rsid w:val="00B94C51"/>
    <w:pPr>
      <w:spacing w:after="0" w:line="240" w:lineRule="auto"/>
    </w:pPr>
  </w:style>
  <w:style w:type="character" w:customStyle="1" w:styleId="Tableofcontents20">
    <w:name w:val="Table of contents (20)_"/>
    <w:basedOn w:val="DefaultParagraphFont"/>
    <w:locked/>
    <w:rsid w:val="00B94C51"/>
  </w:style>
  <w:style w:type="paragraph" w:customStyle="1" w:styleId="Tableofcontents200">
    <w:name w:val="Table of contents (20)"/>
    <w:basedOn w:val="Normal"/>
    <w:qFormat/>
    <w:rsid w:val="00B94C51"/>
    <w:pPr>
      <w:spacing w:after="0" w:line="240" w:lineRule="auto"/>
    </w:pPr>
  </w:style>
  <w:style w:type="character" w:customStyle="1" w:styleId="Tableofcontents21">
    <w:name w:val="Table of contents (21)_"/>
    <w:basedOn w:val="DefaultParagraphFont"/>
    <w:locked/>
    <w:rsid w:val="00B94C51"/>
  </w:style>
  <w:style w:type="paragraph" w:customStyle="1" w:styleId="Tableofcontents210">
    <w:name w:val="Table of contents (21)"/>
    <w:basedOn w:val="Normal"/>
    <w:qFormat/>
    <w:rsid w:val="00B94C51"/>
    <w:pPr>
      <w:spacing w:after="0" w:line="240" w:lineRule="auto"/>
    </w:pPr>
  </w:style>
  <w:style w:type="character" w:customStyle="1" w:styleId="Tableofcontents22">
    <w:name w:val="Table of contents (22)_"/>
    <w:basedOn w:val="DefaultParagraphFont"/>
    <w:locked/>
    <w:rsid w:val="00B94C51"/>
  </w:style>
  <w:style w:type="paragraph" w:customStyle="1" w:styleId="Tableofcontents220">
    <w:name w:val="Table of contents (22)"/>
    <w:basedOn w:val="Normal"/>
    <w:qFormat/>
    <w:rsid w:val="00B94C51"/>
    <w:pPr>
      <w:spacing w:after="0" w:line="240" w:lineRule="auto"/>
    </w:pPr>
  </w:style>
  <w:style w:type="character" w:customStyle="1" w:styleId="Bodytext142">
    <w:name w:val="Body text (142)_"/>
    <w:basedOn w:val="DefaultParagraphFont"/>
    <w:locked/>
    <w:rsid w:val="00B94C51"/>
  </w:style>
  <w:style w:type="paragraph" w:customStyle="1" w:styleId="Bodytext1420">
    <w:name w:val="Body text (142)"/>
    <w:basedOn w:val="Normal"/>
    <w:qFormat/>
    <w:rsid w:val="00B94C51"/>
    <w:pPr>
      <w:spacing w:after="0" w:line="240" w:lineRule="auto"/>
    </w:pPr>
  </w:style>
  <w:style w:type="character" w:customStyle="1" w:styleId="Bodytext143">
    <w:name w:val="Body text (143)_"/>
    <w:basedOn w:val="DefaultParagraphFont"/>
    <w:locked/>
    <w:rsid w:val="00B94C51"/>
  </w:style>
  <w:style w:type="paragraph" w:customStyle="1" w:styleId="Bodytext1430">
    <w:name w:val="Body text (143)"/>
    <w:basedOn w:val="Normal"/>
    <w:qFormat/>
    <w:rsid w:val="00B94C51"/>
    <w:pPr>
      <w:spacing w:after="0" w:line="240" w:lineRule="auto"/>
    </w:pPr>
  </w:style>
  <w:style w:type="character" w:customStyle="1" w:styleId="Bodytext144Exact">
    <w:name w:val="Body text (144) Exact"/>
    <w:basedOn w:val="DefaultParagraphFont"/>
    <w:locked/>
    <w:rsid w:val="00B94C51"/>
  </w:style>
  <w:style w:type="paragraph" w:customStyle="1" w:styleId="Bodytext144">
    <w:name w:val="Body text (144)"/>
    <w:basedOn w:val="Normal"/>
    <w:qFormat/>
    <w:rsid w:val="00B94C51"/>
    <w:pPr>
      <w:spacing w:after="0" w:line="240" w:lineRule="auto"/>
    </w:pPr>
  </w:style>
  <w:style w:type="character" w:customStyle="1" w:styleId="Bodytext145Exact">
    <w:name w:val="Body text (145) Exact"/>
    <w:basedOn w:val="DefaultParagraphFont"/>
    <w:locked/>
    <w:rsid w:val="00B94C51"/>
  </w:style>
  <w:style w:type="paragraph" w:customStyle="1" w:styleId="Bodytext145">
    <w:name w:val="Body text (145)"/>
    <w:basedOn w:val="Normal"/>
    <w:qFormat/>
    <w:rsid w:val="00B94C51"/>
    <w:pPr>
      <w:spacing w:after="0" w:line="240" w:lineRule="auto"/>
    </w:pPr>
  </w:style>
  <w:style w:type="character" w:customStyle="1" w:styleId="Bodytext146">
    <w:name w:val="Body text (146)_"/>
    <w:basedOn w:val="DefaultParagraphFont"/>
    <w:locked/>
    <w:rsid w:val="00B94C51"/>
  </w:style>
  <w:style w:type="paragraph" w:customStyle="1" w:styleId="Bodytext1460">
    <w:name w:val="Body text (146)"/>
    <w:basedOn w:val="Normal"/>
    <w:qFormat/>
    <w:rsid w:val="00B94C51"/>
    <w:pPr>
      <w:spacing w:after="0" w:line="240" w:lineRule="auto"/>
    </w:pPr>
  </w:style>
  <w:style w:type="character" w:customStyle="1" w:styleId="Heading23">
    <w:name w:val="Heading #23_"/>
    <w:basedOn w:val="DefaultParagraphFont"/>
    <w:locked/>
    <w:rsid w:val="00B94C51"/>
  </w:style>
  <w:style w:type="paragraph" w:customStyle="1" w:styleId="Heading230">
    <w:name w:val="Heading #23"/>
    <w:basedOn w:val="Normal"/>
    <w:qFormat/>
    <w:rsid w:val="00B94C51"/>
    <w:pPr>
      <w:spacing w:after="0" w:line="240" w:lineRule="auto"/>
    </w:pPr>
  </w:style>
  <w:style w:type="character" w:customStyle="1" w:styleId="Picturecaption36">
    <w:name w:val="Picture caption (36)_"/>
    <w:basedOn w:val="DefaultParagraphFont"/>
    <w:locked/>
    <w:rsid w:val="00B94C51"/>
  </w:style>
  <w:style w:type="paragraph" w:customStyle="1" w:styleId="Picturecaption360">
    <w:name w:val="Picture caption (36)"/>
    <w:basedOn w:val="Normal"/>
    <w:qFormat/>
    <w:rsid w:val="00B94C51"/>
    <w:pPr>
      <w:spacing w:after="0" w:line="240" w:lineRule="auto"/>
    </w:pPr>
  </w:style>
  <w:style w:type="character" w:customStyle="1" w:styleId="Picturecaption42">
    <w:name w:val="Picture caption (42)_"/>
    <w:basedOn w:val="DefaultParagraphFont"/>
    <w:locked/>
    <w:rsid w:val="00B94C51"/>
  </w:style>
  <w:style w:type="paragraph" w:customStyle="1" w:styleId="Picturecaption420">
    <w:name w:val="Picture caption (42)"/>
    <w:basedOn w:val="Normal"/>
    <w:qFormat/>
    <w:rsid w:val="00B94C51"/>
    <w:pPr>
      <w:spacing w:after="0" w:line="240" w:lineRule="auto"/>
    </w:pPr>
  </w:style>
  <w:style w:type="character" w:customStyle="1" w:styleId="Bodytext154">
    <w:name w:val="Body text (154)_"/>
    <w:basedOn w:val="DefaultParagraphFont"/>
    <w:locked/>
    <w:rsid w:val="00B94C51"/>
  </w:style>
  <w:style w:type="paragraph" w:customStyle="1" w:styleId="Bodytext1540">
    <w:name w:val="Body text (154)"/>
    <w:basedOn w:val="Normal"/>
    <w:qFormat/>
    <w:rsid w:val="00B94C51"/>
    <w:pPr>
      <w:spacing w:after="0" w:line="240" w:lineRule="auto"/>
    </w:pPr>
  </w:style>
  <w:style w:type="character" w:customStyle="1" w:styleId="Bodytext155">
    <w:name w:val="Body text (155)_"/>
    <w:basedOn w:val="DefaultParagraphFont"/>
    <w:locked/>
    <w:rsid w:val="00B94C51"/>
  </w:style>
  <w:style w:type="paragraph" w:customStyle="1" w:styleId="Bodytext1550">
    <w:name w:val="Body text (155)"/>
    <w:basedOn w:val="Normal"/>
    <w:qFormat/>
    <w:rsid w:val="00B94C51"/>
    <w:pPr>
      <w:spacing w:after="0" w:line="240" w:lineRule="auto"/>
    </w:pPr>
  </w:style>
  <w:style w:type="character" w:customStyle="1" w:styleId="Bodytext156">
    <w:name w:val="Body text (156)_"/>
    <w:basedOn w:val="DefaultParagraphFont"/>
    <w:locked/>
    <w:rsid w:val="00B94C51"/>
  </w:style>
  <w:style w:type="paragraph" w:customStyle="1" w:styleId="Bodytext1560">
    <w:name w:val="Body text (156)"/>
    <w:basedOn w:val="Normal"/>
    <w:qFormat/>
    <w:rsid w:val="00B94C51"/>
    <w:pPr>
      <w:spacing w:after="0" w:line="240" w:lineRule="auto"/>
    </w:pPr>
  </w:style>
  <w:style w:type="character" w:customStyle="1" w:styleId="Bodytext60">
    <w:name w:val="Body text (60)_"/>
    <w:basedOn w:val="DefaultParagraphFont"/>
    <w:locked/>
    <w:rsid w:val="00B94C51"/>
  </w:style>
  <w:style w:type="paragraph" w:customStyle="1" w:styleId="Bodytext600">
    <w:name w:val="Body text (60)"/>
    <w:basedOn w:val="Normal"/>
    <w:qFormat/>
    <w:rsid w:val="00B94C51"/>
    <w:pPr>
      <w:spacing w:after="0" w:line="240" w:lineRule="auto"/>
    </w:pPr>
  </w:style>
  <w:style w:type="character" w:customStyle="1" w:styleId="Bodytext158">
    <w:name w:val="Body text (158)_"/>
    <w:basedOn w:val="DefaultParagraphFont"/>
    <w:locked/>
    <w:rsid w:val="00B94C51"/>
  </w:style>
  <w:style w:type="paragraph" w:customStyle="1" w:styleId="Bodytext1580">
    <w:name w:val="Body text (158)"/>
    <w:basedOn w:val="Normal"/>
    <w:qFormat/>
    <w:rsid w:val="00B94C51"/>
    <w:pPr>
      <w:spacing w:after="0" w:line="240" w:lineRule="auto"/>
    </w:pPr>
  </w:style>
  <w:style w:type="character" w:customStyle="1" w:styleId="Bodytext159">
    <w:name w:val="Body text (159)_"/>
    <w:basedOn w:val="DefaultParagraphFont"/>
    <w:locked/>
    <w:rsid w:val="00B94C51"/>
  </w:style>
  <w:style w:type="paragraph" w:customStyle="1" w:styleId="Bodytext1590">
    <w:name w:val="Body text (159)"/>
    <w:basedOn w:val="Normal"/>
    <w:qFormat/>
    <w:rsid w:val="00B94C51"/>
    <w:pPr>
      <w:spacing w:after="0" w:line="240" w:lineRule="auto"/>
    </w:pPr>
  </w:style>
  <w:style w:type="character" w:customStyle="1" w:styleId="Bodytext160">
    <w:name w:val="Body text (160)_"/>
    <w:basedOn w:val="DefaultParagraphFont"/>
    <w:locked/>
    <w:rsid w:val="00B94C51"/>
  </w:style>
  <w:style w:type="paragraph" w:customStyle="1" w:styleId="Bodytext1600">
    <w:name w:val="Body text (160)"/>
    <w:basedOn w:val="Normal"/>
    <w:qFormat/>
    <w:rsid w:val="00B94C51"/>
    <w:pPr>
      <w:spacing w:after="0" w:line="240" w:lineRule="auto"/>
    </w:pPr>
  </w:style>
  <w:style w:type="character" w:customStyle="1" w:styleId="Picturecaption4">
    <w:name w:val="Picture caption (4)_"/>
    <w:basedOn w:val="DefaultParagraphFont"/>
    <w:locked/>
    <w:rsid w:val="00B94C51"/>
  </w:style>
  <w:style w:type="paragraph" w:customStyle="1" w:styleId="Picturecaption40">
    <w:name w:val="Picture caption (4)"/>
    <w:basedOn w:val="Normal"/>
    <w:qFormat/>
    <w:rsid w:val="00B94C51"/>
    <w:pPr>
      <w:spacing w:after="0" w:line="240" w:lineRule="auto"/>
    </w:pPr>
  </w:style>
  <w:style w:type="character" w:customStyle="1" w:styleId="Heading10">
    <w:name w:val="Heading #10_"/>
    <w:basedOn w:val="DefaultParagraphFont"/>
    <w:locked/>
    <w:rsid w:val="00B94C51"/>
  </w:style>
  <w:style w:type="paragraph" w:customStyle="1" w:styleId="Heading100">
    <w:name w:val="Heading #10"/>
    <w:basedOn w:val="Normal"/>
    <w:qFormat/>
    <w:rsid w:val="00B94C51"/>
    <w:pPr>
      <w:spacing w:after="0" w:line="240" w:lineRule="auto"/>
    </w:pPr>
  </w:style>
  <w:style w:type="character" w:customStyle="1" w:styleId="Picturecaption3">
    <w:name w:val="Picture caption (3)_"/>
    <w:basedOn w:val="DefaultParagraphFont"/>
    <w:locked/>
    <w:rsid w:val="00B94C51"/>
  </w:style>
  <w:style w:type="paragraph" w:customStyle="1" w:styleId="Picturecaption30">
    <w:name w:val="Picture caption (3)"/>
    <w:basedOn w:val="Normal"/>
    <w:qFormat/>
    <w:rsid w:val="00B94C51"/>
    <w:pPr>
      <w:spacing w:after="0" w:line="240" w:lineRule="auto"/>
    </w:pPr>
  </w:style>
  <w:style w:type="character" w:customStyle="1" w:styleId="Heading13">
    <w:name w:val="Heading #13_"/>
    <w:basedOn w:val="DefaultParagraphFont"/>
    <w:locked/>
    <w:rsid w:val="00B94C51"/>
  </w:style>
  <w:style w:type="paragraph" w:customStyle="1" w:styleId="Heading130">
    <w:name w:val="Heading #13"/>
    <w:basedOn w:val="Normal"/>
    <w:qFormat/>
    <w:rsid w:val="00B94C51"/>
    <w:pPr>
      <w:spacing w:after="0" w:line="240" w:lineRule="auto"/>
    </w:pPr>
  </w:style>
  <w:style w:type="character" w:customStyle="1" w:styleId="Heading92">
    <w:name w:val="Heading #9 (2)_"/>
    <w:basedOn w:val="DefaultParagraphFont"/>
    <w:locked/>
    <w:rsid w:val="00B94C51"/>
  </w:style>
  <w:style w:type="paragraph" w:customStyle="1" w:styleId="Heading920">
    <w:name w:val="Heading #9 (2)"/>
    <w:basedOn w:val="Normal"/>
    <w:qFormat/>
    <w:rsid w:val="00B94C51"/>
    <w:pPr>
      <w:spacing w:after="0" w:line="240" w:lineRule="auto"/>
    </w:pPr>
  </w:style>
  <w:style w:type="character" w:customStyle="1" w:styleId="Heading15">
    <w:name w:val="Heading #15_"/>
    <w:basedOn w:val="DefaultParagraphFont"/>
    <w:locked/>
    <w:rsid w:val="00B94C51"/>
  </w:style>
  <w:style w:type="paragraph" w:customStyle="1" w:styleId="Heading150">
    <w:name w:val="Heading #15"/>
    <w:basedOn w:val="Normal"/>
    <w:qFormat/>
    <w:rsid w:val="00B94C51"/>
    <w:pPr>
      <w:spacing w:after="0" w:line="240" w:lineRule="auto"/>
    </w:pPr>
  </w:style>
  <w:style w:type="character" w:customStyle="1" w:styleId="Bodytext38">
    <w:name w:val="Body text (38)_"/>
    <w:basedOn w:val="DefaultParagraphFont"/>
    <w:locked/>
    <w:rsid w:val="00B94C51"/>
  </w:style>
  <w:style w:type="paragraph" w:customStyle="1" w:styleId="Bodytext380">
    <w:name w:val="Body text (38)"/>
    <w:basedOn w:val="Normal"/>
    <w:qFormat/>
    <w:rsid w:val="00B94C51"/>
    <w:pPr>
      <w:spacing w:after="0" w:line="240" w:lineRule="auto"/>
    </w:pPr>
  </w:style>
  <w:style w:type="character" w:customStyle="1" w:styleId="Heading17">
    <w:name w:val="Heading #17_"/>
    <w:basedOn w:val="DefaultParagraphFont"/>
    <w:locked/>
    <w:rsid w:val="00B94C51"/>
  </w:style>
  <w:style w:type="paragraph" w:customStyle="1" w:styleId="Heading170">
    <w:name w:val="Heading #17"/>
    <w:basedOn w:val="Normal"/>
    <w:qFormat/>
    <w:rsid w:val="00B94C51"/>
    <w:pPr>
      <w:spacing w:after="0" w:line="240" w:lineRule="auto"/>
    </w:pPr>
  </w:style>
  <w:style w:type="character" w:customStyle="1" w:styleId="Bodytext97Exact">
    <w:name w:val="Body text (97) Exact"/>
    <w:basedOn w:val="DefaultParagraphFont"/>
    <w:locked/>
    <w:rsid w:val="00B94C51"/>
  </w:style>
  <w:style w:type="paragraph" w:customStyle="1" w:styleId="Bodytext97">
    <w:name w:val="Body text (97)"/>
    <w:basedOn w:val="Normal"/>
    <w:qFormat/>
    <w:rsid w:val="00B94C51"/>
    <w:pPr>
      <w:spacing w:after="0" w:line="240" w:lineRule="auto"/>
    </w:pPr>
  </w:style>
  <w:style w:type="character" w:customStyle="1" w:styleId="Bodytext42">
    <w:name w:val="Body text (42)_"/>
    <w:basedOn w:val="DefaultParagraphFont"/>
    <w:locked/>
    <w:rsid w:val="00B94C51"/>
  </w:style>
  <w:style w:type="paragraph" w:customStyle="1" w:styleId="Bodytext420">
    <w:name w:val="Body text (42)"/>
    <w:basedOn w:val="Normal"/>
    <w:qFormat/>
    <w:rsid w:val="00B94C51"/>
    <w:pPr>
      <w:spacing w:after="0" w:line="240" w:lineRule="auto"/>
    </w:pPr>
  </w:style>
  <w:style w:type="character" w:customStyle="1" w:styleId="Picturecaption9">
    <w:name w:val="Picture caption (9)_"/>
    <w:basedOn w:val="DefaultParagraphFont"/>
    <w:locked/>
    <w:rsid w:val="00B94C51"/>
  </w:style>
  <w:style w:type="paragraph" w:customStyle="1" w:styleId="Picturecaption90">
    <w:name w:val="Picture caption (9)"/>
    <w:basedOn w:val="Normal"/>
    <w:qFormat/>
    <w:rsid w:val="00B94C51"/>
    <w:pPr>
      <w:spacing w:after="0" w:line="240" w:lineRule="auto"/>
    </w:pPr>
  </w:style>
  <w:style w:type="character" w:customStyle="1" w:styleId="Bodytext96Exact">
    <w:name w:val="Body text (96) Exact"/>
    <w:basedOn w:val="DefaultParagraphFont"/>
    <w:locked/>
    <w:rsid w:val="00B94C51"/>
  </w:style>
  <w:style w:type="paragraph" w:customStyle="1" w:styleId="Bodytext96">
    <w:name w:val="Body text (96)"/>
    <w:basedOn w:val="Normal"/>
    <w:qFormat/>
    <w:rsid w:val="00B94C51"/>
    <w:pPr>
      <w:spacing w:after="0" w:line="240" w:lineRule="auto"/>
    </w:pPr>
  </w:style>
  <w:style w:type="character" w:customStyle="1" w:styleId="Heading142">
    <w:name w:val="Heading #14 (2)_"/>
    <w:basedOn w:val="DefaultParagraphFont"/>
    <w:locked/>
    <w:rsid w:val="00B94C51"/>
  </w:style>
  <w:style w:type="paragraph" w:customStyle="1" w:styleId="Heading1420">
    <w:name w:val="Heading #14 (2)"/>
    <w:basedOn w:val="Normal"/>
    <w:qFormat/>
    <w:rsid w:val="00B94C51"/>
    <w:pPr>
      <w:spacing w:after="0" w:line="240" w:lineRule="auto"/>
    </w:pPr>
  </w:style>
  <w:style w:type="character" w:customStyle="1" w:styleId="Picturecaption31">
    <w:name w:val="Picture caption (31)_"/>
    <w:basedOn w:val="DefaultParagraphFont"/>
    <w:locked/>
    <w:rsid w:val="00B94C51"/>
  </w:style>
  <w:style w:type="paragraph" w:customStyle="1" w:styleId="Picturecaption310">
    <w:name w:val="Picture caption (31)"/>
    <w:basedOn w:val="Normal"/>
    <w:qFormat/>
    <w:rsid w:val="00B94C51"/>
    <w:pPr>
      <w:spacing w:after="0" w:line="240" w:lineRule="auto"/>
    </w:pPr>
  </w:style>
  <w:style w:type="character" w:customStyle="1" w:styleId="Picturecaption27">
    <w:name w:val="Picture caption (27)_"/>
    <w:basedOn w:val="DefaultParagraphFont"/>
    <w:locked/>
    <w:rsid w:val="00B94C51"/>
  </w:style>
  <w:style w:type="paragraph" w:customStyle="1" w:styleId="Picturecaption270">
    <w:name w:val="Picture caption (27)"/>
    <w:basedOn w:val="Normal"/>
    <w:qFormat/>
    <w:rsid w:val="00B94C51"/>
    <w:pPr>
      <w:spacing w:after="0" w:line="240" w:lineRule="auto"/>
    </w:pPr>
  </w:style>
  <w:style w:type="character" w:customStyle="1" w:styleId="Bodytext43Exact">
    <w:name w:val="Body text (43) Exact"/>
    <w:basedOn w:val="DefaultParagraphFont"/>
    <w:locked/>
    <w:rsid w:val="00B94C51"/>
  </w:style>
  <w:style w:type="paragraph" w:customStyle="1" w:styleId="Bodytext43">
    <w:name w:val="Body text (43)"/>
    <w:basedOn w:val="Normal"/>
    <w:qFormat/>
    <w:rsid w:val="00B94C51"/>
    <w:pPr>
      <w:spacing w:after="0" w:line="240" w:lineRule="auto"/>
    </w:pPr>
  </w:style>
  <w:style w:type="character" w:customStyle="1" w:styleId="Bodytext109">
    <w:name w:val="Body text (109)_"/>
    <w:basedOn w:val="DefaultParagraphFont"/>
    <w:locked/>
    <w:rsid w:val="00B94C51"/>
  </w:style>
  <w:style w:type="paragraph" w:customStyle="1" w:styleId="Bodytext1090">
    <w:name w:val="Body text (109)"/>
    <w:basedOn w:val="Normal"/>
    <w:qFormat/>
    <w:rsid w:val="00B94C51"/>
    <w:pPr>
      <w:spacing w:after="0" w:line="240" w:lineRule="auto"/>
    </w:pPr>
  </w:style>
  <w:style w:type="character" w:customStyle="1" w:styleId="Bodytext110">
    <w:name w:val="Body text (110)_"/>
    <w:basedOn w:val="DefaultParagraphFont"/>
    <w:locked/>
    <w:rsid w:val="00B94C51"/>
  </w:style>
  <w:style w:type="paragraph" w:customStyle="1" w:styleId="Bodytext1100">
    <w:name w:val="Body text (110)"/>
    <w:basedOn w:val="Normal"/>
    <w:qFormat/>
    <w:rsid w:val="00B94C51"/>
    <w:pPr>
      <w:spacing w:after="0" w:line="240" w:lineRule="auto"/>
    </w:pPr>
  </w:style>
  <w:style w:type="character" w:customStyle="1" w:styleId="Bodytext111">
    <w:name w:val="Body text (111)_"/>
    <w:basedOn w:val="DefaultParagraphFont"/>
    <w:locked/>
    <w:rsid w:val="00B94C51"/>
  </w:style>
  <w:style w:type="paragraph" w:customStyle="1" w:styleId="Bodytext1110">
    <w:name w:val="Body text (111)"/>
    <w:basedOn w:val="Normal"/>
    <w:qFormat/>
    <w:rsid w:val="00B94C51"/>
    <w:pPr>
      <w:spacing w:after="0" w:line="240" w:lineRule="auto"/>
    </w:pPr>
  </w:style>
  <w:style w:type="character" w:customStyle="1" w:styleId="Tablecaption7">
    <w:name w:val="Table caption (7)_"/>
    <w:basedOn w:val="DefaultParagraphFont"/>
    <w:locked/>
    <w:rsid w:val="00B94C51"/>
  </w:style>
  <w:style w:type="paragraph" w:customStyle="1" w:styleId="Tablecaption70">
    <w:name w:val="Table caption (7)"/>
    <w:basedOn w:val="Normal"/>
    <w:qFormat/>
    <w:rsid w:val="00B94C51"/>
    <w:pPr>
      <w:spacing w:after="0" w:line="240" w:lineRule="auto"/>
    </w:pPr>
  </w:style>
  <w:style w:type="character" w:customStyle="1" w:styleId="Bodytext112">
    <w:name w:val="Body text (112)_"/>
    <w:basedOn w:val="DefaultParagraphFont"/>
    <w:locked/>
    <w:rsid w:val="00B94C51"/>
  </w:style>
  <w:style w:type="paragraph" w:customStyle="1" w:styleId="Bodytext1120">
    <w:name w:val="Body text (112)"/>
    <w:basedOn w:val="Normal"/>
    <w:qFormat/>
    <w:rsid w:val="00B94C51"/>
    <w:pPr>
      <w:spacing w:after="0" w:line="240" w:lineRule="auto"/>
    </w:pPr>
  </w:style>
  <w:style w:type="character" w:customStyle="1" w:styleId="Bodytext113">
    <w:name w:val="Body text (113)_"/>
    <w:basedOn w:val="DefaultParagraphFont"/>
    <w:locked/>
    <w:rsid w:val="00B94C51"/>
  </w:style>
  <w:style w:type="paragraph" w:customStyle="1" w:styleId="Bodytext1130">
    <w:name w:val="Body text (113)"/>
    <w:basedOn w:val="Normal"/>
    <w:qFormat/>
    <w:rsid w:val="00B94C51"/>
    <w:pPr>
      <w:spacing w:after="0" w:line="240" w:lineRule="auto"/>
    </w:pPr>
  </w:style>
  <w:style w:type="character" w:customStyle="1" w:styleId="Tableofcontents10">
    <w:name w:val="Table of contents (10)_"/>
    <w:basedOn w:val="DefaultParagraphFont"/>
    <w:locked/>
    <w:rsid w:val="00B94C51"/>
  </w:style>
  <w:style w:type="paragraph" w:customStyle="1" w:styleId="Tableofcontents100">
    <w:name w:val="Table of contents (10)"/>
    <w:basedOn w:val="Normal"/>
    <w:qFormat/>
    <w:rsid w:val="00B94C51"/>
    <w:pPr>
      <w:spacing w:after="0" w:line="240" w:lineRule="auto"/>
    </w:pPr>
  </w:style>
  <w:style w:type="character" w:customStyle="1" w:styleId="Tableofcontents12">
    <w:name w:val="Table of contents (12)_"/>
    <w:basedOn w:val="DefaultParagraphFont"/>
    <w:locked/>
    <w:rsid w:val="00B94C51"/>
  </w:style>
  <w:style w:type="paragraph" w:customStyle="1" w:styleId="Tableofcontents120">
    <w:name w:val="Table of contents (12)"/>
    <w:basedOn w:val="Normal"/>
    <w:qFormat/>
    <w:rsid w:val="00B94C51"/>
    <w:pPr>
      <w:spacing w:after="0" w:line="240" w:lineRule="auto"/>
    </w:pPr>
  </w:style>
  <w:style w:type="character" w:customStyle="1" w:styleId="Tableofcontents14">
    <w:name w:val="Table of contents (14)_"/>
    <w:basedOn w:val="DefaultParagraphFont"/>
    <w:locked/>
    <w:rsid w:val="00B94C51"/>
  </w:style>
  <w:style w:type="paragraph" w:customStyle="1" w:styleId="Tableofcontents140">
    <w:name w:val="Table of contents (14)"/>
    <w:basedOn w:val="Normal"/>
    <w:qFormat/>
    <w:rsid w:val="00B94C51"/>
    <w:pPr>
      <w:spacing w:after="0" w:line="240" w:lineRule="auto"/>
    </w:pPr>
  </w:style>
  <w:style w:type="character" w:customStyle="1" w:styleId="Heading162">
    <w:name w:val="Heading #16 (2)_"/>
    <w:basedOn w:val="DefaultParagraphFont"/>
    <w:locked/>
    <w:rsid w:val="00B94C51"/>
  </w:style>
  <w:style w:type="paragraph" w:customStyle="1" w:styleId="Heading1620">
    <w:name w:val="Heading #16 (2)"/>
    <w:basedOn w:val="Normal"/>
    <w:qFormat/>
    <w:rsid w:val="00B94C51"/>
    <w:pPr>
      <w:spacing w:after="0" w:line="240" w:lineRule="auto"/>
    </w:pPr>
  </w:style>
  <w:style w:type="character" w:customStyle="1" w:styleId="StyleStyle4LatinTimesNewRomanAsianSimSunChar">
    <w:name w:val="Style Style4 + (Latin) Times New Roman (Asian) SimSun Char"/>
    <w:locked/>
    <w:rsid w:val="00B94C51"/>
  </w:style>
  <w:style w:type="paragraph" w:customStyle="1" w:styleId="StyleStyle4LatinTimesNewRomanAsianSimSun">
    <w:name w:val="Style Style4 + (Latin) Times New Roman (Asian) SimSun"/>
    <w:basedOn w:val="medium-normal"/>
    <w:qFormat/>
    <w:rsid w:val="00B94C51"/>
    <w:pPr>
      <w:spacing w:before="0" w:beforeAutospacing="0" w:after="0" w:afterAutospacing="0"/>
    </w:pPr>
    <w:rPr>
      <w:rFonts w:ascii="Georgia" w:eastAsiaTheme="minorHAnsi"/>
    </w:rPr>
  </w:style>
  <w:style w:type="character" w:customStyle="1" w:styleId="StyleUnderlineCharLatinTimesNewRomanAsianSimSunChar">
    <w:name w:val="Style Underline Char + (Latin) Times New Roman (Asian) SimSun Char"/>
    <w:locked/>
    <w:rsid w:val="00B94C51"/>
  </w:style>
  <w:style w:type="paragraph" w:customStyle="1" w:styleId="StyleUnderlineCharLatinTimesNewRomanAsianSimSun">
    <w:name w:val="Style Underline Char + (Latin) Times New Roman (Asian) SimSun"/>
    <w:basedOn w:val="Normal"/>
    <w:qFormat/>
    <w:rsid w:val="00B94C51"/>
    <w:pPr>
      <w:spacing w:after="0" w:line="240" w:lineRule="auto"/>
    </w:pPr>
  </w:style>
  <w:style w:type="character" w:customStyle="1" w:styleId="StyleUnderlineCharLatinTimesNewRomanAsianSimSunBoldChar">
    <w:name w:val="Style Underline Char + (Latin) Times New Roman (Asian) SimSun Bold Char"/>
    <w:locked/>
    <w:rsid w:val="00B94C51"/>
  </w:style>
  <w:style w:type="paragraph" w:customStyle="1" w:styleId="StyleUnderlineCharLatinTimesNewRomanAsianSimSunBold">
    <w:name w:val="Style Underline Char + (Latin) Times New Roman (Asian) SimSun Bold"/>
    <w:basedOn w:val="Normal"/>
    <w:qFormat/>
    <w:rsid w:val="00B94C51"/>
    <w:pPr>
      <w:spacing w:after="0" w:line="240" w:lineRule="auto"/>
    </w:pPr>
  </w:style>
  <w:style w:type="character" w:customStyle="1" w:styleId="StyleStyle1BoldChar">
    <w:name w:val="Style Style1 + Bold Char"/>
    <w:locked/>
    <w:rsid w:val="00B94C51"/>
  </w:style>
  <w:style w:type="paragraph" w:customStyle="1" w:styleId="StyleStyle1Bold">
    <w:name w:val="Style Style1 + Bold"/>
    <w:basedOn w:val="Cites"/>
    <w:qFormat/>
    <w:rsid w:val="00B94C51"/>
    <w:pPr>
      <w:widowControl/>
    </w:pPr>
    <w:rPr>
      <w:noProof/>
      <w:szCs w:val="20"/>
    </w:rPr>
  </w:style>
  <w:style w:type="character" w:customStyle="1" w:styleId="StyleBoldandUnderlineChar11ptChar">
    <w:name w:val="Style Bold and Underline Char + 11 pt Char"/>
    <w:locked/>
    <w:rsid w:val="00B94C51"/>
  </w:style>
  <w:style w:type="paragraph" w:customStyle="1" w:styleId="StyleBoldandUnderlineChar11pt">
    <w:name w:val="Style Bold and Underline Char + 11 pt"/>
    <w:basedOn w:val="UnreadText"/>
    <w:qFormat/>
    <w:rsid w:val="00B94C51"/>
    <w:pPr>
      <w:spacing w:line="240" w:lineRule="auto"/>
    </w:pPr>
    <w:rPr>
      <w:rFonts w:eastAsiaTheme="minorHAnsi"/>
      <w:sz w:val="22"/>
    </w:rPr>
  </w:style>
  <w:style w:type="character" w:customStyle="1" w:styleId="StyleStyleStyle4LatinTimesNewRomanAsianSimSunBoldChar">
    <w:name w:val="Style Style Style4 + (Latin) Times New Roman (Asian) SimSun Bold + Char"/>
    <w:locked/>
    <w:rsid w:val="00B94C51"/>
  </w:style>
  <w:style w:type="paragraph" w:customStyle="1" w:styleId="StyleStyleStyle4LatinTimesNewRomanAsianSimSunBold">
    <w:name w:val="Style Style Style4 + (Latin) Times New Roman (Asian) SimSun Bold +"/>
    <w:basedOn w:val="Normal"/>
    <w:qFormat/>
    <w:rsid w:val="00B94C51"/>
    <w:pPr>
      <w:spacing w:after="0" w:line="240" w:lineRule="auto"/>
    </w:pPr>
  </w:style>
  <w:style w:type="character" w:customStyle="1" w:styleId="StyleStyle4BoldChar">
    <w:name w:val="Style Style4 + Bold Char"/>
    <w:locked/>
    <w:rsid w:val="00B94C51"/>
  </w:style>
  <w:style w:type="paragraph" w:customStyle="1" w:styleId="StyleStyle4Bold">
    <w:name w:val="Style Style4 + Bold"/>
    <w:basedOn w:val="medium-normal"/>
    <w:qFormat/>
    <w:rsid w:val="00B94C51"/>
    <w:pPr>
      <w:spacing w:before="0" w:beforeAutospacing="0" w:after="0" w:afterAutospacing="0"/>
    </w:pPr>
    <w:rPr>
      <w:rFonts w:ascii="Georgia" w:eastAsiaTheme="minorHAnsi"/>
    </w:rPr>
  </w:style>
  <w:style w:type="character" w:customStyle="1" w:styleId="StyleStyle411ptBorderSinglesolidlineAuto05ptLChar">
    <w:name w:val="Style Style4 + 11 pt Border: : (Single solid line Auto  0.5 pt L... Char"/>
    <w:locked/>
    <w:rsid w:val="00B94C51"/>
  </w:style>
  <w:style w:type="paragraph" w:customStyle="1" w:styleId="StyleStyle411ptBorderSinglesolidlineAuto05ptL">
    <w:name w:val="Style Style4 + 11 pt Border: : (Single solid line Auto  0.5 pt L..."/>
    <w:basedOn w:val="medium-normal"/>
    <w:qFormat/>
    <w:rsid w:val="00B94C51"/>
    <w:pPr>
      <w:spacing w:before="0" w:beforeAutospacing="0" w:after="0" w:afterAutospacing="0"/>
    </w:pPr>
    <w:rPr>
      <w:rFonts w:ascii="Georgia" w:eastAsiaTheme="minorHAnsi"/>
    </w:rPr>
  </w:style>
  <w:style w:type="character" w:customStyle="1" w:styleId="StyleStyle49ptBoldBorderSinglesolidlineAuto05Char">
    <w:name w:val="Style Style4 + 9 pt Bold Border: : (Single solid line Auto  0.5... Char"/>
    <w:locked/>
    <w:rsid w:val="00B94C51"/>
  </w:style>
  <w:style w:type="paragraph" w:customStyle="1" w:styleId="StyleStyle49ptBoldBorderSinglesolidlineAuto05">
    <w:name w:val="Style Style4 + 9 pt Bold Border: : (Single solid line Auto  0.5..."/>
    <w:basedOn w:val="medium-normal"/>
    <w:qFormat/>
    <w:rsid w:val="00B94C51"/>
    <w:pPr>
      <w:spacing w:before="0" w:beforeAutospacing="0" w:after="0" w:afterAutospacing="0"/>
    </w:pPr>
    <w:rPr>
      <w:rFonts w:ascii="Georgia" w:eastAsiaTheme="minorHAnsi"/>
    </w:rPr>
  </w:style>
  <w:style w:type="character" w:customStyle="1" w:styleId="StyleStyle49ptBorderSinglesolidlineAuto05ptLiChar">
    <w:name w:val="Style Style4 + 9 pt Border: : (Single solid line Auto  0.5 pt Li... Char"/>
    <w:locked/>
    <w:rsid w:val="00B94C51"/>
  </w:style>
  <w:style w:type="paragraph" w:customStyle="1" w:styleId="StyleStyle49ptBorderSinglesolidlineAuto05ptLi">
    <w:name w:val="Style Style4 + 9 pt Border: : (Single solid line Auto  0.5 pt Li..."/>
    <w:basedOn w:val="medium-normal"/>
    <w:next w:val="hotroute1"/>
    <w:qFormat/>
    <w:rsid w:val="00B94C51"/>
    <w:pPr>
      <w:spacing w:before="0" w:beforeAutospacing="0" w:after="0" w:afterAutospacing="0"/>
    </w:pPr>
    <w:rPr>
      <w:rFonts w:ascii="Georgia" w:eastAsiaTheme="minorHAnsi"/>
    </w:rPr>
  </w:style>
  <w:style w:type="character" w:customStyle="1" w:styleId="UnderlineCharCharCharCharCharChar">
    <w:name w:val="Underline Char Char Char Char Char Char"/>
    <w:locked/>
    <w:rsid w:val="00B94C51"/>
  </w:style>
  <w:style w:type="paragraph" w:customStyle="1" w:styleId="UnderlineCharCharCharCharChar">
    <w:name w:val="Underline Char Char Char Char Char"/>
    <w:basedOn w:val="Normal"/>
    <w:next w:val="BlockHeaderHidden"/>
    <w:qFormat/>
    <w:rsid w:val="00B94C51"/>
    <w:pPr>
      <w:spacing w:after="0" w:line="240" w:lineRule="auto"/>
    </w:pPr>
  </w:style>
  <w:style w:type="character" w:customStyle="1" w:styleId="TextsmallChar">
    <w:name w:val="Textsmall Char"/>
    <w:locked/>
    <w:rsid w:val="00B94C51"/>
  </w:style>
  <w:style w:type="paragraph" w:customStyle="1" w:styleId="Textsmall0">
    <w:name w:val="Textsmall"/>
    <w:basedOn w:val="Normal"/>
    <w:next w:val="Normal"/>
    <w:qFormat/>
    <w:rsid w:val="00B94C51"/>
    <w:pPr>
      <w:spacing w:after="0" w:line="240" w:lineRule="auto"/>
    </w:pPr>
  </w:style>
  <w:style w:type="paragraph" w:customStyle="1" w:styleId="hotroute1">
    <w:name w:val="hot route!"/>
    <w:basedOn w:val="Normal"/>
    <w:next w:val="UnderlinePara"/>
    <w:qFormat/>
    <w:rsid w:val="00B94C51"/>
    <w:pPr>
      <w:spacing w:after="0" w:line="240" w:lineRule="auto"/>
    </w:pPr>
  </w:style>
  <w:style w:type="character" w:customStyle="1" w:styleId="BlockHeaderHiddenChar">
    <w:name w:val="Block Header Hidden Char"/>
    <w:basedOn w:val="DefaultParagraphFont"/>
    <w:locked/>
    <w:rsid w:val="00B94C51"/>
  </w:style>
  <w:style w:type="paragraph" w:customStyle="1" w:styleId="BlockHeaderHidden">
    <w:name w:val="Block Header Hidden"/>
    <w:basedOn w:val="Normal"/>
    <w:next w:val="Stylecardtext8pt"/>
    <w:autoRedefine/>
    <w:qFormat/>
    <w:rsid w:val="00B94C51"/>
    <w:pPr>
      <w:spacing w:after="0" w:line="240" w:lineRule="auto"/>
    </w:pPr>
  </w:style>
  <w:style w:type="paragraph" w:customStyle="1" w:styleId="txgreen">
    <w:name w:val="txgreen"/>
    <w:basedOn w:val="Normal"/>
    <w:uiPriority w:val="99"/>
    <w:qFormat/>
    <w:rsid w:val="00B94C51"/>
    <w:pPr>
      <w:spacing w:after="0" w:line="240" w:lineRule="auto"/>
    </w:pPr>
  </w:style>
  <w:style w:type="paragraph" w:customStyle="1" w:styleId="rtecenter">
    <w:name w:val="rtecenter"/>
    <w:basedOn w:val="Normal"/>
    <w:uiPriority w:val="99"/>
    <w:qFormat/>
    <w:rsid w:val="00B94C51"/>
    <w:pPr>
      <w:spacing w:after="0" w:line="240" w:lineRule="auto"/>
    </w:pPr>
  </w:style>
  <w:style w:type="paragraph" w:customStyle="1" w:styleId="StyleHeading4TagBigcardNotBold">
    <w:name w:val="Style Heading 4TagBig card + Not Bold"/>
    <w:basedOn w:val="Heading4"/>
    <w:qFormat/>
    <w:rsid w:val="00B94C51"/>
    <w:pPr>
      <w:spacing w:before="200" w:line="240" w:lineRule="auto"/>
    </w:pPr>
    <w:rPr>
      <w:iCs/>
    </w:rPr>
  </w:style>
  <w:style w:type="paragraph" w:customStyle="1" w:styleId="Stylecardtext5pt">
    <w:name w:val="Style card text + 5 pt"/>
    <w:basedOn w:val="Normal"/>
    <w:qFormat/>
    <w:rsid w:val="00B94C51"/>
    <w:pPr>
      <w:spacing w:after="0" w:line="240" w:lineRule="auto"/>
    </w:pPr>
  </w:style>
  <w:style w:type="character" w:customStyle="1" w:styleId="F7-SmallFont">
    <w:name w:val="F7 - Small Font"/>
    <w:rsid w:val="00B94C51"/>
  </w:style>
  <w:style w:type="character" w:customStyle="1" w:styleId="StyleLatinGaramond9ptUnderline">
    <w:name w:val="Style (Latin) Garamond 9 pt Underline"/>
    <w:rsid w:val="00B94C51"/>
  </w:style>
  <w:style w:type="character" w:customStyle="1" w:styleId="tkrname">
    <w:name w:val="tkrname"/>
    <w:basedOn w:val="DefaultParagraphFont"/>
    <w:rsid w:val="00B94C51"/>
  </w:style>
  <w:style w:type="character" w:customStyle="1" w:styleId="tkrchange">
    <w:name w:val="tkrchange"/>
    <w:basedOn w:val="DefaultParagraphFont"/>
    <w:rsid w:val="00B94C51"/>
  </w:style>
  <w:style w:type="character" w:customStyle="1" w:styleId="l9">
    <w:name w:val="l9"/>
    <w:basedOn w:val="DefaultParagraphFont"/>
    <w:rsid w:val="00B94C51"/>
  </w:style>
  <w:style w:type="character" w:customStyle="1" w:styleId="l8">
    <w:name w:val="l8"/>
    <w:basedOn w:val="DefaultParagraphFont"/>
    <w:rsid w:val="00B94C51"/>
  </w:style>
  <w:style w:type="character" w:customStyle="1" w:styleId="l6">
    <w:name w:val="l6"/>
    <w:basedOn w:val="DefaultParagraphFont"/>
    <w:rsid w:val="00B94C51"/>
  </w:style>
  <w:style w:type="character" w:customStyle="1" w:styleId="l7">
    <w:name w:val="l7"/>
    <w:basedOn w:val="DefaultParagraphFont"/>
    <w:rsid w:val="00B94C51"/>
  </w:style>
  <w:style w:type="character" w:customStyle="1" w:styleId="ellipsistext">
    <w:name w:val="ellipsis_text"/>
    <w:basedOn w:val="DefaultParagraphFont"/>
    <w:rsid w:val="00B94C51"/>
  </w:style>
  <w:style w:type="character" w:customStyle="1" w:styleId="referencediv">
    <w:name w:val="referencediv"/>
    <w:basedOn w:val="DefaultParagraphFont"/>
    <w:rsid w:val="00B94C51"/>
  </w:style>
  <w:style w:type="character" w:customStyle="1" w:styleId="A3">
    <w:name w:val="A3"/>
    <w:rsid w:val="00B94C51"/>
  </w:style>
  <w:style w:type="character" w:customStyle="1" w:styleId="cite0">
    <w:name w:val="cite0"/>
    <w:rsid w:val="00B94C51"/>
  </w:style>
  <w:style w:type="character" w:customStyle="1" w:styleId="hilite1">
    <w:name w:val="hilite1"/>
    <w:rsid w:val="00B94C51"/>
  </w:style>
  <w:style w:type="character" w:customStyle="1" w:styleId="Style8pt1">
    <w:name w:val="Style 8 pt1"/>
    <w:basedOn w:val="DefaultParagraphFont"/>
    <w:rsid w:val="00B94C51"/>
  </w:style>
  <w:style w:type="character" w:customStyle="1" w:styleId="qlabel">
    <w:name w:val="q_label"/>
    <w:rsid w:val="00B94C51"/>
  </w:style>
  <w:style w:type="character" w:customStyle="1" w:styleId="alabel">
    <w:name w:val="a_label"/>
    <w:rsid w:val="00B94C51"/>
  </w:style>
  <w:style w:type="character" w:customStyle="1" w:styleId="StyleStyle4CharTimesNewRoman11pt">
    <w:name w:val="Style Style4 Char + Times New Roman 11 pt"/>
    <w:rsid w:val="00B94C51"/>
  </w:style>
  <w:style w:type="character" w:customStyle="1" w:styleId="Aunderline">
    <w:name w:val="Aunderline"/>
    <w:qFormat/>
    <w:rsid w:val="00B94C51"/>
  </w:style>
  <w:style w:type="character" w:customStyle="1" w:styleId="desc">
    <w:name w:val="desc"/>
    <w:basedOn w:val="DefaultParagraphFont"/>
    <w:rsid w:val="00B94C51"/>
  </w:style>
  <w:style w:type="character" w:customStyle="1" w:styleId="titleauthoretc">
    <w:name w:val="titleauthoretc"/>
    <w:rsid w:val="00B94C51"/>
  </w:style>
  <w:style w:type="character" w:customStyle="1" w:styleId="in-top">
    <w:name w:val="in-top"/>
    <w:rsid w:val="00B94C51"/>
  </w:style>
  <w:style w:type="character" w:customStyle="1" w:styleId="nukeled">
    <w:name w:val="nukeled"/>
    <w:rsid w:val="00B94C51"/>
  </w:style>
  <w:style w:type="character" w:customStyle="1" w:styleId="contextlyrelated">
    <w:name w:val="contextly_related"/>
    <w:rsid w:val="00B94C51"/>
  </w:style>
  <w:style w:type="character" w:customStyle="1" w:styleId="in-right">
    <w:name w:val="in-right"/>
    <w:rsid w:val="00B94C51"/>
  </w:style>
  <w:style w:type="character" w:customStyle="1" w:styleId="adtext">
    <w:name w:val="ad_text"/>
    <w:rsid w:val="00B94C51"/>
  </w:style>
  <w:style w:type="character" w:customStyle="1" w:styleId="linkrow">
    <w:name w:val="link_row"/>
    <w:rsid w:val="00B94C51"/>
  </w:style>
  <w:style w:type="character" w:customStyle="1" w:styleId="revision-date">
    <w:name w:val="revision-date"/>
    <w:rsid w:val="00B94C51"/>
  </w:style>
  <w:style w:type="character" w:customStyle="1" w:styleId="facebook-share">
    <w:name w:val="facebook-share"/>
    <w:rsid w:val="00B94C51"/>
  </w:style>
  <w:style w:type="character" w:customStyle="1" w:styleId="facebook-share-label">
    <w:name w:val="facebook-share-label"/>
    <w:rsid w:val="00B94C51"/>
  </w:style>
  <w:style w:type="character" w:customStyle="1" w:styleId="cap">
    <w:name w:val="cap"/>
    <w:rsid w:val="00B94C51"/>
  </w:style>
  <w:style w:type="character" w:customStyle="1" w:styleId="share">
    <w:name w:val="share"/>
    <w:rsid w:val="00B94C51"/>
  </w:style>
  <w:style w:type="character" w:customStyle="1" w:styleId="ata11y">
    <w:name w:val="at_a11y"/>
    <w:rsid w:val="00B94C51"/>
  </w:style>
  <w:style w:type="character" w:customStyle="1" w:styleId="tpk">
    <w:name w:val="tpk"/>
    <w:rsid w:val="00B94C51"/>
  </w:style>
  <w:style w:type="character" w:customStyle="1" w:styleId="A24">
    <w:name w:val="A24"/>
    <w:uiPriority w:val="99"/>
    <w:rsid w:val="00B94C51"/>
  </w:style>
  <w:style w:type="character" w:customStyle="1" w:styleId="A25">
    <w:name w:val="A25"/>
    <w:uiPriority w:val="99"/>
    <w:rsid w:val="00B94C51"/>
  </w:style>
  <w:style w:type="character" w:customStyle="1" w:styleId="Headerorfooter">
    <w:name w:val="Header or footer_"/>
    <w:basedOn w:val="DefaultParagraphFont"/>
    <w:rsid w:val="00B94C51"/>
  </w:style>
  <w:style w:type="character" w:customStyle="1" w:styleId="Bodytext21">
    <w:name w:val="Body text (2)_"/>
    <w:basedOn w:val="DefaultParagraphFont"/>
    <w:rsid w:val="00B94C51"/>
  </w:style>
  <w:style w:type="character" w:customStyle="1" w:styleId="Bodytext22">
    <w:name w:val="Body text (2)"/>
    <w:basedOn w:val="Bodytext30"/>
    <w:rsid w:val="00B94C51"/>
  </w:style>
  <w:style w:type="character" w:customStyle="1" w:styleId="Headerorfooter0">
    <w:name w:val="Header or footer"/>
    <w:basedOn w:val="Bodytext100"/>
    <w:rsid w:val="00B94C51"/>
    <w:rPr>
      <w:shd w:val="clear" w:color="auto" w:fill="FFFFFF"/>
    </w:rPr>
  </w:style>
  <w:style w:type="character" w:customStyle="1" w:styleId="Bodytext32">
    <w:name w:val="Body text (3)_"/>
    <w:basedOn w:val="DefaultParagraphFont"/>
    <w:rsid w:val="00B94C51"/>
  </w:style>
  <w:style w:type="character" w:customStyle="1" w:styleId="Bodytext31Exact">
    <w:name w:val="Body text (31) Exact"/>
    <w:basedOn w:val="DefaultParagraphFont"/>
    <w:rsid w:val="00B94C51"/>
  </w:style>
  <w:style w:type="character" w:customStyle="1" w:styleId="Bodytext100">
    <w:name w:val="Body text (10)_"/>
    <w:basedOn w:val="DefaultParagraphFont"/>
    <w:link w:val="Bodytext101"/>
    <w:uiPriority w:val="99"/>
    <w:rsid w:val="00B94C51"/>
    <w:rPr>
      <w:shd w:val="clear" w:color="auto" w:fill="FFFFFF"/>
    </w:rPr>
  </w:style>
  <w:style w:type="character" w:customStyle="1" w:styleId="Bodytext30">
    <w:name w:val="Body text (3)"/>
    <w:basedOn w:val="Bodytext3Spacing0ptExact"/>
    <w:rsid w:val="00B94C51"/>
  </w:style>
  <w:style w:type="character" w:customStyle="1" w:styleId="Bodytext46">
    <w:name w:val="Body text (46)_"/>
    <w:basedOn w:val="DefaultParagraphFont"/>
    <w:rsid w:val="00B94C51"/>
  </w:style>
  <w:style w:type="character" w:customStyle="1" w:styleId="Bodytext51">
    <w:name w:val="Body text (51)_"/>
    <w:basedOn w:val="DefaultParagraphFont"/>
    <w:rsid w:val="00B94C51"/>
  </w:style>
  <w:style w:type="character" w:customStyle="1" w:styleId="Bodytext34">
    <w:name w:val="Body text (34)_"/>
    <w:basedOn w:val="DefaultParagraphFont"/>
    <w:rsid w:val="00B94C51"/>
  </w:style>
  <w:style w:type="character" w:customStyle="1" w:styleId="Bodytext3Spacing0ptExact">
    <w:name w:val="Body text (3) + Spacing 0 pt Exact"/>
    <w:rsid w:val="00B94C51"/>
  </w:style>
  <w:style w:type="character" w:customStyle="1" w:styleId="Bodytext82">
    <w:name w:val="Body text (82)_"/>
    <w:basedOn w:val="DefaultParagraphFont"/>
    <w:rsid w:val="00B94C51"/>
  </w:style>
  <w:style w:type="character" w:customStyle="1" w:styleId="PicturecaptionSpacing0ptExact">
    <w:name w:val="Picture caption + Spacing 0 pt Exact"/>
    <w:basedOn w:val="DefaultParagraphFont"/>
    <w:rsid w:val="00B94C51"/>
  </w:style>
  <w:style w:type="character" w:customStyle="1" w:styleId="Tableofcontents13">
    <w:name w:val="Table of contents (13)_"/>
    <w:basedOn w:val="DefaultParagraphFont"/>
    <w:rsid w:val="00B94C51"/>
  </w:style>
  <w:style w:type="character" w:customStyle="1" w:styleId="Bodytext114">
    <w:name w:val="Body text (114)_"/>
    <w:basedOn w:val="DefaultParagraphFont"/>
    <w:rsid w:val="00B94C51"/>
  </w:style>
  <w:style w:type="character" w:customStyle="1" w:styleId="Bodytext115">
    <w:name w:val="Body text (115)_"/>
    <w:basedOn w:val="DefaultParagraphFont"/>
    <w:rsid w:val="00B94C51"/>
  </w:style>
  <w:style w:type="character" w:customStyle="1" w:styleId="BodyText40">
    <w:name w:val="Body Text4"/>
    <w:basedOn w:val="DefaultParagraphFont"/>
    <w:rsid w:val="00B94C51"/>
  </w:style>
  <w:style w:type="character" w:customStyle="1" w:styleId="Bodytext1150">
    <w:name w:val="Body text (115)"/>
    <w:basedOn w:val="Picturecaption2Spacing0ptExact"/>
    <w:rsid w:val="00B94C51"/>
  </w:style>
  <w:style w:type="character" w:customStyle="1" w:styleId="Bodytext820">
    <w:name w:val="Body text (82)"/>
    <w:rsid w:val="00B94C51"/>
  </w:style>
  <w:style w:type="character" w:customStyle="1" w:styleId="Bodytext102">
    <w:name w:val="Body text (10)"/>
    <w:basedOn w:val="PicturecaptionSpacing0ptExact"/>
    <w:rsid w:val="00B94C51"/>
  </w:style>
  <w:style w:type="character" w:customStyle="1" w:styleId="Bodytext82Spacing0ptExact">
    <w:name w:val="Body text (82) + Spacing 0 pt Exact"/>
    <w:basedOn w:val="Bodytext820"/>
    <w:rsid w:val="00B94C51"/>
  </w:style>
  <w:style w:type="character" w:customStyle="1" w:styleId="Bodytext131Exact">
    <w:name w:val="Body text (131) Exact"/>
    <w:basedOn w:val="DefaultParagraphFont"/>
    <w:rsid w:val="00B94C51"/>
  </w:style>
  <w:style w:type="character" w:customStyle="1" w:styleId="Picturecaption2Spacing0ptExact">
    <w:name w:val="Picture caption (2) + Spacing 0 pt Exact"/>
    <w:basedOn w:val="DefaultParagraphFont"/>
    <w:rsid w:val="00B94C51"/>
  </w:style>
  <w:style w:type="character" w:customStyle="1" w:styleId="Bodytext114Exact">
    <w:name w:val="Body text (114) Exact"/>
    <w:basedOn w:val="Bodytext131Exact"/>
    <w:rsid w:val="00B94C51"/>
  </w:style>
  <w:style w:type="character" w:customStyle="1" w:styleId="Bodytext340">
    <w:name w:val="Body text (34)"/>
    <w:basedOn w:val="BodyText40"/>
    <w:rsid w:val="00B94C51"/>
  </w:style>
  <w:style w:type="character" w:customStyle="1" w:styleId="Bodytext1409pt">
    <w:name w:val="Body text (140) + 9 pt"/>
    <w:aliases w:val="Not Italic,Table of contents (12) + FrankRuehl,11 pt"/>
    <w:basedOn w:val="DefaultParagraphFont"/>
    <w:rsid w:val="00B94C51"/>
  </w:style>
  <w:style w:type="character" w:customStyle="1" w:styleId="Bodytext510">
    <w:name w:val="Body text (51)"/>
    <w:basedOn w:val="Bodytext115"/>
    <w:rsid w:val="00B94C51"/>
  </w:style>
  <w:style w:type="character" w:customStyle="1" w:styleId="Bodytext1140">
    <w:name w:val="Body text (114)"/>
    <w:basedOn w:val="Bodytext131Exact"/>
    <w:rsid w:val="00B94C51"/>
  </w:style>
  <w:style w:type="character" w:customStyle="1" w:styleId="Tableofcontents130">
    <w:name w:val="Table of contents (13)"/>
    <w:basedOn w:val="Bodytext82Spacing0ptExact"/>
    <w:rsid w:val="00B94C51"/>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B94C51"/>
  </w:style>
  <w:style w:type="character" w:customStyle="1" w:styleId="Bodytext460">
    <w:name w:val="Body text (46)"/>
    <w:basedOn w:val="Bodytext114"/>
    <w:rsid w:val="00B94C51"/>
  </w:style>
  <w:style w:type="character" w:customStyle="1" w:styleId="Bodytext46NotBold">
    <w:name w:val="Body text (46) + Not Bold"/>
    <w:basedOn w:val="Bodytext114"/>
    <w:rsid w:val="00B94C51"/>
  </w:style>
  <w:style w:type="character" w:customStyle="1" w:styleId="Bodytext46SegoeUI">
    <w:name w:val="Body text (46) + Segoe UI"/>
    <w:basedOn w:val="Bodytext114"/>
    <w:rsid w:val="00B94C51"/>
  </w:style>
  <w:style w:type="character" w:customStyle="1" w:styleId="Bodytext115Spacing0ptExact">
    <w:name w:val="Body text (115) + Spacing 0 pt Exact"/>
    <w:basedOn w:val="Picturecaption2Spacing0ptExact"/>
    <w:rsid w:val="00B94C51"/>
  </w:style>
  <w:style w:type="character" w:customStyle="1" w:styleId="Picturecaption42SmallCaps">
    <w:name w:val="Picture caption (42) + Small Caps"/>
    <w:basedOn w:val="DefaultParagraphFont"/>
    <w:rsid w:val="00B94C51"/>
  </w:style>
  <w:style w:type="character" w:customStyle="1" w:styleId="Bodytext155Exact">
    <w:name w:val="Body text (155) Exact"/>
    <w:basedOn w:val="DefaultParagraphFont"/>
    <w:rsid w:val="00B94C51"/>
  </w:style>
  <w:style w:type="character" w:customStyle="1" w:styleId="Bodytext157">
    <w:name w:val="Body text (157)_"/>
    <w:basedOn w:val="DefaultParagraphFont"/>
    <w:rsid w:val="00B94C51"/>
  </w:style>
  <w:style w:type="character" w:customStyle="1" w:styleId="Bodytext157Spacing0pt">
    <w:name w:val="Body text (157) + Spacing 0 pt"/>
    <w:basedOn w:val="Bodytext39"/>
    <w:rsid w:val="00B94C51"/>
  </w:style>
  <w:style w:type="character" w:customStyle="1" w:styleId="Bodytext1570">
    <w:name w:val="Body text (157)"/>
    <w:basedOn w:val="Bodytext39"/>
    <w:rsid w:val="00B94C51"/>
  </w:style>
  <w:style w:type="character" w:customStyle="1" w:styleId="Heading2213pt">
    <w:name w:val="Heading #22 + 13 pt"/>
    <w:basedOn w:val="DefaultParagraphFont"/>
    <w:rsid w:val="00B94C51"/>
  </w:style>
  <w:style w:type="character" w:customStyle="1" w:styleId="Heading22125pt">
    <w:name w:val="Heading #22 + 12.5 pt"/>
    <w:basedOn w:val="DefaultParagraphFont"/>
    <w:rsid w:val="00B94C51"/>
  </w:style>
  <w:style w:type="character" w:customStyle="1" w:styleId="Bodytext300">
    <w:name w:val="Body text (30)_"/>
    <w:basedOn w:val="DefaultParagraphFont"/>
    <w:rsid w:val="00B94C51"/>
  </w:style>
  <w:style w:type="character" w:customStyle="1" w:styleId="Bodytext301">
    <w:name w:val="Body text (30)"/>
    <w:basedOn w:val="Bodytext3TimesNewRoman"/>
    <w:rsid w:val="00B94C51"/>
  </w:style>
  <w:style w:type="character" w:customStyle="1" w:styleId="Bodytext39">
    <w:name w:val="Body text (39)_"/>
    <w:basedOn w:val="DefaultParagraphFont"/>
    <w:rsid w:val="00B94C51"/>
  </w:style>
  <w:style w:type="character" w:customStyle="1" w:styleId="Bodytext390">
    <w:name w:val="Body text (39)"/>
    <w:basedOn w:val="BodytextExact"/>
    <w:rsid w:val="00B94C51"/>
  </w:style>
  <w:style w:type="character" w:customStyle="1" w:styleId="Bodytext159Exact">
    <w:name w:val="Body text (159) Exact"/>
    <w:basedOn w:val="DefaultParagraphFont"/>
    <w:rsid w:val="00B94C51"/>
  </w:style>
  <w:style w:type="character" w:customStyle="1" w:styleId="Bodytext60Spacing0pt">
    <w:name w:val="Body text (60) + Spacing 0 pt"/>
    <w:basedOn w:val="DefaultParagraphFont"/>
    <w:rsid w:val="00B94C51"/>
  </w:style>
  <w:style w:type="character" w:customStyle="1" w:styleId="Bodytext3Spacing-1pt">
    <w:name w:val="Body text (3) + Spacing -1 pt"/>
    <w:basedOn w:val="Bodytext3Spacing0ptExact"/>
    <w:rsid w:val="00B94C51"/>
  </w:style>
  <w:style w:type="character" w:customStyle="1" w:styleId="Bodytext3TimesNewRoman">
    <w:name w:val="Body text (3) + Times New Roman"/>
    <w:aliases w:val="11.5 pt"/>
    <w:basedOn w:val="Bodytext3Spacing0ptExact"/>
    <w:rsid w:val="00B94C51"/>
  </w:style>
  <w:style w:type="character" w:customStyle="1" w:styleId="Bodytext2NotBold">
    <w:name w:val="Body text (2) + Not Bold"/>
    <w:basedOn w:val="Bodytext30"/>
    <w:rsid w:val="00B94C51"/>
  </w:style>
  <w:style w:type="character" w:customStyle="1" w:styleId="BodytextExact">
    <w:name w:val="Body text Exact"/>
    <w:basedOn w:val="DefaultParagraphFont"/>
    <w:rsid w:val="00B94C51"/>
  </w:style>
  <w:style w:type="character" w:customStyle="1" w:styleId="Heading13Italic">
    <w:name w:val="Heading #13 + Italic"/>
    <w:basedOn w:val="DefaultParagraphFont"/>
    <w:rsid w:val="00B94C51"/>
  </w:style>
  <w:style w:type="character" w:customStyle="1" w:styleId="Heading92Spacing2pt">
    <w:name w:val="Heading #9 (2) + Spacing 2 pt"/>
    <w:basedOn w:val="DefaultParagraphFont"/>
    <w:rsid w:val="00B94C51"/>
  </w:style>
  <w:style w:type="character" w:customStyle="1" w:styleId="Bodytext38Spacing0pt">
    <w:name w:val="Body text (38) + Spacing 0 pt"/>
    <w:basedOn w:val="DefaultParagraphFont"/>
    <w:rsid w:val="00B94C51"/>
  </w:style>
  <w:style w:type="character" w:customStyle="1" w:styleId="Bodytext42Spacing-1pt">
    <w:name w:val="Body text (42) + Spacing -1 pt"/>
    <w:basedOn w:val="DefaultParagraphFont"/>
    <w:rsid w:val="00B94C51"/>
  </w:style>
  <w:style w:type="character" w:customStyle="1" w:styleId="Bodytext35">
    <w:name w:val="Body text (35)_"/>
    <w:basedOn w:val="DefaultParagraphFont"/>
    <w:rsid w:val="00B94C51"/>
  </w:style>
  <w:style w:type="character" w:customStyle="1" w:styleId="Picturecaption19">
    <w:name w:val="Picture caption (19)_"/>
    <w:basedOn w:val="DefaultParagraphFont"/>
    <w:rsid w:val="00B94C51"/>
  </w:style>
  <w:style w:type="character" w:customStyle="1" w:styleId="Picturecaption9Exact">
    <w:name w:val="Picture caption (9) Exact"/>
    <w:basedOn w:val="DefaultParagraphFont"/>
    <w:rsid w:val="00B94C51"/>
  </w:style>
  <w:style w:type="character" w:customStyle="1" w:styleId="Bodytext87">
    <w:name w:val="Body text (87)_"/>
    <w:basedOn w:val="DefaultParagraphFont"/>
    <w:rsid w:val="00B94C51"/>
  </w:style>
  <w:style w:type="character" w:customStyle="1" w:styleId="Bodytext61">
    <w:name w:val="Body text (6)_"/>
    <w:basedOn w:val="DefaultParagraphFont"/>
    <w:rsid w:val="00B94C51"/>
  </w:style>
  <w:style w:type="character" w:customStyle="1" w:styleId="Heading142SmallCaps">
    <w:name w:val="Heading #14 (2) + Small Caps"/>
    <w:basedOn w:val="DefaultParagraphFont"/>
    <w:rsid w:val="00B94C51"/>
  </w:style>
  <w:style w:type="character" w:customStyle="1" w:styleId="Bodytext350">
    <w:name w:val="Body text (35)"/>
    <w:basedOn w:val="Picturecaption190"/>
    <w:rsid w:val="00B94C51"/>
  </w:style>
  <w:style w:type="character" w:customStyle="1" w:styleId="Picturecaption190">
    <w:name w:val="Picture caption (19)"/>
    <w:basedOn w:val="Picturecaption27Spacing0pt"/>
    <w:rsid w:val="00B94C51"/>
  </w:style>
  <w:style w:type="character" w:customStyle="1" w:styleId="Picturecaption27Spacing0pt">
    <w:name w:val="Picture caption (27) + Spacing 0 pt"/>
    <w:basedOn w:val="DefaultParagraphFont"/>
    <w:rsid w:val="00B94C51"/>
  </w:style>
  <w:style w:type="character" w:customStyle="1" w:styleId="Bodytext43Spacing0ptExact">
    <w:name w:val="Body text (43) + Spacing 0 pt Exact"/>
    <w:basedOn w:val="DefaultParagraphFont"/>
    <w:rsid w:val="00B94C51"/>
  </w:style>
  <w:style w:type="character" w:customStyle="1" w:styleId="Bodytext62">
    <w:name w:val="Body text (6)"/>
    <w:basedOn w:val="Bodytext870"/>
    <w:rsid w:val="00B94C51"/>
  </w:style>
  <w:style w:type="character" w:customStyle="1" w:styleId="Bodytext870">
    <w:name w:val="Body text (87)"/>
    <w:basedOn w:val="DefaultParagraphFont"/>
    <w:rsid w:val="00B94C51"/>
  </w:style>
  <w:style w:type="character" w:customStyle="1" w:styleId="BodytextSegoeUI">
    <w:name w:val="Body text + Segoe UI"/>
    <w:aliases w:val="21.5 pt"/>
    <w:basedOn w:val="DefaultParagraphFont"/>
    <w:rsid w:val="00B94C51"/>
  </w:style>
  <w:style w:type="character" w:customStyle="1" w:styleId="Bodytext68">
    <w:name w:val="Body text (68)_"/>
    <w:basedOn w:val="DefaultParagraphFont"/>
    <w:rsid w:val="00B94C51"/>
  </w:style>
  <w:style w:type="character" w:customStyle="1" w:styleId="Bodytext112SmallCaps">
    <w:name w:val="Body text (112) + Small Caps"/>
    <w:basedOn w:val="DefaultParagraphFont"/>
    <w:rsid w:val="00B94C51"/>
  </w:style>
  <w:style w:type="character" w:customStyle="1" w:styleId="Bodytext680">
    <w:name w:val="Body text (68)"/>
    <w:basedOn w:val="Heading162SmallCaps"/>
    <w:rsid w:val="00B94C51"/>
  </w:style>
  <w:style w:type="character" w:customStyle="1" w:styleId="Tableofcontents11">
    <w:name w:val="Table of contents (11)_"/>
    <w:basedOn w:val="DefaultParagraphFont"/>
    <w:rsid w:val="00B94C51"/>
  </w:style>
  <w:style w:type="character" w:customStyle="1" w:styleId="Tableofcontents110">
    <w:name w:val="Table of contents (11)"/>
    <w:basedOn w:val="article-quote-right"/>
    <w:rsid w:val="00B94C51"/>
  </w:style>
  <w:style w:type="character" w:customStyle="1" w:styleId="Tableofcontents15">
    <w:name w:val="Table of contents (15)_"/>
    <w:basedOn w:val="DefaultParagraphFont"/>
    <w:rsid w:val="00B94C51"/>
  </w:style>
  <w:style w:type="character" w:customStyle="1" w:styleId="Tableofcontents150">
    <w:name w:val="Table of contents (15)"/>
    <w:basedOn w:val="StyleBox12pt"/>
    <w:rsid w:val="00B94C51"/>
  </w:style>
  <w:style w:type="character" w:customStyle="1" w:styleId="Heading162SmallCaps">
    <w:name w:val="Heading #16 (2) + Small Caps"/>
    <w:basedOn w:val="DefaultParagraphFont"/>
    <w:rsid w:val="00B94C51"/>
  </w:style>
  <w:style w:type="character" w:customStyle="1" w:styleId="ft6">
    <w:name w:val="ft6"/>
    <w:basedOn w:val="DefaultParagraphFont"/>
    <w:rsid w:val="00B94C51"/>
  </w:style>
  <w:style w:type="character" w:customStyle="1" w:styleId="amp">
    <w:name w:val="amp"/>
    <w:basedOn w:val="DefaultParagraphFont"/>
    <w:rsid w:val="00B94C51"/>
  </w:style>
  <w:style w:type="character" w:customStyle="1" w:styleId="article-quote-right">
    <w:name w:val="article-quote-right"/>
    <w:basedOn w:val="DefaultParagraphFont"/>
    <w:rsid w:val="00B94C51"/>
  </w:style>
  <w:style w:type="character" w:customStyle="1" w:styleId="StyleBox12ptBold">
    <w:name w:val="Style Box + 12 pt Bold"/>
    <w:basedOn w:val="DefaultParagraphFont"/>
    <w:rsid w:val="00B94C51"/>
  </w:style>
  <w:style w:type="character" w:customStyle="1" w:styleId="StyleBox12pt">
    <w:name w:val="Style Box + 12 pt"/>
    <w:basedOn w:val="DefaultParagraphFont"/>
    <w:rsid w:val="00B94C51"/>
  </w:style>
  <w:style w:type="character" w:customStyle="1" w:styleId="BoldandUnderlineCharCharCharChar">
    <w:name w:val="Bold and Underline Char Char Char Char"/>
    <w:rsid w:val="00B94C51"/>
  </w:style>
  <w:style w:type="character" w:customStyle="1" w:styleId="BoldandUnderlineCharChar">
    <w:name w:val="Bold and Underline Char Char"/>
    <w:rsid w:val="00B94C51"/>
  </w:style>
  <w:style w:type="character" w:customStyle="1" w:styleId="commentstext">
    <w:name w:val="commentstext"/>
    <w:rsid w:val="00B94C51"/>
  </w:style>
  <w:style w:type="character" w:customStyle="1" w:styleId="dd">
    <w:name w:val="dd"/>
    <w:rsid w:val="00B94C51"/>
  </w:style>
  <w:style w:type="character" w:customStyle="1" w:styleId="underLight">
    <w:name w:val="underLight"/>
    <w:uiPriority w:val="1"/>
    <w:qFormat/>
    <w:rsid w:val="00B94C51"/>
  </w:style>
  <w:style w:type="character" w:customStyle="1" w:styleId="author-rss">
    <w:name w:val="author-rss"/>
    <w:rsid w:val="00B94C51"/>
  </w:style>
  <w:style w:type="character" w:customStyle="1" w:styleId="at">
    <w:name w:val="at"/>
    <w:basedOn w:val="DefaultParagraphFont"/>
    <w:rsid w:val="00B94C51"/>
  </w:style>
  <w:style w:type="character" w:customStyle="1" w:styleId="source">
    <w:name w:val="source"/>
    <w:rsid w:val="00B94C51"/>
  </w:style>
  <w:style w:type="character" w:customStyle="1" w:styleId="bioline">
    <w:name w:val="bioline"/>
    <w:rsid w:val="00B94C51"/>
  </w:style>
  <w:style w:type="character" w:customStyle="1" w:styleId="wikicreatelink">
    <w:name w:val="wikicreatelink"/>
    <w:basedOn w:val="DefaultParagraphFont"/>
    <w:rsid w:val="00B94C51"/>
  </w:style>
  <w:style w:type="character" w:customStyle="1" w:styleId="facebook-share-count">
    <w:name w:val="facebook-share-count"/>
    <w:basedOn w:val="DefaultParagraphFont"/>
    <w:rsid w:val="00B94C51"/>
  </w:style>
  <w:style w:type="character" w:customStyle="1" w:styleId="tickerwrap">
    <w:name w:val="ticker_wrap"/>
    <w:basedOn w:val="DefaultParagraphFont"/>
    <w:rsid w:val="00B94C51"/>
  </w:style>
  <w:style w:type="character" w:customStyle="1" w:styleId="smallcaps0">
    <w:name w:val="small_caps"/>
    <w:basedOn w:val="DefaultParagraphFont"/>
    <w:rsid w:val="00B94C51"/>
  </w:style>
  <w:style w:type="character" w:customStyle="1" w:styleId="bodycopy">
    <w:name w:val="bodycopy"/>
    <w:basedOn w:val="DefaultParagraphFont"/>
    <w:rsid w:val="00B94C51"/>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B94C51"/>
  </w:style>
  <w:style w:type="character" w:customStyle="1" w:styleId="StyleGaramondText1">
    <w:name w:val="Style Garamond Text 1"/>
    <w:basedOn w:val="DefaultParagraphFont"/>
    <w:rsid w:val="00B94C51"/>
  </w:style>
  <w:style w:type="character" w:customStyle="1" w:styleId="StyleGaramondText1Underline">
    <w:name w:val="Style Garamond Text 1 Underline"/>
    <w:basedOn w:val="DefaultParagraphFont"/>
    <w:rsid w:val="00B94C51"/>
  </w:style>
  <w:style w:type="character" w:customStyle="1" w:styleId="StyleBoldUnderlineBorderSinglesolidlineAuto05pt">
    <w:name w:val="Style Bold Underline Border: : (Single solid line Auto  0.5 pt ..."/>
    <w:basedOn w:val="DefaultParagraphFont"/>
    <w:rsid w:val="00B94C51"/>
  </w:style>
  <w:style w:type="character" w:customStyle="1" w:styleId="StyleStyleBoldUnderlineUnderlineIntenseEmphasisIntenseEmpha">
    <w:name w:val="Style Style Bold UnderlineUnderlineIntense EmphasisIntense Empha..."/>
    <w:basedOn w:val="DefaultParagraphFont"/>
    <w:rsid w:val="00B94C51"/>
  </w:style>
  <w:style w:type="character" w:customStyle="1" w:styleId="Style7ptBold">
    <w:name w:val="Style 7 pt Bold"/>
    <w:basedOn w:val="DefaultParagraphFont"/>
    <w:rsid w:val="00B94C51"/>
  </w:style>
  <w:style w:type="character" w:styleId="HTMLAcronym">
    <w:name w:val="HTML Acronym"/>
    <w:basedOn w:val="DefaultParagraphFont"/>
    <w:unhideWhenUsed/>
    <w:rsid w:val="00B94C51"/>
  </w:style>
  <w:style w:type="paragraph" w:styleId="BlockText">
    <w:name w:val="Block Text"/>
    <w:basedOn w:val="Normal"/>
    <w:unhideWhenUsed/>
    <w:rsid w:val="00B94C51"/>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spacing w:after="0" w:line="240" w:lineRule="auto"/>
      <w:ind w:left="1152" w:right="1152"/>
    </w:pPr>
    <w:rPr>
      <w:rFonts w:asciiTheme="minorHAnsi" w:hAnsiTheme="minorHAnsi"/>
      <w:i/>
      <w:iCs/>
      <w:color w:val="4F81BD" w:themeColor="accent1"/>
    </w:rPr>
  </w:style>
  <w:style w:type="paragraph" w:styleId="NormalIndent">
    <w:name w:val="Normal Indent"/>
    <w:basedOn w:val="Normal"/>
    <w:unhideWhenUsed/>
    <w:rsid w:val="00B94C51"/>
    <w:pPr>
      <w:spacing w:after="0" w:line="240" w:lineRule="auto"/>
      <w:ind w:left="720"/>
    </w:pPr>
  </w:style>
  <w:style w:type="paragraph" w:styleId="EnvelopeReturn">
    <w:name w:val="envelope return"/>
    <w:basedOn w:val="Normal"/>
    <w:unhideWhenUsed/>
    <w:rsid w:val="00B94C51"/>
    <w:pPr>
      <w:spacing w:after="0" w:line="240" w:lineRule="auto"/>
    </w:pPr>
    <w:rPr>
      <w:rFonts w:asciiTheme="majorHAnsi" w:eastAsiaTheme="majorEastAsia" w:hAnsiTheme="majorHAnsi" w:cstheme="majorBidi"/>
      <w:szCs w:val="20"/>
    </w:rPr>
  </w:style>
  <w:style w:type="paragraph" w:styleId="EnvelopeAddress">
    <w:name w:val="envelope address"/>
    <w:basedOn w:val="Normal"/>
    <w:unhideWhenUsed/>
    <w:rsid w:val="00B94C51"/>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HTMLAddress">
    <w:name w:val="HTML Address"/>
    <w:basedOn w:val="Normal"/>
    <w:link w:val="HTMLAddressChar"/>
    <w:uiPriority w:val="99"/>
    <w:unhideWhenUsed/>
    <w:rsid w:val="00B94C51"/>
    <w:pPr>
      <w:spacing w:after="0" w:line="240" w:lineRule="auto"/>
    </w:pPr>
    <w:rPr>
      <w:i/>
      <w:iCs/>
    </w:rPr>
  </w:style>
  <w:style w:type="character" w:customStyle="1" w:styleId="HTMLAddressChar">
    <w:name w:val="HTML Address Char"/>
    <w:basedOn w:val="DefaultParagraphFont"/>
    <w:link w:val="HTMLAddress"/>
    <w:uiPriority w:val="99"/>
    <w:rsid w:val="00B94C51"/>
    <w:rPr>
      <w:rFonts w:ascii="Calibri" w:hAnsi="Calibri" w:cs="Calibri"/>
      <w:i/>
      <w:iCs/>
      <w:sz w:val="16"/>
    </w:rPr>
  </w:style>
  <w:style w:type="paragraph" w:styleId="Index1">
    <w:name w:val="index 1"/>
    <w:basedOn w:val="Normal"/>
    <w:next w:val="Normal"/>
    <w:autoRedefine/>
    <w:unhideWhenUsed/>
    <w:rsid w:val="00B94C51"/>
    <w:pPr>
      <w:spacing w:after="0" w:line="240" w:lineRule="auto"/>
      <w:ind w:left="220" w:hanging="220"/>
    </w:pPr>
  </w:style>
  <w:style w:type="character" w:customStyle="1" w:styleId="BodyTextIndent3Char">
    <w:name w:val="Body Text Indent 3 Char"/>
    <w:basedOn w:val="DefaultParagraphFont"/>
    <w:uiPriority w:val="99"/>
    <w:locked/>
    <w:rsid w:val="00B94C51"/>
  </w:style>
  <w:style w:type="character" w:customStyle="1" w:styleId="cardunderlineChar">
    <w:name w:val="card underline Char"/>
    <w:locked/>
    <w:rsid w:val="00B94C51"/>
  </w:style>
  <w:style w:type="paragraph" w:customStyle="1" w:styleId="cardunderline">
    <w:name w:val="card underline"/>
    <w:basedOn w:val="Normal"/>
    <w:next w:val="GAUnderline"/>
    <w:qFormat/>
    <w:rsid w:val="00B94C51"/>
    <w:pPr>
      <w:spacing w:after="0" w:line="240" w:lineRule="auto"/>
    </w:pPr>
  </w:style>
  <w:style w:type="character" w:customStyle="1" w:styleId="StyleHeading4UnderlinedsmalltextGaramondChar">
    <w:name w:val="Style Heading 4Underlinedsmall text + Garamond Char"/>
    <w:locked/>
    <w:rsid w:val="00B94C51"/>
  </w:style>
  <w:style w:type="paragraph" w:customStyle="1" w:styleId="StyleHeading4UnderlinedsmalltextGaramond">
    <w:name w:val="Style Heading 4Underlinedsmall text + Garamond"/>
    <w:basedOn w:val="Heading4"/>
    <w:qFormat/>
    <w:rsid w:val="00B94C51"/>
    <w:pPr>
      <w:spacing w:before="200" w:line="240" w:lineRule="auto"/>
    </w:pPr>
    <w:rPr>
      <w:iCs/>
    </w:rPr>
  </w:style>
  <w:style w:type="paragraph" w:customStyle="1" w:styleId="Heading2-NotBold">
    <w:name w:val="Heading 2 - Not Bold"/>
    <w:basedOn w:val="Heading2"/>
    <w:autoRedefine/>
    <w:qFormat/>
    <w:rsid w:val="00B94C51"/>
    <w:pPr>
      <w:spacing w:before="480" w:line="240" w:lineRule="auto"/>
    </w:pPr>
  </w:style>
  <w:style w:type="paragraph" w:customStyle="1" w:styleId="Heading2-Bold">
    <w:name w:val="Heading 2 - Bold"/>
    <w:basedOn w:val="Normal"/>
    <w:next w:val="Micro"/>
    <w:autoRedefine/>
    <w:qFormat/>
    <w:rsid w:val="00B94C51"/>
    <w:pPr>
      <w:spacing w:after="0" w:line="240" w:lineRule="auto"/>
    </w:pPr>
  </w:style>
  <w:style w:type="paragraph" w:customStyle="1" w:styleId="tag">
    <w:name w:val="%tag"/>
    <w:basedOn w:val="Normal"/>
    <w:next w:val="Normal"/>
    <w:link w:val="tagChar0"/>
    <w:qFormat/>
    <w:rsid w:val="00B94C51"/>
    <w:pPr>
      <w:spacing w:after="0" w:line="240" w:lineRule="auto"/>
    </w:pPr>
  </w:style>
  <w:style w:type="character" w:customStyle="1" w:styleId="Style2Char0">
    <w:name w:val="Style 2 Char"/>
    <w:locked/>
    <w:rsid w:val="00B94C51"/>
  </w:style>
  <w:style w:type="character" w:customStyle="1" w:styleId="GAUnderlineChar">
    <w:name w:val="GA Underline Char"/>
    <w:locked/>
    <w:rsid w:val="00B94C51"/>
  </w:style>
  <w:style w:type="paragraph" w:customStyle="1" w:styleId="GAUnderline">
    <w:name w:val="GA Underline"/>
    <w:basedOn w:val="Normal"/>
    <w:next w:val="StyleHeading2TagHEADING2TagCite11pt"/>
    <w:qFormat/>
    <w:rsid w:val="00B94C51"/>
    <w:pPr>
      <w:spacing w:after="0" w:line="240" w:lineRule="auto"/>
    </w:pPr>
  </w:style>
  <w:style w:type="character" w:customStyle="1" w:styleId="textsmallChar0">
    <w:name w:val="textsmall Char"/>
    <w:locked/>
    <w:rsid w:val="00B94C51"/>
  </w:style>
  <w:style w:type="character" w:customStyle="1" w:styleId="cardtextChar3">
    <w:name w:val="cardtext Char"/>
    <w:locked/>
    <w:rsid w:val="00B94C51"/>
  </w:style>
  <w:style w:type="paragraph" w:customStyle="1" w:styleId="h-lead">
    <w:name w:val="h-lead"/>
    <w:basedOn w:val="Normal"/>
    <w:next w:val="Brief"/>
    <w:qFormat/>
    <w:rsid w:val="00B94C51"/>
    <w:pPr>
      <w:spacing w:after="0" w:line="240" w:lineRule="auto"/>
    </w:pPr>
  </w:style>
  <w:style w:type="paragraph" w:customStyle="1" w:styleId="intro">
    <w:name w:val="intro"/>
    <w:basedOn w:val="Normal"/>
    <w:next w:val="CM2"/>
    <w:qFormat/>
    <w:rsid w:val="00B94C51"/>
    <w:pPr>
      <w:spacing w:after="0" w:line="240" w:lineRule="auto"/>
    </w:pPr>
  </w:style>
  <w:style w:type="character" w:customStyle="1" w:styleId="StyleHeading2TagHEADING2TagCite11ptChar">
    <w:name w:val="Style Heading 2TagHEADING 2Tag&amp;Cite + 11 pt Char"/>
    <w:locked/>
    <w:rsid w:val="00B94C51"/>
  </w:style>
  <w:style w:type="paragraph" w:customStyle="1" w:styleId="StyleHeading2TagHEADING2TagCite11pt">
    <w:name w:val="Style Heading 2TagHEADING 2Tag&amp;Cite + 11 pt"/>
    <w:basedOn w:val="Heading2"/>
    <w:next w:val="CM16"/>
    <w:qFormat/>
    <w:rsid w:val="00B94C51"/>
    <w:pPr>
      <w:spacing w:before="480" w:line="240" w:lineRule="auto"/>
    </w:pPr>
  </w:style>
  <w:style w:type="paragraph" w:customStyle="1" w:styleId="F3-TagAuthor">
    <w:name w:val="F3 - Tag/Author"/>
    <w:basedOn w:val="Normal"/>
    <w:next w:val="CM19"/>
    <w:qFormat/>
    <w:rsid w:val="00B94C51"/>
    <w:pPr>
      <w:spacing w:after="0" w:line="240" w:lineRule="auto"/>
    </w:pPr>
  </w:style>
  <w:style w:type="paragraph" w:customStyle="1" w:styleId="F5-UnderlineNormal">
    <w:name w:val="F5 - Underline Normal"/>
    <w:basedOn w:val="Normal"/>
    <w:next w:val="CM34"/>
    <w:qFormat/>
    <w:rsid w:val="00B94C51"/>
    <w:pPr>
      <w:spacing w:after="0" w:line="240" w:lineRule="auto"/>
    </w:pPr>
  </w:style>
  <w:style w:type="paragraph" w:customStyle="1" w:styleId="Brief-PrimarySource">
    <w:name w:val="Brief - Primary Source"/>
    <w:basedOn w:val="Normal"/>
    <w:next w:val="CM56"/>
    <w:qFormat/>
    <w:rsid w:val="00B94C51"/>
    <w:pPr>
      <w:spacing w:after="0" w:line="240" w:lineRule="auto"/>
    </w:pPr>
  </w:style>
  <w:style w:type="paragraph" w:customStyle="1" w:styleId="Brief-Underline">
    <w:name w:val="Brief - Underline"/>
    <w:basedOn w:val="Normal"/>
    <w:next w:val="CM58"/>
    <w:qFormat/>
    <w:rsid w:val="00B94C51"/>
    <w:pPr>
      <w:spacing w:after="0" w:line="240" w:lineRule="auto"/>
    </w:pPr>
  </w:style>
  <w:style w:type="paragraph" w:customStyle="1" w:styleId="Brief">
    <w:name w:val="Brief"/>
    <w:basedOn w:val="CM56"/>
    <w:next w:val="CM57"/>
    <w:qFormat/>
    <w:rsid w:val="00B94C51"/>
  </w:style>
  <w:style w:type="paragraph" w:customStyle="1" w:styleId="CM2">
    <w:name w:val="CM2"/>
    <w:basedOn w:val="Normal"/>
    <w:next w:val="Normal"/>
    <w:qFormat/>
    <w:rsid w:val="00B94C51"/>
    <w:pPr>
      <w:spacing w:after="0" w:line="240" w:lineRule="auto"/>
    </w:pPr>
  </w:style>
  <w:style w:type="paragraph" w:customStyle="1" w:styleId="CM11">
    <w:name w:val="CM11"/>
    <w:basedOn w:val="Normal"/>
    <w:next w:val="Normal"/>
    <w:qFormat/>
    <w:rsid w:val="00B94C51"/>
    <w:pPr>
      <w:spacing w:after="0" w:line="240" w:lineRule="auto"/>
    </w:pPr>
  </w:style>
  <w:style w:type="paragraph" w:customStyle="1" w:styleId="CM16">
    <w:name w:val="CM16"/>
    <w:basedOn w:val="Normal"/>
    <w:next w:val="Normal"/>
    <w:qFormat/>
    <w:rsid w:val="00B94C51"/>
    <w:pPr>
      <w:spacing w:after="0" w:line="240" w:lineRule="auto"/>
    </w:pPr>
  </w:style>
  <w:style w:type="paragraph" w:customStyle="1" w:styleId="CM19">
    <w:name w:val="CM19"/>
    <w:basedOn w:val="Normal"/>
    <w:qFormat/>
    <w:rsid w:val="00B94C51"/>
    <w:pPr>
      <w:spacing w:after="0" w:line="240" w:lineRule="auto"/>
    </w:pPr>
  </w:style>
  <w:style w:type="paragraph" w:customStyle="1" w:styleId="CM34">
    <w:name w:val="CM34"/>
    <w:basedOn w:val="Normal"/>
    <w:qFormat/>
    <w:rsid w:val="00B94C51"/>
    <w:pPr>
      <w:spacing w:after="0" w:line="240" w:lineRule="auto"/>
    </w:pPr>
  </w:style>
  <w:style w:type="paragraph" w:customStyle="1" w:styleId="CM56">
    <w:name w:val="CM56"/>
    <w:basedOn w:val="Normal"/>
    <w:qFormat/>
    <w:rsid w:val="00B94C51"/>
    <w:pPr>
      <w:spacing w:after="0" w:line="240" w:lineRule="auto"/>
    </w:pPr>
  </w:style>
  <w:style w:type="paragraph" w:customStyle="1" w:styleId="CM58">
    <w:name w:val="CM58"/>
    <w:basedOn w:val="Normal"/>
    <w:qFormat/>
    <w:rsid w:val="00B94C51"/>
    <w:pPr>
      <w:spacing w:after="0" w:line="240" w:lineRule="auto"/>
    </w:pPr>
  </w:style>
  <w:style w:type="paragraph" w:customStyle="1" w:styleId="CM57">
    <w:name w:val="CM57"/>
    <w:basedOn w:val="Normal"/>
    <w:qFormat/>
    <w:rsid w:val="00B94C51"/>
    <w:pPr>
      <w:spacing w:after="0" w:line="240" w:lineRule="auto"/>
    </w:pPr>
  </w:style>
  <w:style w:type="paragraph" w:customStyle="1" w:styleId="CM1">
    <w:name w:val="CM1"/>
    <w:basedOn w:val="Normal"/>
    <w:qFormat/>
    <w:rsid w:val="00B94C51"/>
    <w:pPr>
      <w:spacing w:after="0" w:line="240" w:lineRule="auto"/>
    </w:pPr>
  </w:style>
  <w:style w:type="paragraph" w:customStyle="1" w:styleId="CM49">
    <w:name w:val="CM49"/>
    <w:basedOn w:val="Normal"/>
    <w:qFormat/>
    <w:rsid w:val="00B94C51"/>
    <w:pPr>
      <w:spacing w:after="0" w:line="240" w:lineRule="auto"/>
    </w:pPr>
  </w:style>
  <w:style w:type="paragraph" w:customStyle="1" w:styleId="CM41">
    <w:name w:val="CM41"/>
    <w:basedOn w:val="Normal"/>
    <w:qFormat/>
    <w:rsid w:val="00B94C51"/>
    <w:pPr>
      <w:spacing w:after="0" w:line="240" w:lineRule="auto"/>
    </w:pPr>
  </w:style>
  <w:style w:type="paragraph" w:customStyle="1" w:styleId="3rdOrderPara">
    <w:name w:val="3rd Order Para"/>
    <w:basedOn w:val="Normal"/>
    <w:qFormat/>
    <w:rsid w:val="00B94C51"/>
    <w:pPr>
      <w:spacing w:after="0" w:line="240" w:lineRule="auto"/>
    </w:pPr>
  </w:style>
  <w:style w:type="paragraph" w:customStyle="1" w:styleId="2ndOrderPara">
    <w:name w:val="2nd Order Para"/>
    <w:basedOn w:val="Normal"/>
    <w:qFormat/>
    <w:rsid w:val="00B94C51"/>
    <w:pPr>
      <w:spacing w:after="0" w:line="240" w:lineRule="auto"/>
    </w:pPr>
  </w:style>
  <w:style w:type="paragraph" w:customStyle="1" w:styleId="Normal-SIGN2">
    <w:name w:val="Normal-SIGN2"/>
    <w:basedOn w:val="Normal"/>
    <w:qFormat/>
    <w:rsid w:val="00B94C51"/>
    <w:pPr>
      <w:spacing w:after="0" w:line="240" w:lineRule="auto"/>
    </w:pPr>
  </w:style>
  <w:style w:type="paragraph" w:customStyle="1" w:styleId="Normal-SIGN1">
    <w:name w:val="Normal-SIGN1"/>
    <w:basedOn w:val="Normal"/>
    <w:qFormat/>
    <w:rsid w:val="00B94C51"/>
    <w:pPr>
      <w:spacing w:after="0" w:line="240" w:lineRule="auto"/>
    </w:pPr>
  </w:style>
  <w:style w:type="paragraph" w:customStyle="1" w:styleId="CM3">
    <w:name w:val="CM3"/>
    <w:basedOn w:val="Normal"/>
    <w:qFormat/>
    <w:rsid w:val="00B94C51"/>
    <w:pPr>
      <w:spacing w:after="0" w:line="240" w:lineRule="auto"/>
    </w:pPr>
  </w:style>
  <w:style w:type="paragraph" w:customStyle="1" w:styleId="CM33">
    <w:name w:val="CM33"/>
    <w:basedOn w:val="Normal"/>
    <w:qFormat/>
    <w:rsid w:val="00B94C51"/>
    <w:pPr>
      <w:spacing w:after="0" w:line="240" w:lineRule="auto"/>
    </w:pPr>
  </w:style>
  <w:style w:type="paragraph" w:customStyle="1" w:styleId="CM37">
    <w:name w:val="CM37"/>
    <w:basedOn w:val="Normal"/>
    <w:qFormat/>
    <w:rsid w:val="00B94C51"/>
    <w:pPr>
      <w:spacing w:after="0" w:line="240" w:lineRule="auto"/>
    </w:pPr>
  </w:style>
  <w:style w:type="paragraph" w:customStyle="1" w:styleId="CM7">
    <w:name w:val="CM7"/>
    <w:basedOn w:val="Normal"/>
    <w:qFormat/>
    <w:rsid w:val="00B94C51"/>
    <w:pPr>
      <w:spacing w:after="0" w:line="240" w:lineRule="auto"/>
    </w:pPr>
  </w:style>
  <w:style w:type="paragraph" w:customStyle="1" w:styleId="Brief-SecondarySource">
    <w:name w:val="Brief - Secondary Source"/>
    <w:basedOn w:val="Normal"/>
    <w:next w:val="ReportDate"/>
    <w:qFormat/>
    <w:rsid w:val="00B94C51"/>
    <w:pPr>
      <w:spacing w:after="0" w:line="240" w:lineRule="auto"/>
    </w:pPr>
  </w:style>
  <w:style w:type="paragraph" w:customStyle="1" w:styleId="Brief-Card">
    <w:name w:val="Brief - Card"/>
    <w:basedOn w:val="Normal"/>
    <w:next w:val="Pa11"/>
    <w:qFormat/>
    <w:rsid w:val="00B94C51"/>
    <w:pPr>
      <w:spacing w:after="0" w:line="240" w:lineRule="auto"/>
    </w:pPr>
  </w:style>
  <w:style w:type="paragraph" w:customStyle="1" w:styleId="Normal3">
    <w:name w:val="Normal+3"/>
    <w:basedOn w:val="Normal"/>
    <w:next w:val="Normal"/>
    <w:qFormat/>
    <w:rsid w:val="00B94C51"/>
    <w:pPr>
      <w:spacing w:after="0" w:line="240" w:lineRule="auto"/>
    </w:pPr>
  </w:style>
  <w:style w:type="paragraph" w:customStyle="1" w:styleId="Normal11">
    <w:name w:val="Normal+1"/>
    <w:basedOn w:val="Normal"/>
    <w:next w:val="Normal"/>
    <w:qFormat/>
    <w:rsid w:val="00B94C51"/>
    <w:pPr>
      <w:spacing w:after="0" w:line="240" w:lineRule="auto"/>
    </w:pPr>
  </w:style>
  <w:style w:type="paragraph" w:customStyle="1" w:styleId="Heading231">
    <w:name w:val="Heading 2+3"/>
    <w:basedOn w:val="Normal"/>
    <w:next w:val="Normal"/>
    <w:qFormat/>
    <w:rsid w:val="00B94C51"/>
    <w:pPr>
      <w:spacing w:after="0" w:line="240" w:lineRule="auto"/>
    </w:pPr>
  </w:style>
  <w:style w:type="paragraph" w:customStyle="1" w:styleId="Normal5">
    <w:name w:val="Normal+5"/>
    <w:basedOn w:val="Normal"/>
    <w:qFormat/>
    <w:rsid w:val="00B94C51"/>
    <w:pPr>
      <w:spacing w:after="0" w:line="240" w:lineRule="auto"/>
    </w:pPr>
  </w:style>
  <w:style w:type="paragraph" w:customStyle="1" w:styleId="Cover1">
    <w:name w:val="Cover 1"/>
    <w:basedOn w:val="Normal"/>
    <w:next w:val="Normal"/>
    <w:qFormat/>
    <w:rsid w:val="00B94C51"/>
    <w:pPr>
      <w:spacing w:after="0" w:line="240" w:lineRule="auto"/>
    </w:pPr>
  </w:style>
  <w:style w:type="paragraph" w:customStyle="1" w:styleId="Cover2">
    <w:name w:val="Cover 2"/>
    <w:basedOn w:val="Normal"/>
    <w:next w:val="Normal"/>
    <w:qFormat/>
    <w:rsid w:val="00B94C51"/>
    <w:pPr>
      <w:spacing w:after="0" w:line="240" w:lineRule="auto"/>
    </w:pPr>
  </w:style>
  <w:style w:type="paragraph" w:customStyle="1" w:styleId="ReportDate">
    <w:name w:val="ReportDate"/>
    <w:basedOn w:val="Normal"/>
    <w:qFormat/>
    <w:rsid w:val="00B94C51"/>
    <w:pPr>
      <w:spacing w:after="0" w:line="240" w:lineRule="auto"/>
    </w:pPr>
  </w:style>
  <w:style w:type="paragraph" w:customStyle="1" w:styleId="Pa11">
    <w:name w:val="Pa11"/>
    <w:basedOn w:val="Normal"/>
    <w:next w:val="Normal"/>
    <w:qFormat/>
    <w:rsid w:val="00B94C51"/>
    <w:pPr>
      <w:spacing w:after="0" w:line="240" w:lineRule="auto"/>
    </w:pPr>
  </w:style>
  <w:style w:type="paragraph" w:customStyle="1" w:styleId="CM30">
    <w:name w:val="CM30"/>
    <w:basedOn w:val="Normal"/>
    <w:qFormat/>
    <w:rsid w:val="00B94C51"/>
    <w:pPr>
      <w:spacing w:after="0" w:line="240" w:lineRule="auto"/>
    </w:pPr>
  </w:style>
  <w:style w:type="paragraph" w:customStyle="1" w:styleId="CM28">
    <w:name w:val="CM28"/>
    <w:basedOn w:val="Normal"/>
    <w:qFormat/>
    <w:rsid w:val="00B94C51"/>
    <w:pPr>
      <w:spacing w:after="0" w:line="240" w:lineRule="auto"/>
    </w:pPr>
  </w:style>
  <w:style w:type="paragraph" w:customStyle="1" w:styleId="CM8">
    <w:name w:val="CM8"/>
    <w:basedOn w:val="Normal"/>
    <w:qFormat/>
    <w:rsid w:val="00B94C51"/>
    <w:pPr>
      <w:spacing w:after="0" w:line="240" w:lineRule="auto"/>
    </w:pPr>
  </w:style>
  <w:style w:type="paragraph" w:customStyle="1" w:styleId="DoubleUnderlined">
    <w:name w:val="Double Underlined"/>
    <w:basedOn w:val="Heading2"/>
    <w:next w:val="StyleUnderliningTimesNewRomanBoldNounderlineKernat161"/>
    <w:autoRedefine/>
    <w:qFormat/>
    <w:rsid w:val="00B94C51"/>
    <w:pPr>
      <w:spacing w:before="480" w:line="240" w:lineRule="auto"/>
    </w:pPr>
  </w:style>
  <w:style w:type="paragraph" w:customStyle="1" w:styleId="IndexFixer">
    <w:name w:val="Index Fixer"/>
    <w:basedOn w:val="Heading1"/>
    <w:next w:val="StyleBoldUnderliningKernat16pt"/>
    <w:qFormat/>
    <w:rsid w:val="00B94C51"/>
    <w:pPr>
      <w:spacing w:before="480" w:line="240" w:lineRule="auto"/>
    </w:pPr>
  </w:style>
  <w:style w:type="paragraph" w:customStyle="1" w:styleId="StyleLeft025Right025TopSinglesolidlineAuto">
    <w:name w:val="Style Left:  0.25&quot; Right:  0.25&quot; Top: (Single solid line Auto  ..."/>
    <w:basedOn w:val="Normal"/>
    <w:next w:val="boldy"/>
    <w:qFormat/>
    <w:rsid w:val="00B94C51"/>
    <w:pPr>
      <w:spacing w:after="0" w:line="240" w:lineRule="auto"/>
    </w:pPr>
  </w:style>
  <w:style w:type="paragraph" w:customStyle="1" w:styleId="PageHeader-Underline18pt">
    <w:name w:val="Page Header - Underline 18 pt"/>
    <w:next w:val="TxBr6p1"/>
    <w:qFormat/>
    <w:rsid w:val="00B94C51"/>
    <w:pPr>
      <w:spacing w:after="200" w:line="276" w:lineRule="auto"/>
    </w:pPr>
    <w:rPr>
      <w:rFonts w:eastAsiaTheme="minorHAnsi"/>
      <w:sz w:val="22"/>
      <w:szCs w:val="22"/>
    </w:rPr>
  </w:style>
  <w:style w:type="paragraph" w:customStyle="1" w:styleId="ArgumentTags">
    <w:name w:val="Argument Tags"/>
    <w:basedOn w:val="Heading2"/>
    <w:next w:val="cardCharCharCharCharCharCharCharCharCharCharCharCharCharCharChar"/>
    <w:qFormat/>
    <w:rsid w:val="00B94C51"/>
    <w:pPr>
      <w:spacing w:before="480" w:line="240" w:lineRule="auto"/>
    </w:pPr>
  </w:style>
  <w:style w:type="paragraph" w:customStyle="1" w:styleId="subhead">
    <w:name w:val="subhead"/>
    <w:basedOn w:val="Normal"/>
    <w:qFormat/>
    <w:rsid w:val="00B94C51"/>
    <w:pPr>
      <w:spacing w:after="0" w:line="240" w:lineRule="auto"/>
    </w:pPr>
  </w:style>
  <w:style w:type="paragraph" w:customStyle="1" w:styleId="boldy">
    <w:name w:val="boldy"/>
    <w:basedOn w:val="Heading2"/>
    <w:next w:val="Card1"/>
    <w:qFormat/>
    <w:rsid w:val="00B94C51"/>
    <w:pPr>
      <w:spacing w:before="480" w:line="240" w:lineRule="auto"/>
    </w:pPr>
  </w:style>
  <w:style w:type="paragraph" w:customStyle="1" w:styleId="TxBr6p1">
    <w:name w:val="TxBr_6p1"/>
    <w:basedOn w:val="Normal"/>
    <w:next w:val="Cite21"/>
    <w:qFormat/>
    <w:rsid w:val="00B94C51"/>
    <w:pPr>
      <w:spacing w:after="0" w:line="240"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qFormat/>
    <w:rsid w:val="00B94C51"/>
    <w:pPr>
      <w:spacing w:after="0" w:line="240" w:lineRule="auto"/>
    </w:pPr>
  </w:style>
  <w:style w:type="character" w:customStyle="1" w:styleId="UnderlineStyleChar">
    <w:name w:val="Underline Style Char"/>
    <w:link w:val="UnderlineStyle0"/>
    <w:locked/>
    <w:rsid w:val="00B94C51"/>
  </w:style>
  <w:style w:type="paragraph" w:customStyle="1" w:styleId="Normalization">
    <w:name w:val="Normalization"/>
    <w:basedOn w:val="Normal"/>
    <w:next w:val="articletext"/>
    <w:qFormat/>
    <w:rsid w:val="00B94C51"/>
    <w:pPr>
      <w:spacing w:after="0" w:line="240" w:lineRule="auto"/>
    </w:pPr>
  </w:style>
  <w:style w:type="paragraph" w:customStyle="1" w:styleId="listlevel1">
    <w:name w:val="list level 1"/>
    <w:basedOn w:val="Normal"/>
    <w:next w:val="cardtextsmall"/>
    <w:qFormat/>
    <w:rsid w:val="00B94C51"/>
    <w:pPr>
      <w:spacing w:after="0" w:line="240" w:lineRule="auto"/>
    </w:pPr>
  </w:style>
  <w:style w:type="paragraph" w:customStyle="1" w:styleId="listlevel2">
    <w:name w:val="list level 2"/>
    <w:basedOn w:val="Normal"/>
    <w:next w:val="CaseListNormal"/>
    <w:qFormat/>
    <w:rsid w:val="00B94C51"/>
    <w:pPr>
      <w:spacing w:after="0" w:line="240" w:lineRule="auto"/>
    </w:pPr>
  </w:style>
  <w:style w:type="paragraph" w:customStyle="1" w:styleId="listlevel3">
    <w:name w:val="list level 3"/>
    <w:basedOn w:val="CaseListNormal"/>
    <w:next w:val="Body"/>
    <w:qFormat/>
    <w:rsid w:val="00B94C51"/>
  </w:style>
  <w:style w:type="paragraph" w:customStyle="1" w:styleId="PageNumber1">
    <w:name w:val="Page Number1"/>
    <w:basedOn w:val="Normal"/>
    <w:next w:val="Normal"/>
    <w:qFormat/>
    <w:rsid w:val="00B94C51"/>
    <w:pPr>
      <w:spacing w:after="0" w:line="240" w:lineRule="auto"/>
    </w:pPr>
  </w:style>
  <w:style w:type="paragraph" w:customStyle="1" w:styleId="Card1">
    <w:name w:val="Card1"/>
    <w:next w:val="TimesNewRoman12"/>
    <w:qFormat/>
    <w:rsid w:val="00B94C51"/>
    <w:pPr>
      <w:spacing w:after="200" w:line="276" w:lineRule="auto"/>
    </w:pPr>
    <w:rPr>
      <w:rFonts w:eastAsiaTheme="minorHAnsi"/>
      <w:sz w:val="22"/>
      <w:szCs w:val="22"/>
    </w:rPr>
  </w:style>
  <w:style w:type="paragraph" w:customStyle="1" w:styleId="Cite21">
    <w:name w:val="Cite2"/>
    <w:next w:val="htmlbody"/>
    <w:qFormat/>
    <w:rsid w:val="00B94C51"/>
    <w:pPr>
      <w:spacing w:after="200" w:line="276" w:lineRule="auto"/>
    </w:pPr>
    <w:rPr>
      <w:rFonts w:eastAsiaTheme="minorHAnsi"/>
      <w:sz w:val="22"/>
      <w:szCs w:val="22"/>
    </w:rPr>
  </w:style>
  <w:style w:type="paragraph" w:customStyle="1" w:styleId="cardCharCharCharCharCharCharCharCharCharCharCharChar">
    <w:name w:val="card Char Char Char Char Char Char Char Char Char Char Char Char"/>
    <w:basedOn w:val="Normal"/>
    <w:next w:val="textChar"/>
    <w:qFormat/>
    <w:rsid w:val="00B94C51"/>
    <w:pPr>
      <w:spacing w:after="0" w:line="240" w:lineRule="auto"/>
    </w:pPr>
  </w:style>
  <w:style w:type="paragraph" w:customStyle="1" w:styleId="articletext">
    <w:name w:val="articletext"/>
    <w:basedOn w:val="Normal"/>
    <w:next w:val="story-headline"/>
    <w:qFormat/>
    <w:rsid w:val="00B94C51"/>
    <w:pPr>
      <w:spacing w:after="0" w:line="240" w:lineRule="auto"/>
    </w:pPr>
  </w:style>
  <w:style w:type="paragraph" w:customStyle="1" w:styleId="cardtextsmall">
    <w:name w:val="card text small"/>
    <w:basedOn w:val="Normal"/>
    <w:next w:val="story-body"/>
    <w:qFormat/>
    <w:rsid w:val="00B94C51"/>
    <w:pPr>
      <w:spacing w:after="0" w:line="240" w:lineRule="auto"/>
    </w:pPr>
  </w:style>
  <w:style w:type="paragraph" w:customStyle="1" w:styleId="CaseListNormal">
    <w:name w:val="Case List Normal"/>
    <w:basedOn w:val="Normal"/>
    <w:next w:val="story-dateline"/>
    <w:qFormat/>
    <w:rsid w:val="00B94C51"/>
    <w:pPr>
      <w:spacing w:after="0" w:line="240" w:lineRule="auto"/>
    </w:pPr>
  </w:style>
  <w:style w:type="paragraph" w:customStyle="1" w:styleId="3text">
    <w:name w:val="3text"/>
    <w:basedOn w:val="Normal"/>
    <w:next w:val="Corpotesto"/>
    <w:qFormat/>
    <w:rsid w:val="00B94C51"/>
    <w:pPr>
      <w:spacing w:after="0" w:line="240" w:lineRule="auto"/>
    </w:pPr>
  </w:style>
  <w:style w:type="paragraph" w:customStyle="1" w:styleId="TimesNewRoman12">
    <w:name w:val="TimesNewRoman12"/>
    <w:next w:val="tagCharChar1Char"/>
    <w:qFormat/>
    <w:rsid w:val="00B94C51"/>
    <w:pPr>
      <w:spacing w:after="200" w:line="276" w:lineRule="auto"/>
    </w:pPr>
    <w:rPr>
      <w:rFonts w:eastAsiaTheme="minorHAnsi"/>
      <w:sz w:val="22"/>
      <w:szCs w:val="22"/>
    </w:rPr>
  </w:style>
  <w:style w:type="paragraph" w:customStyle="1" w:styleId="htmlbody">
    <w:name w:val="htmlbody"/>
    <w:basedOn w:val="Normal"/>
    <w:next w:val="OmniPage1"/>
    <w:qFormat/>
    <w:rsid w:val="00B94C51"/>
    <w:pPr>
      <w:spacing w:after="0" w:line="240" w:lineRule="auto"/>
    </w:pPr>
  </w:style>
  <w:style w:type="paragraph" w:customStyle="1" w:styleId="textChar">
    <w:name w:val="text Char"/>
    <w:basedOn w:val="Normal"/>
    <w:next w:val="TitlePageCenter"/>
    <w:autoRedefine/>
    <w:qFormat/>
    <w:rsid w:val="00B94C51"/>
    <w:pPr>
      <w:spacing w:after="0" w:line="240" w:lineRule="auto"/>
    </w:pPr>
  </w:style>
  <w:style w:type="paragraph" w:customStyle="1" w:styleId="story-headline">
    <w:name w:val="story-headline"/>
    <w:basedOn w:val="Normal"/>
    <w:next w:val="ProjectTitleLine"/>
    <w:qFormat/>
    <w:rsid w:val="00B94C51"/>
    <w:pPr>
      <w:spacing w:after="0" w:line="240" w:lineRule="auto"/>
    </w:pPr>
  </w:style>
  <w:style w:type="paragraph" w:customStyle="1" w:styleId="story-dateline">
    <w:name w:val="story-dateline"/>
    <w:basedOn w:val="Normal"/>
    <w:next w:val="cardChar1Char"/>
    <w:qFormat/>
    <w:rsid w:val="00B94C51"/>
    <w:pPr>
      <w:spacing w:after="0" w:line="240" w:lineRule="auto"/>
    </w:pPr>
  </w:style>
  <w:style w:type="paragraph" w:customStyle="1" w:styleId="TextofCards">
    <w:name w:val="Text of Cards"/>
    <w:basedOn w:val="Normal"/>
    <w:next w:val="CM12"/>
    <w:qFormat/>
    <w:rsid w:val="00B94C51"/>
    <w:pPr>
      <w:spacing w:after="0" w:line="240" w:lineRule="auto"/>
    </w:pPr>
  </w:style>
  <w:style w:type="paragraph" w:customStyle="1" w:styleId="Corpotesto">
    <w:name w:val="Corpo testo"/>
    <w:basedOn w:val="Normal"/>
    <w:next w:val="CM44"/>
    <w:qFormat/>
    <w:rsid w:val="00B94C51"/>
    <w:pPr>
      <w:spacing w:after="0" w:line="240" w:lineRule="auto"/>
    </w:pPr>
  </w:style>
  <w:style w:type="paragraph" w:customStyle="1" w:styleId="tagCharChar1Char">
    <w:name w:val="tag Char Char1 Char"/>
    <w:qFormat/>
    <w:rsid w:val="00B94C51"/>
    <w:pPr>
      <w:spacing w:after="200" w:line="276" w:lineRule="auto"/>
    </w:pPr>
    <w:rPr>
      <w:rFonts w:eastAsiaTheme="minorHAnsi"/>
      <w:sz w:val="22"/>
      <w:szCs w:val="22"/>
    </w:rPr>
  </w:style>
  <w:style w:type="paragraph" w:customStyle="1" w:styleId="OmniPage1">
    <w:name w:val="OmniPage #1"/>
    <w:basedOn w:val="Normal"/>
    <w:next w:val="StrikeThrough"/>
    <w:qFormat/>
    <w:rsid w:val="00B94C51"/>
    <w:pPr>
      <w:spacing w:after="0" w:line="240" w:lineRule="auto"/>
    </w:pPr>
  </w:style>
  <w:style w:type="paragraph" w:customStyle="1" w:styleId="TitlePageCenter">
    <w:name w:val="Title Page Center"/>
    <w:basedOn w:val="Normal"/>
    <w:next w:val="textbodyblack"/>
    <w:autoRedefine/>
    <w:qFormat/>
    <w:rsid w:val="00B94C51"/>
    <w:pPr>
      <w:spacing w:after="0" w:line="240" w:lineRule="auto"/>
    </w:pPr>
  </w:style>
  <w:style w:type="paragraph" w:customStyle="1" w:styleId="TitlePageBy">
    <w:name w:val="Title Page By"/>
    <w:basedOn w:val="textbodyblack"/>
    <w:next w:val="Normal"/>
    <w:autoRedefine/>
    <w:qFormat/>
    <w:rsid w:val="00B94C51"/>
  </w:style>
  <w:style w:type="paragraph" w:customStyle="1" w:styleId="ProjectTitleLine">
    <w:name w:val="Project Title Line"/>
    <w:basedOn w:val="Normal"/>
    <w:next w:val="Normal"/>
    <w:autoRedefine/>
    <w:qFormat/>
    <w:rsid w:val="00B94C51"/>
    <w:pPr>
      <w:spacing w:after="0" w:line="240" w:lineRule="auto"/>
    </w:pPr>
  </w:style>
  <w:style w:type="paragraph" w:customStyle="1" w:styleId="NormalVerdana">
    <w:name w:val="Normal + Verdana"/>
    <w:aliases w:val="White,Normal + Arial,10 pt"/>
    <w:basedOn w:val="Normal"/>
    <w:next w:val="CiteCorrected"/>
    <w:qFormat/>
    <w:rsid w:val="00B94C51"/>
    <w:pPr>
      <w:spacing w:after="0" w:line="240" w:lineRule="auto"/>
    </w:pPr>
  </w:style>
  <w:style w:type="paragraph" w:customStyle="1" w:styleId="cardChar1Char">
    <w:name w:val="card Char1 Char"/>
    <w:basedOn w:val="Normal"/>
    <w:next w:val="StyleLeft02"/>
    <w:qFormat/>
    <w:rsid w:val="00B94C51"/>
    <w:pPr>
      <w:spacing w:after="0" w:line="240" w:lineRule="auto"/>
    </w:pPr>
  </w:style>
  <w:style w:type="paragraph" w:customStyle="1" w:styleId="CM12">
    <w:name w:val="CM12"/>
    <w:basedOn w:val="Normal"/>
    <w:qFormat/>
    <w:rsid w:val="00B94C51"/>
    <w:pPr>
      <w:spacing w:after="0" w:line="240" w:lineRule="auto"/>
    </w:pPr>
  </w:style>
  <w:style w:type="paragraph" w:customStyle="1" w:styleId="CM44">
    <w:name w:val="CM44"/>
    <w:basedOn w:val="Normal"/>
    <w:qFormat/>
    <w:rsid w:val="00B94C51"/>
    <w:pPr>
      <w:spacing w:after="0" w:line="240" w:lineRule="auto"/>
    </w:pPr>
  </w:style>
  <w:style w:type="paragraph" w:customStyle="1" w:styleId="StrikeThrough">
    <w:name w:val="Strike Through"/>
    <w:basedOn w:val="Normal"/>
    <w:next w:val="Normal"/>
    <w:qFormat/>
    <w:rsid w:val="00B94C51"/>
    <w:pPr>
      <w:spacing w:after="0" w:line="240" w:lineRule="auto"/>
    </w:pPr>
  </w:style>
  <w:style w:type="paragraph" w:customStyle="1" w:styleId="textbodyblack">
    <w:name w:val="textbodyblack"/>
    <w:basedOn w:val="Normal"/>
    <w:next w:val="Pa5"/>
    <w:qFormat/>
    <w:rsid w:val="00B94C51"/>
    <w:pPr>
      <w:spacing w:after="0" w:line="240" w:lineRule="auto"/>
    </w:pPr>
  </w:style>
  <w:style w:type="character" w:customStyle="1" w:styleId="CiteCorrectedChar">
    <w:name w:val="Cite Corrected Char"/>
    <w:locked/>
    <w:rsid w:val="00B94C51"/>
  </w:style>
  <w:style w:type="paragraph" w:customStyle="1" w:styleId="CiteCorrected">
    <w:name w:val="Cite Corrected"/>
    <w:basedOn w:val="Normal"/>
    <w:next w:val="tagline1"/>
    <w:qFormat/>
    <w:rsid w:val="00B94C51"/>
    <w:pPr>
      <w:spacing w:after="0" w:line="240" w:lineRule="auto"/>
    </w:pPr>
  </w:style>
  <w:style w:type="paragraph" w:customStyle="1" w:styleId="StyleLeft02">
    <w:name w:val="Style Left:  0.2&quot;"/>
    <w:basedOn w:val="Normal"/>
    <w:next w:val="Block1"/>
    <w:qFormat/>
    <w:rsid w:val="00B94C51"/>
    <w:pPr>
      <w:spacing w:after="0" w:line="240" w:lineRule="auto"/>
    </w:pPr>
  </w:style>
  <w:style w:type="paragraph" w:customStyle="1" w:styleId="Hat1">
    <w:name w:val="Hat1"/>
    <w:basedOn w:val="Normal"/>
    <w:next w:val="Normal"/>
    <w:uiPriority w:val="2"/>
    <w:qFormat/>
    <w:rsid w:val="00B94C51"/>
    <w:pPr>
      <w:spacing w:after="0" w:line="240" w:lineRule="auto"/>
    </w:pPr>
  </w:style>
  <w:style w:type="paragraph" w:customStyle="1" w:styleId="post-subtitle">
    <w:name w:val="post-subtitle"/>
    <w:basedOn w:val="Normal"/>
    <w:qFormat/>
    <w:rsid w:val="00B94C51"/>
    <w:pPr>
      <w:spacing w:after="0" w:line="240" w:lineRule="auto"/>
    </w:pPr>
  </w:style>
  <w:style w:type="paragraph" w:customStyle="1" w:styleId="Pa5">
    <w:name w:val="Pa5"/>
    <w:basedOn w:val="Normal"/>
    <w:uiPriority w:val="99"/>
    <w:qFormat/>
    <w:rsid w:val="00B94C51"/>
    <w:pPr>
      <w:spacing w:after="0" w:line="240" w:lineRule="auto"/>
    </w:pPr>
  </w:style>
  <w:style w:type="paragraph" w:customStyle="1" w:styleId="Pa6">
    <w:name w:val="Pa6"/>
    <w:basedOn w:val="Normal"/>
    <w:qFormat/>
    <w:rsid w:val="00B94C51"/>
    <w:pPr>
      <w:spacing w:after="0" w:line="240" w:lineRule="auto"/>
    </w:pPr>
  </w:style>
  <w:style w:type="paragraph" w:customStyle="1" w:styleId="noindent0">
    <w:name w:val="no_indent"/>
    <w:basedOn w:val="Normal"/>
    <w:next w:val="NormalWeb3"/>
    <w:qFormat/>
    <w:rsid w:val="00B94C51"/>
    <w:pPr>
      <w:spacing w:after="0" w:line="240" w:lineRule="auto"/>
    </w:pPr>
  </w:style>
  <w:style w:type="paragraph" w:customStyle="1" w:styleId="tagline1">
    <w:name w:val="tagline"/>
    <w:basedOn w:val="Normal"/>
    <w:next w:val="cardCharCharCharCharChar"/>
    <w:qFormat/>
    <w:rsid w:val="00B94C51"/>
    <w:pPr>
      <w:spacing w:after="0" w:line="240" w:lineRule="auto"/>
    </w:pPr>
  </w:style>
  <w:style w:type="paragraph" w:customStyle="1" w:styleId="Block1">
    <w:name w:val="Block1"/>
    <w:basedOn w:val="Normal"/>
    <w:next w:val="Normal"/>
    <w:uiPriority w:val="3"/>
    <w:qFormat/>
    <w:rsid w:val="00B94C51"/>
    <w:pPr>
      <w:spacing w:after="0" w:line="240" w:lineRule="auto"/>
    </w:pPr>
  </w:style>
  <w:style w:type="paragraph" w:customStyle="1" w:styleId="TOCHeading1">
    <w:name w:val="TOC Heading1"/>
    <w:basedOn w:val="Heading1"/>
    <w:next w:val="Normal"/>
    <w:uiPriority w:val="39"/>
    <w:qFormat/>
    <w:rsid w:val="00B94C51"/>
    <w:pPr>
      <w:spacing w:before="480" w:line="240" w:lineRule="auto"/>
    </w:pPr>
  </w:style>
  <w:style w:type="paragraph" w:customStyle="1" w:styleId="NoteLevel11">
    <w:name w:val="Note Level 11"/>
    <w:basedOn w:val="Normal"/>
    <w:next w:val="HeaderFooter"/>
    <w:uiPriority w:val="99"/>
    <w:qFormat/>
    <w:rsid w:val="00B94C51"/>
    <w:pPr>
      <w:spacing w:after="0" w:line="240" w:lineRule="auto"/>
    </w:pPr>
  </w:style>
  <w:style w:type="character" w:customStyle="1" w:styleId="ReallySamllTextChar">
    <w:name w:val="ReallySamllText Char"/>
    <w:locked/>
    <w:rsid w:val="00B94C51"/>
  </w:style>
  <w:style w:type="paragraph" w:customStyle="1" w:styleId="ReallySamllText">
    <w:name w:val="ReallySamllText"/>
    <w:basedOn w:val="Normal"/>
    <w:next w:val="CardTextUnderlined"/>
    <w:autoRedefine/>
    <w:qFormat/>
    <w:rsid w:val="00B94C51"/>
    <w:pPr>
      <w:spacing w:after="0" w:line="240" w:lineRule="auto"/>
    </w:pPr>
  </w:style>
  <w:style w:type="paragraph" w:customStyle="1" w:styleId="Card6pt">
    <w:name w:val="Card 6pt"/>
    <w:basedOn w:val="Normal"/>
    <w:next w:val="HeaderDebate"/>
    <w:qFormat/>
    <w:rsid w:val="00B94C51"/>
    <w:pPr>
      <w:spacing w:after="0" w:line="240" w:lineRule="auto"/>
    </w:pPr>
  </w:style>
  <w:style w:type="paragraph" w:customStyle="1" w:styleId="NormalWeb3">
    <w:name w:val="Normal (Web)3"/>
    <w:basedOn w:val="Normal"/>
    <w:next w:val="CardTagCharChar"/>
    <w:qFormat/>
    <w:rsid w:val="00B94C51"/>
    <w:pPr>
      <w:spacing w:after="0" w:line="240" w:lineRule="auto"/>
    </w:pPr>
  </w:style>
  <w:style w:type="paragraph" w:customStyle="1" w:styleId="cardCharCharCharCharChar">
    <w:name w:val="card Char Char Char Char Char"/>
    <w:basedOn w:val="Normal"/>
    <w:next w:val="fixed"/>
    <w:qFormat/>
    <w:rsid w:val="00B94C51"/>
    <w:pPr>
      <w:spacing w:after="0" w:line="240" w:lineRule="auto"/>
    </w:pPr>
  </w:style>
  <w:style w:type="paragraph" w:customStyle="1" w:styleId="TagCiteChar2">
    <w:name w:val="Tag / Cite Char"/>
    <w:basedOn w:val="Normal"/>
    <w:next w:val="textonormal"/>
    <w:qFormat/>
    <w:rsid w:val="00B94C51"/>
    <w:pPr>
      <w:spacing w:after="0" w:line="240" w:lineRule="auto"/>
    </w:pPr>
  </w:style>
  <w:style w:type="paragraph" w:customStyle="1" w:styleId="PageNumber2">
    <w:name w:val="Page Number2"/>
    <w:basedOn w:val="Normal"/>
    <w:next w:val="Normal"/>
    <w:qFormat/>
    <w:rsid w:val="00B94C51"/>
    <w:pPr>
      <w:spacing w:after="0" w:line="240" w:lineRule="auto"/>
    </w:pPr>
  </w:style>
  <w:style w:type="paragraph" w:customStyle="1" w:styleId="HeaderFooter">
    <w:name w:val="Header &amp; Footer"/>
    <w:next w:val="ExecutiveSummarytext"/>
    <w:qFormat/>
    <w:rsid w:val="00B94C51"/>
    <w:pPr>
      <w:spacing w:after="200" w:line="276" w:lineRule="auto"/>
    </w:pPr>
    <w:rPr>
      <w:rFonts w:eastAsiaTheme="minorHAnsi"/>
      <w:sz w:val="22"/>
      <w:szCs w:val="22"/>
    </w:rPr>
  </w:style>
  <w:style w:type="paragraph" w:customStyle="1" w:styleId="CardTextSmall0">
    <w:name w:val="Card Text Small"/>
    <w:basedOn w:val="Normal"/>
    <w:qFormat/>
    <w:rsid w:val="00B94C51"/>
    <w:pPr>
      <w:spacing w:after="0" w:line="240" w:lineRule="auto"/>
    </w:pPr>
  </w:style>
  <w:style w:type="paragraph" w:customStyle="1" w:styleId="CardTextUnderlined">
    <w:name w:val="Card Text Underlined"/>
    <w:basedOn w:val="Normal"/>
    <w:next w:val="NormalUnderline"/>
    <w:qFormat/>
    <w:rsid w:val="00B94C51"/>
    <w:pPr>
      <w:spacing w:after="0" w:line="240" w:lineRule="auto"/>
    </w:pPr>
  </w:style>
  <w:style w:type="paragraph" w:customStyle="1" w:styleId="HeaderDebate">
    <w:name w:val="Header Debate"/>
    <w:basedOn w:val="Normal"/>
    <w:next w:val="byline1"/>
    <w:qFormat/>
    <w:rsid w:val="00B94C51"/>
    <w:pPr>
      <w:spacing w:after="0" w:line="240" w:lineRule="auto"/>
    </w:pPr>
  </w:style>
  <w:style w:type="paragraph" w:customStyle="1" w:styleId="NormalWeb1">
    <w:name w:val="Normal (Web)1"/>
    <w:basedOn w:val="Normal"/>
    <w:next w:val="PlaceholderText1"/>
    <w:qFormat/>
    <w:rsid w:val="00B94C51"/>
    <w:pPr>
      <w:spacing w:after="0" w:line="240" w:lineRule="auto"/>
    </w:pPr>
  </w:style>
  <w:style w:type="paragraph" w:customStyle="1" w:styleId="CardTagCharChar">
    <w:name w:val="Card Tag Char Char"/>
    <w:basedOn w:val="Normal"/>
    <w:next w:val="NoteLevel31"/>
    <w:qFormat/>
    <w:rsid w:val="00B94C51"/>
    <w:pPr>
      <w:spacing w:after="0" w:line="240" w:lineRule="auto"/>
    </w:pPr>
  </w:style>
  <w:style w:type="paragraph" w:customStyle="1" w:styleId="fixed">
    <w:name w:val="fixed"/>
    <w:basedOn w:val="Normal"/>
    <w:next w:val="NoteLevel41"/>
    <w:qFormat/>
    <w:rsid w:val="00B94C51"/>
    <w:pPr>
      <w:spacing w:after="0" w:line="240" w:lineRule="auto"/>
    </w:pPr>
  </w:style>
  <w:style w:type="paragraph" w:customStyle="1" w:styleId="textonormal">
    <w:name w:val="textonormal"/>
    <w:basedOn w:val="Normal"/>
    <w:next w:val="NoteLevel51"/>
    <w:qFormat/>
    <w:rsid w:val="00B94C51"/>
    <w:pPr>
      <w:spacing w:after="0" w:line="240" w:lineRule="auto"/>
    </w:pPr>
  </w:style>
  <w:style w:type="paragraph" w:customStyle="1" w:styleId="Subtitle10">
    <w:name w:val="Subtitle1"/>
    <w:basedOn w:val="Normal"/>
    <w:next w:val="NoteLevel61"/>
    <w:qFormat/>
    <w:rsid w:val="00B94C51"/>
    <w:pPr>
      <w:spacing w:after="0" w:line="240" w:lineRule="auto"/>
    </w:pPr>
  </w:style>
  <w:style w:type="paragraph" w:customStyle="1" w:styleId="ExecutiveSummarytext">
    <w:name w:val="Executive Summary text"/>
    <w:basedOn w:val="Normal"/>
    <w:next w:val="Normal"/>
    <w:qFormat/>
    <w:rsid w:val="00B94C51"/>
    <w:pPr>
      <w:spacing w:after="0" w:line="240" w:lineRule="auto"/>
    </w:pPr>
  </w:style>
  <w:style w:type="character" w:customStyle="1" w:styleId="NormalUnderlineChar1">
    <w:name w:val="Normal Underline Char1"/>
    <w:locked/>
    <w:rsid w:val="00B94C51"/>
  </w:style>
  <w:style w:type="paragraph" w:customStyle="1" w:styleId="NormalUnderline">
    <w:name w:val="Normal Underline"/>
    <w:basedOn w:val="Normal"/>
    <w:next w:val="NoteLevel91"/>
    <w:qFormat/>
    <w:rsid w:val="00B94C51"/>
    <w:pPr>
      <w:spacing w:after="0" w:line="240" w:lineRule="auto"/>
    </w:pPr>
  </w:style>
  <w:style w:type="paragraph" w:customStyle="1" w:styleId="byline1">
    <w:name w:val="byline1"/>
    <w:basedOn w:val="Normal"/>
    <w:qFormat/>
    <w:rsid w:val="00B94C51"/>
    <w:pPr>
      <w:spacing w:after="0" w:line="240" w:lineRule="auto"/>
    </w:pPr>
  </w:style>
  <w:style w:type="paragraph" w:customStyle="1" w:styleId="PlaceholderText1">
    <w:name w:val="Placeholder Text1"/>
    <w:basedOn w:val="Normal"/>
    <w:next w:val="ImportantText"/>
    <w:qFormat/>
    <w:rsid w:val="00B94C51"/>
    <w:pPr>
      <w:spacing w:after="0" w:line="240" w:lineRule="auto"/>
    </w:pPr>
  </w:style>
  <w:style w:type="paragraph" w:customStyle="1" w:styleId="NoteLevel31">
    <w:name w:val="Note Level 31"/>
    <w:basedOn w:val="Normal"/>
    <w:qFormat/>
    <w:rsid w:val="00B94C51"/>
    <w:pPr>
      <w:spacing w:after="0" w:line="240" w:lineRule="auto"/>
    </w:pPr>
  </w:style>
  <w:style w:type="paragraph" w:customStyle="1" w:styleId="NoteLevel41">
    <w:name w:val="Note Level 41"/>
    <w:basedOn w:val="Normal"/>
    <w:next w:val="StyleBodyText11ptBlackUnderline"/>
    <w:qFormat/>
    <w:rsid w:val="00B94C51"/>
    <w:pPr>
      <w:spacing w:after="0" w:line="240" w:lineRule="auto"/>
    </w:pPr>
  </w:style>
  <w:style w:type="paragraph" w:customStyle="1" w:styleId="NoteLevel51">
    <w:name w:val="Note Level 51"/>
    <w:basedOn w:val="Normal"/>
    <w:qFormat/>
    <w:rsid w:val="00B94C51"/>
    <w:pPr>
      <w:spacing w:after="0" w:line="240" w:lineRule="auto"/>
    </w:pPr>
  </w:style>
  <w:style w:type="paragraph" w:customStyle="1" w:styleId="NoteLevel61">
    <w:name w:val="Note Level 61"/>
    <w:basedOn w:val="Normal"/>
    <w:next w:val="StyleBodyText11ptBoldBlack"/>
    <w:qFormat/>
    <w:rsid w:val="00B94C51"/>
    <w:pPr>
      <w:spacing w:after="0" w:line="240" w:lineRule="auto"/>
    </w:pPr>
  </w:style>
  <w:style w:type="paragraph" w:customStyle="1" w:styleId="NoteLevel71">
    <w:name w:val="Note Level 71"/>
    <w:basedOn w:val="Normal"/>
    <w:qFormat/>
    <w:rsid w:val="00B94C51"/>
    <w:pPr>
      <w:spacing w:after="0" w:line="240" w:lineRule="auto"/>
    </w:pPr>
  </w:style>
  <w:style w:type="paragraph" w:customStyle="1" w:styleId="NoteLevel81">
    <w:name w:val="Note Level 81"/>
    <w:basedOn w:val="Normal"/>
    <w:next w:val="StyletinyBold"/>
    <w:qFormat/>
    <w:rsid w:val="00B94C51"/>
    <w:pPr>
      <w:spacing w:after="0" w:line="240" w:lineRule="auto"/>
    </w:pPr>
  </w:style>
  <w:style w:type="paragraph" w:customStyle="1" w:styleId="NoteLevel91">
    <w:name w:val="Note Level 91"/>
    <w:basedOn w:val="Normal"/>
    <w:qFormat/>
    <w:rsid w:val="00B94C51"/>
    <w:pPr>
      <w:spacing w:after="0" w:line="240" w:lineRule="auto"/>
    </w:pPr>
  </w:style>
  <w:style w:type="character" w:customStyle="1" w:styleId="ImportantTextChar">
    <w:name w:val="Important Text Char"/>
    <w:locked/>
    <w:rsid w:val="00B94C51"/>
  </w:style>
  <w:style w:type="paragraph" w:customStyle="1" w:styleId="ImportantText">
    <w:name w:val="Important Text"/>
    <w:basedOn w:val="Normal"/>
    <w:next w:val="Normal"/>
    <w:qFormat/>
    <w:rsid w:val="00B94C51"/>
    <w:pPr>
      <w:spacing w:after="0" w:line="240" w:lineRule="auto"/>
    </w:pPr>
  </w:style>
  <w:style w:type="character" w:customStyle="1" w:styleId="StyleBodyText11ptBlackUnderlineChar">
    <w:name w:val="Style Body Text + 11 pt Black Underline Char"/>
    <w:locked/>
    <w:rsid w:val="00B94C51"/>
  </w:style>
  <w:style w:type="paragraph" w:customStyle="1" w:styleId="StyleBodyText11ptBlackUnderline">
    <w:name w:val="Style Body Text + 11 pt Black Underline"/>
    <w:basedOn w:val="Normal"/>
    <w:next w:val="ListContents"/>
    <w:qFormat/>
    <w:rsid w:val="00B94C51"/>
    <w:pPr>
      <w:spacing w:after="0" w:line="240" w:lineRule="auto"/>
    </w:pPr>
  </w:style>
  <w:style w:type="character" w:customStyle="1" w:styleId="StyleBodyText11ptBoldBlackChar">
    <w:name w:val="Style Body Text + 11 pt Bold Black Char"/>
    <w:locked/>
    <w:rsid w:val="00B94C51"/>
  </w:style>
  <w:style w:type="paragraph" w:customStyle="1" w:styleId="StyleBodyText11ptBoldBlack">
    <w:name w:val="Style Body Text + 11 pt Bold Black"/>
    <w:basedOn w:val="Normal"/>
    <w:next w:val="StyleListContents11ptCustomColorRGB353132Underline"/>
    <w:qFormat/>
    <w:rsid w:val="00B94C51"/>
    <w:pPr>
      <w:spacing w:after="0" w:line="240" w:lineRule="auto"/>
    </w:pPr>
  </w:style>
  <w:style w:type="character" w:customStyle="1" w:styleId="StyletinyBoldChar">
    <w:name w:val="Style tiny + Bold Char"/>
    <w:locked/>
    <w:rsid w:val="00B94C51"/>
  </w:style>
  <w:style w:type="paragraph" w:customStyle="1" w:styleId="StyletinyBold">
    <w:name w:val="Style tiny + Bold"/>
    <w:basedOn w:val="TagF3"/>
    <w:qFormat/>
    <w:rsid w:val="00B94C51"/>
  </w:style>
  <w:style w:type="character" w:customStyle="1" w:styleId="Heading5SizeDownChar">
    <w:name w:val="Heading 5 Size Down Char"/>
    <w:locked/>
    <w:rsid w:val="00B94C51"/>
  </w:style>
  <w:style w:type="character" w:customStyle="1" w:styleId="Normal2BoldChar">
    <w:name w:val="Normal2 + Bold Char"/>
    <w:locked/>
    <w:rsid w:val="00B94C51"/>
  </w:style>
  <w:style w:type="paragraph" w:customStyle="1" w:styleId="Normal2Bold">
    <w:name w:val="Normal2 + Bold"/>
    <w:basedOn w:val="Normal"/>
    <w:next w:val="Unimportant"/>
    <w:qFormat/>
    <w:rsid w:val="00B94C51"/>
    <w:pPr>
      <w:spacing w:after="0" w:line="240" w:lineRule="auto"/>
    </w:pPr>
  </w:style>
  <w:style w:type="character" w:customStyle="1" w:styleId="ListContentsChar">
    <w:name w:val="List Contents Char"/>
    <w:locked/>
    <w:rsid w:val="00B94C51"/>
  </w:style>
  <w:style w:type="paragraph" w:customStyle="1" w:styleId="ListContents">
    <w:name w:val="List Contents"/>
    <w:basedOn w:val="Normal"/>
    <w:next w:val="Ununderlined"/>
    <w:qFormat/>
    <w:rsid w:val="00B94C51"/>
    <w:pPr>
      <w:spacing w:after="0" w:line="240" w:lineRule="auto"/>
    </w:pPr>
  </w:style>
  <w:style w:type="character" w:customStyle="1" w:styleId="StyleListContents11ptCustomColorRGB353132UnderlineChar">
    <w:name w:val="Style List Contents + 11 pt Custom Color(RGB(353132)) Underline Char"/>
    <w:locked/>
    <w:rsid w:val="00B94C51"/>
  </w:style>
  <w:style w:type="paragraph" w:customStyle="1" w:styleId="StyleListContents11ptCustomColorRGB353132Underline">
    <w:name w:val="Style List Contents + 11 pt Custom Color(RGB(353132)) Underline"/>
    <w:basedOn w:val="Ununderlined"/>
    <w:qFormat/>
    <w:rsid w:val="00B94C51"/>
  </w:style>
  <w:style w:type="character" w:customStyle="1" w:styleId="StyleCards12ptThickunderlineChar2">
    <w:name w:val="Style Cards + 12 pt Thick underline Char2"/>
    <w:locked/>
    <w:rsid w:val="00B94C51"/>
  </w:style>
  <w:style w:type="paragraph" w:customStyle="1" w:styleId="StyleCards12ptThickunderline">
    <w:name w:val="Style Cards + 12 pt Thick underline"/>
    <w:basedOn w:val="Normal"/>
    <w:qFormat/>
    <w:rsid w:val="00B94C51"/>
    <w:pPr>
      <w:spacing w:after="0" w:line="240" w:lineRule="auto"/>
    </w:pPr>
  </w:style>
  <w:style w:type="character" w:customStyle="1" w:styleId="UnimportantCharChar">
    <w:name w:val="Unimportant Char Char"/>
    <w:locked/>
    <w:rsid w:val="00B94C51"/>
  </w:style>
  <w:style w:type="paragraph" w:customStyle="1" w:styleId="Unimportant">
    <w:name w:val="Unimportant"/>
    <w:basedOn w:val="Normal"/>
    <w:next w:val="DebateCite"/>
    <w:qFormat/>
    <w:rsid w:val="00B94C51"/>
    <w:pPr>
      <w:spacing w:after="0" w:line="240" w:lineRule="auto"/>
    </w:pPr>
  </w:style>
  <w:style w:type="character" w:customStyle="1" w:styleId="UnunderlinedChar">
    <w:name w:val="Ununderlined Char"/>
    <w:locked/>
    <w:rsid w:val="00B94C51"/>
  </w:style>
  <w:style w:type="paragraph" w:customStyle="1" w:styleId="Ununderlined">
    <w:name w:val="Ununderlined"/>
    <w:basedOn w:val="Normal"/>
    <w:next w:val="PreformattedText"/>
    <w:qFormat/>
    <w:rsid w:val="00B94C51"/>
    <w:pPr>
      <w:spacing w:after="0" w:line="240" w:lineRule="auto"/>
    </w:pPr>
  </w:style>
  <w:style w:type="paragraph" w:customStyle="1" w:styleId="StyleHeading1Justified">
    <w:name w:val="Style Heading 1 + Justified"/>
    <w:basedOn w:val="Normal"/>
    <w:next w:val="Normal"/>
    <w:qFormat/>
    <w:rsid w:val="00B94C51"/>
    <w:pPr>
      <w:spacing w:after="0" w:line="240" w:lineRule="auto"/>
    </w:pPr>
  </w:style>
  <w:style w:type="character" w:customStyle="1" w:styleId="textunderlineChar0">
    <w:name w:val="text underline Char"/>
    <w:locked/>
    <w:rsid w:val="00B94C51"/>
  </w:style>
  <w:style w:type="paragraph" w:customStyle="1" w:styleId="textunderline0">
    <w:name w:val="text underline"/>
    <w:basedOn w:val="Normal"/>
    <w:next w:val="Heading4Cite"/>
    <w:autoRedefine/>
    <w:qFormat/>
    <w:rsid w:val="00B94C51"/>
    <w:pPr>
      <w:spacing w:after="0" w:line="240" w:lineRule="auto"/>
    </w:pPr>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B94C51"/>
  </w:style>
  <w:style w:type="paragraph" w:customStyle="1" w:styleId="DebateTag">
    <w:name w:val="Debate Tag"/>
    <w:basedOn w:val="Normal"/>
    <w:autoRedefine/>
    <w:qFormat/>
    <w:rsid w:val="00B94C51"/>
    <w:pPr>
      <w:spacing w:after="0" w:line="240" w:lineRule="auto"/>
    </w:pPr>
  </w:style>
  <w:style w:type="paragraph" w:customStyle="1" w:styleId="DebateCite">
    <w:name w:val="Debate Cite"/>
    <w:basedOn w:val="Normal"/>
    <w:next w:val="Normaltag"/>
    <w:autoRedefine/>
    <w:qFormat/>
    <w:rsid w:val="00B94C51"/>
    <w:pPr>
      <w:spacing w:after="0" w:line="240" w:lineRule="auto"/>
    </w:pPr>
  </w:style>
  <w:style w:type="paragraph" w:customStyle="1" w:styleId="PreformattedText">
    <w:name w:val="Preformatted Text"/>
    <w:basedOn w:val="Normal"/>
    <w:next w:val="Cardnon-underlined"/>
    <w:qFormat/>
    <w:rsid w:val="00B94C51"/>
    <w:pPr>
      <w:spacing w:after="0" w:line="240" w:lineRule="auto"/>
    </w:pPr>
  </w:style>
  <w:style w:type="paragraph" w:customStyle="1" w:styleId="MaggieTag">
    <w:name w:val="MaggieTag"/>
    <w:basedOn w:val="Heading2"/>
    <w:next w:val="BlockTitle4"/>
    <w:qFormat/>
    <w:rsid w:val="00B94C51"/>
    <w:pPr>
      <w:spacing w:before="480" w:line="240" w:lineRule="auto"/>
    </w:pPr>
  </w:style>
  <w:style w:type="paragraph" w:customStyle="1" w:styleId="4">
    <w:name w:val="4"/>
    <w:basedOn w:val="Normal"/>
    <w:next w:val="DottedUnderline0"/>
    <w:qFormat/>
    <w:rsid w:val="00B94C51"/>
    <w:pPr>
      <w:spacing w:after="0" w:line="240" w:lineRule="auto"/>
    </w:pPr>
  </w:style>
  <w:style w:type="character" w:customStyle="1" w:styleId="Cardnon-underlinedChar">
    <w:name w:val="Card non-underlined Char"/>
    <w:locked/>
    <w:rsid w:val="00B94C51"/>
  </w:style>
  <w:style w:type="paragraph" w:customStyle="1" w:styleId="BlockTitle4">
    <w:name w:val="%Block Title"/>
    <w:basedOn w:val="Heading1"/>
    <w:next w:val="PageNumber4"/>
    <w:qFormat/>
    <w:rsid w:val="00B94C51"/>
    <w:pPr>
      <w:spacing w:before="480" w:line="240" w:lineRule="auto"/>
    </w:pPr>
  </w:style>
  <w:style w:type="paragraph" w:customStyle="1" w:styleId="CARD0">
    <w:name w:val="CARD"/>
    <w:basedOn w:val="Normal"/>
    <w:next w:val="PageNumber5"/>
    <w:link w:val="CARDChar2"/>
    <w:qFormat/>
    <w:rsid w:val="00B94C51"/>
    <w:pPr>
      <w:spacing w:after="0" w:line="240" w:lineRule="auto"/>
    </w:pPr>
  </w:style>
  <w:style w:type="paragraph" w:customStyle="1" w:styleId="HiddenBlockHeader">
    <w:name w:val="Hidden Block Header"/>
    <w:basedOn w:val="Normal"/>
    <w:next w:val="Cardtext0"/>
    <w:link w:val="HiddenBlockHeaderChar"/>
    <w:qFormat/>
    <w:rsid w:val="00B94C51"/>
    <w:pPr>
      <w:spacing w:after="0" w:line="240" w:lineRule="auto"/>
    </w:pPr>
  </w:style>
  <w:style w:type="paragraph" w:customStyle="1" w:styleId="ThickUnderline">
    <w:name w:val="ThickUnderline"/>
    <w:qFormat/>
    <w:rsid w:val="00B94C51"/>
    <w:pPr>
      <w:spacing w:after="200" w:line="276" w:lineRule="auto"/>
    </w:pPr>
    <w:rPr>
      <w:rFonts w:eastAsiaTheme="minorHAnsi"/>
      <w:sz w:val="22"/>
      <w:szCs w:val="22"/>
    </w:rPr>
  </w:style>
  <w:style w:type="paragraph" w:customStyle="1" w:styleId="DottedUnderline0">
    <w:name w:val="DottedUnderline"/>
    <w:basedOn w:val="Normal"/>
    <w:qFormat/>
    <w:rsid w:val="00B94C51"/>
    <w:pPr>
      <w:spacing w:after="0" w:line="240" w:lineRule="auto"/>
    </w:pPr>
  </w:style>
  <w:style w:type="paragraph" w:customStyle="1" w:styleId="AAAcard">
    <w:name w:val="AAAcard"/>
    <w:basedOn w:val="Normal"/>
    <w:next w:val="citeunread"/>
    <w:link w:val="AAAcardChar"/>
    <w:qFormat/>
    <w:rsid w:val="00B94C51"/>
    <w:pPr>
      <w:spacing w:after="0" w:line="240" w:lineRule="auto"/>
    </w:pPr>
  </w:style>
  <w:style w:type="character" w:customStyle="1" w:styleId="Card-UnderlineChar">
    <w:name w:val="Card-Underline Char"/>
    <w:locked/>
    <w:rsid w:val="00B94C51"/>
  </w:style>
  <w:style w:type="paragraph" w:customStyle="1" w:styleId="Card-Underline">
    <w:name w:val="Card-Underline"/>
    <w:basedOn w:val="Normal"/>
    <w:next w:val="read"/>
    <w:qFormat/>
    <w:rsid w:val="00B94C51"/>
    <w:pPr>
      <w:spacing w:after="0" w:line="240" w:lineRule="auto"/>
    </w:pPr>
  </w:style>
  <w:style w:type="paragraph" w:customStyle="1" w:styleId="PageNumber3">
    <w:name w:val="Page Number3"/>
    <w:basedOn w:val="Normal"/>
    <w:next w:val="Normal"/>
    <w:qFormat/>
    <w:rsid w:val="00B94C51"/>
    <w:pPr>
      <w:spacing w:after="0" w:line="240" w:lineRule="auto"/>
    </w:pPr>
  </w:style>
  <w:style w:type="paragraph" w:customStyle="1" w:styleId="PageNumber4">
    <w:name w:val="Page Number4"/>
    <w:basedOn w:val="Normal"/>
    <w:next w:val="Normal"/>
    <w:qFormat/>
    <w:rsid w:val="00B94C51"/>
    <w:pPr>
      <w:spacing w:after="0" w:line="240" w:lineRule="auto"/>
    </w:pPr>
  </w:style>
  <w:style w:type="paragraph" w:customStyle="1" w:styleId="PageNumber5">
    <w:name w:val="Page Number5"/>
    <w:basedOn w:val="Normal"/>
    <w:next w:val="Normal"/>
    <w:qFormat/>
    <w:rsid w:val="00B94C51"/>
    <w:pPr>
      <w:spacing w:after="0" w:line="240" w:lineRule="auto"/>
    </w:pPr>
  </w:style>
  <w:style w:type="paragraph" w:customStyle="1" w:styleId="smalltext1">
    <w:name w:val="small text1"/>
    <w:basedOn w:val="Normal"/>
    <w:next w:val="Normal"/>
    <w:uiPriority w:val="4"/>
    <w:qFormat/>
    <w:rsid w:val="00B94C51"/>
    <w:pPr>
      <w:spacing w:after="0" w:line="240" w:lineRule="auto"/>
    </w:pPr>
  </w:style>
  <w:style w:type="character" w:customStyle="1" w:styleId="CircleChar">
    <w:name w:val="Circle Char"/>
    <w:locked/>
    <w:rsid w:val="00B94C51"/>
  </w:style>
  <w:style w:type="character" w:customStyle="1" w:styleId="citeunreadChar">
    <w:name w:val="cite unread Char"/>
    <w:locked/>
    <w:rsid w:val="00B94C51"/>
  </w:style>
  <w:style w:type="paragraph" w:customStyle="1" w:styleId="citeunread">
    <w:name w:val="cite unread"/>
    <w:basedOn w:val="Normal"/>
    <w:next w:val="StyleStyle16pt"/>
    <w:qFormat/>
    <w:rsid w:val="00B94C51"/>
    <w:pPr>
      <w:spacing w:after="0" w:line="240" w:lineRule="auto"/>
    </w:pPr>
  </w:style>
  <w:style w:type="character" w:customStyle="1" w:styleId="readCharChar">
    <w:name w:val="read Char Char"/>
    <w:locked/>
    <w:rsid w:val="00B94C51"/>
  </w:style>
  <w:style w:type="paragraph" w:customStyle="1" w:styleId="read">
    <w:name w:val="read"/>
    <w:basedOn w:val="Normal"/>
    <w:next w:val="Normal"/>
    <w:qFormat/>
    <w:rsid w:val="00B94C51"/>
    <w:pPr>
      <w:spacing w:after="0" w:line="240" w:lineRule="auto"/>
    </w:pPr>
  </w:style>
  <w:style w:type="paragraph" w:customStyle="1" w:styleId="CiteReal0">
    <w:name w:val="Cite Real"/>
    <w:basedOn w:val="Normal"/>
    <w:next w:val="Normal"/>
    <w:qFormat/>
    <w:rsid w:val="00B94C51"/>
    <w:pPr>
      <w:spacing w:after="0" w:line="240" w:lineRule="auto"/>
    </w:pPr>
  </w:style>
  <w:style w:type="paragraph" w:customStyle="1" w:styleId="PageNumber6">
    <w:name w:val="Page Number6"/>
    <w:basedOn w:val="Normal"/>
    <w:next w:val="Normal"/>
    <w:qFormat/>
    <w:rsid w:val="00B94C51"/>
    <w:pPr>
      <w:spacing w:after="0" w:line="240" w:lineRule="auto"/>
    </w:pPr>
  </w:style>
  <w:style w:type="paragraph" w:customStyle="1" w:styleId="lastupdated">
    <w:name w:val="lastupdated"/>
    <w:basedOn w:val="Normal"/>
    <w:next w:val="Subtitle2"/>
    <w:qFormat/>
    <w:rsid w:val="00B94C51"/>
    <w:pPr>
      <w:spacing w:after="0" w:line="240" w:lineRule="auto"/>
    </w:pPr>
  </w:style>
  <w:style w:type="paragraph" w:customStyle="1" w:styleId="hn-byline">
    <w:name w:val="hn-byline"/>
    <w:basedOn w:val="Normal"/>
    <w:next w:val="bodyintro"/>
    <w:qFormat/>
    <w:rsid w:val="00B94C51"/>
    <w:pPr>
      <w:spacing w:after="0" w:line="240" w:lineRule="auto"/>
    </w:pPr>
  </w:style>
  <w:style w:type="paragraph" w:customStyle="1" w:styleId="articleinfo">
    <w:name w:val="articleinfo"/>
    <w:basedOn w:val="Normal"/>
    <w:next w:val="indent"/>
    <w:qFormat/>
    <w:rsid w:val="00B94C51"/>
    <w:pPr>
      <w:spacing w:after="0" w:line="240" w:lineRule="auto"/>
    </w:pPr>
  </w:style>
  <w:style w:type="character" w:customStyle="1" w:styleId="StyleStyle16ptChar">
    <w:name w:val="Style Style1 + 6 pt Char"/>
    <w:locked/>
    <w:rsid w:val="00B94C51"/>
  </w:style>
  <w:style w:type="paragraph" w:customStyle="1" w:styleId="StyleStyle16pt">
    <w:name w:val="Style Style1 + 6 pt"/>
    <w:basedOn w:val="Normal"/>
    <w:qFormat/>
    <w:rsid w:val="00B94C51"/>
    <w:pPr>
      <w:spacing w:after="0" w:line="240" w:lineRule="auto"/>
    </w:pPr>
  </w:style>
  <w:style w:type="paragraph" w:customStyle="1" w:styleId="PageNumber7">
    <w:name w:val="Page Number7"/>
    <w:basedOn w:val="Normal"/>
    <w:next w:val="Normal"/>
    <w:qFormat/>
    <w:rsid w:val="00B94C51"/>
    <w:pPr>
      <w:spacing w:after="0" w:line="240" w:lineRule="auto"/>
    </w:pPr>
  </w:style>
  <w:style w:type="paragraph" w:customStyle="1" w:styleId="OmniPage4">
    <w:name w:val="OmniPage #4"/>
    <w:basedOn w:val="Normal"/>
    <w:qFormat/>
    <w:rsid w:val="00B94C51"/>
    <w:pPr>
      <w:spacing w:after="0" w:line="240" w:lineRule="auto"/>
    </w:pPr>
  </w:style>
  <w:style w:type="paragraph" w:customStyle="1" w:styleId="OmniPage10">
    <w:name w:val="OmniPage #10"/>
    <w:basedOn w:val="Normal"/>
    <w:qFormat/>
    <w:rsid w:val="00B94C51"/>
    <w:pPr>
      <w:spacing w:after="0" w:line="240" w:lineRule="auto"/>
    </w:pPr>
  </w:style>
  <w:style w:type="paragraph" w:customStyle="1" w:styleId="PageNumber8">
    <w:name w:val="Page Number8"/>
    <w:basedOn w:val="Normal"/>
    <w:next w:val="Normal"/>
    <w:uiPriority w:val="99"/>
    <w:qFormat/>
    <w:rsid w:val="00B94C51"/>
    <w:pPr>
      <w:spacing w:after="0" w:line="240" w:lineRule="auto"/>
    </w:pPr>
  </w:style>
  <w:style w:type="paragraph" w:customStyle="1" w:styleId="Subtitle2">
    <w:name w:val="Subtitle2"/>
    <w:basedOn w:val="Normal"/>
    <w:qFormat/>
    <w:rsid w:val="00B94C51"/>
    <w:pPr>
      <w:spacing w:after="0" w:line="240" w:lineRule="auto"/>
    </w:pPr>
  </w:style>
  <w:style w:type="paragraph" w:customStyle="1" w:styleId="bodyintro">
    <w:name w:val="bodyintro"/>
    <w:basedOn w:val="Normal"/>
    <w:uiPriority w:val="99"/>
    <w:qFormat/>
    <w:rsid w:val="00B94C51"/>
    <w:pPr>
      <w:spacing w:after="0" w:line="240" w:lineRule="auto"/>
    </w:pPr>
  </w:style>
  <w:style w:type="paragraph" w:customStyle="1" w:styleId="indent">
    <w:name w:val="indent"/>
    <w:basedOn w:val="Normal"/>
    <w:qFormat/>
    <w:rsid w:val="00B94C51"/>
    <w:pPr>
      <w:spacing w:after="0" w:line="240" w:lineRule="auto"/>
    </w:pPr>
  </w:style>
  <w:style w:type="paragraph" w:customStyle="1" w:styleId="center">
    <w:name w:val="center"/>
    <w:basedOn w:val="Normal"/>
    <w:qFormat/>
    <w:rsid w:val="00B94C51"/>
    <w:pPr>
      <w:spacing w:after="0" w:line="240" w:lineRule="auto"/>
    </w:pPr>
  </w:style>
  <w:style w:type="character" w:customStyle="1" w:styleId="tagChar2">
    <w:name w:val="tag Char2"/>
    <w:qFormat/>
    <w:rsid w:val="00B94C51"/>
  </w:style>
  <w:style w:type="character" w:customStyle="1" w:styleId="cardchar00">
    <w:name w:val="cardchar0"/>
    <w:basedOn w:val="DefaultParagraphFont"/>
    <w:rsid w:val="00B94C51"/>
  </w:style>
  <w:style w:type="character" w:customStyle="1" w:styleId="UnderlineNon-bold">
    <w:name w:val="Underline Non - bold"/>
    <w:rsid w:val="00B94C51"/>
  </w:style>
  <w:style w:type="character" w:customStyle="1" w:styleId="UnderlineBold0">
    <w:name w:val="Underline Bold"/>
    <w:uiPriority w:val="6"/>
    <w:qFormat/>
    <w:rsid w:val="00B94C51"/>
  </w:style>
  <w:style w:type="character" w:customStyle="1" w:styleId="Heading5Char2">
    <w:name w:val="Heading 5 Char2"/>
    <w:rsid w:val="00B94C51"/>
  </w:style>
  <w:style w:type="character" w:customStyle="1" w:styleId="underlinechar3">
    <w:name w:val="underlinechar"/>
    <w:rsid w:val="00B94C51"/>
  </w:style>
  <w:style w:type="character" w:customStyle="1" w:styleId="authordate2">
    <w:name w:val="authordate"/>
    <w:rsid w:val="00B94C51"/>
  </w:style>
  <w:style w:type="character" w:customStyle="1" w:styleId="underline4">
    <w:name w:val="%underline"/>
    <w:qFormat/>
    <w:rsid w:val="00B94C51"/>
  </w:style>
  <w:style w:type="character" w:customStyle="1" w:styleId="AUNDERLINE0">
    <w:name w:val="AUNDERLINE"/>
    <w:qFormat/>
    <w:rsid w:val="00B94C51"/>
  </w:style>
  <w:style w:type="character" w:customStyle="1" w:styleId="slug-doi">
    <w:name w:val="slug-doi"/>
    <w:basedOn w:val="DefaultParagraphFont"/>
    <w:rsid w:val="00B94C51"/>
  </w:style>
  <w:style w:type="character" w:customStyle="1" w:styleId="af">
    <w:name w:val="af"/>
    <w:basedOn w:val="DefaultParagraphFont"/>
    <w:rsid w:val="00B94C51"/>
  </w:style>
  <w:style w:type="character" w:customStyle="1" w:styleId="ab">
    <w:name w:val="ab"/>
    <w:basedOn w:val="DefaultParagraphFont"/>
    <w:rsid w:val="00B94C51"/>
  </w:style>
  <w:style w:type="character" w:customStyle="1" w:styleId="em">
    <w:name w:val="em"/>
    <w:basedOn w:val="DefaultParagraphFont"/>
    <w:rsid w:val="00B94C51"/>
  </w:style>
  <w:style w:type="character" w:customStyle="1" w:styleId="au">
    <w:name w:val="au"/>
    <w:basedOn w:val="DefaultParagraphFont"/>
    <w:rsid w:val="00B94C51"/>
  </w:style>
  <w:style w:type="character" w:customStyle="1" w:styleId="ti">
    <w:name w:val="ti"/>
    <w:basedOn w:val="DefaultParagraphFont"/>
    <w:rsid w:val="00B94C51"/>
  </w:style>
  <w:style w:type="character" w:customStyle="1" w:styleId="subheadblue">
    <w:name w:val="subhead_blue"/>
    <w:basedOn w:val="DefaultParagraphFont"/>
    <w:rsid w:val="00B94C51"/>
  </w:style>
  <w:style w:type="character" w:customStyle="1" w:styleId="affiliation">
    <w:name w:val="affiliation"/>
    <w:basedOn w:val="DefaultParagraphFont"/>
    <w:rsid w:val="00B94C51"/>
  </w:style>
  <w:style w:type="character" w:customStyle="1" w:styleId="slug-doi-wrapper">
    <w:name w:val="slug-doi-wrapper"/>
    <w:basedOn w:val="DefaultParagraphFont"/>
    <w:rsid w:val="00B94C51"/>
  </w:style>
  <w:style w:type="character" w:customStyle="1" w:styleId="slug-metadata-noteahead-of-print">
    <w:name w:val="slug-metadata-note ahead-of-print"/>
    <w:basedOn w:val="DefaultParagraphFont"/>
    <w:rsid w:val="00B94C51"/>
  </w:style>
  <w:style w:type="character" w:customStyle="1" w:styleId="slug-ahead-of-print-date">
    <w:name w:val="slug-ahead-of-print-date"/>
    <w:basedOn w:val="DefaultParagraphFont"/>
    <w:rsid w:val="00B94C51"/>
  </w:style>
  <w:style w:type="character" w:customStyle="1" w:styleId="medium-bold">
    <w:name w:val="medium-bold"/>
    <w:basedOn w:val="DefaultParagraphFont"/>
    <w:rsid w:val="00B94C51"/>
  </w:style>
  <w:style w:type="character" w:customStyle="1" w:styleId="updated-short-citation">
    <w:name w:val="updated-short-citation"/>
    <w:basedOn w:val="DefaultParagraphFont"/>
    <w:rsid w:val="00B94C51"/>
  </w:style>
  <w:style w:type="character" w:customStyle="1" w:styleId="TagCharChar1">
    <w:name w:val="Tag Char Char1"/>
    <w:rsid w:val="00B94C51"/>
  </w:style>
  <w:style w:type="character" w:customStyle="1" w:styleId="berief">
    <w:name w:val="berief"/>
    <w:rsid w:val="00B94C51"/>
  </w:style>
  <w:style w:type="character" w:customStyle="1" w:styleId="Brief-Smalltext">
    <w:name w:val="Brief - Small text"/>
    <w:rsid w:val="00B94C51"/>
  </w:style>
  <w:style w:type="character" w:customStyle="1" w:styleId="F8-UnderlineBold">
    <w:name w:val="F8 - Underline/Bold"/>
    <w:rsid w:val="00B94C51"/>
  </w:style>
  <w:style w:type="character" w:customStyle="1" w:styleId="Brief-Bold">
    <w:name w:val="Brief - Bold"/>
    <w:rsid w:val="00B94C51"/>
  </w:style>
  <w:style w:type="character" w:customStyle="1" w:styleId="Card-Underline0">
    <w:name w:val="Card - Underline"/>
    <w:rsid w:val="00B94C51"/>
  </w:style>
  <w:style w:type="character" w:customStyle="1" w:styleId="beriefunderline">
    <w:name w:val="berief = underline"/>
    <w:rsid w:val="00B94C51"/>
  </w:style>
  <w:style w:type="character" w:customStyle="1" w:styleId="BoldText10pt">
    <w:name w:val="Bold Text 10 pt"/>
    <w:rsid w:val="00B94C51"/>
  </w:style>
  <w:style w:type="character" w:customStyle="1" w:styleId="eoeaheader">
    <w:name w:val="eoea_header"/>
    <w:basedOn w:val="DefaultParagraphFont"/>
    <w:rsid w:val="00B94C51"/>
  </w:style>
  <w:style w:type="character" w:customStyle="1" w:styleId="SC4208902">
    <w:name w:val="SC.4.208902"/>
    <w:rsid w:val="00B94C51"/>
  </w:style>
  <w:style w:type="character" w:customStyle="1" w:styleId="SC4208915">
    <w:name w:val="SC.4.208915"/>
    <w:rsid w:val="00B94C51"/>
  </w:style>
  <w:style w:type="character" w:customStyle="1" w:styleId="SC273764">
    <w:name w:val="SC.2.73764"/>
    <w:rsid w:val="00B94C51"/>
  </w:style>
  <w:style w:type="character" w:customStyle="1" w:styleId="SC273779">
    <w:name w:val="SC.2.73779"/>
    <w:rsid w:val="00B94C51"/>
  </w:style>
  <w:style w:type="character" w:customStyle="1" w:styleId="SC273763">
    <w:name w:val="SC.2.73763"/>
    <w:rsid w:val="00B94C51"/>
  </w:style>
  <w:style w:type="character" w:customStyle="1" w:styleId="SC4208910">
    <w:name w:val="SC.4.208910"/>
    <w:rsid w:val="00B94C51"/>
  </w:style>
  <w:style w:type="character" w:customStyle="1" w:styleId="SC4208911">
    <w:name w:val="SC.4.208911"/>
    <w:rsid w:val="00B94C51"/>
  </w:style>
  <w:style w:type="character" w:customStyle="1" w:styleId="articlesubtitle">
    <w:name w:val="article_sub_title"/>
    <w:basedOn w:val="DefaultParagraphFont"/>
    <w:rsid w:val="00B94C51"/>
  </w:style>
  <w:style w:type="character" w:customStyle="1" w:styleId="newsdate2">
    <w:name w:val="news_date2"/>
    <w:basedOn w:val="DefaultParagraphFont"/>
    <w:rsid w:val="00B94C51"/>
  </w:style>
  <w:style w:type="character" w:customStyle="1" w:styleId="readarticleheader">
    <w:name w:val="readarticleheader"/>
    <w:basedOn w:val="DefaultParagraphFont"/>
    <w:rsid w:val="00B94C51"/>
  </w:style>
  <w:style w:type="character" w:customStyle="1" w:styleId="char">
    <w:name w:val="char"/>
    <w:basedOn w:val="DefaultParagraphFont"/>
    <w:rsid w:val="00B94C51"/>
  </w:style>
  <w:style w:type="character" w:customStyle="1" w:styleId="hdr">
    <w:name w:val="hdr"/>
    <w:basedOn w:val="DefaultParagraphFont"/>
    <w:rsid w:val="00B94C51"/>
  </w:style>
  <w:style w:type="character" w:customStyle="1" w:styleId="bolding1">
    <w:name w:val="bolding1"/>
    <w:rsid w:val="00B94C51"/>
  </w:style>
  <w:style w:type="character" w:customStyle="1" w:styleId="bookoptions1">
    <w:name w:val="book_options1"/>
    <w:rsid w:val="00B94C51"/>
  </w:style>
  <w:style w:type="character" w:customStyle="1" w:styleId="descriptionblock">
    <w:name w:val="description block"/>
    <w:basedOn w:val="DefaultParagraphFont"/>
    <w:rsid w:val="00B94C51"/>
  </w:style>
  <w:style w:type="character" w:customStyle="1" w:styleId="detailsboxblock">
    <w:name w:val="detailsbox block"/>
    <w:basedOn w:val="DefaultParagraphFont"/>
    <w:rsid w:val="00B94C51"/>
  </w:style>
  <w:style w:type="character" w:customStyle="1" w:styleId="CardTextUnderlinedChar">
    <w:name w:val="Card Text Underlined Char"/>
    <w:rsid w:val="00B94C51"/>
  </w:style>
  <w:style w:type="character" w:customStyle="1" w:styleId="cardtextsmallChar">
    <w:name w:val="card text small Char"/>
    <w:rsid w:val="00B94C51"/>
  </w:style>
  <w:style w:type="character" w:customStyle="1" w:styleId="countrytitle1">
    <w:name w:val="countrytitle1"/>
    <w:rsid w:val="00B94C51"/>
  </w:style>
  <w:style w:type="character" w:customStyle="1" w:styleId="storyheader1">
    <w:name w:val="storyheader1"/>
    <w:rsid w:val="00B94C51"/>
  </w:style>
  <w:style w:type="character" w:customStyle="1" w:styleId="cardunderlinedChar1">
    <w:name w:val="card underlined Char"/>
    <w:rsid w:val="00B94C51"/>
  </w:style>
  <w:style w:type="character" w:customStyle="1" w:styleId="article1">
    <w:name w:val="article1"/>
    <w:rsid w:val="00B94C51"/>
  </w:style>
  <w:style w:type="character" w:customStyle="1" w:styleId="story-posted-date1">
    <w:name w:val="story-posted-date1"/>
    <w:rsid w:val="00B94C51"/>
  </w:style>
  <w:style w:type="character" w:customStyle="1" w:styleId="Heading2CharCharCharCharCharCharCharCharCharCharCharCharCharChar">
    <w:name w:val="Heading 2 Char Char Char Char Char Char Char Char Char Char Char Char Char Char"/>
    <w:rsid w:val="00B94C51"/>
  </w:style>
  <w:style w:type="character" w:customStyle="1" w:styleId="citation1">
    <w:name w:val="citation1"/>
    <w:rsid w:val="00B94C51"/>
  </w:style>
  <w:style w:type="character" w:customStyle="1" w:styleId="hithighlite">
    <w:name w:val="hithighlite"/>
    <w:basedOn w:val="DefaultParagraphFont"/>
    <w:rsid w:val="00B94C51"/>
  </w:style>
  <w:style w:type="character" w:customStyle="1" w:styleId="articlecontent">
    <w:name w:val="articlecontent"/>
    <w:basedOn w:val="DefaultParagraphFont"/>
    <w:rsid w:val="00B94C51"/>
  </w:style>
  <w:style w:type="character" w:customStyle="1" w:styleId="fource1">
    <w:name w:val="fource1"/>
    <w:rsid w:val="00B94C51"/>
  </w:style>
  <w:style w:type="character" w:customStyle="1" w:styleId="ds">
    <w:name w:val="ds"/>
    <w:basedOn w:val="DefaultParagraphFont"/>
    <w:rsid w:val="00B94C51"/>
  </w:style>
  <w:style w:type="character" w:customStyle="1" w:styleId="MicroTextChar1">
    <w:name w:val="MicroText Char1"/>
    <w:rsid w:val="00B94C51"/>
  </w:style>
  <w:style w:type="character" w:customStyle="1" w:styleId="DefaultPara">
    <w:name w:val="Default Para"/>
    <w:rsid w:val="00B94C51"/>
  </w:style>
  <w:style w:type="character" w:customStyle="1" w:styleId="SYSHYPERTEXT">
    <w:name w:val="SYS_HYPERTEXT"/>
    <w:rsid w:val="00B94C51"/>
  </w:style>
  <w:style w:type="character" w:customStyle="1" w:styleId="BlockHeading1Char">
    <w:name w:val="Block Heading 1 Char"/>
    <w:rsid w:val="00B94C51"/>
  </w:style>
  <w:style w:type="character" w:customStyle="1" w:styleId="StyleTagTimesNewRomanChar">
    <w:name w:val="Style Tag + Times New Roman Char"/>
    <w:rsid w:val="00B94C51"/>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B94C51"/>
  </w:style>
  <w:style w:type="character" w:customStyle="1" w:styleId="StyleArialNarrow12ptBold">
    <w:name w:val="Style Arial Narrow 12 pt Bold"/>
    <w:rsid w:val="00B94C51"/>
  </w:style>
  <w:style w:type="character" w:customStyle="1" w:styleId="UnderlinedCharChar1">
    <w:name w:val="Underlined Char Char1"/>
    <w:rsid w:val="00B94C51"/>
  </w:style>
  <w:style w:type="character" w:customStyle="1" w:styleId="Heading2CharChar2">
    <w:name w:val="Heading 2 Char Char2"/>
    <w:rsid w:val="00B94C51"/>
  </w:style>
  <w:style w:type="character" w:customStyle="1" w:styleId="doctitle">
    <w:name w:val="doctitle"/>
    <w:rsid w:val="00B94C51"/>
  </w:style>
  <w:style w:type="character" w:customStyle="1" w:styleId="cardtext-underlined0">
    <w:name w:val="card text- underlined"/>
    <w:rsid w:val="00B94C51"/>
  </w:style>
  <w:style w:type="character" w:customStyle="1" w:styleId="Style8ptChar">
    <w:name w:val="Style 8 pt Char"/>
    <w:rsid w:val="00B94C51"/>
  </w:style>
  <w:style w:type="character" w:customStyle="1" w:styleId="message-item">
    <w:name w:val="message-item"/>
    <w:rsid w:val="00B94C51"/>
  </w:style>
  <w:style w:type="character" w:customStyle="1" w:styleId="A0">
    <w:name w:val="A0"/>
    <w:rsid w:val="00B94C51"/>
  </w:style>
  <w:style w:type="character" w:customStyle="1" w:styleId="datestamp">
    <w:name w:val="datestamp"/>
    <w:rsid w:val="00B94C51"/>
  </w:style>
  <w:style w:type="character" w:customStyle="1" w:styleId="i">
    <w:name w:val="i"/>
    <w:rsid w:val="00B94C51"/>
  </w:style>
  <w:style w:type="character" w:customStyle="1" w:styleId="name">
    <w:name w:val="name"/>
    <w:rsid w:val="00B94C51"/>
  </w:style>
  <w:style w:type="character" w:customStyle="1" w:styleId="forenames">
    <w:name w:val="forenames"/>
    <w:rsid w:val="00B94C51"/>
  </w:style>
  <w:style w:type="character" w:customStyle="1" w:styleId="surname">
    <w:name w:val="surname"/>
    <w:rsid w:val="00B94C51"/>
  </w:style>
  <w:style w:type="character" w:customStyle="1" w:styleId="sifr-alternate">
    <w:name w:val="sifr-alternate"/>
    <w:rsid w:val="00B94C51"/>
  </w:style>
  <w:style w:type="character" w:customStyle="1" w:styleId="medium-font">
    <w:name w:val="medium-font"/>
    <w:rsid w:val="00B94C51"/>
  </w:style>
  <w:style w:type="character" w:customStyle="1" w:styleId="title-link-wrapper">
    <w:name w:val="title-link-wrapper"/>
    <w:rsid w:val="00B94C51"/>
  </w:style>
  <w:style w:type="character" w:customStyle="1" w:styleId="A7">
    <w:name w:val="A7"/>
    <w:rsid w:val="00B94C51"/>
  </w:style>
  <w:style w:type="character" w:customStyle="1" w:styleId="refpreview">
    <w:name w:val="refpreview"/>
    <w:rsid w:val="00B94C51"/>
  </w:style>
  <w:style w:type="character" w:customStyle="1" w:styleId="loose1">
    <w:name w:val="loose1"/>
    <w:rsid w:val="00B94C51"/>
  </w:style>
  <w:style w:type="character" w:customStyle="1" w:styleId="email">
    <w:name w:val="email"/>
    <w:rsid w:val="00B94C51"/>
  </w:style>
  <w:style w:type="character" w:customStyle="1" w:styleId="gsa">
    <w:name w:val="gs_a"/>
    <w:rsid w:val="00B94C51"/>
  </w:style>
  <w:style w:type="character" w:customStyle="1" w:styleId="mainarttitle">
    <w:name w:val="mainarttitle"/>
    <w:rsid w:val="00B94C51"/>
  </w:style>
  <w:style w:type="character" w:customStyle="1" w:styleId="mainartauthor">
    <w:name w:val="mainartauthor"/>
    <w:rsid w:val="00B94C51"/>
  </w:style>
  <w:style w:type="character" w:customStyle="1" w:styleId="mainartdate">
    <w:name w:val="mainartdate"/>
    <w:rsid w:val="00B94C51"/>
  </w:style>
  <w:style w:type="character" w:customStyle="1" w:styleId="gsggs">
    <w:name w:val="gs_ggs"/>
    <w:rsid w:val="00B94C51"/>
  </w:style>
  <w:style w:type="character" w:customStyle="1" w:styleId="ahead">
    <w:name w:val="a_head"/>
    <w:rsid w:val="00B94C51"/>
  </w:style>
  <w:style w:type="character" w:customStyle="1" w:styleId="footnote1">
    <w:name w:val="footnote"/>
    <w:rsid w:val="00B94C51"/>
  </w:style>
  <w:style w:type="character" w:customStyle="1" w:styleId="docbody">
    <w:name w:val="docbody"/>
    <w:rsid w:val="00B94C51"/>
  </w:style>
  <w:style w:type="paragraph" w:styleId="BodyTextIndent3">
    <w:name w:val="Body Text Indent 3"/>
    <w:basedOn w:val="Normal"/>
    <w:link w:val="BodyTextIndent3Char1"/>
    <w:uiPriority w:val="99"/>
    <w:unhideWhenUsed/>
    <w:rsid w:val="00B94C51"/>
    <w:pPr>
      <w:spacing w:after="120" w:line="240" w:lineRule="auto"/>
      <w:ind w:left="360"/>
    </w:pPr>
    <w:rPr>
      <w:szCs w:val="16"/>
    </w:rPr>
  </w:style>
  <w:style w:type="character" w:customStyle="1" w:styleId="BodyTextIndent3Char1">
    <w:name w:val="Body Text Indent 3 Char1"/>
    <w:basedOn w:val="DefaultParagraphFont"/>
    <w:link w:val="BodyTextIndent3"/>
    <w:uiPriority w:val="99"/>
    <w:rsid w:val="00B94C51"/>
    <w:rPr>
      <w:rFonts w:ascii="Calibri" w:hAnsi="Calibri" w:cs="Calibri"/>
      <w:sz w:val="16"/>
      <w:szCs w:val="16"/>
    </w:rPr>
  </w:style>
  <w:style w:type="character" w:customStyle="1" w:styleId="superscript">
    <w:name w:val="superscript"/>
    <w:rsid w:val="00B94C51"/>
  </w:style>
  <w:style w:type="character" w:customStyle="1" w:styleId="bwxsm">
    <w:name w:val="b w xsm"/>
    <w:rsid w:val="00B94C51"/>
  </w:style>
  <w:style w:type="character" w:customStyle="1" w:styleId="fstd">
    <w:name w:val="f std"/>
    <w:rsid w:val="00B94C51"/>
  </w:style>
  <w:style w:type="character" w:customStyle="1" w:styleId="gl">
    <w:name w:val="gl"/>
    <w:rsid w:val="00B94C51"/>
  </w:style>
  <w:style w:type="character" w:customStyle="1" w:styleId="bio1">
    <w:name w:val="bio1"/>
    <w:rsid w:val="00B94C51"/>
  </w:style>
  <w:style w:type="character" w:customStyle="1" w:styleId="BoldChar">
    <w:name w:val="Bold Char"/>
    <w:rsid w:val="00B94C51"/>
  </w:style>
  <w:style w:type="character" w:customStyle="1" w:styleId="cardCharCharCharCharCharChar">
    <w:name w:val="card Char Char Char Char Char Char"/>
    <w:rsid w:val="00B94C51"/>
  </w:style>
  <w:style w:type="character" w:customStyle="1" w:styleId="Style24ptBoldUnderlineCenteredCharChar">
    <w:name w:val="Style 24 pt Bold Underline Centered Char Char"/>
    <w:rsid w:val="00B94C51"/>
  </w:style>
  <w:style w:type="character" w:customStyle="1" w:styleId="TagCiteCharChar0">
    <w:name w:val="Tag / Cite Char Char"/>
    <w:rsid w:val="00B94C51"/>
  </w:style>
  <w:style w:type="character" w:customStyle="1" w:styleId="drop">
    <w:name w:val="drop"/>
    <w:basedOn w:val="DefaultParagraphFont"/>
    <w:rsid w:val="00B94C51"/>
  </w:style>
  <w:style w:type="character" w:customStyle="1" w:styleId="CardTextChar10">
    <w:name w:val="Card Text Char1"/>
    <w:rsid w:val="00B94C51"/>
  </w:style>
  <w:style w:type="character" w:customStyle="1" w:styleId="CardTextUnderlinedCharChar">
    <w:name w:val="Card Text Underlined Char Char"/>
    <w:rsid w:val="00B94C51"/>
  </w:style>
  <w:style w:type="character" w:customStyle="1" w:styleId="CardTagCharCharChar">
    <w:name w:val="Card Tag Char Char Char"/>
    <w:rsid w:val="00B94C51"/>
  </w:style>
  <w:style w:type="character" w:customStyle="1" w:styleId="mainbody">
    <w:name w:val="mainbody"/>
    <w:basedOn w:val="DefaultParagraphFont"/>
    <w:rsid w:val="00B94C51"/>
  </w:style>
  <w:style w:type="character" w:customStyle="1" w:styleId="UnderlineStyleChar2">
    <w:name w:val="Underline Style Char2"/>
    <w:rsid w:val="00B94C51"/>
  </w:style>
  <w:style w:type="character" w:customStyle="1" w:styleId="t13">
    <w:name w:val="t13"/>
    <w:basedOn w:val="DefaultParagraphFont"/>
    <w:rsid w:val="00B94C51"/>
  </w:style>
  <w:style w:type="character" w:customStyle="1" w:styleId="SmallFont7pt">
    <w:name w:val="Small Font (7 pt)"/>
    <w:qFormat/>
    <w:rsid w:val="00B94C51"/>
  </w:style>
  <w:style w:type="character" w:customStyle="1" w:styleId="timestamp">
    <w:name w:val="timestamp"/>
    <w:basedOn w:val="DefaultParagraphFont"/>
    <w:rsid w:val="00B94C51"/>
  </w:style>
  <w:style w:type="character" w:customStyle="1" w:styleId="CharChar17">
    <w:name w:val="Char Char17"/>
    <w:locked/>
    <w:rsid w:val="00B94C51"/>
  </w:style>
  <w:style w:type="character" w:customStyle="1" w:styleId="ilspan">
    <w:name w:val="il_span"/>
    <w:basedOn w:val="DefaultParagraphFont"/>
    <w:rsid w:val="00B94C51"/>
  </w:style>
  <w:style w:type="character" w:customStyle="1" w:styleId="leftidx1">
    <w:name w:val="leftidx1"/>
    <w:rsid w:val="00B94C51"/>
  </w:style>
  <w:style w:type="character" w:customStyle="1" w:styleId="blue1">
    <w:name w:val="blue1"/>
    <w:rsid w:val="00B94C51"/>
  </w:style>
  <w:style w:type="character" w:customStyle="1" w:styleId="author-link1">
    <w:name w:val="author-link1"/>
    <w:rsid w:val="00B94C51"/>
  </w:style>
  <w:style w:type="character" w:customStyle="1" w:styleId="black1">
    <w:name w:val="black1"/>
    <w:rsid w:val="00B94C51"/>
  </w:style>
  <w:style w:type="character" w:customStyle="1" w:styleId="StyleunderlinedCharBold">
    <w:name w:val="Style underlined Char + Bold"/>
    <w:rsid w:val="00B94C51"/>
  </w:style>
  <w:style w:type="character" w:customStyle="1" w:styleId="CardUnderline0">
    <w:name w:val="Card Underline"/>
    <w:rsid w:val="00B94C51"/>
  </w:style>
  <w:style w:type="character" w:customStyle="1" w:styleId="lingoregion">
    <w:name w:val="lingo_region"/>
    <w:basedOn w:val="DefaultParagraphFont"/>
    <w:rsid w:val="00B94C51"/>
  </w:style>
  <w:style w:type="character" w:customStyle="1" w:styleId="cite">
    <w:name w:val="%cite"/>
    <w:rsid w:val="00B94C51"/>
  </w:style>
  <w:style w:type="character" w:customStyle="1" w:styleId="Emphasis21">
    <w:name w:val="%Emphasis2"/>
    <w:rsid w:val="00B94C51"/>
  </w:style>
  <w:style w:type="character" w:customStyle="1" w:styleId="bodycontentlink">
    <w:name w:val="bodycontentlink"/>
    <w:basedOn w:val="DefaultParagraphFont"/>
    <w:rsid w:val="00B94C51"/>
  </w:style>
  <w:style w:type="character" w:customStyle="1" w:styleId="AAAcite">
    <w:name w:val="AAAcite"/>
    <w:rsid w:val="00B94C51"/>
  </w:style>
  <w:style w:type="character" w:customStyle="1" w:styleId="tmplheaderlink">
    <w:name w:val="tmplheaderlink"/>
    <w:rsid w:val="00B94C51"/>
  </w:style>
  <w:style w:type="character" w:customStyle="1" w:styleId="SubtleEmphasis1">
    <w:name w:val="Subtle Emphasis1"/>
    <w:uiPriority w:val="19"/>
    <w:qFormat/>
    <w:rsid w:val="00B94C51"/>
  </w:style>
  <w:style w:type="table" w:styleId="ColorfulGrid-Accent1">
    <w:name w:val="Colorful Grid Accent 1"/>
    <w:basedOn w:val="TableNormal"/>
    <w:uiPriority w:val="29"/>
    <w:unhideWhenUsed/>
    <w:rsid w:val="00B94C51"/>
    <w:pPr>
      <w:spacing w:after="200" w:line="276" w:lineRule="auto"/>
    </w:pPr>
    <w:rPr>
      <w:rFonts w:eastAsiaTheme="minorHAnsi"/>
      <w:sz w:val="22"/>
      <w:szCs w:val="22"/>
    </w:rPr>
    <w:tblPr>
      <w:tblStyleRowBandSize w:val="1"/>
      <w:tblStyleColBandSize w:val="1"/>
      <w:tblBorders>
        <w:insideH w:val="single" w:sz="4" w:space="0" w:color="FFFFFF" w:themeColor="background1"/>
      </w:tblBorders>
    </w:tblPr>
    <w:tcPr>
      <w:shd w:val="clear" w:color="auto" w:fill="DBE5F1" w:themeFill="accent1" w:themeFillTint="33"/>
    </w:tcPr>
  </w:style>
  <w:style w:type="character" w:customStyle="1" w:styleId="FontStyle505">
    <w:name w:val="Font Style505"/>
    <w:basedOn w:val="DefaultParagraphFont"/>
    <w:uiPriority w:val="99"/>
    <w:rsid w:val="00B94C51"/>
    <w:rPr>
      <w:rFonts w:ascii="Times New Roman" w:hAnsi="Times New Roman" w:cs="Times New Roman"/>
      <w:sz w:val="18"/>
      <w:szCs w:val="18"/>
    </w:rPr>
  </w:style>
  <w:style w:type="character" w:customStyle="1" w:styleId="StyleStyleUnderlineUnderlineStyleBoldUnderlineIntenseEmphas">
    <w:name w:val="Style Style UnderlineUnderlineStyle Bold UnderlineIntense Emphas..."/>
    <w:basedOn w:val="DefaultParagraphFont"/>
    <w:rsid w:val="00B94C51"/>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B94C51"/>
    <w:rPr>
      <w:b w:val="0"/>
      <w:sz w:val="24"/>
      <w:u w:val="single"/>
      <w:bdr w:val="none" w:sz="0" w:space="0" w:color="auto"/>
    </w:rPr>
  </w:style>
  <w:style w:type="character" w:customStyle="1" w:styleId="Bodytext11">
    <w:name w:val="Body text (11)"/>
    <w:rsid w:val="00B94C51"/>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B94C51"/>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B94C51"/>
  </w:style>
  <w:style w:type="paragraph" w:customStyle="1" w:styleId="Style5">
    <w:name w:val="Style5"/>
    <w:basedOn w:val="Normal"/>
    <w:link w:val="Style5Char"/>
    <w:uiPriority w:val="4"/>
    <w:qFormat/>
    <w:rsid w:val="00B94C51"/>
    <w:pPr>
      <w:spacing w:after="0" w:line="240" w:lineRule="auto"/>
      <w:ind w:left="432" w:right="432"/>
      <w:jc w:val="both"/>
    </w:pPr>
    <w:rPr>
      <w:rFonts w:ascii="Times New Roman" w:eastAsia="Times New Roman" w:hAnsi="Times New Roman" w:cs="Times New Roman"/>
    </w:rPr>
  </w:style>
  <w:style w:type="character" w:customStyle="1" w:styleId="Style5Char">
    <w:name w:val="Style5 Char"/>
    <w:link w:val="Style5"/>
    <w:uiPriority w:val="4"/>
    <w:rsid w:val="00B94C51"/>
    <w:rPr>
      <w:rFonts w:ascii="Times New Roman" w:eastAsia="Times New Roman" w:hAnsi="Times New Roman" w:cs="Times New Roman"/>
      <w:sz w:val="16"/>
    </w:rPr>
  </w:style>
  <w:style w:type="paragraph" w:customStyle="1" w:styleId="Style100">
    <w:name w:val="Style10"/>
    <w:basedOn w:val="Normal"/>
    <w:link w:val="Style10Char"/>
    <w:qFormat/>
    <w:rsid w:val="00B94C51"/>
    <w:pPr>
      <w:spacing w:after="0" w:line="240" w:lineRule="auto"/>
      <w:ind w:right="432"/>
    </w:pPr>
    <w:rPr>
      <w:rFonts w:ascii="Times New Roman" w:eastAsia="Times New Roman" w:hAnsi="Times New Roman" w:cs="Times New Roman"/>
      <w:b/>
      <w:sz w:val="24"/>
    </w:rPr>
  </w:style>
  <w:style w:type="character" w:customStyle="1" w:styleId="Style10Char">
    <w:name w:val="Style10 Char"/>
    <w:link w:val="Style100"/>
    <w:rsid w:val="00B94C51"/>
    <w:rPr>
      <w:rFonts w:ascii="Times New Roman" w:eastAsia="Times New Roman" w:hAnsi="Times New Roman" w:cs="Times New Roman"/>
      <w:b/>
    </w:rPr>
  </w:style>
  <w:style w:type="character" w:customStyle="1" w:styleId="StyleStyleBoldUnderlineUnderlineapple-style-span6ptBoldK">
    <w:name w:val="Style Style Bold UnderlineUnderlineapple-style-span + 6 ptBoldK..."/>
    <w:basedOn w:val="DefaultParagraphFont"/>
    <w:rsid w:val="00B94C51"/>
    <w:rPr>
      <w:b w:val="0"/>
      <w:bCs w:val="0"/>
      <w:sz w:val="22"/>
      <w:u w:val="single"/>
      <w:bdr w:val="none" w:sz="0" w:space="0" w:color="auto"/>
    </w:rPr>
  </w:style>
  <w:style w:type="paragraph" w:customStyle="1" w:styleId="UnderlinedEv">
    <w:name w:val="Underlined Ev"/>
    <w:basedOn w:val="Normal"/>
    <w:next w:val="Normal"/>
    <w:link w:val="UnderlinedEvChar"/>
    <w:qFormat/>
    <w:rsid w:val="00B94C51"/>
    <w:pPr>
      <w:spacing w:after="0" w:line="240" w:lineRule="auto"/>
    </w:pPr>
    <w:rPr>
      <w:rFonts w:ascii="Garamond" w:eastAsia="Calibri" w:hAnsi="Garamond" w:cs="Times New Roman"/>
      <w:szCs w:val="20"/>
      <w:u w:val="single"/>
    </w:rPr>
  </w:style>
  <w:style w:type="character" w:customStyle="1" w:styleId="UnderlinedEvChar">
    <w:name w:val="Underlined Ev Char"/>
    <w:basedOn w:val="DefaultParagraphFont"/>
    <w:link w:val="UnderlinedEv"/>
    <w:rsid w:val="00B94C51"/>
    <w:rPr>
      <w:rFonts w:ascii="Garamond" w:eastAsia="Calibri" w:hAnsi="Garamond" w:cs="Times New Roman"/>
      <w:sz w:val="16"/>
      <w:szCs w:val="20"/>
      <w:u w:val="single"/>
    </w:rPr>
  </w:style>
  <w:style w:type="character" w:customStyle="1" w:styleId="StyleUnderlineBorderSinglesolidlineAuto225ptLine">
    <w:name w:val="Style Underline Border: : (Single solid line Auto  2.25 pt Line ..."/>
    <w:basedOn w:val="DefaultParagraphFont"/>
    <w:rsid w:val="00B94C51"/>
    <w:rPr>
      <w:u w:val="single"/>
      <w:bdr w:val="none" w:sz="0" w:space="0" w:color="auto"/>
    </w:rPr>
  </w:style>
  <w:style w:type="paragraph" w:customStyle="1" w:styleId="BodyText20">
    <w:name w:val="Body Text2"/>
    <w:basedOn w:val="Normal"/>
    <w:link w:val="Bodytext6"/>
    <w:rsid w:val="00B94C51"/>
    <w:pPr>
      <w:shd w:val="clear" w:color="auto" w:fill="FFFFFF"/>
      <w:spacing w:before="180" w:after="240" w:line="259" w:lineRule="exact"/>
      <w:jc w:val="both"/>
    </w:pPr>
    <w:rPr>
      <w:rFonts w:asciiTheme="minorHAnsi" w:hAnsiTheme="minorHAnsi" w:cstheme="minorBidi"/>
      <w:sz w:val="24"/>
    </w:rPr>
  </w:style>
  <w:style w:type="character" w:customStyle="1" w:styleId="ColorfulGrid-Accent1Char">
    <w:name w:val="Colorful Grid - Accent 1 Char"/>
    <w:aliases w:val="quote Char"/>
    <w:uiPriority w:val="29"/>
    <w:locked/>
    <w:rsid w:val="00B94C51"/>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B94C51"/>
    <w:rPr>
      <w:rFonts w:ascii="Verdana" w:hAnsi="Verdana" w:hint="default"/>
      <w:sz w:val="21"/>
      <w:szCs w:val="21"/>
      <w:u w:val="thick"/>
      <w:lang w:val="en-US" w:eastAsia="en-US" w:bidi="ar-SA"/>
    </w:rPr>
  </w:style>
  <w:style w:type="character" w:customStyle="1" w:styleId="role">
    <w:name w:val="role"/>
    <w:rsid w:val="00B94C51"/>
  </w:style>
  <w:style w:type="character" w:customStyle="1" w:styleId="pagination0">
    <w:name w:val="pagination"/>
    <w:basedOn w:val="DefaultParagraphFont"/>
    <w:rsid w:val="00B94C51"/>
  </w:style>
  <w:style w:type="character" w:customStyle="1" w:styleId="doi">
    <w:name w:val="doi"/>
    <w:basedOn w:val="DefaultParagraphFont"/>
    <w:rsid w:val="00B94C51"/>
  </w:style>
  <w:style w:type="character" w:customStyle="1" w:styleId="bodycontents">
    <w:name w:val="bodycontents"/>
    <w:basedOn w:val="DefaultParagraphFont"/>
    <w:rsid w:val="00B94C51"/>
  </w:style>
  <w:style w:type="character" w:customStyle="1" w:styleId="comma">
    <w:name w:val="comma"/>
    <w:basedOn w:val="DefaultParagraphFont"/>
    <w:rsid w:val="00B94C51"/>
  </w:style>
  <w:style w:type="character" w:customStyle="1" w:styleId="pad5right">
    <w:name w:val="pad5right"/>
    <w:basedOn w:val="DefaultParagraphFont"/>
    <w:rsid w:val="00B94C51"/>
  </w:style>
  <w:style w:type="character" w:customStyle="1" w:styleId="pnumber">
    <w:name w:val="pnumber"/>
    <w:rsid w:val="00B94C51"/>
  </w:style>
  <w:style w:type="character" w:customStyle="1" w:styleId="ital">
    <w:name w:val="ital"/>
    <w:rsid w:val="00B94C51"/>
  </w:style>
  <w:style w:type="character" w:customStyle="1" w:styleId="orgdiv">
    <w:name w:val="orgdiv"/>
    <w:rsid w:val="00B94C51"/>
  </w:style>
  <w:style w:type="character" w:customStyle="1" w:styleId="orgname">
    <w:name w:val="orgname"/>
    <w:rsid w:val="00B94C51"/>
  </w:style>
  <w:style w:type="character" w:customStyle="1" w:styleId="city">
    <w:name w:val="city"/>
    <w:rsid w:val="00B94C51"/>
  </w:style>
  <w:style w:type="character" w:customStyle="1" w:styleId="state">
    <w:name w:val="state"/>
    <w:rsid w:val="00B94C51"/>
  </w:style>
  <w:style w:type="character" w:customStyle="1" w:styleId="country">
    <w:name w:val="country"/>
    <w:rsid w:val="00B94C51"/>
  </w:style>
  <w:style w:type="character" w:customStyle="1" w:styleId="readChar">
    <w:name w:val="read Char"/>
    <w:rsid w:val="00B94C51"/>
    <w:rPr>
      <w:szCs w:val="22"/>
      <w:u w:val="single"/>
      <w:lang w:val="en-US" w:eastAsia="en-US" w:bidi="ar-SA"/>
    </w:rPr>
  </w:style>
  <w:style w:type="character" w:customStyle="1" w:styleId="divider">
    <w:name w:val="divider"/>
    <w:basedOn w:val="DefaultParagraphFont"/>
    <w:rsid w:val="00B94C51"/>
  </w:style>
  <w:style w:type="character" w:customStyle="1" w:styleId="blogdate">
    <w:name w:val="blogdate"/>
    <w:basedOn w:val="DefaultParagraphFont"/>
    <w:rsid w:val="00B94C51"/>
  </w:style>
  <w:style w:type="character" w:customStyle="1" w:styleId="ticker">
    <w:name w:val="ticker"/>
    <w:basedOn w:val="DefaultParagraphFont"/>
    <w:rsid w:val="00B94C51"/>
  </w:style>
  <w:style w:type="character" w:customStyle="1" w:styleId="posted">
    <w:name w:val="posted"/>
    <w:basedOn w:val="DefaultParagraphFont"/>
    <w:rsid w:val="00B94C51"/>
  </w:style>
  <w:style w:type="character" w:customStyle="1" w:styleId="time">
    <w:name w:val="time"/>
    <w:basedOn w:val="DefaultParagraphFont"/>
    <w:rsid w:val="00B94C51"/>
  </w:style>
  <w:style w:type="character" w:customStyle="1" w:styleId="dot">
    <w:name w:val="dot"/>
    <w:basedOn w:val="DefaultParagraphFont"/>
    <w:rsid w:val="00B94C51"/>
  </w:style>
  <w:style w:type="character" w:customStyle="1" w:styleId="hn-date">
    <w:name w:val="hn-date"/>
    <w:basedOn w:val="DefaultParagraphFont"/>
    <w:rsid w:val="00B94C51"/>
  </w:style>
  <w:style w:type="character" w:customStyle="1" w:styleId="location">
    <w:name w:val="location"/>
    <w:basedOn w:val="DefaultParagraphFont"/>
    <w:rsid w:val="00B94C51"/>
  </w:style>
  <w:style w:type="character" w:customStyle="1" w:styleId="dropcap-letter">
    <w:name w:val="dropcap-letter"/>
    <w:basedOn w:val="DefaultParagraphFont"/>
    <w:rsid w:val="00B94C51"/>
  </w:style>
  <w:style w:type="character" w:customStyle="1" w:styleId="offscreen">
    <w:name w:val="offscreen"/>
    <w:basedOn w:val="DefaultParagraphFont"/>
    <w:rsid w:val="00B94C51"/>
  </w:style>
  <w:style w:type="character" w:customStyle="1" w:styleId="linked-in">
    <w:name w:val="linked-in"/>
    <w:basedOn w:val="DefaultParagraphFont"/>
    <w:rsid w:val="00B94C51"/>
  </w:style>
  <w:style w:type="character" w:customStyle="1" w:styleId="divs">
    <w:name w:val="divs"/>
    <w:basedOn w:val="DefaultParagraphFont"/>
    <w:rsid w:val="00B94C51"/>
  </w:style>
  <w:style w:type="character" w:customStyle="1" w:styleId="CardUnderlineChar0">
    <w:name w:val="Card Underline Char"/>
    <w:locked/>
    <w:rsid w:val="00B94C51"/>
    <w:rPr>
      <w:szCs w:val="24"/>
      <w:u w:val="single"/>
    </w:rPr>
  </w:style>
  <w:style w:type="character" w:customStyle="1" w:styleId="h4">
    <w:name w:val="h4"/>
    <w:rsid w:val="00B94C51"/>
  </w:style>
  <w:style w:type="character" w:customStyle="1" w:styleId="Date2">
    <w:name w:val="Date2"/>
    <w:rsid w:val="00B94C51"/>
  </w:style>
  <w:style w:type="character" w:customStyle="1" w:styleId="entry-title">
    <w:name w:val="entry-title"/>
    <w:basedOn w:val="DefaultParagraphFont"/>
    <w:rsid w:val="00B94C51"/>
  </w:style>
  <w:style w:type="character" w:customStyle="1" w:styleId="postheader">
    <w:name w:val="postheader"/>
    <w:basedOn w:val="DefaultParagraphFont"/>
    <w:rsid w:val="00B94C51"/>
  </w:style>
  <w:style w:type="numbering" w:customStyle="1" w:styleId="1ai1">
    <w:name w:val="1 / a / i1"/>
    <w:rsid w:val="00B94C51"/>
    <w:pPr>
      <w:numPr>
        <w:numId w:val="13"/>
      </w:numPr>
    </w:pPr>
  </w:style>
  <w:style w:type="numbering" w:styleId="1ai">
    <w:name w:val="Outline List 1"/>
    <w:basedOn w:val="NoList"/>
    <w:unhideWhenUsed/>
    <w:rsid w:val="00B94C51"/>
    <w:pPr>
      <w:numPr>
        <w:numId w:val="14"/>
      </w:numPr>
    </w:pPr>
  </w:style>
  <w:style w:type="numbering" w:customStyle="1" w:styleId="NoList6">
    <w:name w:val="No List6"/>
    <w:next w:val="NoList"/>
    <w:uiPriority w:val="99"/>
    <w:semiHidden/>
    <w:unhideWhenUsed/>
    <w:rsid w:val="00B94C51"/>
  </w:style>
  <w:style w:type="numbering" w:customStyle="1" w:styleId="NoList7">
    <w:name w:val="No List7"/>
    <w:next w:val="NoList"/>
    <w:semiHidden/>
    <w:unhideWhenUsed/>
    <w:rsid w:val="00B94C51"/>
  </w:style>
  <w:style w:type="paragraph" w:styleId="Index2">
    <w:name w:val="index 2"/>
    <w:basedOn w:val="Normal"/>
    <w:next w:val="Normal"/>
    <w:autoRedefine/>
    <w:rsid w:val="00B94C51"/>
    <w:pPr>
      <w:spacing w:after="200" w:line="276" w:lineRule="auto"/>
      <w:ind w:left="400" w:hanging="200"/>
    </w:pPr>
    <w:rPr>
      <w:bCs/>
    </w:rPr>
  </w:style>
  <w:style w:type="paragraph" w:styleId="Index3">
    <w:name w:val="index 3"/>
    <w:basedOn w:val="Normal"/>
    <w:next w:val="Normal"/>
    <w:autoRedefine/>
    <w:rsid w:val="00B94C51"/>
    <w:pPr>
      <w:spacing w:after="200" w:line="276" w:lineRule="auto"/>
      <w:ind w:left="600" w:hanging="200"/>
    </w:pPr>
    <w:rPr>
      <w:bCs/>
    </w:rPr>
  </w:style>
  <w:style w:type="paragraph" w:styleId="Index4">
    <w:name w:val="index 4"/>
    <w:basedOn w:val="Normal"/>
    <w:next w:val="Normal"/>
    <w:autoRedefine/>
    <w:rsid w:val="00B94C51"/>
    <w:pPr>
      <w:spacing w:after="200" w:line="276" w:lineRule="auto"/>
      <w:ind w:left="800" w:hanging="200"/>
    </w:pPr>
    <w:rPr>
      <w:bCs/>
    </w:rPr>
  </w:style>
  <w:style w:type="paragraph" w:styleId="Index5">
    <w:name w:val="index 5"/>
    <w:basedOn w:val="Normal"/>
    <w:next w:val="Normal"/>
    <w:autoRedefine/>
    <w:rsid w:val="00B94C51"/>
    <w:pPr>
      <w:spacing w:after="200" w:line="276" w:lineRule="auto"/>
      <w:ind w:left="1000" w:hanging="200"/>
    </w:pPr>
    <w:rPr>
      <w:bCs/>
    </w:rPr>
  </w:style>
  <w:style w:type="paragraph" w:styleId="Index6">
    <w:name w:val="index 6"/>
    <w:basedOn w:val="Normal"/>
    <w:next w:val="Normal"/>
    <w:autoRedefine/>
    <w:rsid w:val="00B94C51"/>
    <w:pPr>
      <w:spacing w:after="200" w:line="276" w:lineRule="auto"/>
      <w:ind w:left="1200" w:hanging="200"/>
    </w:pPr>
    <w:rPr>
      <w:bCs/>
    </w:rPr>
  </w:style>
  <w:style w:type="paragraph" w:styleId="Index7">
    <w:name w:val="index 7"/>
    <w:basedOn w:val="Normal"/>
    <w:next w:val="Normal"/>
    <w:autoRedefine/>
    <w:rsid w:val="00B94C51"/>
    <w:pPr>
      <w:spacing w:after="200" w:line="276" w:lineRule="auto"/>
      <w:ind w:left="1400" w:hanging="200"/>
    </w:pPr>
    <w:rPr>
      <w:bCs/>
    </w:rPr>
  </w:style>
  <w:style w:type="paragraph" w:styleId="Index8">
    <w:name w:val="index 8"/>
    <w:basedOn w:val="Normal"/>
    <w:next w:val="Normal"/>
    <w:autoRedefine/>
    <w:rsid w:val="00B94C51"/>
    <w:pPr>
      <w:spacing w:after="200" w:line="276" w:lineRule="auto"/>
      <w:ind w:left="1600" w:hanging="200"/>
    </w:pPr>
    <w:rPr>
      <w:bCs/>
    </w:rPr>
  </w:style>
  <w:style w:type="paragraph" w:styleId="Index9">
    <w:name w:val="index 9"/>
    <w:basedOn w:val="Normal"/>
    <w:next w:val="Normal"/>
    <w:autoRedefine/>
    <w:rsid w:val="00B94C51"/>
    <w:pPr>
      <w:spacing w:after="200" w:line="276" w:lineRule="auto"/>
      <w:ind w:left="1800" w:hanging="200"/>
    </w:pPr>
    <w:rPr>
      <w:bCs/>
    </w:rPr>
  </w:style>
  <w:style w:type="paragraph" w:styleId="IndexHeading">
    <w:name w:val="index heading"/>
    <w:basedOn w:val="Normal"/>
    <w:next w:val="Index1"/>
    <w:rsid w:val="00B94C51"/>
    <w:pPr>
      <w:spacing w:after="200" w:line="276" w:lineRule="auto"/>
    </w:pPr>
    <w:rPr>
      <w:bCs/>
    </w:rPr>
  </w:style>
  <w:style w:type="numbering" w:customStyle="1" w:styleId="NoList8">
    <w:name w:val="No List8"/>
    <w:next w:val="NoList"/>
    <w:semiHidden/>
    <w:unhideWhenUsed/>
    <w:rsid w:val="00B94C51"/>
  </w:style>
  <w:style w:type="numbering" w:customStyle="1" w:styleId="NoList9">
    <w:name w:val="No List9"/>
    <w:next w:val="NoList"/>
    <w:semiHidden/>
    <w:unhideWhenUsed/>
    <w:rsid w:val="00B94C51"/>
  </w:style>
  <w:style w:type="numbering" w:customStyle="1" w:styleId="NoList10">
    <w:name w:val="No List10"/>
    <w:next w:val="NoList"/>
    <w:semiHidden/>
    <w:unhideWhenUsed/>
    <w:rsid w:val="00B94C51"/>
  </w:style>
  <w:style w:type="numbering" w:customStyle="1" w:styleId="NoList13">
    <w:name w:val="No List13"/>
    <w:next w:val="NoList"/>
    <w:semiHidden/>
    <w:unhideWhenUsed/>
    <w:rsid w:val="00B94C51"/>
  </w:style>
  <w:style w:type="numbering" w:customStyle="1" w:styleId="NoList14">
    <w:name w:val="No List14"/>
    <w:next w:val="NoList"/>
    <w:semiHidden/>
    <w:unhideWhenUsed/>
    <w:rsid w:val="00B94C51"/>
  </w:style>
  <w:style w:type="numbering" w:customStyle="1" w:styleId="NoList15">
    <w:name w:val="No List15"/>
    <w:next w:val="NoList"/>
    <w:uiPriority w:val="99"/>
    <w:semiHidden/>
    <w:unhideWhenUsed/>
    <w:rsid w:val="00B94C51"/>
  </w:style>
  <w:style w:type="numbering" w:customStyle="1" w:styleId="NoList16">
    <w:name w:val="No List16"/>
    <w:next w:val="NoList"/>
    <w:uiPriority w:val="99"/>
    <w:semiHidden/>
    <w:unhideWhenUsed/>
    <w:rsid w:val="00B94C51"/>
  </w:style>
  <w:style w:type="numbering" w:customStyle="1" w:styleId="NoList17">
    <w:name w:val="No List17"/>
    <w:next w:val="NoList"/>
    <w:semiHidden/>
    <w:unhideWhenUsed/>
    <w:rsid w:val="00B94C51"/>
  </w:style>
  <w:style w:type="numbering" w:customStyle="1" w:styleId="NoList18">
    <w:name w:val="No List18"/>
    <w:next w:val="NoList"/>
    <w:uiPriority w:val="99"/>
    <w:semiHidden/>
    <w:unhideWhenUsed/>
    <w:rsid w:val="00B94C51"/>
  </w:style>
  <w:style w:type="numbering" w:customStyle="1" w:styleId="NoList19">
    <w:name w:val="No List19"/>
    <w:next w:val="NoList"/>
    <w:uiPriority w:val="99"/>
    <w:semiHidden/>
    <w:unhideWhenUsed/>
    <w:rsid w:val="00B94C51"/>
  </w:style>
  <w:style w:type="numbering" w:customStyle="1" w:styleId="NoList20">
    <w:name w:val="No List20"/>
    <w:next w:val="NoList"/>
    <w:semiHidden/>
    <w:unhideWhenUsed/>
    <w:rsid w:val="00B94C51"/>
  </w:style>
  <w:style w:type="numbering" w:customStyle="1" w:styleId="NoList31">
    <w:name w:val="No List31"/>
    <w:next w:val="NoList"/>
    <w:semiHidden/>
    <w:unhideWhenUsed/>
    <w:rsid w:val="00B94C51"/>
  </w:style>
  <w:style w:type="numbering" w:customStyle="1" w:styleId="NoList41">
    <w:name w:val="No List41"/>
    <w:next w:val="NoList"/>
    <w:semiHidden/>
    <w:unhideWhenUsed/>
    <w:rsid w:val="00B94C51"/>
  </w:style>
  <w:style w:type="numbering" w:customStyle="1" w:styleId="NoList51">
    <w:name w:val="No List51"/>
    <w:next w:val="NoList"/>
    <w:semiHidden/>
    <w:unhideWhenUsed/>
    <w:rsid w:val="00B94C51"/>
  </w:style>
  <w:style w:type="numbering" w:customStyle="1" w:styleId="NoList61">
    <w:name w:val="No List61"/>
    <w:next w:val="NoList"/>
    <w:semiHidden/>
    <w:unhideWhenUsed/>
    <w:rsid w:val="00B94C51"/>
  </w:style>
  <w:style w:type="numbering" w:customStyle="1" w:styleId="NoList71">
    <w:name w:val="No List71"/>
    <w:next w:val="NoList"/>
    <w:semiHidden/>
    <w:unhideWhenUsed/>
    <w:rsid w:val="00B94C51"/>
  </w:style>
  <w:style w:type="numbering" w:customStyle="1" w:styleId="NoList81">
    <w:name w:val="No List81"/>
    <w:next w:val="NoList"/>
    <w:semiHidden/>
    <w:unhideWhenUsed/>
    <w:rsid w:val="00B94C51"/>
  </w:style>
  <w:style w:type="numbering" w:customStyle="1" w:styleId="NoList91">
    <w:name w:val="No List91"/>
    <w:next w:val="NoList"/>
    <w:semiHidden/>
    <w:unhideWhenUsed/>
    <w:rsid w:val="00B94C51"/>
  </w:style>
  <w:style w:type="numbering" w:customStyle="1" w:styleId="NoList101">
    <w:name w:val="No List101"/>
    <w:next w:val="NoList"/>
    <w:uiPriority w:val="99"/>
    <w:semiHidden/>
    <w:unhideWhenUsed/>
    <w:rsid w:val="00B94C51"/>
  </w:style>
  <w:style w:type="numbering" w:customStyle="1" w:styleId="NoList121">
    <w:name w:val="No List121"/>
    <w:next w:val="NoList"/>
    <w:semiHidden/>
    <w:unhideWhenUsed/>
    <w:rsid w:val="00B94C51"/>
  </w:style>
  <w:style w:type="numbering" w:customStyle="1" w:styleId="NoList131">
    <w:name w:val="No List131"/>
    <w:next w:val="NoList"/>
    <w:semiHidden/>
    <w:unhideWhenUsed/>
    <w:rsid w:val="00B94C51"/>
  </w:style>
  <w:style w:type="numbering" w:customStyle="1" w:styleId="NoList141">
    <w:name w:val="No List141"/>
    <w:next w:val="NoList"/>
    <w:semiHidden/>
    <w:unhideWhenUsed/>
    <w:rsid w:val="00B94C51"/>
  </w:style>
  <w:style w:type="paragraph" w:customStyle="1" w:styleId="Quote20">
    <w:name w:val="Quote2"/>
    <w:basedOn w:val="Default"/>
    <w:next w:val="Default"/>
    <w:qFormat/>
    <w:rsid w:val="00B94C51"/>
    <w:rPr>
      <w:rFonts w:eastAsia="Calibri"/>
      <w:color w:val="auto"/>
      <w:szCs w:val="22"/>
    </w:rPr>
  </w:style>
  <w:style w:type="character" w:customStyle="1" w:styleId="StyleLatinBaskervilleUnderline">
    <w:name w:val="Style (Latin) Baskerville Underline"/>
    <w:rsid w:val="00B94C51"/>
    <w:rPr>
      <w:rFonts w:ascii="Baskerville" w:hAnsi="Baskerville"/>
      <w:sz w:val="26"/>
      <w:u w:val="single"/>
    </w:rPr>
  </w:style>
  <w:style w:type="numbering" w:customStyle="1" w:styleId="NoList22">
    <w:name w:val="No List22"/>
    <w:next w:val="NoList"/>
    <w:semiHidden/>
    <w:unhideWhenUsed/>
    <w:rsid w:val="00B94C51"/>
  </w:style>
  <w:style w:type="numbering" w:customStyle="1" w:styleId="NoList23">
    <w:name w:val="No List23"/>
    <w:next w:val="NoList"/>
    <w:semiHidden/>
    <w:unhideWhenUsed/>
    <w:rsid w:val="00B94C51"/>
  </w:style>
  <w:style w:type="numbering" w:customStyle="1" w:styleId="NoList24">
    <w:name w:val="No List24"/>
    <w:next w:val="NoList"/>
    <w:semiHidden/>
    <w:unhideWhenUsed/>
    <w:rsid w:val="00B94C51"/>
  </w:style>
  <w:style w:type="numbering" w:customStyle="1" w:styleId="NoList25">
    <w:name w:val="No List25"/>
    <w:next w:val="NoList"/>
    <w:semiHidden/>
    <w:unhideWhenUsed/>
    <w:rsid w:val="00B94C51"/>
  </w:style>
  <w:style w:type="character" w:customStyle="1" w:styleId="StyleStyleUnderline411pt">
    <w:name w:val="Style Style Underline4 + 11 pt"/>
    <w:basedOn w:val="DefaultParagraphFont"/>
    <w:rsid w:val="00B94C51"/>
    <w:rPr>
      <w:sz w:val="20"/>
      <w:u w:val="single"/>
    </w:rPr>
  </w:style>
  <w:style w:type="character" w:customStyle="1" w:styleId="StyleStyleUnderline411ptBold">
    <w:name w:val="Style Style Underline4 + 11 pt Bold"/>
    <w:basedOn w:val="DefaultParagraphFont"/>
    <w:rsid w:val="00B94C51"/>
    <w:rPr>
      <w:b/>
      <w:bCs/>
      <w:sz w:val="20"/>
      <w:u w:val="single"/>
    </w:rPr>
  </w:style>
  <w:style w:type="character" w:customStyle="1" w:styleId="StyleStyleUnderline311pt">
    <w:name w:val="Style Style Underline3 + 11 pt"/>
    <w:basedOn w:val="DefaultParagraphFont"/>
    <w:rsid w:val="00B94C51"/>
    <w:rPr>
      <w:sz w:val="20"/>
      <w:u w:val="single"/>
    </w:rPr>
  </w:style>
  <w:style w:type="character" w:customStyle="1" w:styleId="StyleStyleUnderline311ptBold">
    <w:name w:val="Style Style Underline3 + 11 pt Bold"/>
    <w:basedOn w:val="DefaultParagraphFont"/>
    <w:rsid w:val="00B94C51"/>
    <w:rPr>
      <w:b/>
      <w:bCs/>
      <w:sz w:val="20"/>
      <w:u w:val="single"/>
    </w:rPr>
  </w:style>
  <w:style w:type="character" w:customStyle="1" w:styleId="dropcap1">
    <w:name w:val="dropcap1"/>
    <w:rsid w:val="00B94C51"/>
  </w:style>
  <w:style w:type="character" w:customStyle="1" w:styleId="HighlightedUnderlineEmphasis">
    <w:name w:val="Highlighted Underline Emphasis"/>
    <w:rsid w:val="00B94C51"/>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B94C51"/>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B94C51"/>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B94C51"/>
    <w:rPr>
      <w:rFonts w:ascii="Georgia" w:hAnsi="Georgia"/>
      <w:u w:val="single"/>
    </w:rPr>
  </w:style>
  <w:style w:type="paragraph" w:customStyle="1" w:styleId="StyleCardsGeorgia12ptBoldThickunderlineBorderSin">
    <w:name w:val="Style Cards + Georgia 12 pt Bold Thick underline Border: : (Sin..."/>
    <w:basedOn w:val="Normal"/>
    <w:qFormat/>
    <w:rsid w:val="00B94C51"/>
    <w:pPr>
      <w:autoSpaceDE w:val="0"/>
      <w:autoSpaceDN w:val="0"/>
      <w:adjustRightInd w:val="0"/>
      <w:spacing w:after="0" w:line="240" w:lineRule="auto"/>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B94C51"/>
    <w:rPr>
      <w:rFonts w:ascii="Georgia" w:hAnsi="Georgia"/>
      <w:sz w:val="24"/>
      <w:u w:val="single"/>
    </w:rPr>
  </w:style>
  <w:style w:type="paragraph" w:customStyle="1" w:styleId="StyleCardsGeorgia">
    <w:name w:val="Style Cards + Georgia"/>
    <w:basedOn w:val="Normal"/>
    <w:qFormat/>
    <w:rsid w:val="00B94C51"/>
    <w:pPr>
      <w:autoSpaceDE w:val="0"/>
      <w:autoSpaceDN w:val="0"/>
      <w:adjustRightInd w:val="0"/>
      <w:spacing w:after="0" w:line="240" w:lineRule="auto"/>
      <w:ind w:left="432" w:right="432"/>
    </w:pPr>
    <w:rPr>
      <w:szCs w:val="20"/>
    </w:rPr>
  </w:style>
  <w:style w:type="paragraph" w:customStyle="1" w:styleId="StyleunderlinedLatinGeorgiaBoldThickunderlineBorder">
    <w:name w:val="Style underlined + (Latin) Georgia Bold Thick underline Border: ..."/>
    <w:qFormat/>
    <w:rsid w:val="00B94C51"/>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qFormat/>
    <w:rsid w:val="00B94C51"/>
    <w:pPr>
      <w:spacing w:after="200" w:line="276" w:lineRule="auto"/>
      <w:contextualSpacing/>
    </w:pPr>
    <w:rPr>
      <w:rFonts w:eastAsia="Malgun Gothic"/>
      <w:szCs w:val="22"/>
      <w:u w:val="single"/>
    </w:rPr>
  </w:style>
  <w:style w:type="character" w:customStyle="1" w:styleId="StyleStyleBoldUnderlineUnderlineIntenseEmphasis1apple-style-1">
    <w:name w:val="Style Style Bold UnderlineUnderlineIntense Emphasis1apple-style-...1"/>
    <w:basedOn w:val="DefaultParagraphFont"/>
    <w:rsid w:val="00B94C51"/>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B94C51"/>
    <w:rPr>
      <w:b w:val="0"/>
      <w:bCs w:val="0"/>
      <w:sz w:val="22"/>
      <w:u w:val="single"/>
      <w:bdr w:val="none" w:sz="0" w:space="0" w:color="auto"/>
    </w:rPr>
  </w:style>
  <w:style w:type="character" w:customStyle="1" w:styleId="maintitle">
    <w:name w:val="maintitle"/>
    <w:basedOn w:val="DefaultParagraphFont"/>
    <w:rsid w:val="00B94C51"/>
  </w:style>
  <w:style w:type="character" w:customStyle="1" w:styleId="cit-title">
    <w:name w:val="cit-title"/>
    <w:basedOn w:val="DefaultParagraphFont"/>
    <w:rsid w:val="00B94C51"/>
  </w:style>
  <w:style w:type="paragraph" w:customStyle="1" w:styleId="txttitle">
    <w:name w:val="txttitle"/>
    <w:basedOn w:val="Normal"/>
    <w:rsid w:val="00B94C51"/>
    <w:pPr>
      <w:spacing w:before="100" w:beforeAutospacing="1" w:after="100" w:afterAutospacing="1" w:line="240" w:lineRule="auto"/>
    </w:pPr>
    <w:rPr>
      <w:rFonts w:ascii="Times New Roman" w:hAnsi="Times New Roman"/>
      <w:sz w:val="24"/>
    </w:rPr>
  </w:style>
  <w:style w:type="character" w:customStyle="1" w:styleId="volume">
    <w:name w:val="volume"/>
    <w:basedOn w:val="DefaultParagraphFont"/>
    <w:rsid w:val="00B94C51"/>
  </w:style>
  <w:style w:type="character" w:customStyle="1" w:styleId="z3988">
    <w:name w:val="z3988"/>
    <w:basedOn w:val="DefaultParagraphFont"/>
    <w:rsid w:val="00B94C51"/>
  </w:style>
  <w:style w:type="paragraph" w:customStyle="1" w:styleId="SmallCards">
    <w:name w:val="Small Cards"/>
    <w:basedOn w:val="Normal"/>
    <w:autoRedefine/>
    <w:rsid w:val="00B94C51"/>
    <w:pPr>
      <w:spacing w:after="0" w:line="240" w:lineRule="auto"/>
    </w:pPr>
    <w:rPr>
      <w:rFonts w:ascii="Times New Roman" w:eastAsia="Times New Roman" w:hAnsi="Times New Roman" w:cs="Times New Roman"/>
      <w:szCs w:val="20"/>
    </w:rPr>
  </w:style>
  <w:style w:type="character" w:customStyle="1" w:styleId="freeaccess">
    <w:name w:val="freeaccess"/>
    <w:basedOn w:val="DefaultParagraphFont"/>
    <w:rsid w:val="00B94C51"/>
  </w:style>
  <w:style w:type="character" w:customStyle="1" w:styleId="person-name">
    <w:name w:val="person-name"/>
    <w:basedOn w:val="DefaultParagraphFont"/>
    <w:rsid w:val="00B94C51"/>
  </w:style>
  <w:style w:type="character" w:customStyle="1" w:styleId="articoloinside">
    <w:name w:val="articolo_inside"/>
    <w:rsid w:val="00B94C51"/>
  </w:style>
  <w:style w:type="paragraph" w:customStyle="1" w:styleId="pagetools">
    <w:name w:val="pagetools"/>
    <w:basedOn w:val="Normal"/>
    <w:qFormat/>
    <w:rsid w:val="00B94C51"/>
    <w:pPr>
      <w:spacing w:before="100" w:beforeAutospacing="1" w:after="100" w:afterAutospacing="1" w:line="240" w:lineRule="auto"/>
    </w:pPr>
    <w:rPr>
      <w:rFonts w:ascii="Times New Roman" w:eastAsia="Times New Roman" w:hAnsi="Times New Roman"/>
      <w:sz w:val="24"/>
    </w:rPr>
  </w:style>
  <w:style w:type="character" w:customStyle="1" w:styleId="job">
    <w:name w:val="job"/>
    <w:basedOn w:val="DefaultParagraphFont"/>
    <w:rsid w:val="00B94C51"/>
  </w:style>
  <w:style w:type="character" w:customStyle="1" w:styleId="company">
    <w:name w:val="company"/>
    <w:basedOn w:val="DefaultParagraphFont"/>
    <w:rsid w:val="00B94C51"/>
  </w:style>
  <w:style w:type="character" w:customStyle="1" w:styleId="publisher">
    <w:name w:val="publisher"/>
    <w:basedOn w:val="DefaultParagraphFont"/>
    <w:rsid w:val="00B94C51"/>
  </w:style>
  <w:style w:type="character" w:customStyle="1" w:styleId="pubyear">
    <w:name w:val="pubyear"/>
    <w:basedOn w:val="DefaultParagraphFont"/>
    <w:rsid w:val="00B94C51"/>
  </w:style>
  <w:style w:type="character" w:customStyle="1" w:styleId="pubcity">
    <w:name w:val="pubcity"/>
    <w:basedOn w:val="DefaultParagraphFont"/>
    <w:rsid w:val="00B94C51"/>
  </w:style>
  <w:style w:type="paragraph" w:customStyle="1" w:styleId="C-Text">
    <w:name w:val="C-Text"/>
    <w:basedOn w:val="Normal"/>
    <w:qFormat/>
    <w:rsid w:val="00B94C51"/>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B94C51"/>
    <w:pPr>
      <w:spacing w:before="100" w:beforeAutospacing="1" w:after="100" w:afterAutospacing="1" w:line="240" w:lineRule="auto"/>
    </w:pPr>
    <w:rPr>
      <w:sz w:val="24"/>
    </w:rPr>
  </w:style>
  <w:style w:type="character" w:customStyle="1" w:styleId="ecdate">
    <w:name w:val="ec_date"/>
    <w:basedOn w:val="DefaultParagraphFont"/>
    <w:rsid w:val="00B94C51"/>
    <w:rPr>
      <w:rFonts w:ascii="Verdana" w:hAnsi="Verdana" w:hint="default"/>
      <w:sz w:val="20"/>
      <w:szCs w:val="20"/>
      <w:shd w:val="clear" w:color="auto" w:fill="FFFFFF"/>
    </w:rPr>
  </w:style>
  <w:style w:type="paragraph" w:customStyle="1" w:styleId="ecmsonormal">
    <w:name w:val="ec_msonormal"/>
    <w:basedOn w:val="Normal"/>
    <w:qFormat/>
    <w:rsid w:val="00B94C51"/>
    <w:pPr>
      <w:shd w:val="clear" w:color="auto" w:fill="FFFFFF"/>
      <w:spacing w:before="100" w:beforeAutospacing="1" w:after="100" w:afterAutospacing="1" w:line="240" w:lineRule="auto"/>
      <w:textAlignment w:val="top"/>
    </w:pPr>
    <w:rPr>
      <w:rFonts w:ascii="Verdana" w:hAnsi="Verdana"/>
    </w:rPr>
  </w:style>
  <w:style w:type="character" w:customStyle="1" w:styleId="articletext0">
    <w:name w:val="article_text"/>
    <w:basedOn w:val="DefaultParagraphFont"/>
    <w:rsid w:val="00B94C51"/>
  </w:style>
  <w:style w:type="character" w:customStyle="1" w:styleId="hittermhilite">
    <w:name w:val="hittermhilite"/>
    <w:basedOn w:val="DefaultParagraphFont"/>
    <w:rsid w:val="00B94C51"/>
  </w:style>
  <w:style w:type="character" w:customStyle="1" w:styleId="articleheadline">
    <w:name w:val="articleheadline"/>
    <w:basedOn w:val="DefaultParagraphFont"/>
    <w:rsid w:val="00B94C51"/>
  </w:style>
  <w:style w:type="paragraph" w:customStyle="1" w:styleId="u-intro">
    <w:name w:val="u-intro"/>
    <w:basedOn w:val="Normal"/>
    <w:qFormat/>
    <w:rsid w:val="00B94C51"/>
    <w:pPr>
      <w:spacing w:before="100" w:beforeAutospacing="1" w:after="100" w:afterAutospacing="1" w:line="240" w:lineRule="auto"/>
    </w:pPr>
    <w:rPr>
      <w:sz w:val="24"/>
    </w:rPr>
  </w:style>
  <w:style w:type="character" w:customStyle="1" w:styleId="u-byline">
    <w:name w:val="u-byline"/>
    <w:basedOn w:val="DefaultParagraphFont"/>
    <w:rsid w:val="00B94C51"/>
  </w:style>
  <w:style w:type="character" w:customStyle="1" w:styleId="articlebya">
    <w:name w:val="articleby_a"/>
    <w:basedOn w:val="DefaultParagraphFont"/>
    <w:rsid w:val="00B94C51"/>
  </w:style>
  <w:style w:type="character" w:customStyle="1" w:styleId="popupwinby">
    <w:name w:val="popupwinby"/>
    <w:basedOn w:val="DefaultParagraphFont"/>
    <w:rsid w:val="00B94C51"/>
  </w:style>
  <w:style w:type="character" w:customStyle="1" w:styleId="storyheader">
    <w:name w:val="storyheader"/>
    <w:basedOn w:val="DefaultParagraphFont"/>
    <w:rsid w:val="00B94C51"/>
  </w:style>
  <w:style w:type="character" w:customStyle="1" w:styleId="marron">
    <w:name w:val="marron"/>
    <w:basedOn w:val="DefaultParagraphFont"/>
    <w:rsid w:val="00B94C51"/>
  </w:style>
  <w:style w:type="character" w:customStyle="1" w:styleId="UnderlineChar4Char">
    <w:name w:val="Underline Char4 Char"/>
    <w:basedOn w:val="DefaultParagraphFont"/>
    <w:link w:val="UnderlineChar4"/>
    <w:rsid w:val="00B94C51"/>
    <w:rPr>
      <w:u w:val="single"/>
    </w:rPr>
  </w:style>
  <w:style w:type="character" w:customStyle="1" w:styleId="BoldandUnderlineChar3Char2">
    <w:name w:val="Bold and Underline Char3 Char2"/>
    <w:basedOn w:val="DefaultParagraphFont"/>
    <w:link w:val="BoldandUnderlineChar3"/>
    <w:rsid w:val="00B94C51"/>
    <w:rPr>
      <w:b/>
      <w:u w:val="single"/>
    </w:rPr>
  </w:style>
  <w:style w:type="character" w:customStyle="1" w:styleId="LanguageChar">
    <w:name w:val="Language Char"/>
    <w:basedOn w:val="DefaultParagraphFont"/>
    <w:link w:val="Language"/>
    <w:rsid w:val="00B94C51"/>
    <w:rPr>
      <w:strike/>
      <w:sz w:val="16"/>
      <w:szCs w:val="16"/>
    </w:rPr>
  </w:style>
  <w:style w:type="character" w:customStyle="1" w:styleId="StyleNormalWeb10ptChar">
    <w:name w:val="Style Normal (Web) + 10 pt Char"/>
    <w:basedOn w:val="DefaultParagraphFont"/>
    <w:rsid w:val="00B94C51"/>
    <w:rPr>
      <w:szCs w:val="24"/>
      <w:lang w:val="en-US" w:eastAsia="en-US" w:bidi="ar-SA"/>
    </w:rPr>
  </w:style>
  <w:style w:type="paragraph" w:customStyle="1" w:styleId="TagCiteShells">
    <w:name w:val="Tag/Cite/Shells"/>
    <w:basedOn w:val="Normal"/>
    <w:qFormat/>
    <w:rsid w:val="00B94C51"/>
    <w:pPr>
      <w:spacing w:after="0" w:line="240" w:lineRule="auto"/>
    </w:pPr>
    <w:rPr>
      <w:b/>
    </w:rPr>
  </w:style>
  <w:style w:type="paragraph" w:customStyle="1" w:styleId="DefinitionTerm">
    <w:name w:val="Definition Term"/>
    <w:basedOn w:val="Normal"/>
    <w:next w:val="Normal"/>
    <w:qFormat/>
    <w:rsid w:val="00B94C51"/>
    <w:pPr>
      <w:spacing w:after="0" w:line="240" w:lineRule="auto"/>
    </w:pPr>
    <w:rPr>
      <w:snapToGrid w:val="0"/>
      <w:sz w:val="24"/>
    </w:rPr>
  </w:style>
  <w:style w:type="character" w:customStyle="1" w:styleId="Style3CharChar">
    <w:name w:val="Style3 Char Char"/>
    <w:basedOn w:val="DefaultParagraphFont"/>
    <w:rsid w:val="00B94C51"/>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B94C51"/>
    <w:pPr>
      <w:spacing w:before="480" w:after="60" w:line="240" w:lineRule="auto"/>
    </w:pPr>
    <w:rPr>
      <w:rFonts w:eastAsia="SimSun" w:cs="Times New Roman"/>
      <w:caps/>
      <w:sz w:val="20"/>
      <w:lang w:eastAsia="zh-CN"/>
    </w:rPr>
  </w:style>
  <w:style w:type="character" w:customStyle="1" w:styleId="NormalChar">
    <w:name w:val="Normal Char"/>
    <w:basedOn w:val="DefaultParagraphFont"/>
    <w:rsid w:val="00B94C51"/>
    <w:rPr>
      <w:lang w:eastAsia="en-US"/>
    </w:rPr>
  </w:style>
  <w:style w:type="character" w:customStyle="1" w:styleId="BoldUnderlineChar3">
    <w:name w:val="Bold + Underline Char"/>
    <w:basedOn w:val="DefaultParagraphFont"/>
    <w:rsid w:val="00B94C51"/>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B94C51"/>
  </w:style>
  <w:style w:type="character" w:customStyle="1" w:styleId="CharacterStyle7">
    <w:name w:val="Character Style 7"/>
    <w:rsid w:val="00B94C51"/>
    <w:rPr>
      <w:rFonts w:ascii="Arial Narrow" w:hAnsi="Arial Narrow" w:cs="Arial Narrow"/>
      <w:sz w:val="20"/>
      <w:szCs w:val="20"/>
      <w:u w:val="single"/>
    </w:rPr>
  </w:style>
  <w:style w:type="character" w:customStyle="1" w:styleId="StyleStyle4Char">
    <w:name w:val="Style Style4 + Char"/>
    <w:basedOn w:val="DefaultParagraphFont"/>
    <w:rsid w:val="00B94C51"/>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B94C51"/>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B94C51"/>
    <w:pPr>
      <w:spacing w:after="0" w:line="240" w:lineRule="auto"/>
    </w:pPr>
    <w:rPr>
      <w:rFonts w:ascii="Verdana" w:hAnsi="Verdana"/>
      <w:sz w:val="21"/>
      <w:szCs w:val="21"/>
      <w:u w:val="thick"/>
    </w:rPr>
  </w:style>
  <w:style w:type="character" w:styleId="PlaceholderText">
    <w:name w:val="Placeholder Text"/>
    <w:basedOn w:val="DefaultParagraphFont"/>
    <w:uiPriority w:val="99"/>
    <w:rsid w:val="00B94C51"/>
    <w:rPr>
      <w:color w:val="808080"/>
    </w:rPr>
  </w:style>
  <w:style w:type="paragraph" w:customStyle="1" w:styleId="Cite8">
    <w:name w:val="Cite8"/>
    <w:basedOn w:val="Normal"/>
    <w:autoRedefine/>
    <w:uiPriority w:val="99"/>
    <w:qFormat/>
    <w:rsid w:val="00B94C51"/>
    <w:pPr>
      <w:spacing w:after="0" w:line="240" w:lineRule="auto"/>
    </w:pPr>
    <w:rPr>
      <w:rFonts w:ascii="Arial Narrow" w:eastAsia="Calibri" w:hAnsi="Arial Narrow"/>
    </w:rPr>
  </w:style>
  <w:style w:type="character" w:customStyle="1" w:styleId="BoxX2">
    <w:name w:val="BoxX2"/>
    <w:qFormat/>
    <w:rsid w:val="00B94C51"/>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B94C51"/>
    <w:rPr>
      <w:rFonts w:ascii="Garamond" w:hAnsi="Garamond" w:hint="default"/>
      <w:sz w:val="16"/>
    </w:rPr>
  </w:style>
  <w:style w:type="paragraph" w:customStyle="1" w:styleId="StyleStyle49pt9">
    <w:name w:val="Style Style4 + 9 pt9"/>
    <w:basedOn w:val="Style4"/>
    <w:link w:val="StyleStyle49pt9Char"/>
    <w:rsid w:val="00B94C51"/>
    <w:pPr>
      <w:numPr>
        <w:numId w:val="0"/>
      </w:numPr>
    </w:pPr>
    <w:rPr>
      <w:rFonts w:eastAsia="SimSun"/>
      <w:lang w:eastAsia="zh-CN"/>
    </w:rPr>
  </w:style>
  <w:style w:type="character" w:customStyle="1" w:styleId="StyleStyle49pt9Char">
    <w:name w:val="Style Style4 + 9 pt9 Char"/>
    <w:link w:val="StyleStyle49pt9"/>
    <w:rsid w:val="00B94C51"/>
    <w:rPr>
      <w:rFonts w:ascii="Arial Narrow" w:eastAsia="SimSun" w:hAnsi="Arial Narrow"/>
      <w:sz w:val="16"/>
      <w:u w:val="single"/>
      <w:lang w:eastAsia="zh-CN"/>
    </w:rPr>
  </w:style>
  <w:style w:type="character" w:customStyle="1" w:styleId="UnderlineCard1">
    <w:name w:val="Underline Card"/>
    <w:uiPriority w:val="6"/>
    <w:qFormat/>
    <w:rsid w:val="00B94C51"/>
    <w:rPr>
      <w:rFonts w:ascii="Arial" w:hAnsi="Arial"/>
      <w:b w:val="0"/>
      <w:bCs/>
      <w:sz w:val="20"/>
      <w:u w:val="single"/>
    </w:rPr>
  </w:style>
  <w:style w:type="paragraph" w:customStyle="1" w:styleId="2ndLevel-TAG">
    <w:name w:val="2nd Level - TAG"/>
    <w:basedOn w:val="Normal"/>
    <w:next w:val="Normal"/>
    <w:qFormat/>
    <w:rsid w:val="00B94C51"/>
    <w:pPr>
      <w:spacing w:after="0" w:line="240" w:lineRule="auto"/>
    </w:pPr>
  </w:style>
  <w:style w:type="character" w:customStyle="1" w:styleId="underlining0">
    <w:name w:val="underlining"/>
    <w:rsid w:val="00B94C51"/>
  </w:style>
  <w:style w:type="character" w:customStyle="1" w:styleId="btitle">
    <w:name w:val="btitle"/>
    <w:rsid w:val="00B94C51"/>
  </w:style>
  <w:style w:type="character" w:customStyle="1" w:styleId="green">
    <w:name w:val="green"/>
    <w:rsid w:val="00B94C51"/>
  </w:style>
  <w:style w:type="paragraph" w:customStyle="1" w:styleId="CM14">
    <w:name w:val="CM14"/>
    <w:basedOn w:val="Normal"/>
    <w:qFormat/>
    <w:rsid w:val="00B94C51"/>
    <w:pPr>
      <w:spacing w:after="0" w:line="240" w:lineRule="auto"/>
    </w:pPr>
  </w:style>
  <w:style w:type="character" w:customStyle="1" w:styleId="BodyText33">
    <w:name w:val="Body Text3"/>
    <w:rsid w:val="00B94C51"/>
  </w:style>
  <w:style w:type="character" w:customStyle="1" w:styleId="BodytextBold">
    <w:name w:val="Body text + Bold"/>
    <w:rsid w:val="00B94C51"/>
  </w:style>
  <w:style w:type="character" w:customStyle="1" w:styleId="Bodytext6pt">
    <w:name w:val="Body text + 6 pt"/>
    <w:rsid w:val="00B94C51"/>
  </w:style>
  <w:style w:type="paragraph" w:customStyle="1" w:styleId="DebateBlocking">
    <w:name w:val="DebateBlocking"/>
    <w:basedOn w:val="Normal"/>
    <w:next w:val="Nothing"/>
    <w:uiPriority w:val="99"/>
    <w:qFormat/>
    <w:rsid w:val="00B94C51"/>
    <w:pPr>
      <w:spacing w:after="0" w:line="240" w:lineRule="auto"/>
    </w:pPr>
  </w:style>
  <w:style w:type="character" w:customStyle="1" w:styleId="BodytextItalic1">
    <w:name w:val="Body text + Italic1"/>
    <w:aliases w:val="Spacing 0 pt1"/>
    <w:uiPriority w:val="99"/>
    <w:rsid w:val="00B94C51"/>
    <w:rPr>
      <w:rFonts w:ascii="Sylfaen" w:hAnsi="Sylfaen" w:cs="Sylfaen"/>
      <w:i/>
      <w:iCs/>
      <w:sz w:val="19"/>
      <w:szCs w:val="19"/>
      <w:u w:val="none"/>
      <w:shd w:val="clear" w:color="auto" w:fill="FFFFFF"/>
    </w:r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B94C51"/>
    <w:pPr>
      <w:spacing w:after="0" w:line="240" w:lineRule="auto"/>
    </w:p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B94C51"/>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B94C51"/>
    <w:pPr>
      <w:spacing w:before="100" w:beforeAutospacing="1" w:after="100" w:afterAutospacing="1" w:line="240" w:lineRule="auto"/>
    </w:pPr>
    <w:rPr>
      <w:rFonts w:ascii="Times New Roman" w:eastAsia="Times New Roman" w:hAnsi="Times New Roman" w:cs="Times New Roman"/>
      <w:sz w:val="24"/>
    </w:rPr>
  </w:style>
  <w:style w:type="character" w:customStyle="1" w:styleId="created">
    <w:name w:val="created"/>
    <w:basedOn w:val="DefaultParagraphFont"/>
    <w:rsid w:val="00B94C51"/>
  </w:style>
  <w:style w:type="paragraph" w:customStyle="1" w:styleId="8font">
    <w:name w:val="8font"/>
    <w:basedOn w:val="Normal"/>
    <w:next w:val="Normal"/>
    <w:autoRedefine/>
    <w:qFormat/>
    <w:rsid w:val="00B94C51"/>
    <w:pPr>
      <w:spacing w:after="0" w:line="240" w:lineRule="auto"/>
    </w:pPr>
    <w:rPr>
      <w:rFonts w:eastAsia="Cambria" w:cs="Times New Roman"/>
      <w:szCs w:val="16"/>
    </w:rPr>
  </w:style>
  <w:style w:type="paragraph" w:customStyle="1" w:styleId="CiteLittle">
    <w:name w:val="Cite Little"/>
    <w:next w:val="Normal"/>
    <w:qFormat/>
    <w:rsid w:val="00B94C51"/>
    <w:rPr>
      <w:rFonts w:ascii="Arial" w:eastAsia="Times New Roman" w:hAnsi="Arial" w:cs="Times New Roman"/>
      <w:bCs/>
      <w:kern w:val="32"/>
      <w:sz w:val="16"/>
      <w:szCs w:val="32"/>
    </w:rPr>
  </w:style>
  <w:style w:type="character" w:customStyle="1" w:styleId="StyleAsianMSMinchoBold">
    <w:name w:val="Style (Asian) MS Mincho Bold"/>
    <w:rsid w:val="00B94C51"/>
    <w:rPr>
      <w:rFonts w:ascii="Times New Roman" w:eastAsia="MS Mincho" w:hAnsi="Times New Roman"/>
      <w:b/>
      <w:bCs/>
      <w:u w:val="thick"/>
    </w:rPr>
  </w:style>
  <w:style w:type="character" w:customStyle="1" w:styleId="StyleAsianMSMincho">
    <w:name w:val="Style (Asian) MS Mincho"/>
    <w:rsid w:val="00B94C51"/>
    <w:rPr>
      <w:rFonts w:ascii="Times New Roman" w:eastAsia="MS Mincho" w:hAnsi="Times New Roman"/>
      <w:u w:val="thick"/>
    </w:rPr>
  </w:style>
  <w:style w:type="paragraph" w:customStyle="1" w:styleId="docheader">
    <w:name w:val="doc header"/>
    <w:autoRedefine/>
    <w:qFormat/>
    <w:rsid w:val="00B94C51"/>
    <w:rPr>
      <w:rFonts w:ascii="Times New Roman" w:eastAsia="Malgun Gothic" w:hAnsi="Times New Roman" w:cs="Times New Roman"/>
      <w:b/>
      <w:sz w:val="20"/>
    </w:rPr>
  </w:style>
  <w:style w:type="paragraph" w:customStyle="1" w:styleId="docfooter">
    <w:name w:val="doc footer"/>
    <w:autoRedefine/>
    <w:qFormat/>
    <w:rsid w:val="00B94C51"/>
    <w:pPr>
      <w:jc w:val="right"/>
    </w:pPr>
    <w:rPr>
      <w:rFonts w:ascii="Times New Roman" w:eastAsia="Malgun Gothic" w:hAnsi="Times New Roman" w:cs="Times New Roman"/>
      <w:b/>
      <w:sz w:val="22"/>
    </w:rPr>
  </w:style>
  <w:style w:type="character" w:customStyle="1" w:styleId="crosslinkpopup">
    <w:name w:val="crosslinkpopup"/>
    <w:rsid w:val="00B94C51"/>
  </w:style>
  <w:style w:type="character" w:customStyle="1" w:styleId="CardCharChar1">
    <w:name w:val="Card Char Char1"/>
    <w:rsid w:val="00B94C51"/>
    <w:rPr>
      <w:b/>
      <w:bCs/>
      <w:sz w:val="28"/>
      <w:szCs w:val="28"/>
    </w:rPr>
  </w:style>
  <w:style w:type="character" w:customStyle="1" w:styleId="CharacterStyle3">
    <w:name w:val="Character Style 3"/>
    <w:rsid w:val="00B94C51"/>
    <w:rPr>
      <w:sz w:val="18"/>
      <w:szCs w:val="18"/>
    </w:rPr>
  </w:style>
  <w:style w:type="paragraph" w:customStyle="1" w:styleId="bloctitles">
    <w:name w:val="bloc titles"/>
    <w:basedOn w:val="Heading1"/>
    <w:next w:val="Normal"/>
    <w:link w:val="bloctitlesChar"/>
    <w:autoRedefine/>
    <w:qFormat/>
    <w:rsid w:val="00B94C51"/>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ascii="Times New Roman" w:eastAsia="Times New Roman" w:hAnsi="Times New Roman" w:cs="Times New Roman"/>
      <w:sz w:val="28"/>
      <w:u w:val="single"/>
    </w:rPr>
  </w:style>
  <w:style w:type="character" w:customStyle="1" w:styleId="bloctitlesChar">
    <w:name w:val="bloc titles Char"/>
    <w:link w:val="bloctitles"/>
    <w:rsid w:val="00B94C51"/>
    <w:rPr>
      <w:rFonts w:ascii="Times New Roman" w:eastAsia="Times New Roman" w:hAnsi="Times New Roman" w:cs="Times New Roman"/>
      <w:b/>
      <w:bCs/>
      <w:sz w:val="28"/>
      <w:szCs w:val="32"/>
      <w:u w:val="single"/>
    </w:rPr>
  </w:style>
  <w:style w:type="paragraph" w:customStyle="1" w:styleId="blocorganizer">
    <w:name w:val="bloc organizer"/>
    <w:basedOn w:val="Heading1"/>
    <w:next w:val="bloctitles"/>
    <w:link w:val="blocorganizerChar"/>
    <w:autoRedefine/>
    <w:qFormat/>
    <w:rsid w:val="00B94C51"/>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ascii="Times New Roman" w:eastAsia="Times New Roman" w:hAnsi="Times New Roman" w:cs="Times New Roman"/>
      <w:sz w:val="4"/>
      <w:u w:val="single"/>
    </w:rPr>
  </w:style>
  <w:style w:type="character" w:customStyle="1" w:styleId="blocorganizerChar">
    <w:name w:val="bloc organizer Char"/>
    <w:link w:val="blocorganizer"/>
    <w:rsid w:val="00B94C51"/>
    <w:rPr>
      <w:rFonts w:ascii="Times New Roman" w:eastAsia="Times New Roman" w:hAnsi="Times New Roman" w:cs="Times New Roman"/>
      <w:b/>
      <w:bCs/>
      <w:sz w:val="4"/>
      <w:szCs w:val="32"/>
      <w:u w:val="single"/>
    </w:rPr>
  </w:style>
  <w:style w:type="character" w:customStyle="1" w:styleId="UnderlineBoldChar">
    <w:name w:val="Underline Bold Char"/>
    <w:locked/>
    <w:rsid w:val="00B94C51"/>
    <w:rPr>
      <w:rFonts w:ascii="Times New Roman" w:eastAsia="Times New Roman" w:hAnsi="Times New Roman" w:cs="Calibri"/>
      <w:b/>
      <w:sz w:val="24"/>
      <w:szCs w:val="20"/>
      <w:u w:val="single"/>
    </w:rPr>
  </w:style>
  <w:style w:type="character" w:customStyle="1" w:styleId="tagChar0">
    <w:name w:val="%tag Char"/>
    <w:link w:val="tag"/>
    <w:rsid w:val="00B94C51"/>
    <w:rPr>
      <w:rFonts w:ascii="Calibri" w:hAnsi="Calibri" w:cs="Calibri"/>
      <w:sz w:val="16"/>
    </w:rPr>
  </w:style>
  <w:style w:type="character" w:customStyle="1" w:styleId="AAAcardChar">
    <w:name w:val="AAAcard Char"/>
    <w:link w:val="AAAcard"/>
    <w:rsid w:val="00B94C51"/>
    <w:rPr>
      <w:rFonts w:ascii="Calibri" w:hAnsi="Calibri" w:cs="Calibri"/>
      <w:sz w:val="16"/>
    </w:rPr>
  </w:style>
  <w:style w:type="character" w:customStyle="1" w:styleId="underlineCharChar0">
    <w:name w:val="underline Char Char"/>
    <w:rsid w:val="00B94C51"/>
    <w:rPr>
      <w:rFonts w:ascii="Arial Narrow" w:eastAsia="Times New Roman" w:hAnsi="Arial Narrow" w:cs="Calibri"/>
      <w:sz w:val="24"/>
      <w:u w:val="single"/>
    </w:rPr>
  </w:style>
  <w:style w:type="paragraph" w:customStyle="1" w:styleId="tagstyle0">
    <w:name w:val="tagstyle"/>
    <w:basedOn w:val="Normal"/>
    <w:rsid w:val="00B94C51"/>
    <w:pPr>
      <w:spacing w:before="100" w:beforeAutospacing="1" w:after="100" w:afterAutospacing="1" w:line="240" w:lineRule="auto"/>
    </w:pPr>
    <w:rPr>
      <w:rFonts w:ascii="Times New Roman" w:eastAsia="Times New Roman" w:hAnsi="Times New Roman"/>
      <w:sz w:val="24"/>
    </w:rPr>
  </w:style>
  <w:style w:type="character" w:customStyle="1" w:styleId="newsstorytitle">
    <w:name w:val="news_story_title"/>
    <w:rsid w:val="00B94C51"/>
  </w:style>
  <w:style w:type="character" w:customStyle="1" w:styleId="yqlink">
    <w:name w:val="yqlink"/>
    <w:rsid w:val="00B94C51"/>
  </w:style>
  <w:style w:type="character" w:customStyle="1" w:styleId="clbody">
    <w:name w:val="clbody"/>
    <w:rsid w:val="00B94C51"/>
  </w:style>
  <w:style w:type="character" w:customStyle="1" w:styleId="Boxing">
    <w:name w:val="Boxing"/>
    <w:rsid w:val="00B94C51"/>
    <w:rPr>
      <w:rFonts w:ascii="Arial Narrow" w:hAnsi="Arial Narrow"/>
      <w:dstrike w:val="0"/>
      <w:sz w:val="20"/>
      <w:bdr w:val="single" w:sz="2" w:space="0" w:color="auto"/>
      <w:vertAlign w:val="baseline"/>
    </w:rPr>
  </w:style>
  <w:style w:type="paragraph" w:customStyle="1" w:styleId="Analyticals">
    <w:name w:val="Analyticals"/>
    <w:basedOn w:val="Normal"/>
    <w:rsid w:val="00B94C51"/>
    <w:pPr>
      <w:spacing w:after="0" w:line="240" w:lineRule="auto"/>
    </w:pPr>
    <w:rPr>
      <w:rFonts w:ascii="Times New Roman" w:eastAsia="Times New Roman" w:hAnsi="Times New Roman"/>
      <w:sz w:val="24"/>
    </w:rPr>
  </w:style>
  <w:style w:type="character" w:customStyle="1" w:styleId="norm">
    <w:name w:val="norm"/>
    <w:rsid w:val="00B94C51"/>
  </w:style>
  <w:style w:type="character" w:customStyle="1" w:styleId="boldandunderlinecharcharcharcharcharcharcharcharcharcharcharcharcharcharcharchar0">
    <w:name w:val="boldandunderlinecharcharcharcharcharcharcharcharcharcharcharcharcharcharcharchar"/>
    <w:rsid w:val="00B94C51"/>
  </w:style>
  <w:style w:type="character" w:customStyle="1" w:styleId="underlinecharcharcharcharcharcharcharcharcharcharcharcharcharchar0">
    <w:name w:val="underlinecharcharcharcharcharcharcharcharcharcharcharcharcharchar"/>
    <w:rsid w:val="00B94C51"/>
  </w:style>
  <w:style w:type="character" w:customStyle="1" w:styleId="CharCharCharCharCharChar1Char">
    <w:name w:val="Char Char Char Char Char Char1 Char"/>
    <w:rsid w:val="00B94C51"/>
    <w:rPr>
      <w:rFonts w:ascii="Times New Roman" w:eastAsia="Times New Roman" w:hAnsi="Times New Roman" w:cs="Times New Roman"/>
      <w:b/>
      <w:sz w:val="24"/>
      <w:szCs w:val="24"/>
    </w:rPr>
  </w:style>
  <w:style w:type="character" w:customStyle="1" w:styleId="Taggin-New">
    <w:name w:val="Taggin - New"/>
    <w:rsid w:val="00B94C51"/>
    <w:rPr>
      <w:rFonts w:ascii="Arial Narrow" w:hAnsi="Arial Narrow"/>
      <w:b/>
      <w:sz w:val="22"/>
    </w:rPr>
  </w:style>
  <w:style w:type="character" w:customStyle="1" w:styleId="emphasis22">
    <w:name w:val="emphasis2"/>
    <w:rsid w:val="00B94C51"/>
  </w:style>
  <w:style w:type="character" w:customStyle="1" w:styleId="citechar0">
    <w:name w:val="citechar"/>
    <w:rsid w:val="00B94C51"/>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B94C51"/>
    <w:rPr>
      <w:sz w:val="24"/>
      <w:szCs w:val="24"/>
      <w:lang w:val="en-US" w:eastAsia="en-US" w:bidi="ar-SA"/>
    </w:rPr>
  </w:style>
  <w:style w:type="character" w:customStyle="1" w:styleId="NewTag">
    <w:name w:val="NewTag"/>
    <w:uiPriority w:val="1"/>
    <w:qFormat/>
    <w:rsid w:val="00B94C51"/>
    <w:rPr>
      <w:rFonts w:ascii="Georgia" w:hAnsi="Georgia"/>
      <w:b/>
      <w:sz w:val="24"/>
    </w:rPr>
  </w:style>
  <w:style w:type="character" w:customStyle="1" w:styleId="searchtools-record-title">
    <w:name w:val="searchtools-record-title"/>
    <w:basedOn w:val="DefaultParagraphFont"/>
    <w:rsid w:val="00B94C51"/>
  </w:style>
  <w:style w:type="character" w:customStyle="1" w:styleId="HighlightedUnderline0">
    <w:name w:val="Highlighted Underline"/>
    <w:basedOn w:val="DefaultParagraphFont"/>
    <w:uiPriority w:val="1"/>
    <w:qFormat/>
    <w:rsid w:val="00B94C51"/>
    <w:rPr>
      <w:rFonts w:ascii="Arial Narrow" w:hAnsi="Arial Narrow"/>
      <w:b w:val="0"/>
      <w:sz w:val="22"/>
      <w:u w:val="single"/>
      <w:bdr w:val="none" w:sz="0" w:space="0" w:color="auto"/>
      <w:shd w:val="clear" w:color="auto" w:fill="C76361"/>
    </w:rPr>
  </w:style>
  <w:style w:type="character" w:customStyle="1" w:styleId="rightside">
    <w:name w:val="rightside"/>
    <w:rsid w:val="00B94C51"/>
  </w:style>
  <w:style w:type="character" w:customStyle="1" w:styleId="flourish">
    <w:name w:val="flourish"/>
    <w:rsid w:val="00B94C51"/>
  </w:style>
  <w:style w:type="character" w:customStyle="1" w:styleId="style150">
    <w:name w:val="style150"/>
    <w:rsid w:val="00B94C51"/>
  </w:style>
  <w:style w:type="character" w:customStyle="1" w:styleId="head">
    <w:name w:val="head"/>
    <w:rsid w:val="00B94C51"/>
  </w:style>
  <w:style w:type="character" w:customStyle="1" w:styleId="first-letter">
    <w:name w:val="first-letter"/>
    <w:rsid w:val="00B94C51"/>
  </w:style>
  <w:style w:type="character" w:customStyle="1" w:styleId="focusparagraph">
    <w:name w:val="focusparagraph"/>
    <w:rsid w:val="00B94C51"/>
  </w:style>
  <w:style w:type="character" w:customStyle="1" w:styleId="StyleUnderlineCharChar111pt">
    <w:name w:val="Style Underline Char Char1 + 11 pt"/>
    <w:rsid w:val="00B94C51"/>
    <w:rPr>
      <w:rFonts w:ascii="Times New Roman" w:hAnsi="Times New Roman"/>
      <w:sz w:val="20"/>
      <w:u w:val="single"/>
      <w:lang w:val="en-US" w:eastAsia="en-US" w:bidi="ar-SA"/>
    </w:rPr>
  </w:style>
  <w:style w:type="character" w:customStyle="1" w:styleId="CharChar31">
    <w:name w:val="Char Char31"/>
    <w:rsid w:val="00B94C51"/>
    <w:rPr>
      <w:rFonts w:cs="Arial"/>
      <w:b/>
      <w:bCs/>
      <w:szCs w:val="32"/>
      <w:lang w:val="en-US" w:eastAsia="en-US" w:bidi="ar-SA"/>
    </w:rPr>
  </w:style>
  <w:style w:type="character" w:customStyle="1" w:styleId="citationgenerated">
    <w:name w:val="citation generated"/>
    <w:rsid w:val="00B94C51"/>
  </w:style>
  <w:style w:type="character" w:customStyle="1" w:styleId="commentstext0">
    <w:name w:val="comments_text"/>
    <w:uiPriority w:val="99"/>
    <w:rsid w:val="00B94C51"/>
    <w:rPr>
      <w:rFonts w:cs="Times New Roman"/>
    </w:rPr>
  </w:style>
  <w:style w:type="paragraph" w:customStyle="1" w:styleId="CM25">
    <w:name w:val="CM25"/>
    <w:basedOn w:val="Default"/>
    <w:next w:val="Default"/>
    <w:qFormat/>
    <w:rsid w:val="00B94C51"/>
    <w:pPr>
      <w:spacing w:after="233" w:line="276" w:lineRule="auto"/>
    </w:pPr>
    <w:rPr>
      <w:rFonts w:ascii="Georgia" w:eastAsia="Calibri" w:hAnsi="Georgia"/>
      <w:color w:val="auto"/>
      <w:sz w:val="22"/>
    </w:rPr>
  </w:style>
  <w:style w:type="character" w:customStyle="1" w:styleId="FontStyle29">
    <w:name w:val="Font Style29"/>
    <w:uiPriority w:val="99"/>
    <w:rsid w:val="00B94C51"/>
    <w:rPr>
      <w:rFonts w:ascii="Arial" w:hAnsi="Arial" w:cs="Arial"/>
      <w:sz w:val="14"/>
      <w:szCs w:val="14"/>
    </w:rPr>
  </w:style>
  <w:style w:type="character" w:customStyle="1" w:styleId="A8">
    <w:name w:val="A8"/>
    <w:rsid w:val="00B94C51"/>
    <w:rPr>
      <w:color w:val="000000"/>
      <w:sz w:val="12"/>
      <w:szCs w:val="12"/>
    </w:rPr>
  </w:style>
  <w:style w:type="character" w:customStyle="1" w:styleId="apturelink">
    <w:name w:val="apturelink"/>
    <w:rsid w:val="00B94C51"/>
  </w:style>
  <w:style w:type="character" w:customStyle="1" w:styleId="apturelinkicon">
    <w:name w:val="apturelinkicon"/>
    <w:rsid w:val="00B94C51"/>
  </w:style>
  <w:style w:type="character" w:customStyle="1" w:styleId="titletxt">
    <w:name w:val="titletxt"/>
    <w:rsid w:val="00B94C51"/>
  </w:style>
  <w:style w:type="character" w:customStyle="1" w:styleId="colbcopy">
    <w:name w:val="colbcopy"/>
    <w:rsid w:val="00B94C51"/>
  </w:style>
  <w:style w:type="character" w:customStyle="1" w:styleId="hcard">
    <w:name w:val="hcard"/>
    <w:rsid w:val="00B94C51"/>
  </w:style>
  <w:style w:type="table" w:styleId="MediumGrid2">
    <w:name w:val="Medium Grid 2"/>
    <w:basedOn w:val="TableNormal"/>
    <w:uiPriority w:val="68"/>
    <w:rsid w:val="00B94C51"/>
    <w:rPr>
      <w:rFonts w:asciiTheme="majorHAnsi" w:eastAsiaTheme="majorEastAsia" w:hAnsiTheme="majorHAnsi" w:cstheme="majorBidi"/>
      <w:color w:val="000000" w:themeColor="text1"/>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B94C51"/>
    <w:rPr>
      <w:rFonts w:ascii="Courier" w:eastAsia="Cambria" w:hAnsi="Courier" w:cs="Times New Roman"/>
      <w:sz w:val="21"/>
      <w:szCs w:val="21"/>
    </w:rPr>
  </w:style>
  <w:style w:type="paragraph" w:customStyle="1" w:styleId="hotroute2">
    <w:name w:val="hotroute"/>
    <w:basedOn w:val="Normal"/>
    <w:qFormat/>
    <w:rsid w:val="00B94C51"/>
    <w:pPr>
      <w:spacing w:after="0" w:line="240" w:lineRule="auto"/>
      <w:ind w:left="288"/>
    </w:pPr>
  </w:style>
  <w:style w:type="paragraph" w:customStyle="1" w:styleId="DeleteAnalytics">
    <w:name w:val="Delete Analytics"/>
    <w:basedOn w:val="Heading4"/>
    <w:qFormat/>
    <w:rsid w:val="00B94C51"/>
    <w:pPr>
      <w:spacing w:before="200" w:line="240" w:lineRule="auto"/>
    </w:pPr>
    <w:rPr>
      <w:iCs/>
      <w:color w:val="800000"/>
    </w:rPr>
  </w:style>
  <w:style w:type="paragraph" w:customStyle="1" w:styleId="ReallyFuckingSmall0">
    <w:name w:val="Really Fucking Small"/>
    <w:basedOn w:val="Normal"/>
    <w:link w:val="ReallyFuckingSmallChar0"/>
    <w:rsid w:val="00B94C51"/>
    <w:pPr>
      <w:spacing w:after="0" w:line="240" w:lineRule="auto"/>
      <w:ind w:left="144"/>
    </w:pPr>
    <w:rPr>
      <w:rFonts w:ascii="Times New Roman" w:eastAsia="Times New Roman" w:hAnsi="Times New Roman" w:cs="Times New Roman"/>
      <w:sz w:val="12"/>
    </w:rPr>
  </w:style>
  <w:style w:type="character" w:customStyle="1" w:styleId="ReallyFuckingSmallChar0">
    <w:name w:val="Really Fucking Small Char"/>
    <w:link w:val="ReallyFuckingSmall0"/>
    <w:rsid w:val="00B94C51"/>
    <w:rPr>
      <w:rFonts w:ascii="Times New Roman" w:eastAsia="Times New Roman" w:hAnsi="Times New Roman" w:cs="Times New Roman"/>
      <w:sz w:val="12"/>
    </w:rPr>
  </w:style>
  <w:style w:type="paragraph" w:customStyle="1" w:styleId="Boxempahsis">
    <w:name w:val="Box empahsis"/>
    <w:basedOn w:val="Normal"/>
    <w:link w:val="BoxempahsisChar"/>
    <w:qFormat/>
    <w:rsid w:val="00B94C51"/>
    <w:pPr>
      <w:spacing w:after="0" w:line="240" w:lineRule="auto"/>
    </w:pPr>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B94C51"/>
    <w:rPr>
      <w:rFonts w:ascii="Franklin Gothic Heavy" w:hAnsi="Franklin Gothic Heavy" w:cs="Calibri"/>
      <w:u w:val="single"/>
      <w:bdr w:val="single" w:sz="4" w:space="0" w:color="auto"/>
    </w:rPr>
  </w:style>
  <w:style w:type="character" w:customStyle="1" w:styleId="Qualified">
    <w:name w:val="Qualified"/>
    <w:rsid w:val="00B94C51"/>
    <w:rPr>
      <w:rFonts w:asciiTheme="majorHAnsi" w:hAnsiTheme="majorHAnsi"/>
      <w:b/>
      <w:bCs/>
      <w:sz w:val="16"/>
    </w:rPr>
  </w:style>
  <w:style w:type="character" w:customStyle="1" w:styleId="Underline-Highlighted-WFU">
    <w:name w:val="Underline-Highlighted-WFU"/>
    <w:basedOn w:val="DefaultParagraphFont"/>
    <w:uiPriority w:val="1"/>
    <w:qFormat/>
    <w:rsid w:val="00B94C51"/>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B94C51"/>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B94C51"/>
    <w:rPr>
      <w:rFonts w:ascii="Arial" w:eastAsia="Times New Roman" w:hAnsi="Arial" w:cs="Arial"/>
      <w:b/>
      <w:bCs/>
      <w:kern w:val="32"/>
      <w:sz w:val="28"/>
      <w:szCs w:val="32"/>
    </w:rPr>
  </w:style>
  <w:style w:type="character" w:customStyle="1" w:styleId="columntexthead">
    <w:name w:val="columntexthead"/>
    <w:rsid w:val="00B94C51"/>
  </w:style>
  <w:style w:type="character" w:customStyle="1" w:styleId="instruction">
    <w:name w:val="instruction"/>
    <w:rsid w:val="00B94C51"/>
  </w:style>
  <w:style w:type="character" w:customStyle="1" w:styleId="listpipe">
    <w:name w:val="listpipe"/>
    <w:rsid w:val="00B94C51"/>
  </w:style>
  <w:style w:type="character" w:customStyle="1" w:styleId="imagelink">
    <w:name w:val="imagelink"/>
    <w:rsid w:val="00B94C51"/>
  </w:style>
  <w:style w:type="character" w:customStyle="1" w:styleId="leadin">
    <w:name w:val="leadin"/>
    <w:rsid w:val="00B94C51"/>
  </w:style>
  <w:style w:type="character" w:customStyle="1" w:styleId="A4">
    <w:name w:val="A4"/>
    <w:rsid w:val="00B94C51"/>
    <w:rPr>
      <w:rFonts w:ascii="Baskerville" w:hAnsi="Baskerville" w:cs="Baskerville"/>
      <w:b/>
      <w:bCs/>
      <w:color w:val="000000"/>
      <w:sz w:val="22"/>
      <w:szCs w:val="22"/>
    </w:rPr>
  </w:style>
  <w:style w:type="character" w:customStyle="1" w:styleId="noticiabyline">
    <w:name w:val="noticia_byline"/>
    <w:rsid w:val="00B94C51"/>
  </w:style>
  <w:style w:type="character" w:customStyle="1" w:styleId="sep">
    <w:name w:val="sep"/>
    <w:rsid w:val="00B94C51"/>
  </w:style>
  <w:style w:type="character" w:customStyle="1" w:styleId="rightnowyahoo">
    <w:name w:val="right_now_yahoo"/>
    <w:rsid w:val="00B94C51"/>
  </w:style>
  <w:style w:type="character" w:customStyle="1" w:styleId="submittedmeta">
    <w:name w:val="submitted meta"/>
    <w:rsid w:val="00B94C51"/>
  </w:style>
  <w:style w:type="character" w:customStyle="1" w:styleId="A10">
    <w:name w:val="A10"/>
    <w:rsid w:val="00B94C51"/>
    <w:rPr>
      <w:color w:val="000000"/>
      <w:sz w:val="12"/>
      <w:szCs w:val="12"/>
    </w:rPr>
  </w:style>
  <w:style w:type="paragraph" w:customStyle="1" w:styleId="Pa7">
    <w:name w:val="Pa7"/>
    <w:basedOn w:val="Default"/>
    <w:next w:val="Default"/>
    <w:qFormat/>
    <w:rsid w:val="00B94C51"/>
    <w:pPr>
      <w:spacing w:before="280" w:line="221" w:lineRule="atLeast"/>
    </w:pPr>
    <w:rPr>
      <w:rFonts w:ascii="Baskerville" w:eastAsia="Times New Roman" w:hAnsi="Baskerville"/>
      <w:color w:val="auto"/>
    </w:rPr>
  </w:style>
  <w:style w:type="character" w:customStyle="1" w:styleId="AAAunderline">
    <w:name w:val="AAAunderline"/>
    <w:qFormat/>
    <w:rsid w:val="00B94C51"/>
    <w:rPr>
      <w:b/>
      <w:u w:val="single"/>
    </w:rPr>
  </w:style>
  <w:style w:type="paragraph" w:customStyle="1" w:styleId="IndexHeader">
    <w:name w:val="Index Header"/>
    <w:basedOn w:val="Normal"/>
    <w:rsid w:val="00B94C51"/>
    <w:pPr>
      <w:spacing w:after="0" w:line="240" w:lineRule="auto"/>
      <w:ind w:left="-720"/>
      <w:outlineLvl w:val="0"/>
    </w:pPr>
    <w:rPr>
      <w:rFonts w:ascii="Times New Roman" w:eastAsia="Times New Roman" w:hAnsi="Times New Roman"/>
      <w:b/>
      <w:bCs/>
      <w:sz w:val="36"/>
      <w:szCs w:val="20"/>
    </w:rPr>
  </w:style>
  <w:style w:type="character" w:customStyle="1" w:styleId="IndexHeaderChar">
    <w:name w:val="Index Header Char"/>
    <w:rsid w:val="00B94C51"/>
    <w:rPr>
      <w:rFonts w:ascii="Times New Roman" w:eastAsia="Times New Roman" w:hAnsi="Times New Roman"/>
      <w:b/>
      <w:bCs/>
      <w:sz w:val="36"/>
    </w:rPr>
  </w:style>
  <w:style w:type="paragraph" w:customStyle="1" w:styleId="CardRead">
    <w:name w:val="Card_Read"/>
    <w:basedOn w:val="Normal"/>
    <w:rsid w:val="00B94C51"/>
    <w:pPr>
      <w:spacing w:after="0" w:line="240" w:lineRule="auto"/>
    </w:pPr>
    <w:rPr>
      <w:rFonts w:ascii="Times" w:eastAsia="Times" w:hAnsi="Times"/>
      <w:szCs w:val="20"/>
    </w:rPr>
  </w:style>
  <w:style w:type="paragraph" w:customStyle="1" w:styleId="CardNU">
    <w:name w:val="CardNU"/>
    <w:basedOn w:val="Normal"/>
    <w:rsid w:val="00B94C51"/>
    <w:pPr>
      <w:spacing w:after="0" w:line="240" w:lineRule="auto"/>
    </w:pPr>
    <w:rPr>
      <w:rFonts w:ascii="Times" w:eastAsia="Times" w:hAnsi="Times"/>
      <w:sz w:val="14"/>
      <w:szCs w:val="20"/>
    </w:rPr>
  </w:style>
  <w:style w:type="paragraph" w:customStyle="1" w:styleId="StyleHeading310pt">
    <w:name w:val="Style Heading 3 + 10 pt"/>
    <w:basedOn w:val="Heading3"/>
    <w:rsid w:val="00B94C51"/>
    <w:pPr>
      <w:keepLines w:val="0"/>
      <w:pageBreakBefore w:val="0"/>
      <w:spacing w:before="200" w:line="240" w:lineRule="auto"/>
      <w:ind w:left="576"/>
      <w:jc w:val="left"/>
    </w:pPr>
    <w:rPr>
      <w:rFonts w:eastAsia="Times New Roman" w:cs="Arial"/>
      <w:b w:val="0"/>
      <w:bCs w:val="0"/>
      <w:sz w:val="20"/>
      <w:szCs w:val="26"/>
      <w:u w:val="none"/>
    </w:rPr>
  </w:style>
  <w:style w:type="character" w:customStyle="1" w:styleId="StyleHeading310ptChar">
    <w:name w:val="Style Heading 3 + 10 pt Char"/>
    <w:rsid w:val="00B94C51"/>
    <w:rPr>
      <w:rFonts w:ascii="Times New Roman" w:eastAsia="Times New Roman" w:hAnsi="Times New Roman" w:cs="Arial"/>
      <w:b/>
      <w:bCs/>
      <w:sz w:val="26"/>
      <w:szCs w:val="26"/>
    </w:rPr>
  </w:style>
  <w:style w:type="paragraph" w:customStyle="1" w:styleId="Style30">
    <w:name w:val="Style 3"/>
    <w:basedOn w:val="Normal"/>
    <w:rsid w:val="00B94C51"/>
    <w:pPr>
      <w:autoSpaceDE w:val="0"/>
      <w:autoSpaceDN w:val="0"/>
      <w:spacing w:after="0" w:line="326" w:lineRule="auto"/>
      <w:ind w:firstLine="216"/>
      <w:jc w:val="both"/>
    </w:pPr>
    <w:rPr>
      <w:rFonts w:eastAsia="Times New Roman"/>
      <w:sz w:val="6"/>
      <w:szCs w:val="6"/>
    </w:rPr>
  </w:style>
  <w:style w:type="character" w:customStyle="1" w:styleId="BoldUnderlineChar10">
    <w:name w:val="BoldUnderline Char1"/>
    <w:rsid w:val="00B94C51"/>
    <w:rPr>
      <w:b/>
      <w:sz w:val="22"/>
      <w:szCs w:val="24"/>
      <w:u w:val="single"/>
      <w:lang w:val="en-US" w:eastAsia="en-US" w:bidi="ar-SA"/>
    </w:rPr>
  </w:style>
  <w:style w:type="paragraph" w:customStyle="1" w:styleId="CardText-NotUnderlined">
    <w:name w:val="Card Text - Not Underlined"/>
    <w:basedOn w:val="Normal"/>
    <w:rsid w:val="00B94C51"/>
    <w:pPr>
      <w:spacing w:after="60" w:line="240" w:lineRule="auto"/>
    </w:pPr>
    <w:rPr>
      <w:rFonts w:ascii="Times New Roman" w:eastAsia="Times New Roman" w:hAnsi="Times New Roman"/>
      <w:sz w:val="18"/>
    </w:rPr>
  </w:style>
  <w:style w:type="paragraph" w:customStyle="1" w:styleId="OmniPage8">
    <w:name w:val="OmniPage #8"/>
    <w:basedOn w:val="Normal"/>
    <w:rsid w:val="00B94C51"/>
    <w:pPr>
      <w:spacing w:after="0" w:line="240" w:lineRule="auto"/>
    </w:pPr>
    <w:rPr>
      <w:rFonts w:ascii="Times New Roman" w:eastAsia="Times New Roman" w:hAnsi="Times New Roman"/>
      <w:color w:val="000000"/>
      <w:szCs w:val="20"/>
    </w:rPr>
  </w:style>
  <w:style w:type="paragraph" w:customStyle="1" w:styleId="OmniPage2">
    <w:name w:val="OmniPage #2"/>
    <w:basedOn w:val="Normal"/>
    <w:rsid w:val="00B94C51"/>
    <w:pPr>
      <w:spacing w:after="0" w:line="240" w:lineRule="auto"/>
    </w:pPr>
    <w:rPr>
      <w:rFonts w:ascii="Times New Roman" w:eastAsia="Times New Roman" w:hAnsi="Times New Roman"/>
      <w:color w:val="000000"/>
      <w:szCs w:val="20"/>
    </w:rPr>
  </w:style>
  <w:style w:type="paragraph" w:customStyle="1" w:styleId="OmniPage6">
    <w:name w:val="OmniPage #6"/>
    <w:basedOn w:val="Normal"/>
    <w:rsid w:val="00B94C51"/>
    <w:pPr>
      <w:spacing w:after="0" w:line="240" w:lineRule="auto"/>
    </w:pPr>
    <w:rPr>
      <w:rFonts w:ascii="Times New Roman" w:eastAsia="Times New Roman" w:hAnsi="Times New Roman"/>
      <w:color w:val="000000"/>
      <w:szCs w:val="20"/>
    </w:rPr>
  </w:style>
  <w:style w:type="paragraph" w:customStyle="1" w:styleId="OmniPage7">
    <w:name w:val="OmniPage #7"/>
    <w:basedOn w:val="Normal"/>
    <w:rsid w:val="00B94C51"/>
    <w:pPr>
      <w:spacing w:after="0" w:line="240" w:lineRule="auto"/>
    </w:pPr>
    <w:rPr>
      <w:rFonts w:ascii="Times New Roman" w:eastAsia="Times New Roman" w:hAnsi="Times New Roman"/>
      <w:color w:val="000000"/>
      <w:szCs w:val="20"/>
    </w:rPr>
  </w:style>
  <w:style w:type="paragraph" w:customStyle="1" w:styleId="OmniPage11">
    <w:name w:val="OmniPage #11"/>
    <w:basedOn w:val="Normal"/>
    <w:rsid w:val="00B94C51"/>
    <w:pPr>
      <w:spacing w:after="0" w:line="240" w:lineRule="auto"/>
    </w:pPr>
    <w:rPr>
      <w:rFonts w:ascii="Times New Roman" w:eastAsia="Times New Roman" w:hAnsi="Times New Roman"/>
      <w:color w:val="000000"/>
      <w:szCs w:val="20"/>
    </w:rPr>
  </w:style>
  <w:style w:type="paragraph" w:customStyle="1" w:styleId="OmniPage12">
    <w:name w:val="OmniPage #12"/>
    <w:basedOn w:val="Normal"/>
    <w:rsid w:val="00B94C51"/>
    <w:pPr>
      <w:spacing w:after="0" w:line="240" w:lineRule="auto"/>
    </w:pPr>
    <w:rPr>
      <w:rFonts w:ascii="Times New Roman" w:eastAsia="Times New Roman" w:hAnsi="Times New Roman"/>
      <w:color w:val="000000"/>
      <w:szCs w:val="20"/>
    </w:rPr>
  </w:style>
  <w:style w:type="paragraph" w:customStyle="1" w:styleId="OmniPage13">
    <w:name w:val="OmniPage #13"/>
    <w:basedOn w:val="Normal"/>
    <w:rsid w:val="00B94C51"/>
    <w:pPr>
      <w:spacing w:after="0" w:line="240" w:lineRule="auto"/>
    </w:pPr>
    <w:rPr>
      <w:rFonts w:ascii="Times New Roman" w:eastAsia="Times New Roman" w:hAnsi="Times New Roman"/>
      <w:color w:val="000000"/>
      <w:szCs w:val="20"/>
    </w:rPr>
  </w:style>
  <w:style w:type="paragraph" w:customStyle="1" w:styleId="OmniPage14">
    <w:name w:val="OmniPage #14"/>
    <w:basedOn w:val="Normal"/>
    <w:rsid w:val="00B94C51"/>
    <w:pPr>
      <w:spacing w:after="0" w:line="240" w:lineRule="auto"/>
    </w:pPr>
    <w:rPr>
      <w:rFonts w:ascii="Times New Roman" w:eastAsia="Times New Roman" w:hAnsi="Times New Roman"/>
      <w:color w:val="000000"/>
      <w:szCs w:val="20"/>
    </w:rPr>
  </w:style>
  <w:style w:type="paragraph" w:customStyle="1" w:styleId="OmniPage15">
    <w:name w:val="OmniPage #15"/>
    <w:basedOn w:val="Normal"/>
    <w:rsid w:val="00B94C51"/>
    <w:pPr>
      <w:spacing w:after="0" w:line="240" w:lineRule="auto"/>
    </w:pPr>
    <w:rPr>
      <w:rFonts w:ascii="Times New Roman" w:eastAsia="Times New Roman" w:hAnsi="Times New Roman"/>
      <w:color w:val="000000"/>
      <w:szCs w:val="20"/>
    </w:rPr>
  </w:style>
  <w:style w:type="paragraph" w:customStyle="1" w:styleId="OmniPage17">
    <w:name w:val="OmniPage #17"/>
    <w:basedOn w:val="Normal"/>
    <w:rsid w:val="00B94C51"/>
    <w:pPr>
      <w:spacing w:after="0" w:line="240" w:lineRule="auto"/>
    </w:pPr>
    <w:rPr>
      <w:rFonts w:ascii="Times New Roman" w:eastAsia="Times New Roman" w:hAnsi="Times New Roman"/>
      <w:color w:val="000000"/>
      <w:szCs w:val="20"/>
    </w:rPr>
  </w:style>
  <w:style w:type="paragraph" w:customStyle="1" w:styleId="OmniPage19">
    <w:name w:val="OmniPage #19"/>
    <w:basedOn w:val="Normal"/>
    <w:rsid w:val="00B94C51"/>
    <w:pPr>
      <w:spacing w:after="0" w:line="240" w:lineRule="auto"/>
    </w:pPr>
    <w:rPr>
      <w:rFonts w:ascii="Times New Roman" w:eastAsia="Times New Roman" w:hAnsi="Times New Roman"/>
      <w:color w:val="000000"/>
      <w:szCs w:val="20"/>
    </w:rPr>
  </w:style>
  <w:style w:type="paragraph" w:customStyle="1" w:styleId="OmniPage20">
    <w:name w:val="OmniPage #20"/>
    <w:basedOn w:val="Normal"/>
    <w:rsid w:val="00B94C51"/>
    <w:pPr>
      <w:spacing w:after="0" w:line="240" w:lineRule="auto"/>
    </w:pPr>
    <w:rPr>
      <w:rFonts w:ascii="Times New Roman" w:eastAsia="Times New Roman" w:hAnsi="Times New Roman"/>
      <w:color w:val="000000"/>
      <w:szCs w:val="20"/>
    </w:rPr>
  </w:style>
  <w:style w:type="paragraph" w:customStyle="1" w:styleId="OmniPage21">
    <w:name w:val="OmniPage #21"/>
    <w:basedOn w:val="Normal"/>
    <w:rsid w:val="00B94C51"/>
    <w:pPr>
      <w:spacing w:after="0" w:line="240" w:lineRule="auto"/>
    </w:pPr>
    <w:rPr>
      <w:rFonts w:ascii="Times New Roman" w:eastAsia="Times New Roman" w:hAnsi="Times New Roman"/>
      <w:color w:val="000000"/>
      <w:szCs w:val="20"/>
    </w:rPr>
  </w:style>
  <w:style w:type="paragraph" w:customStyle="1" w:styleId="OmniPage22">
    <w:name w:val="OmniPage #22"/>
    <w:basedOn w:val="Normal"/>
    <w:rsid w:val="00B94C51"/>
    <w:pPr>
      <w:spacing w:after="0" w:line="240" w:lineRule="auto"/>
    </w:pPr>
    <w:rPr>
      <w:rFonts w:ascii="Times New Roman" w:eastAsia="Times New Roman" w:hAnsi="Times New Roman"/>
      <w:color w:val="000000"/>
      <w:szCs w:val="20"/>
    </w:rPr>
  </w:style>
  <w:style w:type="paragraph" w:customStyle="1" w:styleId="OmniPage25">
    <w:name w:val="OmniPage #25"/>
    <w:basedOn w:val="Normal"/>
    <w:rsid w:val="00B94C51"/>
    <w:pPr>
      <w:spacing w:after="0" w:line="240" w:lineRule="auto"/>
    </w:pPr>
    <w:rPr>
      <w:rFonts w:ascii="Times New Roman" w:eastAsia="Times New Roman" w:hAnsi="Times New Roman"/>
      <w:color w:val="000000"/>
      <w:szCs w:val="20"/>
    </w:rPr>
  </w:style>
  <w:style w:type="paragraph" w:customStyle="1" w:styleId="OmniPage18">
    <w:name w:val="OmniPage #18"/>
    <w:basedOn w:val="Normal"/>
    <w:rsid w:val="00B94C51"/>
    <w:pPr>
      <w:spacing w:after="0" w:line="240" w:lineRule="auto"/>
    </w:pPr>
    <w:rPr>
      <w:rFonts w:ascii="Times New Roman" w:eastAsia="Times New Roman" w:hAnsi="Times New Roman"/>
      <w:color w:val="000000"/>
      <w:szCs w:val="20"/>
    </w:rPr>
  </w:style>
  <w:style w:type="paragraph" w:customStyle="1" w:styleId="OmniPage26">
    <w:name w:val="OmniPage #26"/>
    <w:basedOn w:val="Normal"/>
    <w:rsid w:val="00B94C51"/>
    <w:pPr>
      <w:spacing w:after="0" w:line="240" w:lineRule="auto"/>
    </w:pPr>
    <w:rPr>
      <w:rFonts w:ascii="Times New Roman" w:eastAsia="Times New Roman" w:hAnsi="Times New Roman"/>
      <w:color w:val="000000"/>
      <w:szCs w:val="20"/>
    </w:rPr>
  </w:style>
  <w:style w:type="character" w:customStyle="1" w:styleId="iagsheaderlarge">
    <w:name w:val="iags_header_large"/>
    <w:rsid w:val="00B94C51"/>
  </w:style>
  <w:style w:type="paragraph" w:customStyle="1" w:styleId="OmniPage9">
    <w:name w:val="OmniPage #9"/>
    <w:basedOn w:val="Normal"/>
    <w:rsid w:val="00B94C51"/>
    <w:pPr>
      <w:spacing w:after="0" w:line="240" w:lineRule="auto"/>
    </w:pPr>
    <w:rPr>
      <w:rFonts w:ascii="Times New Roman" w:eastAsia="Times New Roman" w:hAnsi="Times New Roman"/>
      <w:color w:val="000000"/>
      <w:szCs w:val="20"/>
    </w:rPr>
  </w:style>
  <w:style w:type="paragraph" w:customStyle="1" w:styleId="OmniPage5">
    <w:name w:val="OmniPage #5"/>
    <w:basedOn w:val="Normal"/>
    <w:rsid w:val="00B94C51"/>
    <w:pPr>
      <w:spacing w:after="0" w:line="240" w:lineRule="auto"/>
    </w:pPr>
    <w:rPr>
      <w:rFonts w:ascii="Times New Roman" w:eastAsia="Times New Roman" w:hAnsi="Times New Roman"/>
      <w:color w:val="000000"/>
      <w:szCs w:val="20"/>
    </w:rPr>
  </w:style>
  <w:style w:type="character" w:customStyle="1" w:styleId="style12char0">
    <w:name w:val="style12char"/>
    <w:rsid w:val="00B94C51"/>
  </w:style>
  <w:style w:type="character" w:customStyle="1" w:styleId="charchar2">
    <w:name w:val="charchar2"/>
    <w:rsid w:val="00B94C51"/>
  </w:style>
  <w:style w:type="character" w:customStyle="1" w:styleId="style11char0">
    <w:name w:val="style11char"/>
    <w:rsid w:val="00B94C51"/>
  </w:style>
  <w:style w:type="paragraph" w:customStyle="1" w:styleId="CitesandCardText">
    <w:name w:val="Cites and Card Text"/>
    <w:basedOn w:val="Normal"/>
    <w:rsid w:val="00B94C51"/>
    <w:pPr>
      <w:spacing w:after="0" w:line="240" w:lineRule="auto"/>
    </w:pPr>
    <w:rPr>
      <w:rFonts w:ascii="Times New Roman" w:eastAsia="Times New Roman" w:hAnsi="Times New Roman"/>
    </w:rPr>
  </w:style>
  <w:style w:type="paragraph" w:styleId="List2">
    <w:name w:val="List 2"/>
    <w:basedOn w:val="Default"/>
    <w:next w:val="Default"/>
    <w:rsid w:val="00B94C51"/>
    <w:rPr>
      <w:rFonts w:eastAsia="Times New Roman"/>
      <w:color w:val="auto"/>
    </w:rPr>
  </w:style>
  <w:style w:type="paragraph" w:customStyle="1" w:styleId="Style16">
    <w:name w:val="Style 16"/>
    <w:basedOn w:val="Normal"/>
    <w:rsid w:val="00B94C51"/>
    <w:pPr>
      <w:autoSpaceDE w:val="0"/>
      <w:autoSpaceDN w:val="0"/>
      <w:adjustRightInd w:val="0"/>
      <w:spacing w:after="0" w:line="240" w:lineRule="auto"/>
    </w:pPr>
    <w:rPr>
      <w:rFonts w:ascii="Times New Roman" w:eastAsia="Times New Roman" w:hAnsi="Times New Roman"/>
      <w:sz w:val="24"/>
    </w:rPr>
  </w:style>
  <w:style w:type="paragraph" w:customStyle="1" w:styleId="smalltext2">
    <w:name w:val="smalltext"/>
    <w:basedOn w:val="Normal"/>
    <w:link w:val="smalltextChar0"/>
    <w:rsid w:val="00B94C51"/>
    <w:pPr>
      <w:spacing w:after="0" w:line="240" w:lineRule="auto"/>
    </w:pPr>
    <w:rPr>
      <w:rFonts w:ascii="Times New Roman" w:eastAsia="Times New Roman" w:hAnsi="Times New Roman"/>
    </w:rPr>
  </w:style>
  <w:style w:type="character" w:customStyle="1" w:styleId="smalltextChar0">
    <w:name w:val="smalltext Char"/>
    <w:link w:val="smalltext2"/>
    <w:rsid w:val="00B94C51"/>
    <w:rPr>
      <w:rFonts w:ascii="Times New Roman" w:eastAsia="Times New Roman" w:hAnsi="Times New Roman" w:cs="Calibri"/>
      <w:sz w:val="16"/>
    </w:rPr>
  </w:style>
  <w:style w:type="paragraph" w:customStyle="1" w:styleId="StyleJustifiedFirstline1cmAfter6ptLinespacing1">
    <w:name w:val="Style Justified First line:  1 cm After:  6 pt Line spacing:  1...."/>
    <w:basedOn w:val="Default"/>
    <w:next w:val="Default"/>
    <w:rsid w:val="00B94C51"/>
    <w:pPr>
      <w:spacing w:after="120"/>
    </w:pPr>
    <w:rPr>
      <w:rFonts w:eastAsia="Times New Roman"/>
      <w:color w:val="auto"/>
    </w:rPr>
  </w:style>
  <w:style w:type="paragraph" w:customStyle="1" w:styleId="headingChar">
    <w:name w:val="heading Char"/>
    <w:basedOn w:val="Normal"/>
    <w:rsid w:val="00B94C51"/>
    <w:pPr>
      <w:spacing w:after="0" w:line="240" w:lineRule="auto"/>
      <w:jc w:val="center"/>
    </w:pPr>
    <w:rPr>
      <w:rFonts w:ascii="Arial Black" w:eastAsia="Times New Roman" w:hAnsi="Arial Black"/>
      <w:b/>
      <w:sz w:val="36"/>
      <w:u w:val="single"/>
    </w:rPr>
  </w:style>
  <w:style w:type="character" w:customStyle="1" w:styleId="boldunderlineCharChar0">
    <w:name w:val="boldunderline Char Char"/>
    <w:rsid w:val="00B94C51"/>
    <w:rPr>
      <w:b/>
      <w:sz w:val="22"/>
      <w:szCs w:val="24"/>
      <w:u w:val="single"/>
      <w:lang w:val="en-US" w:eastAsia="en-US" w:bidi="ar-SA"/>
    </w:rPr>
  </w:style>
  <w:style w:type="paragraph" w:customStyle="1" w:styleId="Bullets-squares">
    <w:name w:val="Bullets - squares"/>
    <w:basedOn w:val="Normal"/>
    <w:next w:val="Normal"/>
    <w:rsid w:val="00B94C51"/>
    <w:pPr>
      <w:numPr>
        <w:numId w:val="15"/>
      </w:numPr>
      <w:overflowPunct w:val="0"/>
      <w:autoSpaceDE w:val="0"/>
      <w:autoSpaceDN w:val="0"/>
      <w:adjustRightInd w:val="0"/>
      <w:spacing w:after="0" w:line="240" w:lineRule="auto"/>
      <w:jc w:val="both"/>
      <w:textAlignment w:val="baseline"/>
    </w:pPr>
    <w:rPr>
      <w:rFonts w:ascii="Times New Roman" w:eastAsia="Times New Roman" w:hAnsi="Times New Roman"/>
      <w:lang w:val="en-GB"/>
    </w:rPr>
  </w:style>
  <w:style w:type="paragraph" w:customStyle="1" w:styleId="UnderlineText">
    <w:name w:val="Underline Text"/>
    <w:basedOn w:val="Normal"/>
    <w:link w:val="UnderlineTextChar"/>
    <w:qFormat/>
    <w:rsid w:val="00B94C51"/>
    <w:pPr>
      <w:spacing w:after="0" w:line="240" w:lineRule="auto"/>
      <w:ind w:left="288"/>
    </w:pPr>
    <w:rPr>
      <w:rFonts w:asciiTheme="minorHAnsi" w:hAnsiTheme="minorHAnsi" w:cstheme="minorBidi"/>
      <w:sz w:val="24"/>
      <w:u w:val="single"/>
    </w:rPr>
  </w:style>
  <w:style w:type="paragraph" w:customStyle="1" w:styleId="Size8">
    <w:name w:val="Size 8"/>
    <w:link w:val="Size8Char"/>
    <w:rsid w:val="00B94C51"/>
    <w:rPr>
      <w:rFonts w:ascii="Times New Roman" w:eastAsia="Times New Roman" w:hAnsi="Times New Roman" w:cs="Times New Roman"/>
      <w:sz w:val="16"/>
      <w:szCs w:val="22"/>
    </w:rPr>
  </w:style>
  <w:style w:type="character" w:customStyle="1" w:styleId="Size8Char">
    <w:name w:val="Size 8 Char"/>
    <w:link w:val="Size8"/>
    <w:rsid w:val="00B94C51"/>
    <w:rPr>
      <w:rFonts w:ascii="Times New Roman" w:eastAsia="Times New Roman" w:hAnsi="Times New Roman" w:cs="Times New Roman"/>
      <w:sz w:val="16"/>
      <w:szCs w:val="22"/>
    </w:rPr>
  </w:style>
  <w:style w:type="paragraph" w:customStyle="1" w:styleId="RegularCite">
    <w:name w:val="Regular Cite"/>
    <w:qFormat/>
    <w:rsid w:val="00B94C51"/>
    <w:rPr>
      <w:rFonts w:ascii="Times New Roman" w:eastAsia="Times New Roman" w:hAnsi="Times New Roman" w:cs="Times New Roman"/>
      <w:sz w:val="20"/>
      <w:szCs w:val="22"/>
    </w:rPr>
  </w:style>
  <w:style w:type="character" w:customStyle="1" w:styleId="eudoraheader">
    <w:name w:val="eudoraheader"/>
    <w:rsid w:val="00B94C51"/>
  </w:style>
  <w:style w:type="character" w:customStyle="1" w:styleId="emailstyle26">
    <w:name w:val="emailstyle26"/>
    <w:rsid w:val="00B94C51"/>
  </w:style>
  <w:style w:type="paragraph" w:customStyle="1" w:styleId="context">
    <w:name w:val="context"/>
    <w:basedOn w:val="Normal"/>
    <w:rsid w:val="00B94C51"/>
    <w:pPr>
      <w:spacing w:before="100" w:beforeAutospacing="1" w:after="100" w:afterAutospacing="1" w:line="240" w:lineRule="auto"/>
    </w:pPr>
    <w:rPr>
      <w:rFonts w:ascii="Times New Roman" w:eastAsia="Times New Roman" w:hAnsi="Times New Roman"/>
      <w:sz w:val="24"/>
    </w:rPr>
  </w:style>
  <w:style w:type="character" w:customStyle="1" w:styleId="newstitle1">
    <w:name w:val="newstitle1"/>
    <w:rsid w:val="00B94C51"/>
  </w:style>
  <w:style w:type="character" w:customStyle="1" w:styleId="dateline">
    <w:name w:val="dateline"/>
    <w:rsid w:val="00B94C51"/>
  </w:style>
  <w:style w:type="character" w:customStyle="1" w:styleId="sendtofriend">
    <w:name w:val="sendtofriend"/>
    <w:rsid w:val="00B94C51"/>
  </w:style>
  <w:style w:type="character" w:customStyle="1" w:styleId="pagetype">
    <w:name w:val="pagetype"/>
    <w:rsid w:val="00B94C51"/>
  </w:style>
  <w:style w:type="character" w:customStyle="1" w:styleId="byl">
    <w:name w:val="byl"/>
    <w:rsid w:val="00B94C51"/>
  </w:style>
  <w:style w:type="character" w:customStyle="1" w:styleId="byd">
    <w:name w:val="byd"/>
    <w:rsid w:val="00B94C51"/>
  </w:style>
  <w:style w:type="paragraph" w:customStyle="1" w:styleId="Size6">
    <w:name w:val="Size 6"/>
    <w:link w:val="Size6Char"/>
    <w:qFormat/>
    <w:rsid w:val="00B94C51"/>
    <w:rPr>
      <w:rFonts w:ascii="Times New Roman" w:eastAsia="Times New Roman" w:hAnsi="Times New Roman" w:cs="Times New Roman"/>
      <w:sz w:val="16"/>
      <w:szCs w:val="22"/>
    </w:rPr>
  </w:style>
  <w:style w:type="character" w:customStyle="1" w:styleId="Size6Char">
    <w:name w:val="Size 6 Char"/>
    <w:link w:val="Size6"/>
    <w:rsid w:val="00B94C51"/>
    <w:rPr>
      <w:rFonts w:ascii="Times New Roman" w:eastAsia="Times New Roman" w:hAnsi="Times New Roman" w:cs="Times New Roman"/>
      <w:sz w:val="16"/>
      <w:szCs w:val="22"/>
    </w:rPr>
  </w:style>
  <w:style w:type="character" w:customStyle="1" w:styleId="underliningchar0">
    <w:name w:val="underliningchar"/>
    <w:rsid w:val="00B94C51"/>
  </w:style>
  <w:style w:type="paragraph" w:customStyle="1" w:styleId="TxBrp11">
    <w:name w:val="TxBr_p11"/>
    <w:basedOn w:val="Normal"/>
    <w:rsid w:val="00B94C51"/>
    <w:pPr>
      <w:tabs>
        <w:tab w:val="left" w:pos="204"/>
      </w:tabs>
      <w:autoSpaceDE w:val="0"/>
      <w:autoSpaceDN w:val="0"/>
      <w:adjustRightInd w:val="0"/>
      <w:spacing w:after="0" w:line="240" w:lineRule="atLeast"/>
      <w:jc w:val="both"/>
    </w:pPr>
    <w:rPr>
      <w:rFonts w:ascii="Times New Roman" w:eastAsia="Times New Roman" w:hAnsi="Times New Roman"/>
      <w:sz w:val="24"/>
    </w:rPr>
  </w:style>
  <w:style w:type="paragraph" w:customStyle="1" w:styleId="TxBrp15">
    <w:name w:val="TxBr_p15"/>
    <w:basedOn w:val="Normal"/>
    <w:rsid w:val="00B94C51"/>
    <w:pPr>
      <w:tabs>
        <w:tab w:val="left" w:pos="1661"/>
      </w:tabs>
      <w:autoSpaceDE w:val="0"/>
      <w:autoSpaceDN w:val="0"/>
      <w:adjustRightInd w:val="0"/>
      <w:spacing w:after="0" w:line="300" w:lineRule="atLeast"/>
      <w:ind w:left="1282"/>
      <w:jc w:val="both"/>
    </w:pPr>
    <w:rPr>
      <w:rFonts w:ascii="Times New Roman" w:eastAsia="Times New Roman" w:hAnsi="Times New Roman"/>
      <w:sz w:val="24"/>
    </w:rPr>
  </w:style>
  <w:style w:type="paragraph" w:customStyle="1" w:styleId="TxBrp16">
    <w:name w:val="TxBr_p16"/>
    <w:basedOn w:val="Normal"/>
    <w:rsid w:val="00B94C51"/>
    <w:pPr>
      <w:tabs>
        <w:tab w:val="left" w:pos="1882"/>
      </w:tabs>
      <w:autoSpaceDE w:val="0"/>
      <w:autoSpaceDN w:val="0"/>
      <w:adjustRightInd w:val="0"/>
      <w:spacing w:after="0" w:line="300" w:lineRule="atLeast"/>
      <w:ind w:left="1661" w:firstLine="222"/>
      <w:jc w:val="both"/>
    </w:pPr>
    <w:rPr>
      <w:rFonts w:ascii="Times New Roman" w:eastAsia="Times New Roman" w:hAnsi="Times New Roman"/>
      <w:sz w:val="24"/>
    </w:rPr>
  </w:style>
  <w:style w:type="paragraph" w:customStyle="1" w:styleId="TxBrp7">
    <w:name w:val="TxBr_p7"/>
    <w:basedOn w:val="Normal"/>
    <w:rsid w:val="00B94C51"/>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3">
    <w:name w:val="TxBr_p3"/>
    <w:basedOn w:val="Normal"/>
    <w:rsid w:val="00B94C51"/>
    <w:pPr>
      <w:tabs>
        <w:tab w:val="left" w:pos="1581"/>
      </w:tabs>
      <w:autoSpaceDE w:val="0"/>
      <w:autoSpaceDN w:val="0"/>
      <w:adjustRightInd w:val="0"/>
      <w:spacing w:after="0" w:line="300" w:lineRule="atLeast"/>
      <w:ind w:left="1203"/>
      <w:jc w:val="both"/>
    </w:pPr>
    <w:rPr>
      <w:rFonts w:ascii="Times New Roman" w:eastAsia="Times New Roman" w:hAnsi="Times New Roman"/>
      <w:sz w:val="24"/>
    </w:rPr>
  </w:style>
  <w:style w:type="paragraph" w:customStyle="1" w:styleId="TxBrp4">
    <w:name w:val="TxBr_p4"/>
    <w:basedOn w:val="Normal"/>
    <w:rsid w:val="00B94C51"/>
    <w:pPr>
      <w:tabs>
        <w:tab w:val="left" w:pos="1371"/>
      </w:tabs>
      <w:autoSpaceDE w:val="0"/>
      <w:autoSpaceDN w:val="0"/>
      <w:adjustRightInd w:val="0"/>
      <w:spacing w:after="0" w:line="240" w:lineRule="atLeast"/>
      <w:ind w:left="993"/>
      <w:jc w:val="both"/>
    </w:pPr>
    <w:rPr>
      <w:rFonts w:ascii="Times New Roman" w:eastAsia="Times New Roman" w:hAnsi="Times New Roman"/>
      <w:sz w:val="24"/>
    </w:rPr>
  </w:style>
  <w:style w:type="paragraph" w:customStyle="1" w:styleId="TxBrp6">
    <w:name w:val="TxBr_p6"/>
    <w:basedOn w:val="Normal"/>
    <w:rsid w:val="00B94C51"/>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5">
    <w:name w:val="TxBr_p5"/>
    <w:basedOn w:val="Normal"/>
    <w:rsid w:val="00B94C51"/>
    <w:pPr>
      <w:tabs>
        <w:tab w:val="left" w:pos="255"/>
      </w:tabs>
      <w:autoSpaceDE w:val="0"/>
      <w:autoSpaceDN w:val="0"/>
      <w:adjustRightInd w:val="0"/>
      <w:spacing w:after="0" w:line="300" w:lineRule="atLeast"/>
      <w:ind w:firstLine="255"/>
      <w:jc w:val="both"/>
    </w:pPr>
    <w:rPr>
      <w:rFonts w:ascii="Times New Roman" w:eastAsia="Times New Roman" w:hAnsi="Times New Roman"/>
      <w:sz w:val="24"/>
    </w:rPr>
  </w:style>
  <w:style w:type="paragraph" w:customStyle="1" w:styleId="TxBrp27">
    <w:name w:val="TxBr_p27"/>
    <w:basedOn w:val="Normal"/>
    <w:rsid w:val="00B94C51"/>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10">
    <w:name w:val="TxBr_p10"/>
    <w:basedOn w:val="Normal"/>
    <w:rsid w:val="00B94C51"/>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25">
    <w:name w:val="TxBr_p25"/>
    <w:basedOn w:val="Normal"/>
    <w:rsid w:val="00B94C51"/>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8">
    <w:name w:val="TxBr_p8"/>
    <w:basedOn w:val="Normal"/>
    <w:rsid w:val="00B94C51"/>
    <w:pPr>
      <w:tabs>
        <w:tab w:val="left" w:pos="340"/>
      </w:tabs>
      <w:autoSpaceDE w:val="0"/>
      <w:autoSpaceDN w:val="0"/>
      <w:adjustRightInd w:val="0"/>
      <w:spacing w:after="0" w:line="300" w:lineRule="atLeast"/>
      <w:ind w:firstLine="340"/>
      <w:jc w:val="both"/>
    </w:pPr>
    <w:rPr>
      <w:rFonts w:ascii="Times New Roman" w:eastAsia="Times New Roman" w:hAnsi="Times New Roman"/>
      <w:sz w:val="24"/>
    </w:rPr>
  </w:style>
  <w:style w:type="paragraph" w:customStyle="1" w:styleId="TxBrp12">
    <w:name w:val="TxBr_p12"/>
    <w:basedOn w:val="Normal"/>
    <w:rsid w:val="00B94C51"/>
    <w:pPr>
      <w:tabs>
        <w:tab w:val="left" w:pos="317"/>
      </w:tabs>
      <w:autoSpaceDE w:val="0"/>
      <w:autoSpaceDN w:val="0"/>
      <w:adjustRightInd w:val="0"/>
      <w:spacing w:after="0" w:line="300" w:lineRule="atLeast"/>
      <w:ind w:firstLine="318"/>
      <w:jc w:val="both"/>
    </w:pPr>
    <w:rPr>
      <w:rFonts w:ascii="Times New Roman" w:eastAsia="Times New Roman" w:hAnsi="Times New Roman"/>
      <w:sz w:val="24"/>
    </w:rPr>
  </w:style>
  <w:style w:type="paragraph" w:customStyle="1" w:styleId="TxBrp9">
    <w:name w:val="TxBr_p9"/>
    <w:basedOn w:val="Normal"/>
    <w:rsid w:val="00B94C51"/>
    <w:pPr>
      <w:tabs>
        <w:tab w:val="left" w:pos="2931"/>
      </w:tabs>
      <w:autoSpaceDE w:val="0"/>
      <w:autoSpaceDN w:val="0"/>
      <w:adjustRightInd w:val="0"/>
      <w:spacing w:after="0" w:line="300" w:lineRule="atLeast"/>
      <w:ind w:left="2552"/>
      <w:jc w:val="both"/>
    </w:pPr>
    <w:rPr>
      <w:rFonts w:ascii="Times New Roman" w:eastAsia="Times New Roman" w:hAnsi="Times New Roman"/>
      <w:sz w:val="24"/>
    </w:rPr>
  </w:style>
  <w:style w:type="character" w:customStyle="1" w:styleId="adtext124">
    <w:name w:val="adtext124"/>
    <w:rsid w:val="00B94C51"/>
    <w:rPr>
      <w:vanish w:val="0"/>
      <w:webHidden w:val="0"/>
      <w:color w:val="999999"/>
      <w:sz w:val="12"/>
      <w:szCs w:val="12"/>
      <w:specVanish/>
    </w:rPr>
  </w:style>
  <w:style w:type="paragraph" w:customStyle="1" w:styleId="CardsFont8pt">
    <w:name w:val="Cards + Font: 8 pt"/>
    <w:basedOn w:val="Normal"/>
    <w:rsid w:val="00B94C51"/>
    <w:pPr>
      <w:autoSpaceDE w:val="0"/>
      <w:autoSpaceDN w:val="0"/>
      <w:adjustRightInd w:val="0"/>
      <w:spacing w:after="0" w:line="240" w:lineRule="auto"/>
      <w:ind w:left="432" w:right="432"/>
      <w:jc w:val="both"/>
    </w:pPr>
    <w:rPr>
      <w:rFonts w:ascii="Times New Roman" w:eastAsia="Times New Roman" w:hAnsi="Times New Roman"/>
      <w:szCs w:val="20"/>
    </w:rPr>
  </w:style>
  <w:style w:type="character" w:customStyle="1" w:styleId="CardsFont8ptChar">
    <w:name w:val="Cards + Font: 8 pt Char"/>
    <w:rsid w:val="00B94C51"/>
    <w:rPr>
      <w:sz w:val="16"/>
    </w:rPr>
  </w:style>
  <w:style w:type="character" w:customStyle="1" w:styleId="TagLineCharChar">
    <w:name w:val="Tag Line Char Char"/>
    <w:rsid w:val="00B94C51"/>
    <w:rPr>
      <w:rFonts w:cs="Arial"/>
      <w:b/>
      <w:bCs/>
      <w:iCs/>
      <w:sz w:val="24"/>
      <w:szCs w:val="28"/>
      <w:lang w:val="en-US" w:eastAsia="en-US" w:bidi="ar-SA"/>
    </w:rPr>
  </w:style>
  <w:style w:type="paragraph" w:customStyle="1" w:styleId="published">
    <w:name w:val="published"/>
    <w:basedOn w:val="Normal"/>
    <w:rsid w:val="00B94C51"/>
    <w:pPr>
      <w:spacing w:before="100" w:beforeAutospacing="1" w:after="100" w:afterAutospacing="1" w:line="240" w:lineRule="auto"/>
    </w:pPr>
    <w:rPr>
      <w:rFonts w:ascii="Times New Roman" w:eastAsia="Times New Roman" w:hAnsi="Times New Roman"/>
      <w:sz w:val="24"/>
    </w:rPr>
  </w:style>
  <w:style w:type="paragraph" w:customStyle="1" w:styleId="updated">
    <w:name w:val="updated"/>
    <w:basedOn w:val="Normal"/>
    <w:rsid w:val="00B94C51"/>
    <w:pPr>
      <w:spacing w:before="100" w:beforeAutospacing="1" w:after="100" w:afterAutospacing="1" w:line="240" w:lineRule="auto"/>
    </w:pPr>
    <w:rPr>
      <w:rFonts w:ascii="Times New Roman" w:eastAsia="Times New Roman" w:hAnsi="Times New Roman"/>
      <w:sz w:val="24"/>
    </w:rPr>
  </w:style>
  <w:style w:type="character" w:customStyle="1" w:styleId="articlecommentcount">
    <w:name w:val="article_comment_count"/>
    <w:rsid w:val="00B94C51"/>
  </w:style>
  <w:style w:type="character" w:customStyle="1" w:styleId="articlerecommendcount">
    <w:name w:val="article_recommend_count"/>
    <w:rsid w:val="00B94C51"/>
  </w:style>
  <w:style w:type="character" w:customStyle="1" w:styleId="normaltext1">
    <w:name w:val="normal_text"/>
    <w:rsid w:val="00B94C51"/>
  </w:style>
  <w:style w:type="paragraph" w:customStyle="1" w:styleId="storytimestamp">
    <w:name w:val="storytimestamp"/>
    <w:basedOn w:val="Normal"/>
    <w:rsid w:val="00B94C51"/>
    <w:pPr>
      <w:spacing w:before="100" w:beforeAutospacing="1" w:after="100" w:afterAutospacing="1" w:line="240" w:lineRule="auto"/>
    </w:pPr>
    <w:rPr>
      <w:rFonts w:ascii="Times New Roman" w:eastAsia="Times New Roman" w:hAnsi="Times New Roman"/>
      <w:sz w:val="24"/>
    </w:rPr>
  </w:style>
  <w:style w:type="character" w:customStyle="1" w:styleId="story-byline">
    <w:name w:val="story-byline"/>
    <w:rsid w:val="00B94C51"/>
  </w:style>
  <w:style w:type="character" w:customStyle="1" w:styleId="story-titleline">
    <w:name w:val="story-titleline"/>
    <w:rsid w:val="00B94C51"/>
  </w:style>
  <w:style w:type="paragraph" w:styleId="ListBullet2">
    <w:name w:val="List Bullet 2"/>
    <w:basedOn w:val="Normal"/>
    <w:rsid w:val="00B94C51"/>
    <w:pPr>
      <w:tabs>
        <w:tab w:val="num" w:pos="1440"/>
      </w:tabs>
      <w:spacing w:after="0" w:line="240" w:lineRule="auto"/>
      <w:ind w:left="1440" w:hanging="360"/>
    </w:pPr>
    <w:rPr>
      <w:rFonts w:ascii="Times New Roman" w:eastAsia="Times New Roman" w:hAnsi="Times New Roman"/>
      <w:b/>
      <w:sz w:val="24"/>
      <w:szCs w:val="44"/>
    </w:rPr>
  </w:style>
  <w:style w:type="paragraph" w:customStyle="1" w:styleId="Cardnotunderlined0">
    <w:name w:val="Card not underlined"/>
    <w:basedOn w:val="Normal"/>
    <w:rsid w:val="00B94C51"/>
    <w:pPr>
      <w:spacing w:after="0" w:line="240" w:lineRule="auto"/>
    </w:pPr>
    <w:rPr>
      <w:rFonts w:ascii="Times New Roman" w:eastAsia="Times New Roman" w:hAnsi="Times New Roman"/>
      <w:color w:val="000000"/>
      <w:sz w:val="10"/>
    </w:rPr>
  </w:style>
  <w:style w:type="character" w:customStyle="1" w:styleId="UnderlineCardChar1">
    <w:name w:val="Underline Card Char"/>
    <w:rsid w:val="00B94C51"/>
    <w:rPr>
      <w:sz w:val="22"/>
      <w:szCs w:val="24"/>
      <w:u w:val="single"/>
      <w:lang w:val="en-US" w:eastAsia="en-US" w:bidi="ar-SA"/>
    </w:rPr>
  </w:style>
  <w:style w:type="character" w:customStyle="1" w:styleId="SourcesCharChar1">
    <w:name w:val="Sources Char Char1"/>
    <w:rsid w:val="00B94C51"/>
    <w:rPr>
      <w:rFonts w:cs="Arial"/>
      <w:b/>
      <w:bCs/>
      <w:iCs/>
      <w:sz w:val="24"/>
      <w:szCs w:val="28"/>
      <w:lang w:val="en-US" w:eastAsia="en-US" w:bidi="ar-SA"/>
    </w:rPr>
  </w:style>
  <w:style w:type="character" w:customStyle="1" w:styleId="UnderlinesCharChar">
    <w:name w:val="Underlines Char Char"/>
    <w:rsid w:val="00B94C51"/>
    <w:rPr>
      <w:rFonts w:cs="Arial"/>
      <w:b/>
      <w:bCs/>
      <w:sz w:val="22"/>
      <w:szCs w:val="26"/>
      <w:u w:val="single"/>
      <w:lang w:val="en-US" w:eastAsia="en-US" w:bidi="ar-SA"/>
    </w:rPr>
  </w:style>
  <w:style w:type="paragraph" w:customStyle="1" w:styleId="OmniPage3">
    <w:name w:val="OmniPage #3"/>
    <w:basedOn w:val="Normal"/>
    <w:rsid w:val="00B94C51"/>
    <w:pPr>
      <w:spacing w:after="0" w:line="240" w:lineRule="auto"/>
    </w:pPr>
    <w:rPr>
      <w:rFonts w:ascii="Times New Roman" w:eastAsia="Times New Roman" w:hAnsi="Times New Roman"/>
      <w:color w:val="000000"/>
      <w:szCs w:val="20"/>
    </w:rPr>
  </w:style>
  <w:style w:type="paragraph" w:customStyle="1" w:styleId="OmniPage16">
    <w:name w:val="OmniPage #16"/>
    <w:basedOn w:val="Normal"/>
    <w:rsid w:val="00B94C51"/>
    <w:pPr>
      <w:spacing w:after="0" w:line="240" w:lineRule="auto"/>
    </w:pPr>
    <w:rPr>
      <w:rFonts w:ascii="Times New Roman" w:eastAsia="Times New Roman" w:hAnsi="Times New Roman"/>
      <w:color w:val="000000"/>
      <w:szCs w:val="20"/>
    </w:rPr>
  </w:style>
  <w:style w:type="paragraph" w:customStyle="1" w:styleId="OmniPage23">
    <w:name w:val="OmniPage #23"/>
    <w:basedOn w:val="Normal"/>
    <w:rsid w:val="00B94C51"/>
    <w:pPr>
      <w:spacing w:after="0" w:line="240" w:lineRule="auto"/>
    </w:pPr>
    <w:rPr>
      <w:rFonts w:ascii="Times New Roman" w:eastAsia="Times New Roman" w:hAnsi="Times New Roman"/>
      <w:color w:val="000000"/>
      <w:szCs w:val="20"/>
    </w:rPr>
  </w:style>
  <w:style w:type="paragraph" w:customStyle="1" w:styleId="OmniPage24">
    <w:name w:val="OmniPage #24"/>
    <w:basedOn w:val="Normal"/>
    <w:rsid w:val="00B94C51"/>
    <w:pPr>
      <w:spacing w:after="0" w:line="240" w:lineRule="auto"/>
    </w:pPr>
    <w:rPr>
      <w:rFonts w:ascii="Times New Roman" w:eastAsia="Times New Roman" w:hAnsi="Times New Roman"/>
      <w:color w:val="000000"/>
      <w:szCs w:val="20"/>
    </w:rPr>
  </w:style>
  <w:style w:type="paragraph" w:customStyle="1" w:styleId="OmniPage27">
    <w:name w:val="OmniPage #27"/>
    <w:basedOn w:val="Normal"/>
    <w:rsid w:val="00B94C51"/>
    <w:pPr>
      <w:spacing w:after="0" w:line="240" w:lineRule="auto"/>
    </w:pPr>
    <w:rPr>
      <w:rFonts w:ascii="Times New Roman" w:eastAsia="Times New Roman" w:hAnsi="Times New Roman"/>
      <w:color w:val="000000"/>
      <w:szCs w:val="20"/>
    </w:rPr>
  </w:style>
  <w:style w:type="paragraph" w:customStyle="1" w:styleId="OmniPage28">
    <w:name w:val="OmniPage #28"/>
    <w:basedOn w:val="Normal"/>
    <w:rsid w:val="00B94C51"/>
    <w:pPr>
      <w:spacing w:after="0" w:line="240" w:lineRule="auto"/>
    </w:pPr>
    <w:rPr>
      <w:rFonts w:ascii="Times New Roman" w:eastAsia="Times New Roman" w:hAnsi="Times New Roman"/>
      <w:color w:val="000000"/>
      <w:szCs w:val="20"/>
    </w:rPr>
  </w:style>
  <w:style w:type="paragraph" w:customStyle="1" w:styleId="OmniPage29">
    <w:name w:val="OmniPage #29"/>
    <w:basedOn w:val="Normal"/>
    <w:rsid w:val="00B94C51"/>
    <w:pPr>
      <w:spacing w:after="0" w:line="240" w:lineRule="auto"/>
    </w:pPr>
    <w:rPr>
      <w:rFonts w:ascii="Times New Roman" w:eastAsia="Times New Roman" w:hAnsi="Times New Roman"/>
      <w:color w:val="000000"/>
      <w:szCs w:val="20"/>
    </w:rPr>
  </w:style>
  <w:style w:type="paragraph" w:customStyle="1" w:styleId="OmniPage30">
    <w:name w:val="OmniPage #30"/>
    <w:basedOn w:val="Normal"/>
    <w:rsid w:val="00B94C51"/>
    <w:pPr>
      <w:spacing w:after="0" w:line="240" w:lineRule="auto"/>
    </w:pPr>
    <w:rPr>
      <w:rFonts w:ascii="Times New Roman" w:eastAsia="Times New Roman" w:hAnsi="Times New Roman"/>
      <w:color w:val="000000"/>
      <w:szCs w:val="20"/>
    </w:rPr>
  </w:style>
  <w:style w:type="paragraph" w:customStyle="1" w:styleId="OmniPage31">
    <w:name w:val="OmniPage #31"/>
    <w:basedOn w:val="Normal"/>
    <w:rsid w:val="00B94C51"/>
    <w:pPr>
      <w:spacing w:after="0" w:line="240" w:lineRule="auto"/>
    </w:pPr>
    <w:rPr>
      <w:rFonts w:ascii="Times New Roman" w:eastAsia="Times New Roman" w:hAnsi="Times New Roman"/>
      <w:color w:val="000000"/>
      <w:szCs w:val="20"/>
    </w:rPr>
  </w:style>
  <w:style w:type="paragraph" w:customStyle="1" w:styleId="OmniPage32">
    <w:name w:val="OmniPage #32"/>
    <w:basedOn w:val="Normal"/>
    <w:rsid w:val="00B94C51"/>
    <w:pPr>
      <w:spacing w:after="0" w:line="240" w:lineRule="auto"/>
    </w:pPr>
    <w:rPr>
      <w:rFonts w:ascii="Times New Roman" w:eastAsia="Times New Roman" w:hAnsi="Times New Roman"/>
      <w:color w:val="000000"/>
      <w:szCs w:val="20"/>
    </w:rPr>
  </w:style>
  <w:style w:type="paragraph" w:customStyle="1" w:styleId="OmniPage33">
    <w:name w:val="OmniPage #33"/>
    <w:basedOn w:val="Normal"/>
    <w:rsid w:val="00B94C51"/>
    <w:pPr>
      <w:spacing w:after="0" w:line="240" w:lineRule="auto"/>
    </w:pPr>
    <w:rPr>
      <w:rFonts w:ascii="Times New Roman" w:eastAsia="Times New Roman" w:hAnsi="Times New Roman"/>
      <w:color w:val="000000"/>
      <w:szCs w:val="20"/>
    </w:rPr>
  </w:style>
  <w:style w:type="paragraph" w:customStyle="1" w:styleId="OmniPage34">
    <w:name w:val="OmniPage #34"/>
    <w:basedOn w:val="Normal"/>
    <w:rsid w:val="00B94C51"/>
    <w:pPr>
      <w:spacing w:after="0" w:line="240" w:lineRule="auto"/>
    </w:pPr>
    <w:rPr>
      <w:rFonts w:ascii="Times New Roman" w:eastAsia="Times New Roman" w:hAnsi="Times New Roman"/>
      <w:color w:val="000000"/>
      <w:szCs w:val="20"/>
    </w:rPr>
  </w:style>
  <w:style w:type="paragraph" w:customStyle="1" w:styleId="OmniPage35">
    <w:name w:val="OmniPage #35"/>
    <w:basedOn w:val="Normal"/>
    <w:rsid w:val="00B94C51"/>
    <w:pPr>
      <w:spacing w:after="0" w:line="240" w:lineRule="auto"/>
    </w:pPr>
    <w:rPr>
      <w:rFonts w:ascii="Times New Roman" w:eastAsia="Times New Roman" w:hAnsi="Times New Roman"/>
      <w:color w:val="000000"/>
      <w:szCs w:val="20"/>
    </w:rPr>
  </w:style>
  <w:style w:type="paragraph" w:customStyle="1" w:styleId="OmniPage36">
    <w:name w:val="OmniPage #36"/>
    <w:basedOn w:val="Normal"/>
    <w:rsid w:val="00B94C51"/>
    <w:pPr>
      <w:spacing w:after="0" w:line="240" w:lineRule="auto"/>
    </w:pPr>
    <w:rPr>
      <w:rFonts w:ascii="Times New Roman" w:eastAsia="Times New Roman" w:hAnsi="Times New Roman"/>
      <w:color w:val="000000"/>
      <w:szCs w:val="20"/>
    </w:rPr>
  </w:style>
  <w:style w:type="paragraph" w:customStyle="1" w:styleId="OmniPage37">
    <w:name w:val="OmniPage #37"/>
    <w:basedOn w:val="Normal"/>
    <w:rsid w:val="00B94C51"/>
    <w:pPr>
      <w:spacing w:after="0" w:line="240" w:lineRule="auto"/>
    </w:pPr>
    <w:rPr>
      <w:rFonts w:ascii="Times New Roman" w:eastAsia="Times New Roman" w:hAnsi="Times New Roman"/>
      <w:color w:val="000000"/>
      <w:szCs w:val="20"/>
    </w:rPr>
  </w:style>
  <w:style w:type="paragraph" w:customStyle="1" w:styleId="OmniPage38">
    <w:name w:val="OmniPage #38"/>
    <w:basedOn w:val="Normal"/>
    <w:rsid w:val="00B94C51"/>
    <w:pPr>
      <w:spacing w:after="0" w:line="240" w:lineRule="auto"/>
    </w:pPr>
    <w:rPr>
      <w:rFonts w:ascii="Times New Roman" w:eastAsia="Times New Roman" w:hAnsi="Times New Roman"/>
      <w:color w:val="000000"/>
      <w:szCs w:val="20"/>
    </w:rPr>
  </w:style>
  <w:style w:type="paragraph" w:customStyle="1" w:styleId="OmniPage39">
    <w:name w:val="OmniPage #39"/>
    <w:basedOn w:val="Normal"/>
    <w:rsid w:val="00B94C51"/>
    <w:pPr>
      <w:spacing w:after="0" w:line="240" w:lineRule="auto"/>
    </w:pPr>
    <w:rPr>
      <w:rFonts w:ascii="Times New Roman" w:eastAsia="Times New Roman" w:hAnsi="Times New Roman"/>
      <w:color w:val="000000"/>
      <w:szCs w:val="20"/>
    </w:rPr>
  </w:style>
  <w:style w:type="paragraph" w:customStyle="1" w:styleId="OmniPage40">
    <w:name w:val="OmniPage #40"/>
    <w:basedOn w:val="Normal"/>
    <w:rsid w:val="00B94C51"/>
    <w:pPr>
      <w:spacing w:after="0" w:line="240" w:lineRule="auto"/>
    </w:pPr>
    <w:rPr>
      <w:rFonts w:ascii="Times New Roman" w:eastAsia="Times New Roman" w:hAnsi="Times New Roman"/>
      <w:color w:val="000000"/>
      <w:szCs w:val="20"/>
    </w:rPr>
  </w:style>
  <w:style w:type="paragraph" w:customStyle="1" w:styleId="OmniPage41">
    <w:name w:val="OmniPage #41"/>
    <w:basedOn w:val="Normal"/>
    <w:rsid w:val="00B94C51"/>
    <w:pPr>
      <w:spacing w:after="0" w:line="240" w:lineRule="auto"/>
    </w:pPr>
    <w:rPr>
      <w:rFonts w:ascii="Times New Roman" w:eastAsia="Times New Roman" w:hAnsi="Times New Roman"/>
      <w:color w:val="000000"/>
      <w:szCs w:val="20"/>
    </w:rPr>
  </w:style>
  <w:style w:type="paragraph" w:customStyle="1" w:styleId="OmniPage42">
    <w:name w:val="OmniPage #42"/>
    <w:basedOn w:val="Normal"/>
    <w:rsid w:val="00B94C51"/>
    <w:pPr>
      <w:spacing w:after="0" w:line="240" w:lineRule="auto"/>
    </w:pPr>
    <w:rPr>
      <w:rFonts w:ascii="Times New Roman" w:eastAsia="Times New Roman" w:hAnsi="Times New Roman"/>
      <w:color w:val="000000"/>
      <w:szCs w:val="20"/>
    </w:rPr>
  </w:style>
  <w:style w:type="paragraph" w:customStyle="1" w:styleId="OmniPage43">
    <w:name w:val="OmniPage #43"/>
    <w:basedOn w:val="Normal"/>
    <w:rsid w:val="00B94C51"/>
    <w:pPr>
      <w:spacing w:after="0" w:line="240" w:lineRule="auto"/>
    </w:pPr>
    <w:rPr>
      <w:rFonts w:ascii="Times New Roman" w:eastAsia="Times New Roman" w:hAnsi="Times New Roman"/>
      <w:color w:val="000000"/>
      <w:szCs w:val="20"/>
    </w:rPr>
  </w:style>
  <w:style w:type="paragraph" w:customStyle="1" w:styleId="OmniPage44">
    <w:name w:val="OmniPage #44"/>
    <w:basedOn w:val="Normal"/>
    <w:rsid w:val="00B94C51"/>
    <w:pPr>
      <w:spacing w:after="0" w:line="240" w:lineRule="auto"/>
    </w:pPr>
    <w:rPr>
      <w:rFonts w:ascii="Times New Roman" w:eastAsia="Times New Roman" w:hAnsi="Times New Roman"/>
      <w:color w:val="000000"/>
      <w:szCs w:val="20"/>
    </w:rPr>
  </w:style>
  <w:style w:type="paragraph" w:customStyle="1" w:styleId="OmniPage45">
    <w:name w:val="OmniPage #45"/>
    <w:basedOn w:val="Normal"/>
    <w:rsid w:val="00B94C51"/>
    <w:pPr>
      <w:spacing w:after="0" w:line="240" w:lineRule="auto"/>
    </w:pPr>
    <w:rPr>
      <w:rFonts w:ascii="Times New Roman" w:eastAsia="Times New Roman" w:hAnsi="Times New Roman"/>
      <w:color w:val="000000"/>
      <w:szCs w:val="20"/>
    </w:rPr>
  </w:style>
  <w:style w:type="paragraph" w:customStyle="1" w:styleId="OmniPage46">
    <w:name w:val="OmniPage #46"/>
    <w:basedOn w:val="Normal"/>
    <w:rsid w:val="00B94C51"/>
    <w:pPr>
      <w:spacing w:after="0" w:line="240" w:lineRule="auto"/>
    </w:pPr>
    <w:rPr>
      <w:rFonts w:ascii="Times New Roman" w:eastAsia="Times New Roman" w:hAnsi="Times New Roman"/>
      <w:color w:val="000000"/>
      <w:szCs w:val="20"/>
    </w:rPr>
  </w:style>
  <w:style w:type="paragraph" w:customStyle="1" w:styleId="OmniPage47">
    <w:name w:val="OmniPage #47"/>
    <w:basedOn w:val="Normal"/>
    <w:rsid w:val="00B94C51"/>
    <w:pPr>
      <w:spacing w:after="0" w:line="240" w:lineRule="auto"/>
    </w:pPr>
    <w:rPr>
      <w:rFonts w:ascii="Times New Roman" w:eastAsia="Times New Roman" w:hAnsi="Times New Roman"/>
      <w:color w:val="000000"/>
      <w:szCs w:val="20"/>
    </w:rPr>
  </w:style>
  <w:style w:type="paragraph" w:customStyle="1" w:styleId="OmniPage48">
    <w:name w:val="OmniPage #48"/>
    <w:basedOn w:val="Normal"/>
    <w:rsid w:val="00B94C51"/>
    <w:pPr>
      <w:spacing w:after="0" w:line="240" w:lineRule="auto"/>
    </w:pPr>
    <w:rPr>
      <w:rFonts w:ascii="Times New Roman" w:eastAsia="Times New Roman" w:hAnsi="Times New Roman"/>
      <w:color w:val="000000"/>
      <w:szCs w:val="20"/>
    </w:rPr>
  </w:style>
  <w:style w:type="paragraph" w:customStyle="1" w:styleId="OmniPage49">
    <w:name w:val="OmniPage #49"/>
    <w:basedOn w:val="Normal"/>
    <w:rsid w:val="00B94C51"/>
    <w:pPr>
      <w:spacing w:after="0" w:line="240" w:lineRule="auto"/>
    </w:pPr>
    <w:rPr>
      <w:rFonts w:ascii="Times New Roman" w:eastAsia="Times New Roman" w:hAnsi="Times New Roman"/>
      <w:color w:val="000000"/>
      <w:szCs w:val="20"/>
    </w:rPr>
  </w:style>
  <w:style w:type="paragraph" w:customStyle="1" w:styleId="OmniPage50">
    <w:name w:val="OmniPage #50"/>
    <w:basedOn w:val="Normal"/>
    <w:rsid w:val="00B94C51"/>
    <w:pPr>
      <w:spacing w:after="0" w:line="240" w:lineRule="auto"/>
    </w:pPr>
    <w:rPr>
      <w:rFonts w:ascii="Times New Roman" w:eastAsia="Times New Roman" w:hAnsi="Times New Roman"/>
      <w:color w:val="000000"/>
      <w:szCs w:val="20"/>
    </w:rPr>
  </w:style>
  <w:style w:type="paragraph" w:customStyle="1" w:styleId="OmniPage51">
    <w:name w:val="OmniPage #51"/>
    <w:basedOn w:val="Normal"/>
    <w:rsid w:val="00B94C51"/>
    <w:pPr>
      <w:spacing w:after="0" w:line="240" w:lineRule="auto"/>
    </w:pPr>
    <w:rPr>
      <w:rFonts w:ascii="Times New Roman" w:eastAsia="Times New Roman" w:hAnsi="Times New Roman"/>
      <w:color w:val="000000"/>
      <w:szCs w:val="20"/>
    </w:rPr>
  </w:style>
  <w:style w:type="paragraph" w:customStyle="1" w:styleId="OmniPage52">
    <w:name w:val="OmniPage #52"/>
    <w:basedOn w:val="Normal"/>
    <w:rsid w:val="00B94C51"/>
    <w:pPr>
      <w:spacing w:after="0" w:line="240" w:lineRule="auto"/>
    </w:pPr>
    <w:rPr>
      <w:rFonts w:ascii="Times New Roman" w:eastAsia="Times New Roman" w:hAnsi="Times New Roman"/>
      <w:color w:val="000000"/>
      <w:szCs w:val="20"/>
    </w:rPr>
  </w:style>
  <w:style w:type="paragraph" w:customStyle="1" w:styleId="OmniPage53">
    <w:name w:val="OmniPage #53"/>
    <w:basedOn w:val="Normal"/>
    <w:rsid w:val="00B94C51"/>
    <w:pPr>
      <w:spacing w:after="0" w:line="240" w:lineRule="auto"/>
    </w:pPr>
    <w:rPr>
      <w:rFonts w:ascii="Times New Roman" w:eastAsia="Times New Roman" w:hAnsi="Times New Roman"/>
      <w:color w:val="000000"/>
      <w:szCs w:val="20"/>
    </w:rPr>
  </w:style>
  <w:style w:type="paragraph" w:customStyle="1" w:styleId="OmniPage54">
    <w:name w:val="OmniPage #54"/>
    <w:basedOn w:val="Normal"/>
    <w:rsid w:val="00B94C51"/>
    <w:pPr>
      <w:spacing w:after="0" w:line="240" w:lineRule="auto"/>
    </w:pPr>
    <w:rPr>
      <w:rFonts w:ascii="Times New Roman" w:eastAsia="Times New Roman" w:hAnsi="Times New Roman"/>
      <w:color w:val="000000"/>
      <w:szCs w:val="20"/>
    </w:rPr>
  </w:style>
  <w:style w:type="paragraph" w:customStyle="1" w:styleId="OmniPage55">
    <w:name w:val="OmniPage #55"/>
    <w:basedOn w:val="Normal"/>
    <w:rsid w:val="00B94C51"/>
    <w:pPr>
      <w:spacing w:after="0" w:line="240" w:lineRule="auto"/>
    </w:pPr>
    <w:rPr>
      <w:rFonts w:ascii="Times New Roman" w:eastAsia="Times New Roman" w:hAnsi="Times New Roman"/>
      <w:color w:val="000000"/>
      <w:szCs w:val="20"/>
    </w:rPr>
  </w:style>
  <w:style w:type="paragraph" w:customStyle="1" w:styleId="OmniPage56">
    <w:name w:val="OmniPage #56"/>
    <w:basedOn w:val="Normal"/>
    <w:rsid w:val="00B94C51"/>
    <w:pPr>
      <w:spacing w:after="0" w:line="240" w:lineRule="auto"/>
    </w:pPr>
    <w:rPr>
      <w:rFonts w:ascii="Times New Roman" w:eastAsia="Times New Roman" w:hAnsi="Times New Roman"/>
      <w:color w:val="000000"/>
      <w:szCs w:val="20"/>
    </w:rPr>
  </w:style>
  <w:style w:type="paragraph" w:customStyle="1" w:styleId="OmniPage57">
    <w:name w:val="OmniPage #57"/>
    <w:basedOn w:val="Normal"/>
    <w:rsid w:val="00B94C51"/>
    <w:pPr>
      <w:spacing w:after="0" w:line="240" w:lineRule="auto"/>
    </w:pPr>
    <w:rPr>
      <w:rFonts w:ascii="Times New Roman" w:eastAsia="Times New Roman" w:hAnsi="Times New Roman"/>
      <w:color w:val="000000"/>
      <w:szCs w:val="20"/>
    </w:rPr>
  </w:style>
  <w:style w:type="paragraph" w:customStyle="1" w:styleId="OmniPage58">
    <w:name w:val="OmniPage #58"/>
    <w:basedOn w:val="Normal"/>
    <w:rsid w:val="00B94C51"/>
    <w:pPr>
      <w:spacing w:after="0" w:line="240" w:lineRule="auto"/>
    </w:pPr>
    <w:rPr>
      <w:rFonts w:ascii="Times New Roman" w:eastAsia="Times New Roman" w:hAnsi="Times New Roman"/>
      <w:color w:val="000000"/>
      <w:szCs w:val="20"/>
    </w:rPr>
  </w:style>
  <w:style w:type="paragraph" w:customStyle="1" w:styleId="OmniPage59">
    <w:name w:val="OmniPage #59"/>
    <w:basedOn w:val="Normal"/>
    <w:rsid w:val="00B94C51"/>
    <w:pPr>
      <w:spacing w:after="0" w:line="240" w:lineRule="auto"/>
    </w:pPr>
    <w:rPr>
      <w:rFonts w:ascii="Times New Roman" w:eastAsia="Times New Roman" w:hAnsi="Times New Roman"/>
      <w:color w:val="000000"/>
      <w:szCs w:val="20"/>
    </w:rPr>
  </w:style>
  <w:style w:type="paragraph" w:customStyle="1" w:styleId="OmniPage60">
    <w:name w:val="OmniPage #60"/>
    <w:basedOn w:val="Normal"/>
    <w:rsid w:val="00B94C51"/>
    <w:pPr>
      <w:spacing w:after="0" w:line="240" w:lineRule="auto"/>
    </w:pPr>
    <w:rPr>
      <w:rFonts w:ascii="Times New Roman" w:eastAsia="Times New Roman" w:hAnsi="Times New Roman"/>
      <w:color w:val="000000"/>
      <w:szCs w:val="20"/>
    </w:rPr>
  </w:style>
  <w:style w:type="paragraph" w:customStyle="1" w:styleId="OmniPage61">
    <w:name w:val="OmniPage #61"/>
    <w:basedOn w:val="Normal"/>
    <w:rsid w:val="00B94C51"/>
    <w:pPr>
      <w:spacing w:after="0" w:line="240" w:lineRule="auto"/>
    </w:pPr>
    <w:rPr>
      <w:rFonts w:ascii="Times New Roman" w:eastAsia="Times New Roman" w:hAnsi="Times New Roman"/>
      <w:color w:val="000000"/>
      <w:szCs w:val="20"/>
    </w:rPr>
  </w:style>
  <w:style w:type="paragraph" w:customStyle="1" w:styleId="OmniPage62">
    <w:name w:val="OmniPage #62"/>
    <w:basedOn w:val="Normal"/>
    <w:rsid w:val="00B94C51"/>
    <w:pPr>
      <w:spacing w:after="0" w:line="240" w:lineRule="auto"/>
    </w:pPr>
    <w:rPr>
      <w:rFonts w:ascii="Times New Roman" w:eastAsia="Times New Roman" w:hAnsi="Times New Roman"/>
      <w:color w:val="000000"/>
      <w:szCs w:val="20"/>
    </w:rPr>
  </w:style>
  <w:style w:type="paragraph" w:customStyle="1" w:styleId="OmniPage63">
    <w:name w:val="OmniPage #63"/>
    <w:basedOn w:val="Normal"/>
    <w:rsid w:val="00B94C51"/>
    <w:pPr>
      <w:spacing w:after="0" w:line="240" w:lineRule="auto"/>
    </w:pPr>
    <w:rPr>
      <w:rFonts w:ascii="Times New Roman" w:eastAsia="Times New Roman" w:hAnsi="Times New Roman"/>
      <w:color w:val="000000"/>
      <w:szCs w:val="20"/>
    </w:rPr>
  </w:style>
  <w:style w:type="paragraph" w:customStyle="1" w:styleId="OmniPage64">
    <w:name w:val="OmniPage #64"/>
    <w:basedOn w:val="Normal"/>
    <w:rsid w:val="00B94C51"/>
    <w:pPr>
      <w:spacing w:after="0" w:line="240" w:lineRule="auto"/>
    </w:pPr>
    <w:rPr>
      <w:rFonts w:ascii="Times New Roman" w:eastAsia="Times New Roman" w:hAnsi="Times New Roman"/>
      <w:color w:val="000000"/>
      <w:szCs w:val="20"/>
    </w:rPr>
  </w:style>
  <w:style w:type="paragraph" w:customStyle="1" w:styleId="OmniPage65">
    <w:name w:val="OmniPage #65"/>
    <w:basedOn w:val="Normal"/>
    <w:rsid w:val="00B94C51"/>
    <w:pPr>
      <w:spacing w:after="0" w:line="240" w:lineRule="auto"/>
    </w:pPr>
    <w:rPr>
      <w:rFonts w:ascii="Times New Roman" w:eastAsia="Times New Roman" w:hAnsi="Times New Roman"/>
      <w:color w:val="000000"/>
      <w:szCs w:val="20"/>
    </w:rPr>
  </w:style>
  <w:style w:type="paragraph" w:customStyle="1" w:styleId="OmniPage66">
    <w:name w:val="OmniPage #66"/>
    <w:basedOn w:val="Normal"/>
    <w:rsid w:val="00B94C51"/>
    <w:pPr>
      <w:spacing w:after="0" w:line="240" w:lineRule="auto"/>
    </w:pPr>
    <w:rPr>
      <w:rFonts w:ascii="Times New Roman" w:eastAsia="Times New Roman" w:hAnsi="Times New Roman"/>
      <w:color w:val="000000"/>
      <w:szCs w:val="20"/>
    </w:rPr>
  </w:style>
  <w:style w:type="paragraph" w:customStyle="1" w:styleId="OmniPage67">
    <w:name w:val="OmniPage #67"/>
    <w:basedOn w:val="Normal"/>
    <w:rsid w:val="00B94C51"/>
    <w:pPr>
      <w:spacing w:after="0" w:line="240" w:lineRule="auto"/>
    </w:pPr>
    <w:rPr>
      <w:rFonts w:ascii="Times New Roman" w:eastAsia="Times New Roman" w:hAnsi="Times New Roman"/>
      <w:color w:val="000000"/>
      <w:szCs w:val="20"/>
    </w:rPr>
  </w:style>
  <w:style w:type="paragraph" w:customStyle="1" w:styleId="OmniPage68">
    <w:name w:val="OmniPage #68"/>
    <w:basedOn w:val="Normal"/>
    <w:rsid w:val="00B94C51"/>
    <w:pPr>
      <w:spacing w:after="0" w:line="240" w:lineRule="auto"/>
    </w:pPr>
    <w:rPr>
      <w:rFonts w:ascii="Times New Roman" w:eastAsia="Times New Roman" w:hAnsi="Times New Roman"/>
      <w:color w:val="000000"/>
      <w:szCs w:val="20"/>
    </w:rPr>
  </w:style>
  <w:style w:type="paragraph" w:customStyle="1" w:styleId="OmniPage69">
    <w:name w:val="OmniPage #69"/>
    <w:basedOn w:val="Normal"/>
    <w:rsid w:val="00B94C51"/>
    <w:pPr>
      <w:spacing w:after="0" w:line="240" w:lineRule="auto"/>
    </w:pPr>
    <w:rPr>
      <w:rFonts w:ascii="Times New Roman" w:eastAsia="Times New Roman" w:hAnsi="Times New Roman"/>
      <w:color w:val="000000"/>
      <w:szCs w:val="20"/>
    </w:rPr>
  </w:style>
  <w:style w:type="paragraph" w:customStyle="1" w:styleId="OmniPage70">
    <w:name w:val="OmniPage #70"/>
    <w:basedOn w:val="Normal"/>
    <w:rsid w:val="00B94C51"/>
    <w:pPr>
      <w:spacing w:after="0" w:line="240" w:lineRule="auto"/>
    </w:pPr>
    <w:rPr>
      <w:rFonts w:ascii="Times New Roman" w:eastAsia="Times New Roman" w:hAnsi="Times New Roman"/>
      <w:color w:val="000000"/>
      <w:szCs w:val="20"/>
    </w:rPr>
  </w:style>
  <w:style w:type="paragraph" w:customStyle="1" w:styleId="OmniPage71">
    <w:name w:val="OmniPage #71"/>
    <w:basedOn w:val="Normal"/>
    <w:rsid w:val="00B94C51"/>
    <w:pPr>
      <w:spacing w:after="0" w:line="240" w:lineRule="auto"/>
    </w:pPr>
    <w:rPr>
      <w:rFonts w:ascii="Times New Roman" w:eastAsia="Times New Roman" w:hAnsi="Times New Roman"/>
      <w:color w:val="000000"/>
      <w:szCs w:val="20"/>
    </w:rPr>
  </w:style>
  <w:style w:type="table" w:customStyle="1" w:styleId="MediumGrid22">
    <w:name w:val="Medium Grid 22"/>
    <w:basedOn w:val="TableNormal"/>
    <w:uiPriority w:val="68"/>
    <w:rsid w:val="00B94C51"/>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B94C51"/>
    <w:rPr>
      <w:rFonts w:ascii="Times New Roman" w:eastAsia="Times New Roman" w:hAnsi="Times New Roman" w:cs="Calibri"/>
      <w:sz w:val="16"/>
      <w:szCs w:val="20"/>
    </w:rPr>
  </w:style>
  <w:style w:type="character" w:customStyle="1" w:styleId="createby">
    <w:name w:val="createby"/>
    <w:rsid w:val="00B94C51"/>
  </w:style>
  <w:style w:type="character" w:customStyle="1" w:styleId="quote-right">
    <w:name w:val="quote-right"/>
    <w:rsid w:val="00B94C51"/>
  </w:style>
  <w:style w:type="character" w:customStyle="1" w:styleId="smallcase">
    <w:name w:val="smallcase"/>
    <w:rsid w:val="00B94C51"/>
  </w:style>
  <w:style w:type="character" w:customStyle="1" w:styleId="ft0">
    <w:name w:val="ft0"/>
    <w:rsid w:val="00B94C51"/>
  </w:style>
  <w:style w:type="character" w:customStyle="1" w:styleId="ft2">
    <w:name w:val="ft2"/>
    <w:rsid w:val="00B94C51"/>
  </w:style>
  <w:style w:type="character" w:customStyle="1" w:styleId="ft1">
    <w:name w:val="ft1"/>
    <w:rsid w:val="00B94C51"/>
  </w:style>
  <w:style w:type="character" w:customStyle="1" w:styleId="ft3">
    <w:name w:val="ft3"/>
    <w:rsid w:val="00B94C51"/>
  </w:style>
  <w:style w:type="character" w:customStyle="1" w:styleId="StyleTimesNewRoman12ptBold1">
    <w:name w:val="Style Times New Roman 12 pt Bold1"/>
    <w:rsid w:val="00B94C51"/>
    <w:rPr>
      <w:b/>
      <w:bCs/>
      <w:sz w:val="24"/>
    </w:rPr>
  </w:style>
  <w:style w:type="character" w:customStyle="1" w:styleId="UnderlinedChar2">
    <w:name w:val="Underlined Char2"/>
    <w:aliases w:val="Heading 4 Char2,body Char2,Heading 4 Char1,Underlined Char1,Big card Char1,body Char1,small text Char1,Normal Tag Char1,heading 2 Char1,Ch Char1,No Spacing4 Char1,No Spacing21 Char1,CD - Cite Char1,no read Char1,No Spacing211 Char1"/>
    <w:uiPriority w:val="3"/>
    <w:qFormat/>
    <w:rsid w:val="00B94C51"/>
    <w:rPr>
      <w:rFonts w:eastAsia="MS Mincho"/>
      <w:szCs w:val="24"/>
      <w:u w:val="single"/>
      <w:lang w:val="en-US" w:eastAsia="ja-JP" w:bidi="ar-SA"/>
    </w:rPr>
  </w:style>
  <w:style w:type="character" w:customStyle="1" w:styleId="CircledChar2">
    <w:name w:val="Circled Char2"/>
    <w:rsid w:val="00B94C51"/>
    <w:rPr>
      <w:rFonts w:eastAsia="MS Mincho"/>
      <w:b/>
      <w:szCs w:val="24"/>
      <w:u w:val="single"/>
      <w:lang w:val="en-US" w:eastAsia="ja-JP" w:bidi="ar-SA"/>
    </w:rPr>
  </w:style>
  <w:style w:type="character" w:customStyle="1" w:styleId="SmallTextChar2">
    <w:name w:val="Small Text Char2"/>
    <w:rsid w:val="00B94C51"/>
    <w:rPr>
      <w:rFonts w:eastAsia="MS Mincho"/>
      <w:sz w:val="15"/>
      <w:szCs w:val="24"/>
      <w:lang w:val="en-US" w:eastAsia="ja-JP" w:bidi="ar-SA"/>
    </w:rPr>
  </w:style>
  <w:style w:type="character" w:customStyle="1" w:styleId="BoldandUnderlineCharCharCharCharChar1">
    <w:name w:val="Bold and Underline Char Char Char Char Char1"/>
    <w:rsid w:val="00B94C51"/>
    <w:rPr>
      <w:b/>
      <w:szCs w:val="24"/>
      <w:u w:val="single"/>
      <w:lang w:val="en-US" w:eastAsia="en-US" w:bidi="ar-SA"/>
    </w:rPr>
  </w:style>
  <w:style w:type="character" w:customStyle="1" w:styleId="SmallCardChar">
    <w:name w:val="Small Card Char"/>
    <w:rsid w:val="00B94C51"/>
    <w:rPr>
      <w:rFonts w:ascii="Palatino Linotype" w:eastAsia="Times New Roman" w:hAnsi="Palatino Linotype"/>
      <w:sz w:val="12"/>
      <w:szCs w:val="24"/>
    </w:rPr>
  </w:style>
  <w:style w:type="character" w:customStyle="1" w:styleId="StyleBoldUnderline10ptBold">
    <w:name w:val="Style Bold Underline + 10 pt Bold"/>
    <w:rsid w:val="00B94C51"/>
    <w:rPr>
      <w:b/>
      <w:bCs/>
      <w:sz w:val="20"/>
      <w:u w:val="thick"/>
    </w:rPr>
  </w:style>
  <w:style w:type="character" w:customStyle="1" w:styleId="separator">
    <w:name w:val="separator"/>
    <w:rsid w:val="00B94C51"/>
  </w:style>
  <w:style w:type="character" w:customStyle="1" w:styleId="PageHeaderChar">
    <w:name w:val="Page Header Char"/>
    <w:link w:val="PageHeader"/>
    <w:rsid w:val="00B94C51"/>
    <w:rPr>
      <w:rFonts w:ascii="Calibri" w:hAnsi="Calibri" w:cs="Calibri"/>
      <w:sz w:val="16"/>
    </w:rPr>
  </w:style>
  <w:style w:type="paragraph" w:customStyle="1" w:styleId="NormalUnderline0">
    <w:name w:val="Normal + Underline"/>
    <w:basedOn w:val="Normal"/>
    <w:link w:val="NormalUnderlineChar0"/>
    <w:qFormat/>
    <w:rsid w:val="00B94C51"/>
    <w:pPr>
      <w:spacing w:after="0" w:line="240" w:lineRule="auto"/>
      <w:ind w:left="720"/>
    </w:pPr>
    <w:rPr>
      <w:rFonts w:ascii="Times New Roman" w:eastAsia="Times New Roman" w:hAnsi="Times New Roman"/>
      <w:b/>
      <w:sz w:val="24"/>
      <w:u w:val="single"/>
    </w:rPr>
  </w:style>
  <w:style w:type="paragraph" w:customStyle="1" w:styleId="NormalNoUnderline">
    <w:name w:val="Normal + No Underline"/>
    <w:basedOn w:val="Normal"/>
    <w:link w:val="NormalNoUnderlineChar"/>
    <w:rsid w:val="00B94C51"/>
    <w:pPr>
      <w:spacing w:after="0" w:line="240" w:lineRule="auto"/>
      <w:ind w:left="720"/>
    </w:pPr>
    <w:rPr>
      <w:rFonts w:ascii="Times New Roman" w:eastAsia="Times New Roman" w:hAnsi="Times New Roman"/>
      <w:sz w:val="12"/>
    </w:rPr>
  </w:style>
  <w:style w:type="character" w:customStyle="1" w:styleId="NormalUnderlineChar0">
    <w:name w:val="Normal + Underline Char"/>
    <w:link w:val="NormalUnderline0"/>
    <w:rsid w:val="00B94C51"/>
    <w:rPr>
      <w:rFonts w:ascii="Times New Roman" w:eastAsia="Times New Roman" w:hAnsi="Times New Roman" w:cs="Calibri"/>
      <w:b/>
      <w:u w:val="single"/>
    </w:rPr>
  </w:style>
  <w:style w:type="character" w:customStyle="1" w:styleId="NormalNoUnderlineChar">
    <w:name w:val="Normal + No Underline Char"/>
    <w:link w:val="NormalNoUnderline"/>
    <w:rsid w:val="00B94C51"/>
    <w:rPr>
      <w:rFonts w:ascii="Times New Roman" w:eastAsia="Times New Roman" w:hAnsi="Times New Roman" w:cs="Calibri"/>
      <w:sz w:val="12"/>
    </w:rPr>
  </w:style>
  <w:style w:type="paragraph" w:customStyle="1" w:styleId="TagCite3">
    <w:name w:val="Tag Cite"/>
    <w:basedOn w:val="PageHeader"/>
    <w:link w:val="TagCiteChar3"/>
    <w:qFormat/>
    <w:rsid w:val="00B94C51"/>
    <w:rPr>
      <w:rFonts w:ascii="Arial Narrow" w:eastAsia="SimSun" w:hAnsi="Arial Narrow"/>
      <w:b/>
      <w:sz w:val="24"/>
      <w:lang w:eastAsia="zh-CN"/>
    </w:rPr>
  </w:style>
  <w:style w:type="character" w:customStyle="1" w:styleId="TagCiteChar3">
    <w:name w:val="Tag Cite Char"/>
    <w:link w:val="TagCite3"/>
    <w:rsid w:val="00B94C51"/>
    <w:rPr>
      <w:rFonts w:ascii="Arial Narrow" w:eastAsia="SimSun" w:hAnsi="Arial Narrow" w:cs="Calibri"/>
      <w:b/>
      <w:lang w:eastAsia="zh-CN"/>
    </w:rPr>
  </w:style>
  <w:style w:type="character" w:customStyle="1" w:styleId="smalllink">
    <w:name w:val="smalllink"/>
    <w:rsid w:val="00B94C51"/>
  </w:style>
  <w:style w:type="character" w:customStyle="1" w:styleId="bighead1">
    <w:name w:val="bighead1"/>
    <w:rsid w:val="00B94C51"/>
    <w:rPr>
      <w:rFonts w:ascii="Verdana" w:hAnsi="Verdana" w:hint="default"/>
      <w:b/>
      <w:bCs/>
      <w:sz w:val="27"/>
      <w:szCs w:val="27"/>
    </w:rPr>
  </w:style>
  <w:style w:type="character" w:customStyle="1" w:styleId="Underline-WFU">
    <w:name w:val="Underline-WFU"/>
    <w:uiPriority w:val="1"/>
    <w:qFormat/>
    <w:rsid w:val="00B94C51"/>
    <w:rPr>
      <w:rFonts w:ascii="Cambria" w:hAnsi="Cambria"/>
      <w:sz w:val="21"/>
      <w:u w:val="single"/>
    </w:rPr>
  </w:style>
  <w:style w:type="paragraph" w:customStyle="1" w:styleId="Tiny-WFU">
    <w:name w:val="Tiny-WFU"/>
    <w:basedOn w:val="Normal"/>
    <w:qFormat/>
    <w:rsid w:val="00B94C51"/>
    <w:pPr>
      <w:spacing w:after="0" w:line="240" w:lineRule="auto"/>
    </w:pPr>
    <w:rPr>
      <w:rFonts w:ascii="Cambria" w:eastAsia="Malgun Gothic" w:hAnsi="Cambria"/>
      <w:sz w:val="12"/>
      <w:lang w:eastAsia="ko-KR"/>
    </w:rPr>
  </w:style>
  <w:style w:type="character" w:customStyle="1" w:styleId="b">
    <w:name w:val="b"/>
    <w:rsid w:val="00B94C51"/>
  </w:style>
  <w:style w:type="paragraph" w:customStyle="1" w:styleId="Indentation">
    <w:name w:val="Indentation"/>
    <w:basedOn w:val="Normal"/>
    <w:qFormat/>
    <w:rsid w:val="00B94C51"/>
    <w:pPr>
      <w:spacing w:after="0" w:line="240" w:lineRule="auto"/>
      <w:ind w:left="288" w:right="288"/>
    </w:pPr>
    <w:rPr>
      <w:rFonts w:ascii="Times New Roman" w:eastAsia="Calibri" w:hAnsi="Times New Roman"/>
    </w:rPr>
  </w:style>
  <w:style w:type="paragraph" w:customStyle="1" w:styleId="departments">
    <w:name w:val="departments"/>
    <w:basedOn w:val="Normal"/>
    <w:qFormat/>
    <w:rsid w:val="00B94C51"/>
    <w:pPr>
      <w:spacing w:before="100" w:beforeAutospacing="1" w:after="100" w:afterAutospacing="1" w:line="240" w:lineRule="auto"/>
    </w:pPr>
    <w:rPr>
      <w:rFonts w:ascii="Times New Roman" w:eastAsia="Times New Roman" w:hAnsi="Times New Roman"/>
      <w:sz w:val="24"/>
    </w:rPr>
  </w:style>
  <w:style w:type="character" w:customStyle="1" w:styleId="left-date1">
    <w:name w:val="left-date1"/>
    <w:rsid w:val="00B94C51"/>
    <w:rPr>
      <w:rFonts w:ascii="Verdana" w:hAnsi="Verdana" w:hint="default"/>
      <w:color w:val="666666"/>
      <w:sz w:val="14"/>
      <w:szCs w:val="14"/>
    </w:rPr>
  </w:style>
  <w:style w:type="character" w:customStyle="1" w:styleId="org">
    <w:name w:val="org"/>
    <w:basedOn w:val="DefaultParagraphFont"/>
    <w:rsid w:val="00B94C51"/>
  </w:style>
  <w:style w:type="paragraph" w:customStyle="1" w:styleId="seeall">
    <w:name w:val="seeall"/>
    <w:basedOn w:val="Normal"/>
    <w:rsid w:val="00B94C51"/>
    <w:pPr>
      <w:spacing w:before="100" w:beforeAutospacing="1" w:after="100" w:afterAutospacing="1" w:line="240" w:lineRule="auto"/>
    </w:pPr>
    <w:rPr>
      <w:rFonts w:ascii="Times New Roman" w:eastAsia="Times New Roman" w:hAnsi="Times New Roman" w:cs="Times New Roman"/>
      <w:sz w:val="24"/>
    </w:rPr>
  </w:style>
  <w:style w:type="character" w:customStyle="1" w:styleId="list-comma">
    <w:name w:val="list-comma"/>
    <w:basedOn w:val="DefaultParagraphFont"/>
    <w:rsid w:val="00B94C51"/>
  </w:style>
  <w:style w:type="character" w:customStyle="1" w:styleId="livefyre-commentcount">
    <w:name w:val="livefyre-commentcount"/>
    <w:basedOn w:val="DefaultParagraphFont"/>
    <w:rsid w:val="00B94C51"/>
  </w:style>
  <w:style w:type="character" w:customStyle="1" w:styleId="rednegchange">
    <w:name w:val="red_neg_change"/>
    <w:basedOn w:val="DefaultParagraphFont"/>
    <w:rsid w:val="00B94C51"/>
  </w:style>
  <w:style w:type="character" w:customStyle="1" w:styleId="wsodqchgshow">
    <w:name w:val="wsodq_chgshow"/>
    <w:basedOn w:val="DefaultParagraphFont"/>
    <w:rsid w:val="00B94C51"/>
  </w:style>
  <w:style w:type="character" w:customStyle="1" w:styleId="greenposchange">
    <w:name w:val="green_pos_change"/>
    <w:basedOn w:val="DefaultParagraphFont"/>
    <w:rsid w:val="00B94C51"/>
  </w:style>
  <w:style w:type="paragraph" w:customStyle="1" w:styleId="image-caption">
    <w:name w:val="image-caption"/>
    <w:basedOn w:val="Normal"/>
    <w:qFormat/>
    <w:rsid w:val="00B94C51"/>
    <w:pPr>
      <w:spacing w:before="100" w:beforeAutospacing="1" w:after="100" w:afterAutospacing="1" w:line="240" w:lineRule="auto"/>
    </w:pPr>
    <w:rPr>
      <w:rFonts w:ascii="Times New Roman" w:eastAsia="Times New Roman" w:hAnsi="Times New Roman" w:cs="Times New Roman"/>
      <w:sz w:val="24"/>
    </w:rPr>
  </w:style>
  <w:style w:type="character" w:customStyle="1" w:styleId="image-credit">
    <w:name w:val="image-credit"/>
    <w:basedOn w:val="DefaultParagraphFont"/>
    <w:rsid w:val="00B94C51"/>
  </w:style>
  <w:style w:type="paragraph" w:customStyle="1" w:styleId="gascontcredit">
    <w:name w:val="gas_cont_credit"/>
    <w:basedOn w:val="Normal"/>
    <w:rsid w:val="00B94C51"/>
    <w:pPr>
      <w:spacing w:before="100" w:beforeAutospacing="1" w:after="100" w:afterAutospacing="1" w:line="240" w:lineRule="auto"/>
    </w:pPr>
    <w:rPr>
      <w:rFonts w:ascii="Times New Roman" w:eastAsia="Times New Roman" w:hAnsi="Times New Roman" w:cs="Times New Roman"/>
      <w:sz w:val="24"/>
    </w:rPr>
  </w:style>
  <w:style w:type="character" w:customStyle="1" w:styleId="BoldandUnderlineChar6">
    <w:name w:val="Bold and Underline Char6"/>
    <w:basedOn w:val="DefaultParagraphFont"/>
    <w:rsid w:val="00B94C51"/>
    <w:rPr>
      <w:b/>
      <w:szCs w:val="24"/>
      <w:u w:val="single"/>
      <w:lang w:val="en-US" w:eastAsia="en-US" w:bidi="ar-SA"/>
    </w:rPr>
  </w:style>
  <w:style w:type="paragraph" w:customStyle="1" w:styleId="endarticle">
    <w:name w:val="endarticle"/>
    <w:basedOn w:val="Normal"/>
    <w:uiPriority w:val="99"/>
    <w:qFormat/>
    <w:rsid w:val="00B94C51"/>
    <w:pPr>
      <w:spacing w:before="100" w:beforeAutospacing="1" w:after="100" w:afterAutospacing="1" w:line="240" w:lineRule="auto"/>
    </w:pPr>
    <w:rPr>
      <w:rFonts w:ascii="Times New Roman" w:eastAsia="Times New Roman" w:hAnsi="Times New Roman" w:cs="Times New Roman"/>
      <w:sz w:val="24"/>
    </w:rPr>
  </w:style>
  <w:style w:type="paragraph" w:customStyle="1" w:styleId="a-body-text">
    <w:name w:val="a-body-text"/>
    <w:basedOn w:val="Normal"/>
    <w:uiPriority w:val="99"/>
    <w:qFormat/>
    <w:rsid w:val="00B94C51"/>
    <w:pPr>
      <w:spacing w:before="100" w:beforeAutospacing="1" w:after="100" w:afterAutospacing="1" w:line="240" w:lineRule="auto"/>
    </w:pPr>
    <w:rPr>
      <w:rFonts w:ascii="Times New Roman" w:eastAsia="Times New Roman" w:hAnsi="Times New Roman" w:cs="Times New Roman"/>
      <w:sz w:val="24"/>
    </w:rPr>
  </w:style>
  <w:style w:type="paragraph" w:customStyle="1" w:styleId="obgpara">
    <w:name w:val="obg_para"/>
    <w:basedOn w:val="Normal"/>
    <w:uiPriority w:val="99"/>
    <w:qFormat/>
    <w:rsid w:val="00B94C51"/>
    <w:pPr>
      <w:spacing w:before="100" w:beforeAutospacing="1" w:after="100" w:afterAutospacing="1" w:line="240" w:lineRule="auto"/>
    </w:pPr>
    <w:rPr>
      <w:rFonts w:ascii="Times New Roman" w:eastAsia="Times New Roman" w:hAnsi="Times New Roman" w:cs="Times New Roman"/>
      <w:sz w:val="24"/>
    </w:rPr>
  </w:style>
  <w:style w:type="character" w:customStyle="1" w:styleId="caption4">
    <w:name w:val="caption4"/>
    <w:basedOn w:val="DefaultParagraphFont"/>
    <w:rsid w:val="00B94C51"/>
  </w:style>
  <w:style w:type="character" w:customStyle="1" w:styleId="honorific-prefix">
    <w:name w:val="honorific-prefix"/>
    <w:basedOn w:val="DefaultParagraphFont"/>
    <w:rsid w:val="00B94C51"/>
  </w:style>
  <w:style w:type="character" w:customStyle="1" w:styleId="given-name">
    <w:name w:val="given-name"/>
    <w:basedOn w:val="DefaultParagraphFont"/>
    <w:rsid w:val="00B94C51"/>
  </w:style>
  <w:style w:type="character" w:customStyle="1" w:styleId="family-name">
    <w:name w:val="family-name"/>
    <w:basedOn w:val="DefaultParagraphFont"/>
    <w:rsid w:val="00B94C51"/>
  </w:style>
  <w:style w:type="character" w:customStyle="1" w:styleId="chead">
    <w:name w:val="chead"/>
    <w:basedOn w:val="DefaultParagraphFont"/>
    <w:rsid w:val="00B94C51"/>
  </w:style>
  <w:style w:type="character" w:customStyle="1" w:styleId="obgcapsstart">
    <w:name w:val="obg_caps_start"/>
    <w:basedOn w:val="DefaultParagraphFont"/>
    <w:rsid w:val="00B94C51"/>
  </w:style>
  <w:style w:type="character" w:customStyle="1" w:styleId="underlinedCharChar0">
    <w:name w:val="underlined Char Char"/>
    <w:basedOn w:val="DefaultParagraphFont"/>
    <w:rsid w:val="00B94C51"/>
    <w:rPr>
      <w:rFonts w:ascii="Times New Roman" w:eastAsia="Times New Roman" w:hAnsi="Times New Roman" w:cs="Times New Roman"/>
      <w:sz w:val="20"/>
      <w:szCs w:val="20"/>
      <w:u w:val="single"/>
    </w:rPr>
  </w:style>
  <w:style w:type="paragraph" w:customStyle="1" w:styleId="Language">
    <w:name w:val="Language"/>
    <w:next w:val="Normal"/>
    <w:link w:val="LanguageChar"/>
    <w:qFormat/>
    <w:rsid w:val="00B94C51"/>
    <w:rPr>
      <w:strike/>
      <w:sz w:val="16"/>
      <w:szCs w:val="16"/>
    </w:rPr>
  </w:style>
  <w:style w:type="paragraph" w:customStyle="1" w:styleId="Pa4">
    <w:name w:val="Pa4"/>
    <w:basedOn w:val="Normal"/>
    <w:next w:val="Normal"/>
    <w:qFormat/>
    <w:rsid w:val="00B94C51"/>
    <w:pPr>
      <w:autoSpaceDE w:val="0"/>
      <w:autoSpaceDN w:val="0"/>
      <w:adjustRightInd w:val="0"/>
      <w:spacing w:after="0" w:line="181" w:lineRule="atLeast"/>
    </w:pPr>
    <w:rPr>
      <w:rFonts w:eastAsia="Times New Roman"/>
      <w:sz w:val="24"/>
    </w:rPr>
  </w:style>
  <w:style w:type="character" w:customStyle="1" w:styleId="subheader">
    <w:name w:val="subheader"/>
    <w:basedOn w:val="DefaultParagraphFont"/>
    <w:rsid w:val="00B94C51"/>
  </w:style>
  <w:style w:type="paragraph" w:customStyle="1" w:styleId="attribution">
    <w:name w:val="attribution"/>
    <w:basedOn w:val="Normal"/>
    <w:qFormat/>
    <w:rsid w:val="00B94C51"/>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qFormat/>
    <w:rsid w:val="00B94C51"/>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qFormat/>
    <w:rsid w:val="00B94C51"/>
    <w:pPr>
      <w:spacing w:before="100" w:beforeAutospacing="1" w:after="100" w:afterAutospacing="1" w:line="240" w:lineRule="auto"/>
    </w:pPr>
    <w:rPr>
      <w:rFonts w:eastAsia="Times New Roman"/>
      <w:sz w:val="24"/>
    </w:rPr>
  </w:style>
  <w:style w:type="character" w:customStyle="1" w:styleId="text2">
    <w:name w:val="text2"/>
    <w:basedOn w:val="DefaultParagraphFont"/>
    <w:rsid w:val="00B94C51"/>
  </w:style>
  <w:style w:type="paragraph" w:customStyle="1" w:styleId="msolistparagraph0">
    <w:name w:val="msolistparagraph"/>
    <w:basedOn w:val="Normal"/>
    <w:qFormat/>
    <w:rsid w:val="00B94C51"/>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qFormat/>
    <w:rsid w:val="00B94C51"/>
    <w:pPr>
      <w:spacing w:before="100" w:beforeAutospacing="1" w:after="100" w:afterAutospacing="1" w:line="240" w:lineRule="auto"/>
    </w:pPr>
    <w:rPr>
      <w:rFonts w:eastAsia="Times New Roman"/>
      <w:sz w:val="24"/>
    </w:rPr>
  </w:style>
  <w:style w:type="character" w:customStyle="1" w:styleId="pmtermsel">
    <w:name w:val="pmtermsel"/>
    <w:basedOn w:val="DefaultParagraphFont"/>
    <w:rsid w:val="00B94C51"/>
  </w:style>
  <w:style w:type="character" w:customStyle="1" w:styleId="StyleUnderlineChar2CharChar11pt">
    <w:name w:val="Style Underline Char2 Char Char + 11 pt"/>
    <w:basedOn w:val="Style11pt"/>
    <w:rsid w:val="00B94C51"/>
    <w:rPr>
      <w:rFonts w:ascii="Times New Roman" w:hAnsi="Times New Roman"/>
      <w:sz w:val="20"/>
      <w:u w:val="single"/>
    </w:rPr>
  </w:style>
  <w:style w:type="character" w:customStyle="1" w:styleId="StyleStyleBoldUnderline11pt">
    <w:name w:val="Style Style Bold Underline + 11 pt"/>
    <w:basedOn w:val="DefaultParagraphFont"/>
    <w:rsid w:val="00B94C51"/>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B94C51"/>
    <w:pPr>
      <w:numPr>
        <w:numId w:val="0"/>
      </w:numPr>
    </w:pPr>
    <w:rPr>
      <w:rFonts w:eastAsia="SimSun"/>
      <w:b/>
      <w:bCs/>
      <w:lang w:eastAsia="zh-CN"/>
    </w:rPr>
  </w:style>
  <w:style w:type="character" w:customStyle="1" w:styleId="StyleStyle4LatinTimesNewRomanAsianSimSunBoldChar">
    <w:name w:val="Style Style4 + (Latin) Times New Roman (Asian) SimSun Bold Char"/>
    <w:basedOn w:val="Style4Char"/>
    <w:link w:val="StyleStyle4LatinTimesNewRomanAsianSimSunBold"/>
    <w:rsid w:val="00B94C51"/>
    <w:rPr>
      <w:rFonts w:ascii="Arial Narrow" w:eastAsia="SimSun" w:hAnsi="Arial Narrow"/>
      <w:b/>
      <w:bCs/>
      <w:sz w:val="16"/>
      <w:u w:val="single"/>
      <w:lang w:eastAsia="zh-CN"/>
    </w:rPr>
  </w:style>
  <w:style w:type="character" w:customStyle="1" w:styleId="Styleunderline11pt">
    <w:name w:val="Style underline + 11 pt"/>
    <w:basedOn w:val="underline"/>
    <w:rsid w:val="00B94C51"/>
    <w:rPr>
      <w:u w:val="single"/>
      <w:lang w:val="en-US" w:eastAsia="en-US" w:bidi="ar-SA"/>
    </w:rPr>
  </w:style>
  <w:style w:type="character" w:customStyle="1" w:styleId="Styleunderline11ptBold">
    <w:name w:val="Style underline + 11 pt Bold"/>
    <w:basedOn w:val="underline"/>
    <w:rsid w:val="00B94C51"/>
    <w:rPr>
      <w:u w:val="single"/>
      <w:lang w:val="en-US" w:eastAsia="en-US" w:bidi="ar-SA"/>
    </w:rPr>
  </w:style>
  <w:style w:type="paragraph" w:customStyle="1" w:styleId="StyleStyle49pt10">
    <w:name w:val="Style Style4 + 9 pt10"/>
    <w:basedOn w:val="Style4"/>
    <w:link w:val="StyleStyle49pt10Char"/>
    <w:qFormat/>
    <w:rsid w:val="00B94C51"/>
    <w:pPr>
      <w:numPr>
        <w:numId w:val="0"/>
      </w:numPr>
    </w:pPr>
    <w:rPr>
      <w:rFonts w:eastAsia="Times New Roman"/>
      <w:lang w:eastAsia="zh-CN"/>
    </w:rPr>
  </w:style>
  <w:style w:type="character" w:customStyle="1" w:styleId="StyleStyle49pt10Char">
    <w:name w:val="Style Style4 + 9 pt10 Char"/>
    <w:basedOn w:val="Style4Char"/>
    <w:link w:val="StyleStyle49pt10"/>
    <w:rsid w:val="00B94C51"/>
    <w:rPr>
      <w:rFonts w:ascii="Arial Narrow" w:eastAsia="Times New Roman" w:hAnsi="Arial Narrow"/>
      <w:sz w:val="16"/>
      <w:u w:val="single"/>
      <w:lang w:eastAsia="zh-CN"/>
    </w:rPr>
  </w:style>
  <w:style w:type="paragraph" w:customStyle="1" w:styleId="StyleStyle49ptBold7">
    <w:name w:val="Style Style4 + 9 pt Bold7"/>
    <w:basedOn w:val="Style4"/>
    <w:link w:val="StyleStyle49ptBold7Char"/>
    <w:qFormat/>
    <w:rsid w:val="00B94C51"/>
    <w:pPr>
      <w:numPr>
        <w:numId w:val="0"/>
      </w:numPr>
    </w:pPr>
    <w:rPr>
      <w:rFonts w:eastAsia="Times New Roman"/>
      <w:b/>
      <w:bCs/>
      <w:lang w:eastAsia="zh-CN"/>
    </w:rPr>
  </w:style>
  <w:style w:type="character" w:customStyle="1" w:styleId="StyleStyle49ptBold7Char">
    <w:name w:val="Style Style4 + 9 pt Bold7 Char"/>
    <w:basedOn w:val="Style4Char"/>
    <w:link w:val="StyleStyle49ptBold7"/>
    <w:rsid w:val="00B94C51"/>
    <w:rPr>
      <w:rFonts w:ascii="Arial Narrow" w:eastAsia="Times New Roman" w:hAnsi="Arial Narrow"/>
      <w:b/>
      <w:bCs/>
      <w:sz w:val="16"/>
      <w:u w:val="single"/>
      <w:lang w:eastAsia="zh-CN"/>
    </w:rPr>
  </w:style>
  <w:style w:type="character" w:customStyle="1" w:styleId="articlehead2">
    <w:name w:val="articlehead2"/>
    <w:basedOn w:val="DefaultParagraphFont"/>
    <w:rsid w:val="00B94C51"/>
  </w:style>
  <w:style w:type="character" w:customStyle="1" w:styleId="pronset">
    <w:name w:val="pronset"/>
    <w:basedOn w:val="DefaultParagraphFont"/>
    <w:rsid w:val="00B94C51"/>
  </w:style>
  <w:style w:type="character" w:customStyle="1" w:styleId="showipapr">
    <w:name w:val="show_ipapr"/>
    <w:basedOn w:val="DefaultParagraphFont"/>
    <w:rsid w:val="00B94C51"/>
  </w:style>
  <w:style w:type="character" w:customStyle="1" w:styleId="prondelim">
    <w:name w:val="prondelim"/>
    <w:basedOn w:val="DefaultParagraphFont"/>
    <w:rsid w:val="00B94C51"/>
  </w:style>
  <w:style w:type="character" w:customStyle="1" w:styleId="pron">
    <w:name w:val="pron"/>
    <w:basedOn w:val="DefaultParagraphFont"/>
    <w:rsid w:val="00B94C51"/>
  </w:style>
  <w:style w:type="character" w:customStyle="1" w:styleId="prontoggle">
    <w:name w:val="pron_toggle"/>
    <w:basedOn w:val="DefaultParagraphFont"/>
    <w:rsid w:val="00B94C51"/>
  </w:style>
  <w:style w:type="character" w:customStyle="1" w:styleId="showspellpr">
    <w:name w:val="show_spellpr"/>
    <w:basedOn w:val="DefaultParagraphFont"/>
    <w:rsid w:val="00B94C51"/>
  </w:style>
  <w:style w:type="character" w:customStyle="1" w:styleId="boldface">
    <w:name w:val="boldface"/>
    <w:basedOn w:val="DefaultParagraphFont"/>
    <w:rsid w:val="00B94C51"/>
  </w:style>
  <w:style w:type="character" w:customStyle="1" w:styleId="pg">
    <w:name w:val="pg"/>
    <w:basedOn w:val="DefaultParagraphFont"/>
    <w:rsid w:val="00B94C51"/>
  </w:style>
  <w:style w:type="character" w:customStyle="1" w:styleId="secondary-bf">
    <w:name w:val="secondary-bf"/>
    <w:basedOn w:val="DefaultParagraphFont"/>
    <w:rsid w:val="00B94C51"/>
  </w:style>
  <w:style w:type="character" w:customStyle="1" w:styleId="dnindex">
    <w:name w:val="dnindex"/>
    <w:basedOn w:val="DefaultParagraphFont"/>
    <w:rsid w:val="00B94C51"/>
  </w:style>
  <w:style w:type="character" w:customStyle="1" w:styleId="ital-inline">
    <w:name w:val="ital-inline"/>
    <w:basedOn w:val="DefaultParagraphFont"/>
    <w:rsid w:val="00B94C51"/>
  </w:style>
  <w:style w:type="character" w:customStyle="1" w:styleId="Styleterm111ptUnderline">
    <w:name w:val="Style term1 + 11 pt Underline"/>
    <w:basedOn w:val="term1"/>
    <w:rsid w:val="00B94C51"/>
    <w:rPr>
      <w:b/>
      <w:bCs/>
      <w:sz w:val="20"/>
      <w:u w:val="single"/>
    </w:rPr>
  </w:style>
  <w:style w:type="paragraph" w:customStyle="1" w:styleId="StyleMinimizedTextArialNarrow10pt">
    <w:name w:val="Style Minimized Text + Arial Narrow 10 pt"/>
    <w:basedOn w:val="MinimizedText"/>
    <w:link w:val="StyleMinimizedTextArialNarrow10ptChar"/>
    <w:qFormat/>
    <w:rsid w:val="00B94C51"/>
    <w:pPr>
      <w:spacing w:after="0" w:line="240" w:lineRule="auto"/>
    </w:pPr>
    <w:rPr>
      <w:rFonts w:ascii="Georgia" w:eastAsia="Times New Roman" w:hAnsi="Georgia"/>
      <w:sz w:val="20"/>
    </w:rPr>
  </w:style>
  <w:style w:type="character" w:customStyle="1" w:styleId="StyleMinimizedTextArialNarrow10ptChar">
    <w:name w:val="Style Minimized Text + Arial Narrow 10 pt Char"/>
    <w:basedOn w:val="MinimizedTextChar"/>
    <w:link w:val="StyleMinimizedTextArialNarrow10pt"/>
    <w:rsid w:val="00B94C51"/>
    <w:rPr>
      <w:rFonts w:ascii="Georgia" w:eastAsia="Times New Roman" w:hAnsi="Georgia"/>
      <w:sz w:val="20"/>
      <w:szCs w:val="22"/>
    </w:rPr>
  </w:style>
  <w:style w:type="paragraph" w:customStyle="1" w:styleId="StyleStyle49pt3">
    <w:name w:val="Style Style4 + 9 pt3"/>
    <w:basedOn w:val="Style4"/>
    <w:link w:val="StyleStyle49pt3Char"/>
    <w:qFormat/>
    <w:rsid w:val="00B94C51"/>
    <w:pPr>
      <w:numPr>
        <w:numId w:val="0"/>
      </w:numPr>
    </w:pPr>
    <w:rPr>
      <w:rFonts w:eastAsia="Times New Roman"/>
      <w:lang w:eastAsia="zh-CN"/>
    </w:rPr>
  </w:style>
  <w:style w:type="character" w:customStyle="1" w:styleId="StyleStyle49pt3Char">
    <w:name w:val="Style Style4 + 9 pt3 Char"/>
    <w:basedOn w:val="Style4Char"/>
    <w:link w:val="StyleStyle49pt3"/>
    <w:rsid w:val="00B94C51"/>
    <w:rPr>
      <w:rFonts w:ascii="Arial Narrow" w:eastAsia="Times New Roman" w:hAnsi="Arial Narrow"/>
      <w:sz w:val="16"/>
      <w:u w:val="single"/>
      <w:lang w:eastAsia="zh-CN"/>
    </w:rPr>
  </w:style>
  <w:style w:type="character" w:customStyle="1" w:styleId="ct-with-fmlt">
    <w:name w:val="ct-with-fmlt"/>
    <w:basedOn w:val="DefaultParagraphFont"/>
    <w:rsid w:val="00B94C51"/>
  </w:style>
  <w:style w:type="character" w:customStyle="1" w:styleId="althead">
    <w:name w:val="althead"/>
    <w:basedOn w:val="DefaultParagraphFont"/>
    <w:rsid w:val="00B94C51"/>
  </w:style>
  <w:style w:type="character" w:customStyle="1" w:styleId="arbd1">
    <w:name w:val="arbd1"/>
    <w:basedOn w:val="DefaultParagraphFont"/>
    <w:rsid w:val="00B94C51"/>
  </w:style>
  <w:style w:type="character" w:customStyle="1" w:styleId="unx">
    <w:name w:val="unx"/>
    <w:basedOn w:val="DefaultParagraphFont"/>
    <w:rsid w:val="00B94C51"/>
  </w:style>
  <w:style w:type="character" w:customStyle="1" w:styleId="lrdctph">
    <w:name w:val="lr_dct_ph"/>
    <w:basedOn w:val="DefaultParagraphFont"/>
    <w:rsid w:val="00B94C51"/>
  </w:style>
  <w:style w:type="character" w:customStyle="1" w:styleId="tagciteChar4">
    <w:name w:val="tag/cite Char"/>
    <w:basedOn w:val="DefaultParagraphFont"/>
    <w:rsid w:val="00B94C51"/>
    <w:rPr>
      <w:b/>
      <w:sz w:val="24"/>
      <w:lang w:val="en-US" w:eastAsia="en-US" w:bidi="ar-SA"/>
    </w:rPr>
  </w:style>
  <w:style w:type="paragraph" w:customStyle="1" w:styleId="TxBr41p1">
    <w:name w:val="TxBr_41p1"/>
    <w:basedOn w:val="Normal"/>
    <w:qFormat/>
    <w:rsid w:val="00B94C51"/>
    <w:pPr>
      <w:tabs>
        <w:tab w:val="left" w:pos="204"/>
      </w:tabs>
      <w:autoSpaceDE w:val="0"/>
      <w:autoSpaceDN w:val="0"/>
      <w:adjustRightInd w:val="0"/>
      <w:spacing w:after="0" w:line="238" w:lineRule="atLeast"/>
      <w:jc w:val="both"/>
    </w:pPr>
    <w:rPr>
      <w:rFonts w:ascii="Times New Roman" w:eastAsia="Times New Roman" w:hAnsi="Times New Roman" w:cs="Times New Roman"/>
      <w:sz w:val="24"/>
    </w:rPr>
  </w:style>
  <w:style w:type="character" w:customStyle="1" w:styleId="style3Char0">
    <w:name w:val="style 3 Char"/>
    <w:rsid w:val="00B94C51"/>
    <w:rPr>
      <w:sz w:val="18"/>
      <w:szCs w:val="24"/>
      <w:lang w:val="en-US" w:eastAsia="en-US" w:bidi="ar-SA"/>
    </w:rPr>
  </w:style>
  <w:style w:type="paragraph" w:customStyle="1" w:styleId="003Cite">
    <w:name w:val="003Cite"/>
    <w:basedOn w:val="Normal"/>
    <w:qFormat/>
    <w:rsid w:val="00B94C51"/>
    <w:pPr>
      <w:spacing w:after="0" w:line="240" w:lineRule="auto"/>
    </w:pPr>
    <w:rPr>
      <w:rFonts w:ascii="Times New Roman" w:eastAsia="Calibri" w:hAnsi="Times New Roman" w:cs="Times New Roman"/>
      <w:szCs w:val="16"/>
    </w:rPr>
  </w:style>
  <w:style w:type="paragraph" w:customStyle="1" w:styleId="NormalBold">
    <w:name w:val="Normal + Bold"/>
    <w:aliases w:val="Double Underline"/>
    <w:basedOn w:val="Normal"/>
    <w:link w:val="NormalBoldChar"/>
    <w:qFormat/>
    <w:rsid w:val="00B94C51"/>
    <w:pPr>
      <w:spacing w:after="0" w:line="240" w:lineRule="auto"/>
      <w:jc w:val="both"/>
    </w:pPr>
    <w:rPr>
      <w:b/>
      <w:color w:val="000000"/>
      <w:u w:val="single"/>
    </w:rPr>
  </w:style>
  <w:style w:type="character" w:customStyle="1" w:styleId="NormalBoldChar">
    <w:name w:val="Normal + Bold Char"/>
    <w:aliases w:val="Double Underline Char"/>
    <w:basedOn w:val="DefaultParagraphFont"/>
    <w:link w:val="NormalBold"/>
    <w:rsid w:val="00B94C51"/>
    <w:rPr>
      <w:rFonts w:ascii="Calibri" w:hAnsi="Calibri" w:cs="Calibri"/>
      <w:b/>
      <w:color w:val="000000"/>
      <w:sz w:val="16"/>
      <w:u w:val="single"/>
    </w:rPr>
  </w:style>
  <w:style w:type="character" w:customStyle="1" w:styleId="StyleBold1">
    <w:name w:val="Style Bold1"/>
    <w:rsid w:val="00B94C51"/>
    <w:rPr>
      <w:rFonts w:ascii="Georgia" w:hAnsi="Georgia"/>
      <w:b/>
      <w:bCs/>
      <w:sz w:val="22"/>
    </w:rPr>
  </w:style>
  <w:style w:type="character" w:customStyle="1" w:styleId="BlockHeadingsChar1">
    <w:name w:val="Block Headings Char1"/>
    <w:rsid w:val="00B94C51"/>
    <w:rPr>
      <w:b/>
      <w:caps/>
    </w:rPr>
  </w:style>
  <w:style w:type="character" w:customStyle="1" w:styleId="CARDChar2">
    <w:name w:val="CARD Char"/>
    <w:link w:val="CARD0"/>
    <w:rsid w:val="00B94C51"/>
    <w:rPr>
      <w:rFonts w:ascii="Calibri" w:hAnsi="Calibri" w:cs="Calibri"/>
      <w:sz w:val="16"/>
    </w:rPr>
  </w:style>
  <w:style w:type="character" w:customStyle="1" w:styleId="FontStyle170">
    <w:name w:val="Font Style170"/>
    <w:uiPriority w:val="99"/>
    <w:rsid w:val="00B94C51"/>
    <w:rPr>
      <w:rFonts w:ascii="Bookman Old Style" w:hAnsi="Bookman Old Style" w:cs="Bookman Old Style"/>
      <w:sz w:val="16"/>
      <w:szCs w:val="16"/>
    </w:rPr>
  </w:style>
  <w:style w:type="character" w:customStyle="1" w:styleId="label">
    <w:name w:val="label"/>
    <w:rsid w:val="00B94C51"/>
  </w:style>
  <w:style w:type="character" w:customStyle="1" w:styleId="Styleunderline12pt">
    <w:name w:val="Style underline + 12 pt"/>
    <w:rsid w:val="00B94C51"/>
    <w:rPr>
      <w:rFonts w:ascii="Times New Roman" w:hAnsi="Times New Roman"/>
      <w:bCs/>
      <w:sz w:val="20"/>
      <w:u w:val="single"/>
    </w:rPr>
  </w:style>
  <w:style w:type="character" w:customStyle="1" w:styleId="StyleUnderlineChar19pt">
    <w:name w:val="Style Underline Char1 + 9 pt"/>
    <w:basedOn w:val="UnderlineChar1"/>
    <w:rsid w:val="00B94C51"/>
    <w:rPr>
      <w:rFonts w:ascii="Times New Roman" w:hAnsi="Times New Roman"/>
      <w:sz w:val="20"/>
      <w:szCs w:val="24"/>
      <w:u w:val="single"/>
      <w:lang w:val="en-US" w:eastAsia="en-US" w:bidi="ar-SA"/>
    </w:rPr>
  </w:style>
  <w:style w:type="character" w:customStyle="1" w:styleId="StyleUnderlineChar1Bold">
    <w:name w:val="Style Underline Char1 + Bold"/>
    <w:rsid w:val="00B94C51"/>
    <w:rPr>
      <w:rFonts w:ascii="Times New Roman" w:hAnsi="Times New Roman"/>
      <w:b/>
      <w:bCs/>
      <w:sz w:val="20"/>
      <w:szCs w:val="24"/>
      <w:u w:val="single"/>
      <w:lang w:val="en-US" w:eastAsia="en-US" w:bidi="ar-SA"/>
    </w:rPr>
  </w:style>
  <w:style w:type="character" w:customStyle="1" w:styleId="StyleUnderlineCharChar9ptBold1">
    <w:name w:val="Style Underline Char Char + 9 pt Bold1"/>
    <w:rsid w:val="00B94C51"/>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B94C51"/>
    <w:rPr>
      <w:rFonts w:ascii="Times New Roman" w:hAnsi="Times New Roman"/>
      <w:sz w:val="20"/>
      <w:szCs w:val="24"/>
      <w:u w:val="single"/>
      <w:lang w:val="en-US" w:eastAsia="en-US" w:bidi="ar-SA"/>
    </w:rPr>
  </w:style>
  <w:style w:type="paragraph" w:customStyle="1" w:styleId="StyleUnderline9pt">
    <w:name w:val="Style Underline + 9 pt"/>
    <w:link w:val="StyleUnderline9ptChar"/>
    <w:qFormat/>
    <w:rsid w:val="00B94C51"/>
    <w:rPr>
      <w:rFonts w:ascii="Times New Roman" w:eastAsia="SimSun" w:hAnsi="Times New Roman" w:cs="Times New Roman"/>
      <w:sz w:val="20"/>
      <w:szCs w:val="20"/>
      <w:u w:val="single"/>
    </w:rPr>
  </w:style>
  <w:style w:type="character" w:customStyle="1" w:styleId="StyleUnderline9ptChar">
    <w:name w:val="Style Underline + 9 pt Char"/>
    <w:link w:val="StyleUnderline9pt"/>
    <w:rsid w:val="00B94C51"/>
    <w:rPr>
      <w:rFonts w:ascii="Times New Roman" w:eastAsia="SimSun" w:hAnsi="Times New Roman" w:cs="Times New Roman"/>
      <w:sz w:val="20"/>
      <w:szCs w:val="20"/>
      <w:u w:val="single"/>
    </w:rPr>
  </w:style>
  <w:style w:type="character" w:customStyle="1" w:styleId="StyleUnderlineChar19pt1">
    <w:name w:val="Style Underline Char1 + 9 pt1"/>
    <w:basedOn w:val="UnderlineChar1"/>
    <w:rsid w:val="00B94C51"/>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B94C51"/>
    <w:rPr>
      <w:rFonts w:ascii="Times New Roman" w:hAnsi="Times New Roman"/>
      <w:sz w:val="20"/>
      <w:u w:val="single"/>
      <w:lang w:val="en-US" w:eastAsia="en-US" w:bidi="ar-SA"/>
    </w:rPr>
  </w:style>
  <w:style w:type="paragraph" w:customStyle="1" w:styleId="StyleUnderline9pt1">
    <w:name w:val="Style Underline + 9 pt1"/>
    <w:rsid w:val="00B94C51"/>
    <w:rPr>
      <w:rFonts w:ascii="Times New Roman" w:eastAsia="SimSun" w:hAnsi="Times New Roman" w:cs="Times New Roman"/>
      <w:sz w:val="20"/>
      <w:szCs w:val="20"/>
      <w:u w:val="single"/>
    </w:rPr>
  </w:style>
  <w:style w:type="character" w:customStyle="1" w:styleId="Style9ptUnderline1">
    <w:name w:val="Style 9 pt Underline1"/>
    <w:rsid w:val="00B94C51"/>
    <w:rPr>
      <w:sz w:val="20"/>
      <w:u w:val="single"/>
    </w:rPr>
  </w:style>
  <w:style w:type="character" w:customStyle="1" w:styleId="StyleUnderlineChar19pt2">
    <w:name w:val="Style Underline Char1 + 9 pt2"/>
    <w:basedOn w:val="UnderlineChar1"/>
    <w:rsid w:val="00B94C51"/>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B94C51"/>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B94C51"/>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B94C51"/>
    <w:rPr>
      <w:rFonts w:ascii="Times New Roman" w:hAnsi="Times New Roman"/>
      <w:b/>
      <w:bCs/>
      <w:sz w:val="20"/>
      <w:szCs w:val="24"/>
      <w:u w:val="single"/>
      <w:lang w:val="en-US" w:eastAsia="en-US" w:bidi="ar-SA"/>
    </w:rPr>
  </w:style>
  <w:style w:type="character" w:customStyle="1" w:styleId="content">
    <w:name w:val="content"/>
    <w:basedOn w:val="DefaultParagraphFont"/>
    <w:rsid w:val="00B94C51"/>
  </w:style>
  <w:style w:type="character" w:customStyle="1" w:styleId="Style9ptBoldUnderline1">
    <w:name w:val="Style 9 pt Bold Underline1"/>
    <w:rsid w:val="00B94C51"/>
    <w:rPr>
      <w:b/>
      <w:bCs/>
      <w:sz w:val="20"/>
      <w:u w:val="single"/>
    </w:rPr>
  </w:style>
  <w:style w:type="character" w:customStyle="1" w:styleId="tagCharCharCharChar">
    <w:name w:val="tag Char Char Char Char"/>
    <w:rsid w:val="00B94C51"/>
    <w:rPr>
      <w:rFonts w:ascii="Georgia" w:eastAsia="Calibri" w:hAnsi="Georgia" w:cs="Calibri"/>
      <w:b/>
      <w:sz w:val="24"/>
    </w:rPr>
  </w:style>
  <w:style w:type="character" w:customStyle="1" w:styleId="3">
    <w:name w:val="3"/>
    <w:rsid w:val="00B94C51"/>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B94C51"/>
    <w:rPr>
      <w:rFonts w:cs="Arial"/>
      <w:b/>
      <w:bCs/>
      <w:iCs/>
      <w:szCs w:val="28"/>
      <w:lang w:val="en-US" w:eastAsia="en-US" w:bidi="ar-SA"/>
    </w:rPr>
  </w:style>
  <w:style w:type="paragraph" w:customStyle="1" w:styleId="EmphasisText">
    <w:name w:val="Emphasis Text"/>
    <w:basedOn w:val="UnderlinedText"/>
    <w:link w:val="EmphasisTextChar"/>
    <w:rsid w:val="00B94C51"/>
    <w:rPr>
      <w:rFonts w:ascii="Times New Roman" w:eastAsia="SimSun" w:hAnsi="Times New Roman" w:cs="Times New Roman"/>
      <w:sz w:val="24"/>
      <w:u w:val="single"/>
    </w:rPr>
  </w:style>
  <w:style w:type="character" w:customStyle="1" w:styleId="EmphasisTextChar">
    <w:name w:val="Emphasis Text Char"/>
    <w:link w:val="EmphasisText"/>
    <w:rsid w:val="00B94C51"/>
    <w:rPr>
      <w:rFonts w:ascii="Times New Roman" w:eastAsia="SimSun" w:hAnsi="Times New Roman" w:cs="Times New Roman"/>
      <w:b/>
      <w:u w:val="single"/>
    </w:rPr>
  </w:style>
  <w:style w:type="character" w:customStyle="1" w:styleId="featuretitle">
    <w:name w:val="feature_title"/>
    <w:basedOn w:val="DefaultParagraphFont"/>
    <w:rsid w:val="00B94C51"/>
  </w:style>
  <w:style w:type="character" w:customStyle="1" w:styleId="6">
    <w:name w:val="6"/>
    <w:rsid w:val="00B94C51"/>
    <w:rPr>
      <w:rFonts w:cs="Arial"/>
      <w:bCs/>
      <w:sz w:val="20"/>
      <w:u w:val="single"/>
      <w:lang w:val="en-US" w:eastAsia="en-US" w:bidi="ar-SA"/>
    </w:rPr>
  </w:style>
  <w:style w:type="character" w:customStyle="1" w:styleId="7">
    <w:name w:val="7"/>
    <w:rsid w:val="00B94C51"/>
    <w:rPr>
      <w:rFonts w:cs="Arial"/>
      <w:bCs/>
      <w:sz w:val="20"/>
      <w:u w:val="single"/>
      <w:lang w:val="en-US" w:eastAsia="en-US" w:bidi="ar-SA"/>
    </w:rPr>
  </w:style>
  <w:style w:type="character" w:customStyle="1" w:styleId="StyleUnderlineChar19pt4">
    <w:name w:val="Style Underline Char1 + 9 pt4"/>
    <w:basedOn w:val="UnderlineChar1"/>
    <w:rsid w:val="00B94C51"/>
    <w:rPr>
      <w:rFonts w:ascii="Times New Roman" w:hAnsi="Times New Roman"/>
      <w:sz w:val="20"/>
      <w:szCs w:val="24"/>
      <w:u w:val="single"/>
      <w:lang w:val="en-US" w:eastAsia="en-US" w:bidi="ar-SA"/>
    </w:rPr>
  </w:style>
  <w:style w:type="character" w:customStyle="1" w:styleId="StyleUnderlineChar19ptBold1">
    <w:name w:val="Style Underline Char1 + 9 pt Bold1"/>
    <w:rsid w:val="00B94C51"/>
    <w:rPr>
      <w:rFonts w:ascii="Times New Roman" w:hAnsi="Times New Roman"/>
      <w:b/>
      <w:bCs/>
      <w:sz w:val="20"/>
      <w:szCs w:val="24"/>
      <w:u w:val="single"/>
      <w:lang w:val="en-US" w:eastAsia="en-US" w:bidi="ar-SA"/>
    </w:rPr>
  </w:style>
  <w:style w:type="character" w:customStyle="1" w:styleId="Style9ptUnderline3">
    <w:name w:val="Style 9 pt Underline3"/>
    <w:rsid w:val="00B94C51"/>
    <w:rPr>
      <w:sz w:val="20"/>
      <w:u w:val="single"/>
    </w:rPr>
  </w:style>
  <w:style w:type="paragraph" w:customStyle="1" w:styleId="Stylecard9pt">
    <w:name w:val="Style card + 9 pt"/>
    <w:basedOn w:val="Normal"/>
    <w:link w:val="Stylecard9ptChar"/>
    <w:qFormat/>
    <w:rsid w:val="00B94C51"/>
    <w:pPr>
      <w:spacing w:after="0" w:line="240" w:lineRule="auto"/>
      <w:ind w:left="288" w:right="288"/>
    </w:pPr>
    <w:rPr>
      <w:rFonts w:eastAsia="Calibri"/>
      <w:szCs w:val="20"/>
      <w:u w:val="single"/>
    </w:rPr>
  </w:style>
  <w:style w:type="character" w:customStyle="1" w:styleId="Stylecard9ptChar">
    <w:name w:val="Style card + 9 pt Char"/>
    <w:basedOn w:val="cardChar"/>
    <w:link w:val="Stylecard9pt"/>
    <w:rsid w:val="00B94C51"/>
    <w:rPr>
      <w:rFonts w:ascii="Calibri" w:eastAsia="Calibri" w:hAnsi="Calibri" w:cs="Calibri"/>
      <w:sz w:val="16"/>
      <w:szCs w:val="20"/>
      <w:u w:val="single"/>
    </w:rPr>
  </w:style>
  <w:style w:type="character" w:customStyle="1" w:styleId="Styleunderline9pt0">
    <w:name w:val="Style underline + 9 pt"/>
    <w:basedOn w:val="underline"/>
    <w:rsid w:val="00B94C51"/>
    <w:rPr>
      <w:u w:val="single"/>
      <w:lang w:val="en-US" w:eastAsia="en-US" w:bidi="ar-SA"/>
    </w:rPr>
  </w:style>
  <w:style w:type="character" w:customStyle="1" w:styleId="Style9ptUnderline4">
    <w:name w:val="Style 9 pt Underline4"/>
    <w:rsid w:val="00B94C51"/>
    <w:rPr>
      <w:sz w:val="20"/>
      <w:u w:val="single"/>
    </w:rPr>
  </w:style>
  <w:style w:type="character" w:customStyle="1" w:styleId="55">
    <w:name w:val="55"/>
    <w:rsid w:val="00B94C51"/>
    <w:rPr>
      <w:rFonts w:cs="Arial"/>
      <w:bCs/>
      <w:sz w:val="20"/>
      <w:u w:val="single"/>
      <w:lang w:val="en-US" w:eastAsia="en-US" w:bidi="ar-SA"/>
    </w:rPr>
  </w:style>
  <w:style w:type="paragraph" w:customStyle="1" w:styleId="CardBody">
    <w:name w:val="Card Body"/>
    <w:basedOn w:val="Normal"/>
    <w:link w:val="CardBodyChar"/>
    <w:qFormat/>
    <w:rsid w:val="00B94C51"/>
    <w:pPr>
      <w:spacing w:after="0" w:line="240" w:lineRule="auto"/>
    </w:pPr>
    <w:rPr>
      <w:rFonts w:eastAsia="Calibri"/>
    </w:rPr>
  </w:style>
  <w:style w:type="character" w:customStyle="1" w:styleId="CardBodyChar">
    <w:name w:val="Card Body Char"/>
    <w:link w:val="CardBody"/>
    <w:rsid w:val="00B94C51"/>
    <w:rPr>
      <w:rFonts w:ascii="Calibri" w:eastAsia="Calibri" w:hAnsi="Calibri" w:cs="Calibri"/>
      <w:sz w:val="16"/>
    </w:rPr>
  </w:style>
  <w:style w:type="character" w:customStyle="1" w:styleId="Styleunderline9pt10">
    <w:name w:val="Style underline + 9 pt1"/>
    <w:basedOn w:val="underline"/>
    <w:rsid w:val="00B94C51"/>
    <w:rPr>
      <w:u w:val="single"/>
      <w:lang w:val="en-US" w:eastAsia="en-US" w:bidi="ar-SA"/>
    </w:rPr>
  </w:style>
  <w:style w:type="character" w:customStyle="1" w:styleId="Styleunderline9ptBold">
    <w:name w:val="Style underline + 9 pt Bold"/>
    <w:rsid w:val="00B94C51"/>
    <w:rPr>
      <w:b/>
      <w:bCs/>
      <w:sz w:val="20"/>
      <w:u w:val="single"/>
    </w:rPr>
  </w:style>
  <w:style w:type="character" w:customStyle="1" w:styleId="StyleUnderliningChar9ptBold">
    <w:name w:val="Style Underlining Char + 9 pt Bold"/>
    <w:rsid w:val="00B94C51"/>
    <w:rPr>
      <w:rFonts w:ascii="Times New Roman" w:hAnsi="Times New Roman"/>
      <w:b/>
      <w:bCs/>
      <w:sz w:val="20"/>
      <w:szCs w:val="24"/>
      <w:u w:val="single"/>
      <w:lang w:val="en-US" w:eastAsia="en-US" w:bidi="ar-SA"/>
    </w:rPr>
  </w:style>
  <w:style w:type="character" w:customStyle="1" w:styleId="StyleUnderliningChar9pt">
    <w:name w:val="Style Underlining Char + 9 pt"/>
    <w:rsid w:val="00B94C51"/>
    <w:rPr>
      <w:rFonts w:ascii="Times New Roman" w:hAnsi="Times New Roman"/>
      <w:sz w:val="20"/>
      <w:szCs w:val="24"/>
      <w:u w:val="single"/>
      <w:lang w:val="en-US" w:eastAsia="en-US" w:bidi="ar-SA"/>
    </w:rPr>
  </w:style>
  <w:style w:type="character" w:customStyle="1" w:styleId="34">
    <w:name w:val="34"/>
    <w:rsid w:val="00B94C51"/>
    <w:rPr>
      <w:rFonts w:ascii="Times New Roman" w:hAnsi="Times New Roman" w:cs="Arial"/>
      <w:bCs/>
      <w:sz w:val="20"/>
      <w:u w:val="single"/>
      <w:lang w:val="en-US" w:eastAsia="en-US" w:bidi="ar-SA"/>
    </w:rPr>
  </w:style>
  <w:style w:type="character" w:customStyle="1" w:styleId="45">
    <w:name w:val="45"/>
    <w:rsid w:val="00B94C51"/>
    <w:rPr>
      <w:rFonts w:ascii="Times New Roman" w:hAnsi="Times New Roman" w:cs="Arial"/>
      <w:b/>
      <w:bCs/>
      <w:sz w:val="20"/>
      <w:u w:val="single"/>
      <w:lang w:val="en-US" w:eastAsia="en-US" w:bidi="ar-SA"/>
    </w:rPr>
  </w:style>
  <w:style w:type="character" w:customStyle="1" w:styleId="Style9ptUnderline5">
    <w:name w:val="Style 9 pt Underline5"/>
    <w:rsid w:val="00B94C51"/>
    <w:rPr>
      <w:rFonts w:ascii="Times New Roman" w:hAnsi="Times New Roman"/>
      <w:sz w:val="20"/>
      <w:u w:val="single"/>
    </w:rPr>
  </w:style>
  <w:style w:type="character" w:customStyle="1" w:styleId="Style9ptBoldUnderline2">
    <w:name w:val="Style 9 pt Bold Underline2"/>
    <w:rsid w:val="00B94C51"/>
    <w:rPr>
      <w:rFonts w:ascii="Times New Roman" w:hAnsi="Times New Roman"/>
      <w:b/>
      <w:bCs/>
      <w:sz w:val="20"/>
      <w:u w:val="single"/>
    </w:rPr>
  </w:style>
  <w:style w:type="character" w:customStyle="1" w:styleId="StyleBoldItalicUnderlineBorderSinglesolidlineAuto">
    <w:name w:val="Style Bold Italic Underline Border: : (Single solid line Auto ..."/>
    <w:rsid w:val="00B94C51"/>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B94C51"/>
    <w:pPr>
      <w:numPr>
        <w:numId w:val="0"/>
      </w:numPr>
    </w:pPr>
    <w:rPr>
      <w:lang w:eastAsia="zh-CN"/>
    </w:rPr>
  </w:style>
  <w:style w:type="character" w:customStyle="1" w:styleId="StyleStyle49pt1Char">
    <w:name w:val="Style Style4 + 9 pt1 Char"/>
    <w:basedOn w:val="Style4Char"/>
    <w:link w:val="StyleStyle49pt1"/>
    <w:rsid w:val="00B94C51"/>
    <w:rPr>
      <w:rFonts w:ascii="Arial Narrow" w:hAnsi="Arial Narrow"/>
      <w:sz w:val="16"/>
      <w:u w:val="single"/>
      <w:lang w:eastAsia="zh-CN"/>
    </w:rPr>
  </w:style>
  <w:style w:type="paragraph" w:customStyle="1" w:styleId="StyleStyle49ptBold1">
    <w:name w:val="Style Style4 + 9 pt Bold1"/>
    <w:basedOn w:val="Style4"/>
    <w:link w:val="StyleStyle49ptBold1Char"/>
    <w:rsid w:val="00B94C51"/>
    <w:pPr>
      <w:numPr>
        <w:numId w:val="0"/>
      </w:numPr>
    </w:pPr>
    <w:rPr>
      <w:b/>
      <w:bCs/>
    </w:rPr>
  </w:style>
  <w:style w:type="character" w:customStyle="1" w:styleId="StyleStyle49ptBold1Char">
    <w:name w:val="Style Style4 + 9 pt Bold1 Char"/>
    <w:link w:val="StyleStyle49ptBold1"/>
    <w:rsid w:val="00B94C51"/>
    <w:rPr>
      <w:rFonts w:ascii="Arial Narrow" w:hAnsi="Arial Narrow"/>
      <w:b/>
      <w:bCs/>
      <w:sz w:val="16"/>
      <w:u w:val="single"/>
    </w:rPr>
  </w:style>
  <w:style w:type="paragraph" w:customStyle="1" w:styleId="StyleStyle49pt2">
    <w:name w:val="Style Style4 + 9 pt2"/>
    <w:basedOn w:val="Style4"/>
    <w:link w:val="StyleStyle49pt2Char"/>
    <w:rsid w:val="00B94C51"/>
    <w:pPr>
      <w:numPr>
        <w:numId w:val="0"/>
      </w:numPr>
    </w:pPr>
    <w:rPr>
      <w:lang w:eastAsia="zh-CN"/>
    </w:rPr>
  </w:style>
  <w:style w:type="character" w:customStyle="1" w:styleId="StyleStyle49pt2Char">
    <w:name w:val="Style Style4 + 9 pt2 Char"/>
    <w:basedOn w:val="Style4Char"/>
    <w:link w:val="StyleStyle49pt2"/>
    <w:rsid w:val="00B94C51"/>
    <w:rPr>
      <w:rFonts w:ascii="Arial Narrow" w:hAnsi="Arial Narrow"/>
      <w:sz w:val="16"/>
      <w:u w:val="single"/>
      <w:lang w:eastAsia="zh-CN"/>
    </w:rPr>
  </w:style>
  <w:style w:type="paragraph" w:customStyle="1" w:styleId="StyleStyle49ptBold2">
    <w:name w:val="Style Style4 + 9 pt Bold2"/>
    <w:basedOn w:val="Style4"/>
    <w:link w:val="StyleStyle49ptBold2Char"/>
    <w:rsid w:val="00B94C51"/>
    <w:pPr>
      <w:numPr>
        <w:numId w:val="0"/>
      </w:numPr>
    </w:pPr>
    <w:rPr>
      <w:b/>
      <w:bCs/>
    </w:rPr>
  </w:style>
  <w:style w:type="character" w:customStyle="1" w:styleId="StyleStyle49ptBold2Char">
    <w:name w:val="Style Style4 + 9 pt Bold2 Char"/>
    <w:link w:val="StyleStyle49ptBold2"/>
    <w:rsid w:val="00B94C51"/>
    <w:rPr>
      <w:rFonts w:ascii="Arial Narrow" w:hAnsi="Arial Narrow"/>
      <w:b/>
      <w:bCs/>
      <w:sz w:val="16"/>
      <w:u w:val="single"/>
    </w:rPr>
  </w:style>
  <w:style w:type="character" w:customStyle="1" w:styleId="23">
    <w:name w:val="23"/>
    <w:rsid w:val="00B94C51"/>
    <w:rPr>
      <w:rFonts w:ascii="Times New Roman" w:hAnsi="Times New Roman" w:cs="Arial"/>
      <w:bCs/>
      <w:sz w:val="20"/>
      <w:u w:val="single"/>
      <w:lang w:val="en-US" w:eastAsia="en-US" w:bidi="ar-SA"/>
    </w:rPr>
  </w:style>
  <w:style w:type="character" w:customStyle="1" w:styleId="33">
    <w:name w:val="33"/>
    <w:rsid w:val="00B94C51"/>
    <w:rPr>
      <w:rFonts w:ascii="Times New Roman" w:hAnsi="Times New Roman" w:cs="Arial"/>
      <w:b/>
      <w:bCs/>
      <w:sz w:val="20"/>
      <w:u w:val="single"/>
      <w:lang w:val="en-US" w:eastAsia="en-US" w:bidi="ar-SA"/>
    </w:rPr>
  </w:style>
  <w:style w:type="character" w:customStyle="1" w:styleId="27">
    <w:name w:val="27"/>
    <w:rsid w:val="00B94C51"/>
    <w:rPr>
      <w:rFonts w:cs="Arial"/>
      <w:bCs/>
      <w:sz w:val="20"/>
      <w:u w:val="single"/>
      <w:lang w:val="en-US" w:eastAsia="en-US" w:bidi="ar-SA"/>
    </w:rPr>
  </w:style>
  <w:style w:type="character" w:customStyle="1" w:styleId="StyleArialNarrow9pt">
    <w:name w:val="Style Arial Narrow 9 pt"/>
    <w:rsid w:val="00B94C51"/>
    <w:rPr>
      <w:rFonts w:ascii="Times New Roman" w:hAnsi="Times New Roman"/>
      <w:sz w:val="20"/>
    </w:rPr>
  </w:style>
  <w:style w:type="paragraph" w:customStyle="1" w:styleId="CiteBody">
    <w:name w:val="Cite Body"/>
    <w:basedOn w:val="Normal"/>
    <w:link w:val="CiteBodyChar"/>
    <w:qFormat/>
    <w:rsid w:val="00B94C51"/>
    <w:pPr>
      <w:spacing w:after="0" w:line="240" w:lineRule="auto"/>
    </w:pPr>
    <w:rPr>
      <w:rFonts w:eastAsia="Calibri"/>
      <w:szCs w:val="16"/>
    </w:rPr>
  </w:style>
  <w:style w:type="paragraph" w:customStyle="1" w:styleId="CiteBold">
    <w:name w:val="Cite Bold"/>
    <w:basedOn w:val="CiteBody"/>
    <w:link w:val="CiteBoldChar"/>
    <w:qFormat/>
    <w:rsid w:val="00B94C51"/>
    <w:rPr>
      <w:b/>
    </w:rPr>
  </w:style>
  <w:style w:type="character" w:customStyle="1" w:styleId="CiteBodyChar">
    <w:name w:val="Cite Body Char"/>
    <w:link w:val="CiteBody"/>
    <w:rsid w:val="00B94C51"/>
    <w:rPr>
      <w:rFonts w:ascii="Calibri" w:eastAsia="Calibri" w:hAnsi="Calibri" w:cs="Calibri"/>
      <w:sz w:val="16"/>
      <w:szCs w:val="16"/>
    </w:rPr>
  </w:style>
  <w:style w:type="character" w:customStyle="1" w:styleId="CiteBoldChar">
    <w:name w:val="Cite Bold Char"/>
    <w:link w:val="CiteBold"/>
    <w:rsid w:val="00B94C51"/>
    <w:rPr>
      <w:rFonts w:ascii="Calibri" w:eastAsia="Calibri" w:hAnsi="Calibri" w:cs="Calibri"/>
      <w:b/>
      <w:sz w:val="16"/>
      <w:szCs w:val="16"/>
    </w:rPr>
  </w:style>
  <w:style w:type="paragraph" w:customStyle="1" w:styleId="StyleCardBody11ptUnderline">
    <w:name w:val="Style Card Body + 11 pt Underline"/>
    <w:basedOn w:val="CardBody"/>
    <w:link w:val="StyleCardBody11ptUnderlineChar"/>
    <w:rsid w:val="00B94C51"/>
    <w:rPr>
      <w:u w:val="single"/>
    </w:rPr>
  </w:style>
  <w:style w:type="character" w:customStyle="1" w:styleId="StyleCardBody11ptUnderlineChar">
    <w:name w:val="Style Card Body + 11 pt Underline Char"/>
    <w:link w:val="StyleCardBody11ptUnderline"/>
    <w:rsid w:val="00B94C51"/>
    <w:rPr>
      <w:rFonts w:ascii="Calibri" w:eastAsia="Calibri" w:hAnsi="Calibri" w:cs="Calibri"/>
      <w:sz w:val="16"/>
      <w:u w:val="single"/>
    </w:rPr>
  </w:style>
  <w:style w:type="paragraph" w:customStyle="1" w:styleId="StyleStyle49pt4">
    <w:name w:val="Style Style4 + 9 pt4"/>
    <w:basedOn w:val="Style4"/>
    <w:link w:val="StyleStyle49pt4Char"/>
    <w:rsid w:val="00B94C51"/>
    <w:pPr>
      <w:numPr>
        <w:numId w:val="0"/>
      </w:numPr>
    </w:pPr>
    <w:rPr>
      <w:lang w:eastAsia="zh-CN"/>
    </w:rPr>
  </w:style>
  <w:style w:type="character" w:customStyle="1" w:styleId="StyleStyle49pt4Char">
    <w:name w:val="Style Style4 + 9 pt4 Char"/>
    <w:basedOn w:val="Style4Char"/>
    <w:link w:val="StyleStyle49pt4"/>
    <w:rsid w:val="00B94C51"/>
    <w:rPr>
      <w:rFonts w:ascii="Arial Narrow" w:hAnsi="Arial Narrow"/>
      <w:sz w:val="16"/>
      <w:u w:val="single"/>
      <w:lang w:eastAsia="zh-CN"/>
    </w:rPr>
  </w:style>
  <w:style w:type="paragraph" w:customStyle="1" w:styleId="StyleStyle49ptBold4">
    <w:name w:val="Style Style4 + 9 pt Bold4"/>
    <w:basedOn w:val="Style4"/>
    <w:link w:val="StyleStyle49ptBold4Char"/>
    <w:rsid w:val="00B94C51"/>
    <w:pPr>
      <w:numPr>
        <w:numId w:val="0"/>
      </w:numPr>
    </w:pPr>
    <w:rPr>
      <w:b/>
      <w:bCs/>
    </w:rPr>
  </w:style>
  <w:style w:type="character" w:customStyle="1" w:styleId="StyleStyle49ptBold4Char">
    <w:name w:val="Style Style4 + 9 pt Bold4 Char"/>
    <w:link w:val="StyleStyle49ptBold4"/>
    <w:rsid w:val="00B94C51"/>
    <w:rPr>
      <w:rFonts w:ascii="Arial Narrow" w:hAnsi="Arial Narrow"/>
      <w:b/>
      <w:bCs/>
      <w:sz w:val="16"/>
      <w:u w:val="single"/>
    </w:rPr>
  </w:style>
  <w:style w:type="character" w:customStyle="1" w:styleId="StyleUnderlineCharChar9pt2">
    <w:name w:val="Style Underline Char Char + 9 pt2"/>
    <w:basedOn w:val="DefaultParagraphFont"/>
    <w:rsid w:val="00B94C51"/>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B94C51"/>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B94C51"/>
    <w:rPr>
      <w:b/>
      <w:bCs/>
      <w:sz w:val="20"/>
      <w:u w:val="single"/>
      <w:bdr w:val="single" w:sz="4" w:space="0" w:color="auto"/>
    </w:rPr>
  </w:style>
  <w:style w:type="character" w:customStyle="1" w:styleId="Style9ptUnderline7">
    <w:name w:val="Style 9 pt Underline7"/>
    <w:rsid w:val="00B94C51"/>
    <w:rPr>
      <w:sz w:val="20"/>
      <w:u w:val="single"/>
    </w:rPr>
  </w:style>
  <w:style w:type="character" w:customStyle="1" w:styleId="Style9ptBoldUnderline3">
    <w:name w:val="Style 9 pt Bold Underline3"/>
    <w:rsid w:val="00B94C51"/>
    <w:rPr>
      <w:b/>
      <w:bCs/>
      <w:sz w:val="20"/>
      <w:u w:val="single"/>
    </w:rPr>
  </w:style>
  <w:style w:type="character" w:customStyle="1" w:styleId="Style9ptUnderline8">
    <w:name w:val="Style 9 pt Underline8"/>
    <w:rsid w:val="00B94C51"/>
    <w:rPr>
      <w:sz w:val="20"/>
      <w:u w:val="single"/>
    </w:rPr>
  </w:style>
  <w:style w:type="paragraph" w:customStyle="1" w:styleId="StyleStyle49pt5">
    <w:name w:val="Style Style4 + 9 pt5"/>
    <w:basedOn w:val="Style4"/>
    <w:link w:val="StyleStyle49pt5Char"/>
    <w:rsid w:val="00B94C51"/>
    <w:pPr>
      <w:numPr>
        <w:numId w:val="0"/>
      </w:numPr>
    </w:pPr>
    <w:rPr>
      <w:lang w:eastAsia="zh-CN"/>
    </w:rPr>
  </w:style>
  <w:style w:type="character" w:customStyle="1" w:styleId="StyleStyle49pt5Char">
    <w:name w:val="Style Style4 + 9 pt5 Char"/>
    <w:basedOn w:val="Style4Char"/>
    <w:link w:val="StyleStyle49pt5"/>
    <w:rsid w:val="00B94C51"/>
    <w:rPr>
      <w:rFonts w:ascii="Arial Narrow" w:hAnsi="Arial Narrow"/>
      <w:sz w:val="16"/>
      <w:u w:val="single"/>
      <w:lang w:eastAsia="zh-CN"/>
    </w:rPr>
  </w:style>
  <w:style w:type="paragraph" w:customStyle="1" w:styleId="StyleStyle49pt6">
    <w:name w:val="Style Style4 + 9 pt6"/>
    <w:basedOn w:val="Style4"/>
    <w:link w:val="StyleStyle49pt6Char"/>
    <w:qFormat/>
    <w:rsid w:val="00B94C51"/>
    <w:pPr>
      <w:numPr>
        <w:numId w:val="0"/>
      </w:numPr>
    </w:pPr>
    <w:rPr>
      <w:lang w:eastAsia="zh-CN"/>
    </w:rPr>
  </w:style>
  <w:style w:type="character" w:customStyle="1" w:styleId="StyleStyle49pt6Char">
    <w:name w:val="Style Style4 + 9 pt6 Char"/>
    <w:basedOn w:val="Style4Char"/>
    <w:link w:val="StyleStyle49pt6"/>
    <w:rsid w:val="00B94C51"/>
    <w:rPr>
      <w:rFonts w:ascii="Arial Narrow" w:hAnsi="Arial Narrow"/>
      <w:sz w:val="16"/>
      <w:u w:val="single"/>
      <w:lang w:eastAsia="zh-CN"/>
    </w:rPr>
  </w:style>
  <w:style w:type="character" w:customStyle="1" w:styleId="66">
    <w:name w:val="66"/>
    <w:rsid w:val="00B94C51"/>
    <w:rPr>
      <w:rFonts w:cs="Arial"/>
      <w:bCs/>
      <w:sz w:val="20"/>
      <w:u w:val="single"/>
      <w:lang w:val="en-US" w:eastAsia="en-US" w:bidi="ar-SA"/>
    </w:rPr>
  </w:style>
  <w:style w:type="character" w:customStyle="1" w:styleId="Style9ptUnderline9">
    <w:name w:val="Style 9 pt Underline9"/>
    <w:rsid w:val="00B94C51"/>
    <w:rPr>
      <w:sz w:val="20"/>
      <w:u w:val="single"/>
    </w:rPr>
  </w:style>
  <w:style w:type="paragraph" w:customStyle="1" w:styleId="StyleStyle49ptBold5">
    <w:name w:val="Style Style4 + 9 pt Bold5"/>
    <w:basedOn w:val="Style4"/>
    <w:link w:val="StyleStyle49ptBold5Char"/>
    <w:rsid w:val="00B94C51"/>
    <w:pPr>
      <w:numPr>
        <w:numId w:val="0"/>
      </w:numPr>
    </w:pPr>
    <w:rPr>
      <w:b/>
      <w:bCs/>
    </w:rPr>
  </w:style>
  <w:style w:type="character" w:customStyle="1" w:styleId="StyleStyle49ptBold5Char">
    <w:name w:val="Style Style4 + 9 pt Bold5 Char"/>
    <w:link w:val="StyleStyle49ptBold5"/>
    <w:rsid w:val="00B94C51"/>
    <w:rPr>
      <w:rFonts w:ascii="Arial Narrow" w:hAnsi="Arial Narrow"/>
      <w:b/>
      <w:bCs/>
      <w:sz w:val="16"/>
      <w:u w:val="single"/>
    </w:rPr>
  </w:style>
  <w:style w:type="character" w:customStyle="1" w:styleId="Style9ptBoldUnderline4">
    <w:name w:val="Style 9 pt Bold Underline4"/>
    <w:rsid w:val="00B94C51"/>
    <w:rPr>
      <w:b/>
      <w:bCs/>
      <w:sz w:val="20"/>
      <w:u w:val="single"/>
    </w:rPr>
  </w:style>
  <w:style w:type="paragraph" w:customStyle="1" w:styleId="StyleStyle49pt7">
    <w:name w:val="Style Style4 + 9 pt7"/>
    <w:basedOn w:val="Style4"/>
    <w:link w:val="StyleStyle49pt7Char"/>
    <w:rsid w:val="00B94C51"/>
    <w:pPr>
      <w:numPr>
        <w:numId w:val="0"/>
      </w:numPr>
    </w:pPr>
    <w:rPr>
      <w:lang w:eastAsia="zh-CN"/>
    </w:rPr>
  </w:style>
  <w:style w:type="character" w:customStyle="1" w:styleId="StyleStyle49pt7Char">
    <w:name w:val="Style Style4 + 9 pt7 Char"/>
    <w:basedOn w:val="Style4Char"/>
    <w:link w:val="StyleStyle49pt7"/>
    <w:rsid w:val="00B94C51"/>
    <w:rPr>
      <w:rFonts w:ascii="Arial Narrow" w:hAnsi="Arial Narrow"/>
      <w:sz w:val="16"/>
      <w:u w:val="single"/>
      <w:lang w:eastAsia="zh-CN"/>
    </w:rPr>
  </w:style>
  <w:style w:type="character" w:customStyle="1" w:styleId="titleblue14">
    <w:name w:val="titleblue14"/>
    <w:basedOn w:val="DefaultParagraphFont"/>
    <w:rsid w:val="00B94C51"/>
  </w:style>
  <w:style w:type="paragraph" w:customStyle="1" w:styleId="FONT7">
    <w:name w:val="FONT 7"/>
    <w:qFormat/>
    <w:rsid w:val="00B94C51"/>
    <w:rPr>
      <w:rFonts w:ascii="Times New Roman" w:eastAsia="SimSun" w:hAnsi="Times New Roman" w:cs="Arial"/>
      <w:bCs/>
      <w:iCs/>
      <w:sz w:val="14"/>
      <w:szCs w:val="28"/>
    </w:rPr>
  </w:style>
  <w:style w:type="paragraph" w:customStyle="1" w:styleId="StyleStyle49pt8">
    <w:name w:val="Style Style4 + 9 pt8"/>
    <w:basedOn w:val="Style4"/>
    <w:rsid w:val="00B94C51"/>
    <w:pPr>
      <w:numPr>
        <w:numId w:val="0"/>
      </w:numPr>
    </w:pPr>
  </w:style>
  <w:style w:type="paragraph" w:customStyle="1" w:styleId="StyleHeading2Underline">
    <w:name w:val="Style Heading 2 + Underline"/>
    <w:basedOn w:val="Heading2"/>
    <w:link w:val="StyleHeading2UnderlineChar"/>
    <w:rsid w:val="00B94C51"/>
    <w:pPr>
      <w:tabs>
        <w:tab w:val="right" w:leader="dot" w:pos="9360"/>
      </w:tabs>
      <w:spacing w:before="240" w:after="240" w:line="240" w:lineRule="auto"/>
      <w:ind w:left="-900" w:right="-900"/>
    </w:pPr>
    <w:rPr>
      <w:rFonts w:eastAsia="Times New Roman" w:cs="Times New Roman"/>
      <w:sz w:val="24"/>
      <w:u w:val="single"/>
    </w:rPr>
  </w:style>
  <w:style w:type="character" w:customStyle="1" w:styleId="StyleHeading2UnderlineChar">
    <w:name w:val="Style Heading 2 + Underline Char"/>
    <w:link w:val="StyleHeading2Underline"/>
    <w:rsid w:val="00B94C51"/>
    <w:rPr>
      <w:rFonts w:ascii="Calibri" w:eastAsia="Times New Roman" w:hAnsi="Calibri" w:cs="Times New Roman"/>
      <w:b/>
      <w:bCs/>
      <w:szCs w:val="44"/>
      <w:u w:val="single"/>
    </w:rPr>
  </w:style>
  <w:style w:type="paragraph" w:customStyle="1" w:styleId="StyleCardText11ptUnderline">
    <w:name w:val="Style Card Text + 11 pt Underline"/>
    <w:link w:val="StyleCardText11ptUnderlineChar"/>
    <w:qFormat/>
    <w:rsid w:val="00B94C51"/>
    <w:pPr>
      <w:spacing w:after="200" w:line="276" w:lineRule="auto"/>
    </w:pPr>
    <w:rPr>
      <w:rFonts w:eastAsia="Calibri"/>
      <w:sz w:val="22"/>
      <w:u w:val="single"/>
    </w:rPr>
  </w:style>
  <w:style w:type="character" w:customStyle="1" w:styleId="StyleCardText11ptUnderlineChar">
    <w:name w:val="Style Card Text + 11 pt Underline Char"/>
    <w:link w:val="StyleCardText11ptUnderline"/>
    <w:rsid w:val="00B94C51"/>
    <w:rPr>
      <w:rFonts w:eastAsia="Calibri"/>
      <w:sz w:val="22"/>
      <w:u w:val="single"/>
    </w:rPr>
  </w:style>
  <w:style w:type="paragraph" w:customStyle="1" w:styleId="StyleCardText11ptBoldUnderline">
    <w:name w:val="Style Card Text + 11 pt Bold Underline"/>
    <w:link w:val="StyleCardText11ptBoldUnderlineChar"/>
    <w:rsid w:val="00B94C51"/>
    <w:pPr>
      <w:spacing w:after="200" w:line="276" w:lineRule="auto"/>
    </w:pPr>
    <w:rPr>
      <w:rFonts w:eastAsia="Calibri"/>
      <w:b/>
      <w:bCs/>
      <w:sz w:val="22"/>
      <w:u w:val="single"/>
    </w:rPr>
  </w:style>
  <w:style w:type="character" w:customStyle="1" w:styleId="StyleCardText11ptBoldUnderlineChar">
    <w:name w:val="Style Card Text + 11 pt Bold Underline Char"/>
    <w:link w:val="StyleCardText11ptBoldUnderline"/>
    <w:rsid w:val="00B94C51"/>
    <w:rPr>
      <w:rFonts w:eastAsia="Calibri"/>
      <w:b/>
      <w:bCs/>
      <w:sz w:val="22"/>
      <w:u w:val="single"/>
    </w:rPr>
  </w:style>
  <w:style w:type="paragraph" w:customStyle="1" w:styleId="StyleStyle49ptBold6">
    <w:name w:val="Style Style4 + 9 pt Bold6"/>
    <w:basedOn w:val="Style4"/>
    <w:link w:val="StyleStyle49ptBold6Char"/>
    <w:rsid w:val="00B94C51"/>
    <w:pPr>
      <w:numPr>
        <w:numId w:val="0"/>
      </w:numPr>
    </w:pPr>
    <w:rPr>
      <w:b/>
      <w:bCs/>
    </w:rPr>
  </w:style>
  <w:style w:type="character" w:customStyle="1" w:styleId="StyleStyle49ptBold6Char">
    <w:name w:val="Style Style4 + 9 pt Bold6 Char"/>
    <w:link w:val="StyleStyle49ptBold6"/>
    <w:rsid w:val="00B94C51"/>
    <w:rPr>
      <w:rFonts w:ascii="Arial Narrow" w:hAnsi="Arial Narrow"/>
      <w:b/>
      <w:bCs/>
      <w:sz w:val="16"/>
      <w:u w:val="single"/>
    </w:rPr>
  </w:style>
  <w:style w:type="paragraph" w:customStyle="1" w:styleId="StyleUnderlined11pt">
    <w:name w:val="Style Underlined + 11 pt"/>
    <w:link w:val="StyleUnderlined11ptChar"/>
    <w:qFormat/>
    <w:rsid w:val="00B94C51"/>
    <w:pPr>
      <w:spacing w:after="200" w:line="276" w:lineRule="auto"/>
    </w:pPr>
    <w:rPr>
      <w:rFonts w:ascii="Georgia" w:eastAsia="Calibri" w:hAnsi="Georgia" w:cs="Calibri"/>
      <w:szCs w:val="20"/>
      <w:u w:val="single"/>
      <w:lang w:eastAsia="ja-JP"/>
    </w:rPr>
  </w:style>
  <w:style w:type="character" w:customStyle="1" w:styleId="StyleUnderlined11ptChar">
    <w:name w:val="Style Underlined + 11 pt Char"/>
    <w:basedOn w:val="DefaultParagraphFont"/>
    <w:link w:val="StyleUnderlined11pt"/>
    <w:rsid w:val="00B94C51"/>
    <w:rPr>
      <w:rFonts w:ascii="Georgia" w:eastAsia="Calibri" w:hAnsi="Georgia" w:cs="Calibri"/>
      <w:szCs w:val="20"/>
      <w:u w:val="single"/>
      <w:lang w:eastAsia="ja-JP"/>
    </w:rPr>
  </w:style>
  <w:style w:type="paragraph" w:customStyle="1" w:styleId="StyleCircled11pt">
    <w:name w:val="Style Circled + 11 pt"/>
    <w:basedOn w:val="Circled"/>
    <w:link w:val="StyleCircled11ptChar"/>
    <w:qFormat/>
    <w:rsid w:val="00B94C51"/>
    <w:pPr>
      <w:spacing w:after="200" w:line="276" w:lineRule="auto"/>
    </w:pPr>
    <w:rPr>
      <w:rFonts w:asciiTheme="minorHAnsi" w:hAnsiTheme="minorHAnsi"/>
      <w:bCs/>
      <w:szCs w:val="24"/>
      <w:u w:val="single"/>
    </w:rPr>
  </w:style>
  <w:style w:type="character" w:customStyle="1" w:styleId="StyleCircled11ptChar">
    <w:name w:val="Style Circled + 11 pt Char"/>
    <w:link w:val="StyleCircled11pt"/>
    <w:rsid w:val="00B94C51"/>
    <w:rPr>
      <w:rFonts w:eastAsia="Calibri"/>
      <w:b/>
      <w:bCs/>
      <w:u w:val="single"/>
    </w:rPr>
  </w:style>
  <w:style w:type="paragraph" w:customStyle="1" w:styleId="StyleCircled11ptBorderSinglesolidlineAuto05pt">
    <w:name w:val="Style Circled + 11 pt Border: : (Single solid line Auto  0.5 pt ..."/>
    <w:basedOn w:val="Circled"/>
    <w:link w:val="StyleCircled11ptBorderSinglesolidlineAuto05ptChar"/>
    <w:rsid w:val="00B94C51"/>
    <w:pPr>
      <w:spacing w:after="200" w:line="276" w:lineRule="auto"/>
    </w:pPr>
    <w:rPr>
      <w:rFonts w:asciiTheme="minorHAnsi" w:hAnsiTheme="minorHAnsi"/>
      <w:bCs/>
      <w:szCs w:val="24"/>
      <w:u w:val="single"/>
      <w:bdr w:val="single" w:sz="4" w:space="0" w:color="auto"/>
    </w:rPr>
  </w:style>
  <w:style w:type="character" w:customStyle="1" w:styleId="StyleCircled11ptBorderSinglesolidlineAuto05ptChar">
    <w:name w:val="Style Circled + 11 pt Border: : (Single solid line Auto  0.5 pt ... Char"/>
    <w:link w:val="StyleCircled11ptBorderSinglesolidlineAuto05pt"/>
    <w:rsid w:val="00B94C51"/>
    <w:rPr>
      <w:rFonts w:eastAsia="Calibri"/>
      <w:b/>
      <w:bCs/>
      <w:u w:val="single"/>
      <w:bdr w:val="single" w:sz="4" w:space="0" w:color="auto"/>
    </w:rPr>
  </w:style>
  <w:style w:type="paragraph" w:customStyle="1" w:styleId="StyleMinimizedText11pt1">
    <w:name w:val="Style Minimized Text + 11 pt1"/>
    <w:basedOn w:val="MinimizedText"/>
    <w:link w:val="StyleMinimizedText11pt1Char"/>
    <w:qFormat/>
    <w:rsid w:val="00B94C51"/>
    <w:pPr>
      <w:spacing w:after="200" w:line="276" w:lineRule="auto"/>
    </w:pPr>
    <w:rPr>
      <w:rFonts w:ascii="Times New Roman" w:eastAsia="Calibri" w:hAnsi="Times New Roman" w:cs="Times New Roman"/>
    </w:rPr>
  </w:style>
  <w:style w:type="character" w:customStyle="1" w:styleId="StyleMinimizedText11pt1Char">
    <w:name w:val="Style Minimized Text + 11 pt1 Char"/>
    <w:basedOn w:val="MinimizedTextChar"/>
    <w:link w:val="StyleMinimizedText11pt1"/>
    <w:rsid w:val="00B94C51"/>
    <w:rPr>
      <w:rFonts w:ascii="Times New Roman" w:eastAsia="Calibri" w:hAnsi="Times New Roman" w:cs="Times New Roman"/>
      <w:sz w:val="16"/>
      <w:szCs w:val="22"/>
    </w:rPr>
  </w:style>
  <w:style w:type="paragraph" w:customStyle="1" w:styleId="Underlinestyle1">
    <w:name w:val="Underline style"/>
    <w:basedOn w:val="Normal"/>
    <w:qFormat/>
    <w:rsid w:val="00B94C51"/>
    <w:pPr>
      <w:spacing w:after="0" w:line="240" w:lineRule="auto"/>
    </w:pPr>
    <w:rPr>
      <w:rFonts w:eastAsia="Calibri"/>
      <w:u w:val="single"/>
    </w:rPr>
  </w:style>
  <w:style w:type="character" w:customStyle="1" w:styleId="Style11ptUnderline3">
    <w:name w:val="Style 11 pt Underline3"/>
    <w:rsid w:val="00B94C51"/>
    <w:rPr>
      <w:sz w:val="20"/>
      <w:u w:val="single"/>
    </w:rPr>
  </w:style>
  <w:style w:type="character" w:customStyle="1" w:styleId="StyleUnderlineCharChar9pt3">
    <w:name w:val="Style Underline Char Char + 9 pt3"/>
    <w:basedOn w:val="DefaultParagraphFont"/>
    <w:rsid w:val="00B94C51"/>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B94C51"/>
    <w:rPr>
      <w:sz w:val="20"/>
      <w:u w:val="single"/>
    </w:rPr>
  </w:style>
  <w:style w:type="character" w:customStyle="1" w:styleId="Style9ptUnderline11">
    <w:name w:val="Style 9 pt Underline11"/>
    <w:rsid w:val="00B94C51"/>
    <w:rPr>
      <w:sz w:val="20"/>
      <w:u w:val="single"/>
    </w:rPr>
  </w:style>
  <w:style w:type="character" w:customStyle="1" w:styleId="Style9ptBoldUnderline5">
    <w:name w:val="Style 9 pt Bold Underline5"/>
    <w:rsid w:val="00B94C51"/>
    <w:rPr>
      <w:b/>
      <w:bCs/>
      <w:sz w:val="20"/>
      <w:u w:val="single"/>
    </w:rPr>
  </w:style>
  <w:style w:type="character" w:customStyle="1" w:styleId="UnderlineChar2CharChar">
    <w:name w:val="Underline Char2 Char Char"/>
    <w:rsid w:val="00B94C51"/>
    <w:rPr>
      <w:szCs w:val="24"/>
      <w:u w:val="single"/>
      <w:lang w:val="en-US" w:eastAsia="en-US" w:bidi="ar-SA"/>
    </w:rPr>
  </w:style>
  <w:style w:type="character" w:customStyle="1" w:styleId="BoldandUnderlineChar2CharCharChar">
    <w:name w:val="Bold and Underline Char2 Char Char Char"/>
    <w:link w:val="BoldandUnderlineChar2CharChar"/>
    <w:rsid w:val="00B94C51"/>
    <w:rPr>
      <w:b/>
      <w:u w:val="single"/>
    </w:rPr>
  </w:style>
  <w:style w:type="paragraph" w:customStyle="1" w:styleId="textboldChar">
    <w:name w:val="text bold Char"/>
    <w:basedOn w:val="Normal"/>
    <w:link w:val="textboldCharChar"/>
    <w:rsid w:val="00B94C51"/>
    <w:pPr>
      <w:spacing w:after="0" w:line="240" w:lineRule="auto"/>
      <w:ind w:left="720"/>
    </w:pPr>
    <w:rPr>
      <w:rFonts w:eastAsia="Calibri"/>
      <w:b/>
      <w:sz w:val="24"/>
      <w:u w:val="thick"/>
    </w:rPr>
  </w:style>
  <w:style w:type="character" w:customStyle="1" w:styleId="textboldCharChar">
    <w:name w:val="text bold Char Char"/>
    <w:link w:val="textboldChar"/>
    <w:rsid w:val="00B94C51"/>
    <w:rPr>
      <w:rFonts w:ascii="Calibri" w:eastAsia="Calibri" w:hAnsi="Calibri" w:cs="Calibri"/>
      <w:b/>
      <w:u w:val="thick"/>
    </w:rPr>
  </w:style>
  <w:style w:type="character" w:customStyle="1" w:styleId="snapnoshots">
    <w:name w:val="snap_noshots"/>
    <w:basedOn w:val="DefaultParagraphFont"/>
    <w:rsid w:val="00B94C51"/>
  </w:style>
  <w:style w:type="character" w:customStyle="1" w:styleId="cnbcsbhdcomp">
    <w:name w:val="cnbc_sbhd_comp"/>
    <w:rsid w:val="00B94C51"/>
  </w:style>
  <w:style w:type="character" w:customStyle="1" w:styleId="blox-headline">
    <w:name w:val="blox-headline"/>
    <w:rsid w:val="00B94C51"/>
  </w:style>
  <w:style w:type="character" w:customStyle="1" w:styleId="Heading2CharCharCharCharCharChar1CharChar">
    <w:name w:val="Heading 2 Char Char Char Char Char Char1 Char Char"/>
    <w:basedOn w:val="DefaultParagraphFont"/>
    <w:uiPriority w:val="99"/>
    <w:rsid w:val="00B94C51"/>
    <w:rPr>
      <w:rFonts w:cs="Arial"/>
      <w:b/>
      <w:bCs/>
      <w:iCs/>
      <w:sz w:val="28"/>
      <w:lang w:val="en-US" w:eastAsia="en-US"/>
    </w:rPr>
  </w:style>
  <w:style w:type="character" w:customStyle="1" w:styleId="postsubtitle">
    <w:name w:val="post_subtitle"/>
    <w:basedOn w:val="DefaultParagraphFont"/>
    <w:rsid w:val="00B94C51"/>
  </w:style>
  <w:style w:type="character" w:customStyle="1" w:styleId="NoterefInText">
    <w:name w:val="_NoterefInText"/>
    <w:uiPriority w:val="99"/>
    <w:rsid w:val="00B94C51"/>
    <w:rPr>
      <w:rFonts w:cs="New Baskerville"/>
      <w:color w:val="000000"/>
    </w:rPr>
  </w:style>
  <w:style w:type="character" w:customStyle="1" w:styleId="postauthor">
    <w:name w:val="postauthor"/>
    <w:basedOn w:val="DefaultParagraphFont"/>
    <w:rsid w:val="00B94C51"/>
  </w:style>
  <w:style w:type="paragraph" w:customStyle="1" w:styleId="notes-source-hasnotes">
    <w:name w:val="notes-source-hasnotes"/>
    <w:basedOn w:val="Normal"/>
    <w:qFormat/>
    <w:rsid w:val="00B94C51"/>
    <w:pPr>
      <w:spacing w:before="100" w:beforeAutospacing="1" w:after="100" w:afterAutospacing="1" w:line="240" w:lineRule="auto"/>
    </w:pPr>
    <w:rPr>
      <w:rFonts w:ascii="Times" w:hAnsi="Times"/>
      <w:szCs w:val="20"/>
    </w:rPr>
  </w:style>
  <w:style w:type="character" w:customStyle="1" w:styleId="span">
    <w:name w:val="span"/>
    <w:basedOn w:val="DefaultParagraphFont"/>
    <w:rsid w:val="00B94C51"/>
  </w:style>
  <w:style w:type="character" w:customStyle="1" w:styleId="thirdparty-logo">
    <w:name w:val="thirdparty-logo"/>
    <w:basedOn w:val="DefaultParagraphFont"/>
    <w:rsid w:val="00B94C51"/>
  </w:style>
  <w:style w:type="paragraph" w:customStyle="1" w:styleId="articlemeta">
    <w:name w:val="articlemeta"/>
    <w:basedOn w:val="Normal"/>
    <w:qFormat/>
    <w:rsid w:val="00B94C51"/>
    <w:pPr>
      <w:spacing w:before="100" w:beforeAutospacing="1" w:after="100" w:afterAutospacing="1" w:line="240" w:lineRule="auto"/>
    </w:pPr>
    <w:rPr>
      <w:rFonts w:ascii="Times" w:hAnsi="Times"/>
      <w:szCs w:val="20"/>
    </w:rPr>
  </w:style>
  <w:style w:type="character" w:customStyle="1" w:styleId="vcard">
    <w:name w:val="vcard"/>
    <w:basedOn w:val="DefaultParagraphFont"/>
    <w:rsid w:val="00B94C51"/>
  </w:style>
  <w:style w:type="character" w:customStyle="1" w:styleId="print-footnote">
    <w:name w:val="print-footnote"/>
    <w:basedOn w:val="DefaultParagraphFont"/>
    <w:rsid w:val="00B94C51"/>
  </w:style>
  <w:style w:type="character" w:customStyle="1" w:styleId="datestring">
    <w:name w:val="datestring"/>
    <w:basedOn w:val="DefaultParagraphFont"/>
    <w:rsid w:val="00B94C51"/>
  </w:style>
  <w:style w:type="paragraph" w:customStyle="1" w:styleId="left">
    <w:name w:val="left"/>
    <w:basedOn w:val="Normal"/>
    <w:qFormat/>
    <w:rsid w:val="00B94C51"/>
    <w:pPr>
      <w:spacing w:before="100" w:beforeAutospacing="1" w:after="100" w:afterAutospacing="1" w:line="240" w:lineRule="auto"/>
    </w:pPr>
    <w:rPr>
      <w:rFonts w:ascii="Times" w:hAnsi="Times"/>
      <w:szCs w:val="20"/>
    </w:rPr>
  </w:style>
  <w:style w:type="paragraph" w:customStyle="1" w:styleId="right">
    <w:name w:val="right"/>
    <w:basedOn w:val="Normal"/>
    <w:qFormat/>
    <w:rsid w:val="00B94C51"/>
    <w:pPr>
      <w:spacing w:before="100" w:beforeAutospacing="1" w:after="100" w:afterAutospacing="1" w:line="240" w:lineRule="auto"/>
    </w:pPr>
    <w:rPr>
      <w:rFonts w:ascii="Times" w:hAnsi="Times"/>
      <w:szCs w:val="20"/>
    </w:rPr>
  </w:style>
  <w:style w:type="character" w:customStyle="1" w:styleId="gptad">
    <w:name w:val="gptad"/>
    <w:basedOn w:val="DefaultParagraphFont"/>
    <w:rsid w:val="00B94C51"/>
  </w:style>
  <w:style w:type="paragraph" w:customStyle="1" w:styleId="creditpostedmodified">
    <w:name w:val="credit_posted_modified"/>
    <w:basedOn w:val="Normal"/>
    <w:qFormat/>
    <w:rsid w:val="00B94C51"/>
    <w:pPr>
      <w:spacing w:before="100" w:beforeAutospacing="1" w:after="100" w:afterAutospacing="1" w:line="240" w:lineRule="auto"/>
    </w:pPr>
    <w:rPr>
      <w:rFonts w:ascii="Times" w:hAnsi="Times"/>
      <w:szCs w:val="20"/>
    </w:rPr>
  </w:style>
  <w:style w:type="character" w:customStyle="1" w:styleId="creditline">
    <w:name w:val="creditline"/>
    <w:basedOn w:val="DefaultParagraphFont"/>
    <w:rsid w:val="00B94C51"/>
  </w:style>
  <w:style w:type="character" w:customStyle="1" w:styleId="grd">
    <w:name w:val="grd"/>
    <w:basedOn w:val="DefaultParagraphFont"/>
    <w:rsid w:val="00B94C51"/>
  </w:style>
  <w:style w:type="paragraph" w:customStyle="1" w:styleId="hs-text-container">
    <w:name w:val="hs-text-container"/>
    <w:basedOn w:val="Normal"/>
    <w:qFormat/>
    <w:rsid w:val="00B94C51"/>
    <w:pPr>
      <w:spacing w:before="100" w:beforeAutospacing="1" w:after="100" w:afterAutospacing="1" w:line="240" w:lineRule="auto"/>
    </w:pPr>
    <w:rPr>
      <w:rFonts w:ascii="Times" w:hAnsi="Times"/>
      <w:szCs w:val="20"/>
    </w:rPr>
  </w:style>
  <w:style w:type="character" w:customStyle="1" w:styleId="changed">
    <w:name w:val="changed"/>
    <w:basedOn w:val="DefaultParagraphFont"/>
    <w:rsid w:val="00B94C51"/>
  </w:style>
  <w:style w:type="character" w:customStyle="1" w:styleId="article-author-name">
    <w:name w:val="article-author-name"/>
    <w:basedOn w:val="DefaultParagraphFont"/>
    <w:rsid w:val="00B94C51"/>
  </w:style>
  <w:style w:type="character" w:customStyle="1" w:styleId="bioexcerpt">
    <w:name w:val="bio_excerpt"/>
    <w:basedOn w:val="DefaultParagraphFont"/>
    <w:rsid w:val="00B94C51"/>
  </w:style>
  <w:style w:type="character" w:customStyle="1" w:styleId="commentcount">
    <w:name w:val="comment_count"/>
    <w:basedOn w:val="DefaultParagraphFont"/>
    <w:rsid w:val="00B94C51"/>
  </w:style>
  <w:style w:type="character" w:customStyle="1" w:styleId="searchtermshighlighted">
    <w:name w:val="searchtermshighlighted"/>
    <w:basedOn w:val="DefaultParagraphFont"/>
    <w:rsid w:val="00B94C51"/>
  </w:style>
  <w:style w:type="character" w:customStyle="1" w:styleId="contributornametrigger">
    <w:name w:val="contributornametrigger"/>
    <w:basedOn w:val="DefaultParagraphFont"/>
    <w:rsid w:val="00B94C51"/>
  </w:style>
  <w:style w:type="character" w:customStyle="1" w:styleId="bylinepipe">
    <w:name w:val="bylinepipe"/>
    <w:basedOn w:val="DefaultParagraphFont"/>
    <w:rsid w:val="00B94C51"/>
  </w:style>
  <w:style w:type="character" w:customStyle="1" w:styleId="lucenesearchresulturlb">
    <w:name w:val="lucene_search_result_url_b"/>
    <w:basedOn w:val="DefaultParagraphFont"/>
    <w:rsid w:val="00B94C51"/>
  </w:style>
  <w:style w:type="character" w:customStyle="1" w:styleId="faculty-title">
    <w:name w:val="faculty-title"/>
    <w:basedOn w:val="DefaultParagraphFont"/>
    <w:rsid w:val="00B94C51"/>
  </w:style>
  <w:style w:type="character" w:customStyle="1" w:styleId="issue">
    <w:name w:val="issue"/>
    <w:basedOn w:val="DefaultParagraphFont"/>
    <w:rsid w:val="00B94C51"/>
  </w:style>
  <w:style w:type="character" w:customStyle="1" w:styleId="pages">
    <w:name w:val="pages"/>
    <w:basedOn w:val="DefaultParagraphFont"/>
    <w:rsid w:val="00B94C51"/>
  </w:style>
  <w:style w:type="character" w:customStyle="1" w:styleId="person">
    <w:name w:val="person"/>
    <w:basedOn w:val="DefaultParagraphFont"/>
    <w:rsid w:val="00B94C51"/>
  </w:style>
  <w:style w:type="character" w:customStyle="1" w:styleId="corresponding">
    <w:name w:val="corresponding"/>
    <w:basedOn w:val="DefaultParagraphFont"/>
    <w:rsid w:val="00B94C51"/>
  </w:style>
  <w:style w:type="paragraph" w:customStyle="1" w:styleId="entry-meta">
    <w:name w:val="entry-meta"/>
    <w:basedOn w:val="Normal"/>
    <w:qFormat/>
    <w:rsid w:val="00B94C51"/>
    <w:pPr>
      <w:spacing w:before="100" w:beforeAutospacing="1" w:after="100" w:afterAutospacing="1" w:line="240" w:lineRule="auto"/>
    </w:pPr>
    <w:rPr>
      <w:rFonts w:ascii="Times" w:hAnsi="Times"/>
      <w:szCs w:val="20"/>
    </w:rPr>
  </w:style>
  <w:style w:type="character" w:customStyle="1" w:styleId="post-time">
    <w:name w:val="post-time"/>
    <w:basedOn w:val="DefaultParagraphFont"/>
    <w:rsid w:val="00B94C51"/>
  </w:style>
  <w:style w:type="character" w:customStyle="1" w:styleId="post-category">
    <w:name w:val="post-category"/>
    <w:basedOn w:val="DefaultParagraphFont"/>
    <w:rsid w:val="00B94C51"/>
  </w:style>
  <w:style w:type="paragraph" w:customStyle="1" w:styleId="articledetails">
    <w:name w:val="articledetails"/>
    <w:basedOn w:val="Normal"/>
    <w:qFormat/>
    <w:rsid w:val="00B94C51"/>
    <w:pPr>
      <w:spacing w:before="100" w:beforeAutospacing="1" w:after="100" w:afterAutospacing="1" w:line="240" w:lineRule="auto"/>
    </w:pPr>
    <w:rPr>
      <w:rFonts w:ascii="Times" w:hAnsi="Times"/>
      <w:szCs w:val="20"/>
    </w:rPr>
  </w:style>
  <w:style w:type="character" w:customStyle="1" w:styleId="posted-and-updated">
    <w:name w:val="posted-and-updated"/>
    <w:basedOn w:val="DefaultParagraphFont"/>
    <w:rsid w:val="00B94C51"/>
  </w:style>
  <w:style w:type="paragraph" w:customStyle="1" w:styleId="aff">
    <w:name w:val="aff"/>
    <w:basedOn w:val="Normal"/>
    <w:qFormat/>
    <w:rsid w:val="00B94C51"/>
    <w:pPr>
      <w:spacing w:before="100" w:beforeAutospacing="1" w:after="100" w:afterAutospacing="1" w:line="240" w:lineRule="auto"/>
    </w:pPr>
    <w:rPr>
      <w:rFonts w:ascii="Times" w:hAnsi="Times"/>
      <w:szCs w:val="20"/>
    </w:rPr>
  </w:style>
  <w:style w:type="character" w:customStyle="1" w:styleId="entry-author">
    <w:name w:val="entry-author"/>
    <w:basedOn w:val="DefaultParagraphFont"/>
    <w:rsid w:val="00B94C51"/>
  </w:style>
  <w:style w:type="character" w:customStyle="1" w:styleId="entry-author-name">
    <w:name w:val="entry-author-name"/>
    <w:basedOn w:val="DefaultParagraphFont"/>
    <w:rsid w:val="00B94C51"/>
  </w:style>
  <w:style w:type="character" w:customStyle="1" w:styleId="contrib-degrees">
    <w:name w:val="contrib-degrees"/>
    <w:basedOn w:val="DefaultParagraphFont"/>
    <w:rsid w:val="00B94C51"/>
  </w:style>
  <w:style w:type="character" w:customStyle="1" w:styleId="contrib-on-behalf-of">
    <w:name w:val="contrib-on-behalf-of"/>
    <w:basedOn w:val="DefaultParagraphFont"/>
    <w:rsid w:val="00B94C51"/>
  </w:style>
  <w:style w:type="character" w:customStyle="1" w:styleId="pubtime">
    <w:name w:val="pubtime"/>
    <w:basedOn w:val="DefaultParagraphFont"/>
    <w:rsid w:val="00B94C51"/>
  </w:style>
  <w:style w:type="character" w:customStyle="1" w:styleId="fbcommentscount">
    <w:name w:val="fb_comments_count"/>
    <w:basedOn w:val="DefaultParagraphFont"/>
    <w:rsid w:val="00B94C51"/>
  </w:style>
  <w:style w:type="character" w:customStyle="1" w:styleId="stsharethiscustom">
    <w:name w:val="st_sharethis_custom"/>
    <w:basedOn w:val="DefaultParagraphFont"/>
    <w:rsid w:val="00B94C51"/>
  </w:style>
  <w:style w:type="paragraph" w:customStyle="1" w:styleId="permalinkable">
    <w:name w:val="permalinkable"/>
    <w:basedOn w:val="Normal"/>
    <w:qFormat/>
    <w:rsid w:val="00B94C51"/>
    <w:pPr>
      <w:spacing w:before="100" w:beforeAutospacing="1" w:after="100" w:afterAutospacing="1" w:line="240" w:lineRule="auto"/>
    </w:pPr>
    <w:rPr>
      <w:rFonts w:ascii="Times" w:hAnsi="Times"/>
      <w:szCs w:val="20"/>
    </w:rPr>
  </w:style>
  <w:style w:type="character" w:customStyle="1" w:styleId="post-date">
    <w:name w:val="post-date"/>
    <w:basedOn w:val="DefaultParagraphFont"/>
    <w:rsid w:val="00B94C51"/>
  </w:style>
  <w:style w:type="character" w:customStyle="1" w:styleId="articleauthor0">
    <w:name w:val="article_author"/>
    <w:basedOn w:val="DefaultParagraphFont"/>
    <w:rsid w:val="00B94C51"/>
  </w:style>
  <w:style w:type="character" w:customStyle="1" w:styleId="articleissue">
    <w:name w:val="article_issue"/>
    <w:basedOn w:val="DefaultParagraphFont"/>
    <w:rsid w:val="00B94C51"/>
  </w:style>
  <w:style w:type="character" w:customStyle="1" w:styleId="a-size-large">
    <w:name w:val="a-size-large"/>
    <w:basedOn w:val="DefaultParagraphFont"/>
    <w:rsid w:val="00B94C51"/>
  </w:style>
  <w:style w:type="character" w:customStyle="1" w:styleId="a-size-medium">
    <w:name w:val="a-size-medium"/>
    <w:basedOn w:val="DefaultParagraphFont"/>
    <w:rsid w:val="00B94C51"/>
  </w:style>
  <w:style w:type="character" w:customStyle="1" w:styleId="contribution">
    <w:name w:val="contribution"/>
    <w:basedOn w:val="DefaultParagraphFont"/>
    <w:rsid w:val="00B94C51"/>
  </w:style>
  <w:style w:type="character" w:customStyle="1" w:styleId="a-color-secondary">
    <w:name w:val="a-color-secondary"/>
    <w:basedOn w:val="DefaultParagraphFont"/>
    <w:rsid w:val="00B94C51"/>
  </w:style>
  <w:style w:type="paragraph" w:customStyle="1" w:styleId="sbyline">
    <w:name w:val="sbyline"/>
    <w:basedOn w:val="Normal"/>
    <w:qFormat/>
    <w:rsid w:val="00B94C51"/>
    <w:pPr>
      <w:spacing w:before="100" w:beforeAutospacing="1" w:after="100" w:afterAutospacing="1" w:line="240" w:lineRule="auto"/>
    </w:pPr>
    <w:rPr>
      <w:rFonts w:ascii="Times" w:hAnsi="Times"/>
      <w:szCs w:val="20"/>
    </w:rPr>
  </w:style>
  <w:style w:type="character" w:customStyle="1" w:styleId="ui-author">
    <w:name w:val="ui-author"/>
    <w:basedOn w:val="DefaultParagraphFont"/>
    <w:rsid w:val="00B94C51"/>
  </w:style>
  <w:style w:type="character" w:customStyle="1" w:styleId="ui-staffline">
    <w:name w:val="ui-staffline"/>
    <w:basedOn w:val="DefaultParagraphFont"/>
    <w:rsid w:val="00B94C51"/>
  </w:style>
  <w:style w:type="paragraph" w:customStyle="1" w:styleId="promotion-tag-p">
    <w:name w:val="promotion-tag-p"/>
    <w:basedOn w:val="Normal"/>
    <w:qFormat/>
    <w:rsid w:val="00B94C51"/>
    <w:pPr>
      <w:spacing w:before="100" w:beforeAutospacing="1" w:after="100" w:afterAutospacing="1" w:line="240" w:lineRule="auto"/>
    </w:pPr>
    <w:rPr>
      <w:rFonts w:ascii="Times" w:hAnsi="Times"/>
      <w:szCs w:val="20"/>
    </w:rPr>
  </w:style>
  <w:style w:type="character" w:customStyle="1" w:styleId="value">
    <w:name w:val="value"/>
    <w:basedOn w:val="DefaultParagraphFont"/>
    <w:rsid w:val="00B94C51"/>
  </w:style>
  <w:style w:type="character" w:customStyle="1" w:styleId="specialissuelabel">
    <w:name w:val="specialissuelabel"/>
    <w:basedOn w:val="DefaultParagraphFont"/>
    <w:rsid w:val="00B94C51"/>
  </w:style>
  <w:style w:type="character" w:customStyle="1" w:styleId="wp-smiley">
    <w:name w:val="wp-smiley"/>
    <w:basedOn w:val="DefaultParagraphFont"/>
    <w:rsid w:val="00B94C51"/>
  </w:style>
  <w:style w:type="character" w:customStyle="1" w:styleId="artjournal">
    <w:name w:val="art_journal"/>
    <w:basedOn w:val="DefaultParagraphFont"/>
    <w:rsid w:val="00B94C51"/>
  </w:style>
  <w:style w:type="character" w:customStyle="1" w:styleId="artdatevolumeissuepart">
    <w:name w:val="art_datevolumeissuepart"/>
    <w:basedOn w:val="DefaultParagraphFont"/>
    <w:rsid w:val="00B94C51"/>
  </w:style>
  <w:style w:type="character" w:customStyle="1" w:styleId="artpages">
    <w:name w:val="art_pages"/>
    <w:basedOn w:val="DefaultParagraphFont"/>
    <w:rsid w:val="00B94C51"/>
  </w:style>
  <w:style w:type="paragraph" w:customStyle="1" w:styleId="lede">
    <w:name w:val="lede"/>
    <w:basedOn w:val="Normal"/>
    <w:qFormat/>
    <w:rsid w:val="00B94C51"/>
    <w:pPr>
      <w:spacing w:before="100" w:beforeAutospacing="1" w:after="100" w:afterAutospacing="1" w:line="240" w:lineRule="auto"/>
    </w:pPr>
    <w:rPr>
      <w:rFonts w:ascii="Times" w:hAnsi="Times"/>
      <w:szCs w:val="20"/>
    </w:rPr>
  </w:style>
  <w:style w:type="character" w:customStyle="1" w:styleId="singlehighlightclass">
    <w:name w:val="single_highlight_class"/>
    <w:basedOn w:val="DefaultParagraphFont"/>
    <w:rsid w:val="00B94C51"/>
  </w:style>
  <w:style w:type="character" w:customStyle="1" w:styleId="degree">
    <w:name w:val="degree"/>
    <w:basedOn w:val="DefaultParagraphFont"/>
    <w:rsid w:val="00B94C51"/>
  </w:style>
  <w:style w:type="character" w:customStyle="1" w:styleId="major">
    <w:name w:val="major"/>
    <w:basedOn w:val="DefaultParagraphFont"/>
    <w:rsid w:val="00B94C51"/>
  </w:style>
  <w:style w:type="character" w:customStyle="1" w:styleId="views">
    <w:name w:val="views"/>
    <w:basedOn w:val="DefaultParagraphFont"/>
    <w:rsid w:val="00B94C51"/>
  </w:style>
  <w:style w:type="character" w:customStyle="1" w:styleId="stmainservices">
    <w:name w:val="stmainservices"/>
    <w:basedOn w:val="DefaultParagraphFont"/>
    <w:rsid w:val="00B94C51"/>
  </w:style>
  <w:style w:type="character" w:customStyle="1" w:styleId="stbubblehcount">
    <w:name w:val="stbubble_hcount"/>
    <w:basedOn w:val="DefaultParagraphFont"/>
    <w:rsid w:val="00B94C51"/>
  </w:style>
  <w:style w:type="paragraph" w:customStyle="1" w:styleId="Document">
    <w:name w:val="_Document"/>
    <w:basedOn w:val="Default"/>
    <w:next w:val="Default"/>
    <w:uiPriority w:val="99"/>
    <w:qFormat/>
    <w:rsid w:val="00B94C51"/>
    <w:rPr>
      <w:rFonts w:ascii="New Baskerville" w:eastAsiaTheme="minorEastAsia" w:hAnsi="New Baskerville"/>
      <w:color w:val="auto"/>
    </w:rPr>
  </w:style>
  <w:style w:type="paragraph" w:customStyle="1" w:styleId="SubHead1">
    <w:name w:val="_SubHead1"/>
    <w:basedOn w:val="Default"/>
    <w:next w:val="Default"/>
    <w:uiPriority w:val="99"/>
    <w:qFormat/>
    <w:rsid w:val="00B94C51"/>
    <w:rPr>
      <w:rFonts w:ascii="New Baskerville" w:eastAsiaTheme="minorEastAsia" w:hAnsi="New Baskerville"/>
      <w:color w:val="auto"/>
    </w:rPr>
  </w:style>
  <w:style w:type="paragraph" w:customStyle="1" w:styleId="SubHead2">
    <w:name w:val="_SubHead2"/>
    <w:basedOn w:val="Default"/>
    <w:next w:val="Default"/>
    <w:uiPriority w:val="99"/>
    <w:qFormat/>
    <w:rsid w:val="00B94C51"/>
    <w:rPr>
      <w:rFonts w:ascii="New Baskerville" w:eastAsiaTheme="minorEastAsia" w:hAnsi="New Baskerville"/>
      <w:color w:val="auto"/>
    </w:rPr>
  </w:style>
  <w:style w:type="paragraph" w:customStyle="1" w:styleId="collapsed-hide">
    <w:name w:val="collapsed-hide"/>
    <w:basedOn w:val="Normal"/>
    <w:qFormat/>
    <w:rsid w:val="00B94C51"/>
    <w:pPr>
      <w:spacing w:before="100" w:beforeAutospacing="1" w:after="100" w:afterAutospacing="1" w:line="240" w:lineRule="auto"/>
    </w:pPr>
    <w:rPr>
      <w:rFonts w:ascii="Times" w:hAnsi="Times"/>
      <w:szCs w:val="20"/>
    </w:rPr>
  </w:style>
  <w:style w:type="paragraph" w:customStyle="1" w:styleId="odd">
    <w:name w:val="odd"/>
    <w:basedOn w:val="Normal"/>
    <w:qFormat/>
    <w:rsid w:val="00B94C51"/>
    <w:pPr>
      <w:spacing w:before="100" w:beforeAutospacing="1" w:after="100" w:afterAutospacing="1" w:line="240" w:lineRule="auto"/>
    </w:pPr>
    <w:rPr>
      <w:rFonts w:ascii="Times" w:hAnsi="Times"/>
      <w:szCs w:val="20"/>
    </w:rPr>
  </w:style>
  <w:style w:type="character" w:customStyle="1" w:styleId="article-author">
    <w:name w:val="article-author"/>
    <w:basedOn w:val="DefaultParagraphFont"/>
    <w:rsid w:val="00B94C51"/>
  </w:style>
  <w:style w:type="character" w:customStyle="1" w:styleId="tolocaltime">
    <w:name w:val="tolocaltime"/>
    <w:basedOn w:val="DefaultParagraphFont"/>
    <w:rsid w:val="00B94C51"/>
  </w:style>
  <w:style w:type="character" w:customStyle="1" w:styleId="pb-byline">
    <w:name w:val="pb-byline"/>
    <w:basedOn w:val="DefaultParagraphFont"/>
    <w:rsid w:val="00B94C51"/>
  </w:style>
  <w:style w:type="character" w:customStyle="1" w:styleId="pb-timestamp">
    <w:name w:val="pb-timestamp"/>
    <w:basedOn w:val="DefaultParagraphFont"/>
    <w:rsid w:val="00B94C51"/>
  </w:style>
  <w:style w:type="character" w:customStyle="1" w:styleId="posted-on">
    <w:name w:val="posted-on"/>
    <w:basedOn w:val="DefaultParagraphFont"/>
    <w:rsid w:val="00B94C51"/>
  </w:style>
  <w:style w:type="character" w:customStyle="1" w:styleId="even">
    <w:name w:val="even"/>
    <w:basedOn w:val="DefaultParagraphFont"/>
    <w:rsid w:val="00B94C51"/>
  </w:style>
  <w:style w:type="character" w:customStyle="1" w:styleId="foreground">
    <w:name w:val="foreground"/>
    <w:basedOn w:val="DefaultParagraphFont"/>
    <w:rsid w:val="00B94C51"/>
  </w:style>
  <w:style w:type="paragraph" w:customStyle="1" w:styleId="volissue">
    <w:name w:val="volissue"/>
    <w:basedOn w:val="Normal"/>
    <w:qFormat/>
    <w:rsid w:val="00B94C51"/>
    <w:pPr>
      <w:spacing w:before="100" w:beforeAutospacing="1" w:after="100" w:afterAutospacing="1" w:line="240" w:lineRule="auto"/>
    </w:pPr>
    <w:rPr>
      <w:rFonts w:ascii="Times" w:hAnsi="Times"/>
      <w:szCs w:val="20"/>
    </w:rPr>
  </w:style>
  <w:style w:type="character" w:customStyle="1" w:styleId="cat-date-line4">
    <w:name w:val="cat-date-line4"/>
    <w:basedOn w:val="DefaultParagraphFont"/>
    <w:rsid w:val="00B94C51"/>
  </w:style>
  <w:style w:type="character" w:customStyle="1" w:styleId="articledate">
    <w:name w:val="articledate"/>
    <w:basedOn w:val="DefaultParagraphFont"/>
    <w:rsid w:val="00B94C51"/>
  </w:style>
  <w:style w:type="character" w:customStyle="1" w:styleId="post-byline">
    <w:name w:val="post-byline"/>
    <w:basedOn w:val="DefaultParagraphFont"/>
    <w:rsid w:val="00B94C51"/>
  </w:style>
  <w:style w:type="character" w:customStyle="1" w:styleId="upper">
    <w:name w:val="upper"/>
    <w:basedOn w:val="DefaultParagraphFont"/>
    <w:rsid w:val="00B94C51"/>
  </w:style>
  <w:style w:type="character" w:customStyle="1" w:styleId="metadate">
    <w:name w:val="meta_date"/>
    <w:basedOn w:val="DefaultParagraphFont"/>
    <w:rsid w:val="00B94C51"/>
  </w:style>
  <w:style w:type="character" w:customStyle="1" w:styleId="fa">
    <w:name w:val="fa"/>
    <w:basedOn w:val="DefaultParagraphFont"/>
    <w:rsid w:val="00B94C51"/>
  </w:style>
  <w:style w:type="character" w:customStyle="1" w:styleId="longname">
    <w:name w:val="longname"/>
    <w:basedOn w:val="DefaultParagraphFont"/>
    <w:rsid w:val="00B94C51"/>
  </w:style>
  <w:style w:type="character" w:customStyle="1" w:styleId="echocontainer">
    <w:name w:val="echo_container"/>
    <w:basedOn w:val="DefaultParagraphFont"/>
    <w:rsid w:val="00B94C51"/>
  </w:style>
  <w:style w:type="character" w:customStyle="1" w:styleId="comment-display">
    <w:name w:val="comment-display"/>
    <w:basedOn w:val="DefaultParagraphFont"/>
    <w:rsid w:val="00B94C51"/>
  </w:style>
  <w:style w:type="paragraph" w:customStyle="1" w:styleId="comment-count-label">
    <w:name w:val="comment-count-label"/>
    <w:basedOn w:val="Normal"/>
    <w:rsid w:val="00B94C51"/>
    <w:pPr>
      <w:spacing w:before="100" w:beforeAutospacing="1" w:after="100" w:afterAutospacing="1" w:line="240" w:lineRule="auto"/>
    </w:pPr>
    <w:rPr>
      <w:rFonts w:ascii="Times" w:hAnsi="Times"/>
      <w:szCs w:val="20"/>
    </w:rPr>
  </w:style>
  <w:style w:type="character" w:customStyle="1" w:styleId="echo-counter">
    <w:name w:val="echo-counter"/>
    <w:basedOn w:val="DefaultParagraphFont"/>
    <w:rsid w:val="00B94C51"/>
  </w:style>
  <w:style w:type="character" w:customStyle="1" w:styleId="discussion-policy">
    <w:name w:val="discussion-policy"/>
    <w:basedOn w:val="DefaultParagraphFont"/>
    <w:rsid w:val="00B94C51"/>
  </w:style>
  <w:style w:type="character" w:customStyle="1" w:styleId="echo-apps-conversations-streamcaption">
    <w:name w:val="echo-apps-conversations-streamcaption"/>
    <w:basedOn w:val="DefaultParagraphFont"/>
    <w:rsid w:val="00B94C51"/>
  </w:style>
  <w:style w:type="character" w:customStyle="1" w:styleId="echo-streamserver-controls-stream-item-text">
    <w:name w:val="echo-streamserver-controls-stream-item-text"/>
    <w:basedOn w:val="DefaultParagraphFont"/>
    <w:rsid w:val="00B94C51"/>
  </w:style>
  <w:style w:type="character" w:customStyle="1" w:styleId="echo-streamserver-controls-facepile-more">
    <w:name w:val="echo-streamserver-controls-facepile-more"/>
    <w:basedOn w:val="DefaultParagraphFont"/>
    <w:rsid w:val="00B94C51"/>
  </w:style>
  <w:style w:type="character" w:customStyle="1" w:styleId="echo-primaryfont">
    <w:name w:val="echo-primaryfont"/>
    <w:basedOn w:val="DefaultParagraphFont"/>
    <w:rsid w:val="00B94C51"/>
  </w:style>
  <w:style w:type="character" w:customStyle="1" w:styleId="section">
    <w:name w:val="section"/>
    <w:basedOn w:val="DefaultParagraphFont"/>
    <w:rsid w:val="00B94C51"/>
  </w:style>
  <w:style w:type="character" w:customStyle="1" w:styleId="wpsr-txt-headline">
    <w:name w:val="wpsr-txt-headline"/>
    <w:basedOn w:val="DefaultParagraphFont"/>
    <w:rsid w:val="00B94C51"/>
  </w:style>
  <w:style w:type="character" w:customStyle="1" w:styleId="asset-metabar-author">
    <w:name w:val="asset-metabar-author"/>
    <w:basedOn w:val="DefaultParagraphFont"/>
    <w:rsid w:val="00B94C51"/>
  </w:style>
  <w:style w:type="character" w:customStyle="1" w:styleId="asset-metabar-time">
    <w:name w:val="asset-metabar-time"/>
    <w:basedOn w:val="DefaultParagraphFont"/>
    <w:rsid w:val="00B94C51"/>
  </w:style>
  <w:style w:type="character" w:customStyle="1" w:styleId="eza-dateline">
    <w:name w:val="eza-dateline"/>
    <w:basedOn w:val="DefaultParagraphFont"/>
    <w:rsid w:val="00B94C51"/>
  </w:style>
  <w:style w:type="character" w:customStyle="1" w:styleId="eza-authors">
    <w:name w:val="eza-authors"/>
    <w:basedOn w:val="DefaultParagraphFont"/>
    <w:rsid w:val="00B94C51"/>
  </w:style>
  <w:style w:type="character" w:customStyle="1" w:styleId="csmstaff">
    <w:name w:val="csm_staff"/>
    <w:basedOn w:val="DefaultParagraphFont"/>
    <w:rsid w:val="00B94C51"/>
  </w:style>
  <w:style w:type="paragraph" w:customStyle="1" w:styleId="mol-para-with-font">
    <w:name w:val="mol-para-with-font"/>
    <w:basedOn w:val="Normal"/>
    <w:rsid w:val="00B94C51"/>
    <w:pPr>
      <w:spacing w:before="100" w:beforeAutospacing="1" w:after="100" w:afterAutospacing="1" w:line="240" w:lineRule="auto"/>
    </w:pPr>
    <w:rPr>
      <w:rFonts w:ascii="Times" w:hAnsi="Times"/>
      <w:szCs w:val="20"/>
    </w:rPr>
  </w:style>
  <w:style w:type="character" w:customStyle="1" w:styleId="article-timestamp">
    <w:name w:val="article-timestamp"/>
    <w:basedOn w:val="DefaultParagraphFont"/>
    <w:rsid w:val="00B94C51"/>
  </w:style>
  <w:style w:type="character" w:customStyle="1" w:styleId="byline-text">
    <w:name w:val="byline-text"/>
    <w:basedOn w:val="DefaultParagraphFont"/>
    <w:rsid w:val="00B94C51"/>
  </w:style>
  <w:style w:type="character" w:customStyle="1" w:styleId="itemauthor">
    <w:name w:val="itemauthor"/>
    <w:basedOn w:val="DefaultParagraphFont"/>
    <w:rsid w:val="00B94C51"/>
  </w:style>
  <w:style w:type="character" w:customStyle="1" w:styleId="itemdatecreated">
    <w:name w:val="itemdatecreated"/>
    <w:basedOn w:val="DefaultParagraphFont"/>
    <w:rsid w:val="00B94C51"/>
  </w:style>
  <w:style w:type="character" w:customStyle="1" w:styleId="slug-metadata-note">
    <w:name w:val="slug-metadata-note"/>
    <w:basedOn w:val="DefaultParagraphFont"/>
    <w:rsid w:val="00B94C51"/>
  </w:style>
  <w:style w:type="character" w:customStyle="1" w:styleId="drop-capped">
    <w:name w:val="drop-capped"/>
    <w:basedOn w:val="DefaultParagraphFont"/>
    <w:rsid w:val="00B94C51"/>
  </w:style>
  <w:style w:type="paragraph" w:customStyle="1" w:styleId="articleopinion-standfirst">
    <w:name w:val="articleopinion-standfirst"/>
    <w:basedOn w:val="Normal"/>
    <w:rsid w:val="00B94C51"/>
    <w:pPr>
      <w:spacing w:before="100" w:beforeAutospacing="1" w:after="100" w:afterAutospacing="1" w:line="240" w:lineRule="auto"/>
    </w:pPr>
    <w:rPr>
      <w:rFonts w:ascii="Times" w:hAnsi="Times"/>
      <w:szCs w:val="20"/>
    </w:rPr>
  </w:style>
  <w:style w:type="paragraph" w:customStyle="1" w:styleId="snippet">
    <w:name w:val="snippet"/>
    <w:basedOn w:val="Normal"/>
    <w:rsid w:val="00B94C51"/>
    <w:pPr>
      <w:spacing w:before="100" w:beforeAutospacing="1" w:after="100" w:afterAutospacing="1" w:line="240" w:lineRule="auto"/>
    </w:pPr>
    <w:rPr>
      <w:rFonts w:ascii="Times" w:hAnsi="Times"/>
      <w:szCs w:val="20"/>
    </w:rPr>
  </w:style>
  <w:style w:type="character" w:customStyle="1" w:styleId="thetitle">
    <w:name w:val="the_title"/>
    <w:basedOn w:val="DefaultParagraphFont"/>
    <w:rsid w:val="00B94C51"/>
  </w:style>
  <w:style w:type="character" w:customStyle="1" w:styleId="view-count">
    <w:name w:val="view-count"/>
    <w:basedOn w:val="DefaultParagraphFont"/>
    <w:rsid w:val="00B94C51"/>
  </w:style>
  <w:style w:type="character" w:customStyle="1" w:styleId="rupee">
    <w:name w:val="rupee"/>
    <w:basedOn w:val="DefaultParagraphFont"/>
    <w:rsid w:val="00B94C51"/>
  </w:style>
  <w:style w:type="character" w:customStyle="1" w:styleId="grey1">
    <w:name w:val="grey1"/>
    <w:basedOn w:val="DefaultParagraphFont"/>
    <w:rsid w:val="00B94C51"/>
  </w:style>
  <w:style w:type="paragraph" w:customStyle="1" w:styleId="Pa13">
    <w:name w:val="Pa13"/>
    <w:basedOn w:val="Default"/>
    <w:next w:val="Default"/>
    <w:uiPriority w:val="99"/>
    <w:rsid w:val="00B94C51"/>
    <w:pPr>
      <w:spacing w:line="201" w:lineRule="atLeast"/>
    </w:pPr>
    <w:rPr>
      <w:rFonts w:eastAsiaTheme="minorEastAsia"/>
      <w:color w:val="auto"/>
    </w:rPr>
  </w:style>
  <w:style w:type="paragraph" w:customStyle="1" w:styleId="Pa14">
    <w:name w:val="Pa14"/>
    <w:basedOn w:val="Default"/>
    <w:next w:val="Default"/>
    <w:uiPriority w:val="99"/>
    <w:qFormat/>
    <w:rsid w:val="00B94C51"/>
    <w:pPr>
      <w:spacing w:line="241" w:lineRule="atLeast"/>
    </w:pPr>
    <w:rPr>
      <w:rFonts w:eastAsiaTheme="minorEastAsia"/>
      <w:color w:val="auto"/>
    </w:rPr>
  </w:style>
  <w:style w:type="paragraph" w:customStyle="1" w:styleId="Pa9">
    <w:name w:val="Pa9"/>
    <w:basedOn w:val="Default"/>
    <w:next w:val="Default"/>
    <w:uiPriority w:val="99"/>
    <w:rsid w:val="00B94C51"/>
    <w:pPr>
      <w:spacing w:line="241" w:lineRule="atLeast"/>
    </w:pPr>
    <w:rPr>
      <w:rFonts w:ascii="Gill Sans" w:eastAsiaTheme="minorEastAsia" w:hAnsi="Gill Sans"/>
      <w:color w:val="auto"/>
    </w:rPr>
  </w:style>
  <w:style w:type="character" w:customStyle="1" w:styleId="bureau">
    <w:name w:val="bureau"/>
    <w:basedOn w:val="DefaultParagraphFont"/>
    <w:rsid w:val="00B94C51"/>
  </w:style>
  <w:style w:type="character" w:customStyle="1" w:styleId="reporttitle">
    <w:name w:val="report_title"/>
    <w:basedOn w:val="DefaultParagraphFont"/>
    <w:rsid w:val="00B94C51"/>
  </w:style>
  <w:style w:type="character" w:customStyle="1" w:styleId="documenttype-longreleases">
    <w:name w:val="document_type_-_long_releases"/>
    <w:basedOn w:val="DefaultParagraphFont"/>
    <w:rsid w:val="00B94C51"/>
  </w:style>
  <w:style w:type="character" w:customStyle="1" w:styleId="alt-date">
    <w:name w:val="alt-date"/>
    <w:basedOn w:val="DefaultParagraphFont"/>
    <w:rsid w:val="00B94C51"/>
  </w:style>
  <w:style w:type="character" w:customStyle="1" w:styleId="entry-byline">
    <w:name w:val="entry-byline"/>
    <w:basedOn w:val="DefaultParagraphFont"/>
    <w:rsid w:val="00B94C51"/>
  </w:style>
  <w:style w:type="character" w:customStyle="1" w:styleId="taglinecontrib">
    <w:name w:val="tagline_contrib"/>
    <w:basedOn w:val="DefaultParagraphFont"/>
    <w:rsid w:val="00B94C51"/>
  </w:style>
  <w:style w:type="character" w:customStyle="1" w:styleId="articledate0">
    <w:name w:val="article_date"/>
    <w:basedOn w:val="DefaultParagraphFont"/>
    <w:rsid w:val="00B94C51"/>
  </w:style>
  <w:style w:type="paragraph" w:customStyle="1" w:styleId="hg-daily">
    <w:name w:val="hg-daily"/>
    <w:basedOn w:val="Normal"/>
    <w:rsid w:val="00B94C51"/>
    <w:pPr>
      <w:spacing w:before="100" w:beforeAutospacing="1" w:after="100" w:afterAutospacing="1" w:line="240" w:lineRule="auto"/>
    </w:pPr>
    <w:rPr>
      <w:rFonts w:ascii="Times" w:hAnsi="Times"/>
      <w:szCs w:val="20"/>
    </w:rPr>
  </w:style>
  <w:style w:type="paragraph" w:customStyle="1" w:styleId="buttonheading">
    <w:name w:val="buttonheading"/>
    <w:basedOn w:val="Normal"/>
    <w:rsid w:val="00B94C51"/>
    <w:pPr>
      <w:spacing w:before="100" w:beforeAutospacing="1" w:after="100" w:afterAutospacing="1" w:line="240" w:lineRule="auto"/>
    </w:pPr>
    <w:rPr>
      <w:rFonts w:ascii="Times" w:hAnsi="Times"/>
      <w:szCs w:val="20"/>
    </w:rPr>
  </w:style>
  <w:style w:type="character" w:customStyle="1" w:styleId="createdate">
    <w:name w:val="createdate"/>
    <w:basedOn w:val="DefaultParagraphFont"/>
    <w:rsid w:val="00B94C51"/>
  </w:style>
  <w:style w:type="character" w:customStyle="1" w:styleId="text-label">
    <w:name w:val="text-label"/>
    <w:basedOn w:val="DefaultParagraphFont"/>
    <w:rsid w:val="00B94C51"/>
  </w:style>
  <w:style w:type="character" w:customStyle="1" w:styleId="metad">
    <w:name w:val="metad"/>
    <w:rsid w:val="00B94C51"/>
  </w:style>
  <w:style w:type="character" w:customStyle="1" w:styleId="justify1">
    <w:name w:val="justify1"/>
    <w:rsid w:val="00B94C51"/>
  </w:style>
  <w:style w:type="paragraph" w:customStyle="1" w:styleId="TOC3Char">
    <w:name w:val="TOC 3 Char"/>
    <w:basedOn w:val="Normal"/>
    <w:next w:val="Normal"/>
    <w:rsid w:val="00B94C51"/>
    <w:pPr>
      <w:spacing w:after="0" w:line="240" w:lineRule="auto"/>
    </w:pPr>
    <w:rPr>
      <w:rFonts w:eastAsia="Times New Roman"/>
      <w:sz w:val="24"/>
      <w:szCs w:val="20"/>
    </w:rPr>
  </w:style>
  <w:style w:type="paragraph" w:customStyle="1" w:styleId="TOC1Char">
    <w:name w:val="TOC 1 Char"/>
    <w:basedOn w:val="Normal"/>
    <w:next w:val="Normal"/>
    <w:rsid w:val="00B94C51"/>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B94C51"/>
    <w:pPr>
      <w:spacing w:after="0" w:line="240" w:lineRule="auto"/>
      <w:jc w:val="both"/>
    </w:pPr>
    <w:rPr>
      <w:rFonts w:ascii="Times New Roman" w:eastAsia="Times New Roman" w:hAnsi="Times New Roman" w:cs="Times New Roman"/>
      <w:i/>
      <w:iCs/>
      <w:color w:val="000000"/>
    </w:rPr>
  </w:style>
  <w:style w:type="character" w:customStyle="1" w:styleId="MediumGrid11">
    <w:name w:val="Medium Grid 11"/>
    <w:uiPriority w:val="99"/>
    <w:rsid w:val="00B94C51"/>
    <w:rPr>
      <w:color w:val="808080"/>
    </w:rPr>
  </w:style>
  <w:style w:type="paragraph" w:customStyle="1" w:styleId="PlaceholderText2">
    <w:name w:val="Placeholder Text2"/>
    <w:basedOn w:val="Normal"/>
    <w:uiPriority w:val="99"/>
    <w:rsid w:val="00B94C51"/>
    <w:pPr>
      <w:keepNext/>
      <w:tabs>
        <w:tab w:val="num" w:pos="360"/>
      </w:tabs>
      <w:spacing w:after="0" w:line="240" w:lineRule="auto"/>
      <w:ind w:left="360" w:hanging="360"/>
      <w:contextualSpacing/>
      <w:outlineLvl w:val="0"/>
    </w:pPr>
    <w:rPr>
      <w:rFonts w:ascii="Verdana" w:eastAsia="MS Gothic" w:hAnsi="Verdana"/>
    </w:rPr>
  </w:style>
  <w:style w:type="paragraph" w:customStyle="1" w:styleId="LightShading1">
    <w:name w:val="Light Shading1"/>
    <w:basedOn w:val="Normal"/>
    <w:rsid w:val="00B94C51"/>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rsid w:val="00B94C51"/>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rsid w:val="00B94C51"/>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rsid w:val="00B94C51"/>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rsid w:val="00B94C51"/>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rsid w:val="00B94C51"/>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rsid w:val="00B94C51"/>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rsid w:val="00B94C51"/>
    <w:pPr>
      <w:spacing w:before="100" w:beforeAutospacing="1" w:after="100" w:afterAutospacing="1" w:line="240" w:lineRule="auto"/>
    </w:pPr>
    <w:rPr>
      <w:rFonts w:ascii="Times" w:hAnsi="Times"/>
      <w:szCs w:val="20"/>
    </w:rPr>
  </w:style>
  <w:style w:type="paragraph" w:customStyle="1" w:styleId="bylineaffiliation">
    <w:name w:val="bylineaffiliation"/>
    <w:basedOn w:val="Normal"/>
    <w:rsid w:val="00B94C51"/>
    <w:pPr>
      <w:spacing w:before="100" w:beforeAutospacing="1" w:after="100" w:afterAutospacing="1" w:line="240" w:lineRule="auto"/>
    </w:pPr>
    <w:rPr>
      <w:rFonts w:ascii="Times" w:hAnsi="Times"/>
      <w:szCs w:val="20"/>
    </w:rPr>
  </w:style>
  <w:style w:type="character" w:customStyle="1" w:styleId="apple-tab-span">
    <w:name w:val="apple-tab-span"/>
    <w:basedOn w:val="DefaultParagraphFont"/>
    <w:rsid w:val="00B94C51"/>
  </w:style>
  <w:style w:type="character" w:customStyle="1" w:styleId="s2">
    <w:name w:val="s2"/>
    <w:basedOn w:val="DefaultParagraphFont"/>
    <w:rsid w:val="00B94C51"/>
  </w:style>
  <w:style w:type="character" w:customStyle="1" w:styleId="s1">
    <w:name w:val="s1"/>
    <w:basedOn w:val="DefaultParagraphFont"/>
    <w:rsid w:val="00B94C51"/>
  </w:style>
  <w:style w:type="paragraph" w:customStyle="1" w:styleId="LanguageEditing">
    <w:name w:val="Language Editing"/>
    <w:basedOn w:val="Normal"/>
    <w:link w:val="LanguageEditingChar"/>
    <w:qFormat/>
    <w:rsid w:val="00B94C51"/>
    <w:pPr>
      <w:spacing w:after="0" w:line="240" w:lineRule="auto"/>
    </w:pPr>
    <w:rPr>
      <w:rFonts w:eastAsia="Times New Roman"/>
      <w:strike/>
    </w:rPr>
  </w:style>
  <w:style w:type="character" w:customStyle="1" w:styleId="LanguageEditingChar">
    <w:name w:val="Language Editing Char"/>
    <w:basedOn w:val="DefaultParagraphFont"/>
    <w:link w:val="LanguageEditing"/>
    <w:locked/>
    <w:rsid w:val="00B94C51"/>
    <w:rPr>
      <w:rFonts w:ascii="Calibri" w:eastAsia="Times New Roman" w:hAnsi="Calibri" w:cs="Calibri"/>
      <w:strike/>
      <w:sz w:val="16"/>
    </w:rPr>
  </w:style>
  <w:style w:type="character" w:customStyle="1" w:styleId="action-menu-toggled-item">
    <w:name w:val="action-menu-toggled-item"/>
    <w:basedOn w:val="DefaultParagraphFont"/>
    <w:rsid w:val="00B94C51"/>
    <w:rPr>
      <w:rFonts w:ascii="Times New Roman" w:hAnsi="Times New Roman"/>
    </w:rPr>
  </w:style>
  <w:style w:type="character" w:customStyle="1" w:styleId="1Tag">
    <w:name w:val="1) Tag"/>
    <w:rsid w:val="00B94C51"/>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B94C51"/>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B94C51"/>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B94C51"/>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B94C51"/>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B94C51"/>
    <w:pPr>
      <w:pBdr>
        <w:bottom w:val="single" w:sz="12" w:space="1" w:color="auto"/>
      </w:pBdr>
      <w:spacing w:after="0" w:line="240" w:lineRule="auto"/>
      <w:jc w:val="center"/>
      <w:outlineLvl w:val="0"/>
    </w:pPr>
    <w:rPr>
      <w:rFonts w:eastAsia="Times New Roman"/>
      <w:b/>
      <w:caps/>
      <w:sz w:val="40"/>
      <w:szCs w:val="40"/>
    </w:rPr>
  </w:style>
  <w:style w:type="character" w:customStyle="1" w:styleId="HeaderInitialChar">
    <w:name w:val="Header Initial Char"/>
    <w:link w:val="HeaderInitial"/>
    <w:rsid w:val="00B94C51"/>
    <w:rPr>
      <w:rFonts w:ascii="Calibri" w:eastAsia="Times New Roman" w:hAnsi="Calibri" w:cs="Calibri"/>
      <w:b/>
      <w:caps/>
      <w:sz w:val="40"/>
      <w:szCs w:val="40"/>
    </w:rPr>
  </w:style>
  <w:style w:type="paragraph" w:customStyle="1" w:styleId="Strikethrough0">
    <w:name w:val="Strikethrough"/>
    <w:basedOn w:val="Normal"/>
    <w:link w:val="StrikethroughChar"/>
    <w:qFormat/>
    <w:rsid w:val="00B94C51"/>
    <w:pPr>
      <w:spacing w:after="0" w:line="240" w:lineRule="auto"/>
    </w:pPr>
    <w:rPr>
      <w:strike/>
    </w:rPr>
  </w:style>
  <w:style w:type="character" w:customStyle="1" w:styleId="StrikethroughChar">
    <w:name w:val="Strikethrough Char"/>
    <w:basedOn w:val="DefaultParagraphFont"/>
    <w:link w:val="Strikethrough0"/>
    <w:rsid w:val="00B94C51"/>
    <w:rPr>
      <w:rFonts w:ascii="Calibri" w:hAnsi="Calibri" w:cs="Calibri"/>
      <w:strike/>
      <w:sz w:val="16"/>
    </w:rPr>
  </w:style>
  <w:style w:type="character" w:styleId="SubtleReference">
    <w:name w:val="Subtle Reference"/>
    <w:basedOn w:val="DefaultParagraphFont"/>
    <w:uiPriority w:val="31"/>
    <w:rsid w:val="00B94C51"/>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B94C51"/>
    <w:pPr>
      <w:spacing w:after="0" w:line="240" w:lineRule="auto"/>
    </w:pPr>
    <w:rPr>
      <w:rFonts w:asciiTheme="minorHAnsi" w:hAnsiTheme="minorHAnsi"/>
      <w:bCs/>
    </w:rPr>
  </w:style>
  <w:style w:type="character" w:customStyle="1" w:styleId="BoxBoldUnderline">
    <w:name w:val="Box Bold Underline"/>
    <w:rsid w:val="00B94C51"/>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B94C51"/>
    <w:pPr>
      <w:spacing w:after="0" w:line="240" w:lineRule="auto"/>
    </w:pPr>
    <w:rPr>
      <w:rFonts w:eastAsia="Times New Roman"/>
      <w:sz w:val="24"/>
    </w:rPr>
  </w:style>
  <w:style w:type="character" w:customStyle="1" w:styleId="NormalF6Char">
    <w:name w:val="Normal F6 Char"/>
    <w:link w:val="NormalF6"/>
    <w:rsid w:val="00B94C51"/>
    <w:rPr>
      <w:rFonts w:ascii="Calibri" w:eastAsia="Times New Roman" w:hAnsi="Calibri" w:cs="Calibri"/>
    </w:rPr>
  </w:style>
  <w:style w:type="paragraph" w:customStyle="1" w:styleId="TagNew">
    <w:name w:val="Tag New"/>
    <w:qFormat/>
    <w:rsid w:val="00B94C51"/>
    <w:rPr>
      <w:rFonts w:ascii="Times New Roman" w:hAnsi="Times New Roman" w:cs="Times New Roman"/>
      <w:b/>
      <w:szCs w:val="20"/>
    </w:rPr>
  </w:style>
  <w:style w:type="character" w:customStyle="1" w:styleId="Styleunderline11ptBoldBorderSinglesolidlineAuto">
    <w:name w:val="Style underline + 11 pt Bold Border: : (Single solid line Auto ..."/>
    <w:rsid w:val="00B94C51"/>
    <w:rPr>
      <w:b/>
      <w:bCs/>
      <w:sz w:val="20"/>
      <w:u w:val="single"/>
      <w:bdr w:val="single" w:sz="4" w:space="0" w:color="auto"/>
    </w:rPr>
  </w:style>
  <w:style w:type="character" w:customStyle="1" w:styleId="postby">
    <w:name w:val="post_by"/>
    <w:rsid w:val="00B94C51"/>
  </w:style>
  <w:style w:type="character" w:customStyle="1" w:styleId="postdate">
    <w:name w:val="post_date"/>
    <w:rsid w:val="00B94C51"/>
  </w:style>
  <w:style w:type="character" w:customStyle="1" w:styleId="moretop">
    <w:name w:val="more_top"/>
    <w:rsid w:val="00B94C51"/>
  </w:style>
  <w:style w:type="paragraph" w:customStyle="1" w:styleId="TagNew0">
    <w:name w:val="Tag_New"/>
    <w:qFormat/>
    <w:rsid w:val="00B94C51"/>
    <w:rPr>
      <w:rFonts w:ascii="Times New Roman" w:eastAsia="Malgun Gothic" w:hAnsi="Times New Roman" w:cs="Times New Roman"/>
      <w:b/>
      <w:bCs/>
      <w:szCs w:val="26"/>
    </w:rPr>
  </w:style>
  <w:style w:type="paragraph" w:customStyle="1" w:styleId="TagNew1">
    <w:name w:val="Tag+New"/>
    <w:qFormat/>
    <w:rsid w:val="00B94C51"/>
    <w:rPr>
      <w:rFonts w:ascii="Times New Roman" w:eastAsia="Calibri" w:hAnsi="Times New Roman" w:cs="Times New Roman"/>
      <w:b/>
      <w:szCs w:val="22"/>
    </w:rPr>
  </w:style>
  <w:style w:type="paragraph" w:customStyle="1" w:styleId="cnnstorypgraphtxt">
    <w:name w:val="cnn_storypgraphtxt"/>
    <w:basedOn w:val="Normal"/>
    <w:rsid w:val="00B94C51"/>
    <w:pPr>
      <w:spacing w:before="100" w:beforeAutospacing="1" w:after="100" w:afterAutospacing="1" w:line="240" w:lineRule="auto"/>
    </w:pPr>
    <w:rPr>
      <w:rFonts w:eastAsia="Times New Roman"/>
      <w:sz w:val="24"/>
    </w:rPr>
  </w:style>
  <w:style w:type="character" w:customStyle="1" w:styleId="Boxing-New">
    <w:name w:val="Boxing - New"/>
    <w:basedOn w:val="DefaultParagraphFont"/>
    <w:rsid w:val="00B94C51"/>
    <w:rPr>
      <w:rFonts w:ascii="Arial Narrow" w:hAnsi="Arial Narrow"/>
      <w:sz w:val="16"/>
      <w:u w:val="none"/>
      <w:bdr w:val="single" w:sz="4" w:space="0" w:color="auto"/>
    </w:rPr>
  </w:style>
  <w:style w:type="character" w:customStyle="1" w:styleId="StyleDebateUnderline10pt">
    <w:name w:val="Style Debate Underline + 10 pt"/>
    <w:basedOn w:val="DefaultParagraphFont"/>
    <w:rsid w:val="00B94C51"/>
    <w:rPr>
      <w:rFonts w:ascii="Times New Roman" w:hAnsi="Times New Roman"/>
      <w:sz w:val="20"/>
      <w:szCs w:val="20"/>
      <w:u w:val="single"/>
    </w:rPr>
  </w:style>
  <w:style w:type="character" w:customStyle="1" w:styleId="allocatoragentsleft">
    <w:name w:val="al_locatoragentsleft"/>
    <w:basedOn w:val="DefaultParagraphFont"/>
    <w:rsid w:val="00B94C51"/>
  </w:style>
  <w:style w:type="character" w:customStyle="1" w:styleId="Style12ptBoldUnderline1">
    <w:name w:val="Style 12 pt Bold Underline1"/>
    <w:rsid w:val="00B94C51"/>
    <w:rPr>
      <w:b/>
      <w:bCs/>
      <w:sz w:val="24"/>
      <w:u w:val="single"/>
    </w:rPr>
  </w:style>
  <w:style w:type="paragraph" w:customStyle="1" w:styleId="Carding">
    <w:name w:val="Carding"/>
    <w:basedOn w:val="Normal"/>
    <w:qFormat/>
    <w:rsid w:val="00B94C51"/>
    <w:pPr>
      <w:spacing w:after="0" w:line="240" w:lineRule="auto"/>
    </w:pPr>
    <w:rPr>
      <w:rFonts w:eastAsia="Times New Roman"/>
      <w:sz w:val="18"/>
    </w:rPr>
  </w:style>
  <w:style w:type="character" w:customStyle="1" w:styleId="aunderline1">
    <w:name w:val="aunderline"/>
    <w:qFormat/>
    <w:rsid w:val="00B94C51"/>
    <w:rPr>
      <w:rFonts w:ascii="Times New Roman" w:hAnsi="Times New Roman"/>
      <w:sz w:val="20"/>
      <w:szCs w:val="24"/>
      <w:u w:val="thick"/>
    </w:rPr>
  </w:style>
  <w:style w:type="character" w:customStyle="1" w:styleId="StyleStyle4CharTimesNewRoman11ptBold">
    <w:name w:val="Style Style4 Char + Times New Roman 11 pt Bold"/>
    <w:rsid w:val="00B94C51"/>
    <w:rPr>
      <w:rFonts w:ascii="Times New Roman" w:hAnsi="Times New Roman"/>
      <w:b/>
      <w:bCs/>
      <w:sz w:val="20"/>
      <w:szCs w:val="24"/>
      <w:u w:val="single"/>
      <w:lang w:val="en-US" w:eastAsia="en-US" w:bidi="ar-SA"/>
    </w:rPr>
  </w:style>
  <w:style w:type="character" w:customStyle="1" w:styleId="senselabelstart">
    <w:name w:val="sense_label start"/>
    <w:basedOn w:val="DefaultParagraphFont"/>
    <w:rsid w:val="00B94C51"/>
  </w:style>
  <w:style w:type="character" w:customStyle="1" w:styleId="sensecontent">
    <w:name w:val="sense_content"/>
    <w:basedOn w:val="DefaultParagraphFont"/>
    <w:rsid w:val="00B94C51"/>
  </w:style>
  <w:style w:type="character" w:customStyle="1" w:styleId="vi">
    <w:name w:val="vi"/>
    <w:basedOn w:val="DefaultParagraphFont"/>
    <w:rsid w:val="00B94C51"/>
  </w:style>
  <w:style w:type="character" w:customStyle="1" w:styleId="pagetitle0">
    <w:name w:val="pagetitle"/>
    <w:basedOn w:val="DefaultParagraphFont"/>
    <w:rsid w:val="00B94C51"/>
  </w:style>
  <w:style w:type="paragraph" w:customStyle="1" w:styleId="NormalWeb8">
    <w:name w:val="Normal (Web)8"/>
    <w:basedOn w:val="Normal"/>
    <w:qFormat/>
    <w:rsid w:val="00B94C51"/>
    <w:pPr>
      <w:spacing w:before="100" w:beforeAutospacing="1" w:after="100" w:afterAutospacing="1" w:line="240" w:lineRule="auto"/>
    </w:pPr>
    <w:rPr>
      <w:rFonts w:eastAsia="Times New Roman"/>
      <w:sz w:val="18"/>
      <w:szCs w:val="18"/>
    </w:rPr>
  </w:style>
  <w:style w:type="character" w:customStyle="1" w:styleId="Heading2Char1CharCharCharCharCharC">
    <w:name w:val="Heading 2 Char1 Char Char Char Char Char C"/>
    <w:rsid w:val="00B94C51"/>
    <w:rPr>
      <w:rFonts w:cs="Arial"/>
      <w:b/>
      <w:bCs/>
      <w:iCs/>
      <w:sz w:val="24"/>
      <w:szCs w:val="28"/>
      <w:lang w:val="en-US" w:eastAsia="en-US" w:bidi="ar-SA"/>
    </w:rPr>
  </w:style>
  <w:style w:type="character" w:customStyle="1" w:styleId="StyleUnderlineCharTimesBold">
    <w:name w:val="Style Underline Char + Times Bold"/>
    <w:rsid w:val="00B94C51"/>
    <w:rPr>
      <w:rFonts w:ascii="Times" w:hAnsi="Times"/>
      <w:b w:val="0"/>
      <w:bCs/>
      <w:sz w:val="20"/>
      <w:u w:val="single"/>
    </w:rPr>
  </w:style>
  <w:style w:type="character" w:customStyle="1" w:styleId="blubigktbiz">
    <w:name w:val="blubigktbiz"/>
    <w:rsid w:val="00B94C51"/>
  </w:style>
  <w:style w:type="character" w:customStyle="1" w:styleId="Style4CharChar">
    <w:name w:val="Style4 Char Char"/>
    <w:rsid w:val="00B94C51"/>
    <w:rPr>
      <w:rFonts w:ascii="Arial Narrow" w:hAnsi="Arial Narrow"/>
      <w:noProof w:val="0"/>
      <w:szCs w:val="24"/>
      <w:u w:val="single"/>
      <w:lang w:val="en-US" w:eastAsia="en-US" w:bidi="ar-SA"/>
    </w:rPr>
  </w:style>
  <w:style w:type="character" w:customStyle="1" w:styleId="StyleEmphasisArial12ptBold">
    <w:name w:val="Style Emphasis + Arial 12 pt Bold"/>
    <w:rsid w:val="00B94C51"/>
    <w:rPr>
      <w:rFonts w:ascii="Arial" w:hAnsi="Arial"/>
      <w:b/>
      <w:bCs/>
      <w:i/>
      <w:iCs/>
      <w:sz w:val="24"/>
    </w:rPr>
  </w:style>
  <w:style w:type="character" w:customStyle="1" w:styleId="super">
    <w:name w:val="super"/>
    <w:rsid w:val="00B94C51"/>
  </w:style>
  <w:style w:type="character" w:customStyle="1" w:styleId="text30">
    <w:name w:val="text30"/>
    <w:rsid w:val="00B94C51"/>
  </w:style>
  <w:style w:type="character" w:customStyle="1" w:styleId="uppercase">
    <w:name w:val="uppercase"/>
    <w:rsid w:val="00B94C51"/>
  </w:style>
  <w:style w:type="character" w:customStyle="1" w:styleId="mainbody1">
    <w:name w:val="mainbody1"/>
    <w:rsid w:val="00B94C51"/>
    <w:rPr>
      <w:rFonts w:ascii="Verdana" w:hAnsi="Verdana" w:hint="default"/>
      <w:color w:val="000000"/>
      <w:sz w:val="22"/>
      <w:szCs w:val="22"/>
    </w:rPr>
  </w:style>
  <w:style w:type="paragraph" w:customStyle="1" w:styleId="author-credentials">
    <w:name w:val="author-credentials"/>
    <w:basedOn w:val="Normal"/>
    <w:qFormat/>
    <w:rsid w:val="00B94C51"/>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B94C51"/>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B94C51"/>
    <w:rPr>
      <w:b/>
      <w:bCs/>
      <w:u w:val="single"/>
    </w:rPr>
  </w:style>
  <w:style w:type="paragraph" w:customStyle="1" w:styleId="StyleUnderlined11ptBold">
    <w:name w:val="Style Underlined + 11 pt Bold"/>
    <w:basedOn w:val="underlined"/>
    <w:link w:val="StyleUnderlined11ptBoldChar"/>
    <w:qFormat/>
    <w:rsid w:val="00B94C51"/>
    <w:pPr>
      <w:contextualSpacing w:val="0"/>
    </w:pPr>
    <w:rPr>
      <w:rFonts w:asciiTheme="minorHAnsi" w:eastAsiaTheme="minorEastAsia" w:hAnsiTheme="minorHAnsi" w:cstheme="minorBidi"/>
      <w:b/>
      <w:bCs/>
    </w:rPr>
  </w:style>
  <w:style w:type="character" w:customStyle="1" w:styleId="StyleStyle11ptBoldUnderlineBorderSinglesolidlineAuto">
    <w:name w:val="Style Style 11 pt Bold Underline Border: : (Single solid line Auto ..."/>
    <w:basedOn w:val="DefaultParagraphFont"/>
    <w:rsid w:val="00B94C51"/>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B94C51"/>
    <w:rPr>
      <w:rFonts w:cs="Arial"/>
      <w:bCs/>
      <w:szCs w:val="26"/>
      <w:u w:val="single"/>
      <w:lang w:val="en-US" w:eastAsia="en-US" w:bidi="ar-SA"/>
    </w:rPr>
  </w:style>
  <w:style w:type="character" w:customStyle="1" w:styleId="StyleUnderlinePatternClearYellow">
    <w:name w:val="Style Underline Pattern: Clear (Yellow)"/>
    <w:basedOn w:val="DefaultParagraphFont"/>
    <w:rsid w:val="00B94C51"/>
    <w:rPr>
      <w:u w:val="single"/>
      <w:shd w:val="clear" w:color="auto" w:fill="00FF00"/>
    </w:rPr>
  </w:style>
  <w:style w:type="paragraph" w:customStyle="1" w:styleId="StyleCardTextTimesNewRoman11ptUnderline">
    <w:name w:val="Style Card Text + Times New Roman 11 pt Underline"/>
    <w:link w:val="StyleCardTextTimesNewRoman11ptUnderlineChar"/>
    <w:qFormat/>
    <w:rsid w:val="00B94C51"/>
    <w:pPr>
      <w:spacing w:after="200" w:line="276" w:lineRule="auto"/>
      <w:contextualSpacing/>
    </w:pPr>
    <w:rPr>
      <w:rFonts w:eastAsia="Calibri"/>
      <w:sz w:val="22"/>
      <w:szCs w:val="22"/>
      <w:u w:val="single"/>
    </w:rPr>
  </w:style>
  <w:style w:type="character" w:customStyle="1" w:styleId="StyleCardTextTimesNewRoman11ptUnderlineChar">
    <w:name w:val="Style Card Text + Times New Roman 11 pt Underline Char"/>
    <w:link w:val="StyleCardTextTimesNewRoman11ptUnderline"/>
    <w:rsid w:val="00B94C51"/>
    <w:rPr>
      <w:rFonts w:eastAsia="Calibri"/>
      <w:sz w:val="22"/>
      <w:szCs w:val="22"/>
      <w:u w:val="single"/>
    </w:rPr>
  </w:style>
  <w:style w:type="paragraph" w:customStyle="1" w:styleId="StyleStyleStyleCNA9ptBefore1pt8ptPatternClear">
    <w:name w:val="Style Style Style CN A + 9 pt Before:  1 pt + 8 pt + Pattern: Clear..."/>
    <w:basedOn w:val="Normal"/>
    <w:autoRedefine/>
    <w:rsid w:val="00B94C51"/>
    <w:pPr>
      <w:keepLines/>
      <w:shd w:val="clear" w:color="auto" w:fill="FFFFFF"/>
      <w:tabs>
        <w:tab w:val="left" w:pos="3870"/>
      </w:tabs>
      <w:spacing w:before="60" w:after="0" w:line="170" w:lineRule="exact"/>
      <w:ind w:left="504" w:hanging="288"/>
    </w:pPr>
    <w:rPr>
      <w:rFonts w:eastAsia="Times New Roman"/>
      <w:snapToGrid w:val="0"/>
      <w:szCs w:val="20"/>
    </w:rPr>
  </w:style>
  <w:style w:type="character" w:customStyle="1" w:styleId="StyleBoldUnderline1">
    <w:name w:val="Style Bold Underline1"/>
    <w:basedOn w:val="DefaultParagraphFont"/>
    <w:rsid w:val="00B94C51"/>
    <w:rPr>
      <w:b w:val="0"/>
      <w:bCs/>
      <w:u w:val="single"/>
    </w:rPr>
  </w:style>
  <w:style w:type="character" w:customStyle="1" w:styleId="formatp">
    <w:name w:val="formatp"/>
    <w:rsid w:val="00B94C51"/>
  </w:style>
  <w:style w:type="character" w:customStyle="1" w:styleId="yshortcutscs4-ndcor">
    <w:name w:val="yshortcuts cs4-ndcor"/>
    <w:rsid w:val="00B94C51"/>
  </w:style>
  <w:style w:type="character" w:customStyle="1" w:styleId="price">
    <w:name w:val="price"/>
    <w:rsid w:val="00B94C51"/>
  </w:style>
  <w:style w:type="character" w:customStyle="1" w:styleId="price-change">
    <w:name w:val="price-change"/>
    <w:rsid w:val="00B94C51"/>
  </w:style>
  <w:style w:type="character" w:customStyle="1" w:styleId="percent-change">
    <w:name w:val="percent-change"/>
    <w:rsid w:val="00B94C51"/>
  </w:style>
  <w:style w:type="character" w:customStyle="1" w:styleId="bibfont">
    <w:name w:val="bibfont"/>
    <w:rsid w:val="00B94C51"/>
    <w:rPr>
      <w:rFonts w:cs="Times New Roman"/>
    </w:rPr>
  </w:style>
  <w:style w:type="paragraph" w:customStyle="1" w:styleId="underlined1">
    <w:name w:val="underlined1"/>
    <w:next w:val="Normal"/>
    <w:autoRedefine/>
    <w:rsid w:val="00B94C51"/>
    <w:pPr>
      <w:contextualSpacing/>
    </w:pPr>
    <w:rPr>
      <w:rFonts w:ascii="Times New Roman" w:eastAsia="Malgun Gothic" w:hAnsi="Times New Roman" w:cs="Times New Roman"/>
      <w:sz w:val="21"/>
      <w:u w:val="single"/>
    </w:rPr>
  </w:style>
  <w:style w:type="paragraph" w:customStyle="1" w:styleId="SourceBolded">
    <w:name w:val="Source Bolded"/>
    <w:basedOn w:val="Normaltext0"/>
    <w:next w:val="Normaltext0"/>
    <w:link w:val="SourceBoldedChar"/>
    <w:autoRedefine/>
    <w:rsid w:val="00B94C51"/>
    <w:rPr>
      <w:rFonts w:eastAsia="Times New Roman"/>
      <w:b/>
      <w:sz w:val="24"/>
      <w:lang w:val="x-none" w:eastAsia="x-none"/>
    </w:rPr>
  </w:style>
  <w:style w:type="character" w:customStyle="1" w:styleId="SourceBoldedChar">
    <w:name w:val="Source Bolded Char"/>
    <w:link w:val="SourceBolded"/>
    <w:rsid w:val="00B94C51"/>
    <w:rPr>
      <w:rFonts w:ascii="Calibri" w:eastAsia="Times New Roman" w:hAnsi="Calibri" w:cs="Calibri"/>
      <w:b/>
      <w:lang w:val="x-none" w:eastAsia="x-none"/>
    </w:rPr>
  </w:style>
  <w:style w:type="paragraph" w:customStyle="1" w:styleId="CardDownSize">
    <w:name w:val="CardDownSize"/>
    <w:basedOn w:val="Normal"/>
    <w:link w:val="CardDownSizeChar"/>
    <w:rsid w:val="00B94C51"/>
    <w:pPr>
      <w:spacing w:after="0" w:line="240" w:lineRule="auto"/>
    </w:pPr>
    <w:rPr>
      <w:rFonts w:eastAsia="Calibri"/>
      <w:szCs w:val="20"/>
      <w:lang w:val="x-none" w:eastAsia="x-none"/>
    </w:rPr>
  </w:style>
  <w:style w:type="character" w:customStyle="1" w:styleId="CardDownSizeChar">
    <w:name w:val="CardDownSize Char"/>
    <w:link w:val="CardDownSize"/>
    <w:rsid w:val="00B94C51"/>
    <w:rPr>
      <w:rFonts w:ascii="Calibri" w:eastAsia="Calibri" w:hAnsi="Calibri" w:cs="Calibri"/>
      <w:sz w:val="16"/>
      <w:szCs w:val="20"/>
      <w:lang w:val="x-none" w:eastAsia="x-none"/>
    </w:rPr>
  </w:style>
  <w:style w:type="paragraph" w:customStyle="1" w:styleId="Citation10">
    <w:name w:val="Citation1"/>
    <w:basedOn w:val="Normal"/>
    <w:link w:val="Citation1Char"/>
    <w:qFormat/>
    <w:rsid w:val="00B94C51"/>
    <w:pPr>
      <w:spacing w:after="0" w:line="240" w:lineRule="auto"/>
    </w:pPr>
    <w:rPr>
      <w:rFonts w:eastAsia="Calibri"/>
      <w:b/>
      <w:sz w:val="24"/>
      <w:u w:val="single"/>
      <w:lang w:val="x-none" w:eastAsia="x-none"/>
    </w:rPr>
  </w:style>
  <w:style w:type="character" w:customStyle="1" w:styleId="Citation1Char">
    <w:name w:val="Citation1 Char"/>
    <w:link w:val="Citation10"/>
    <w:rsid w:val="00B94C51"/>
    <w:rPr>
      <w:rFonts w:ascii="Calibri" w:eastAsia="Calibri" w:hAnsi="Calibri" w:cs="Calibri"/>
      <w:b/>
      <w:u w:val="single"/>
      <w:lang w:val="x-none" w:eastAsia="x-none"/>
    </w:rPr>
  </w:style>
  <w:style w:type="character" w:customStyle="1" w:styleId="TaglineChar">
    <w:name w:val="Tagline Char"/>
    <w:link w:val="Tagline0"/>
    <w:rsid w:val="00B94C51"/>
    <w:rPr>
      <w:rFonts w:ascii="Calibri" w:hAnsi="Calibri" w:cs="Calibri"/>
      <w:b/>
      <w:sz w:val="26"/>
    </w:rPr>
  </w:style>
  <w:style w:type="character" w:customStyle="1" w:styleId="boldciteChar1">
    <w:name w:val="bold cite Char1"/>
    <w:rsid w:val="00B94C51"/>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B94C51"/>
  </w:style>
  <w:style w:type="character" w:customStyle="1" w:styleId="leveluptitle">
    <w:name w:val="leveluptitle"/>
    <w:basedOn w:val="DefaultParagraphFont"/>
    <w:rsid w:val="00B94C51"/>
  </w:style>
  <w:style w:type="character" w:customStyle="1" w:styleId="Irrelevant6fontChar">
    <w:name w:val="Irrelevant (6 font) Char"/>
    <w:basedOn w:val="DefaultParagraphFont"/>
    <w:link w:val="Irrelevant6font"/>
    <w:rsid w:val="00B94C51"/>
    <w:rPr>
      <w:rFonts w:ascii="Calibri" w:eastAsia="Calibri" w:hAnsi="Calibri" w:cs="Calibri"/>
      <w:sz w:val="12"/>
      <w:szCs w:val="12"/>
    </w:rPr>
  </w:style>
  <w:style w:type="numbering" w:customStyle="1" w:styleId="NoList11111">
    <w:name w:val="No List11111"/>
    <w:next w:val="NoList"/>
    <w:uiPriority w:val="99"/>
    <w:semiHidden/>
    <w:unhideWhenUsed/>
    <w:rsid w:val="00B94C51"/>
  </w:style>
  <w:style w:type="paragraph" w:customStyle="1" w:styleId="Non-NavPanelTag">
    <w:name w:val="Non-Nav Panel Tag"/>
    <w:basedOn w:val="Normal"/>
    <w:qFormat/>
    <w:rsid w:val="00B94C51"/>
    <w:pPr>
      <w:spacing w:after="0" w:line="240" w:lineRule="auto"/>
    </w:pPr>
    <w:rPr>
      <w:b/>
      <w:sz w:val="26"/>
    </w:rPr>
  </w:style>
  <w:style w:type="character" w:customStyle="1" w:styleId="Hyperlink3">
    <w:name w:val="Hyperlink.3"/>
    <w:basedOn w:val="DefaultParagraphFont"/>
    <w:rsid w:val="00B94C51"/>
    <w:rPr>
      <w:sz w:val="18"/>
      <w:szCs w:val="18"/>
    </w:rPr>
  </w:style>
  <w:style w:type="character" w:customStyle="1" w:styleId="Hyperlink40">
    <w:name w:val="Hyperlink.4"/>
    <w:basedOn w:val="DefaultParagraphFont"/>
    <w:rsid w:val="00B94C51"/>
    <w:rPr>
      <w:sz w:val="18"/>
      <w:szCs w:val="18"/>
    </w:rPr>
  </w:style>
  <w:style w:type="character" w:customStyle="1" w:styleId="SmallCharChar">
    <w:name w:val="Small Char Char"/>
    <w:basedOn w:val="DefaultParagraphFont"/>
    <w:rsid w:val="00B94C51"/>
    <w:rPr>
      <w:sz w:val="17"/>
      <w:szCs w:val="24"/>
      <w:lang w:val="en-US" w:eastAsia="en-US" w:bidi="ar-SA"/>
    </w:rPr>
  </w:style>
  <w:style w:type="paragraph" w:customStyle="1" w:styleId="TagsFutura">
    <w:name w:val="TagsFutura"/>
    <w:basedOn w:val="Normal"/>
    <w:next w:val="Cites"/>
    <w:rsid w:val="00B94C51"/>
    <w:pPr>
      <w:spacing w:after="0" w:line="240" w:lineRule="auto"/>
    </w:pPr>
    <w:rPr>
      <w:rFonts w:ascii="Futura" w:eastAsia="Times" w:hAnsi="Futura"/>
      <w:b/>
      <w:caps/>
      <w:sz w:val="18"/>
      <w:szCs w:val="20"/>
    </w:rPr>
  </w:style>
  <w:style w:type="paragraph" w:customStyle="1" w:styleId="DebateTag0">
    <w:name w:val="DebateTag"/>
    <w:basedOn w:val="Normal"/>
    <w:qFormat/>
    <w:rsid w:val="00B94C51"/>
    <w:pPr>
      <w:spacing w:after="0" w:line="240" w:lineRule="auto"/>
    </w:pPr>
    <w:rPr>
      <w:rFonts w:eastAsia="Calibri"/>
      <w:b/>
    </w:rPr>
  </w:style>
  <w:style w:type="character" w:customStyle="1" w:styleId="Intemphasis">
    <w:name w:val="Intemphasis"/>
    <w:uiPriority w:val="1"/>
    <w:qFormat/>
    <w:rsid w:val="00B94C51"/>
    <w:rPr>
      <w:rFonts w:ascii="Cambria" w:hAnsi="Cambria"/>
      <w:b/>
      <w:sz w:val="20"/>
      <w:u w:val="single"/>
      <w:bdr w:val="single" w:sz="4" w:space="0" w:color="auto"/>
      <w:shd w:val="pct25" w:color="auto" w:fill="auto"/>
    </w:rPr>
  </w:style>
  <w:style w:type="paragraph" w:customStyle="1" w:styleId="Heading42">
    <w:name w:val="Heading 42"/>
    <w:basedOn w:val="Normal"/>
    <w:qFormat/>
    <w:rsid w:val="00B94C51"/>
    <w:pPr>
      <w:spacing w:after="0" w:line="240" w:lineRule="auto"/>
    </w:pPr>
    <w:rPr>
      <w:rFonts w:eastAsia="Times New Roman"/>
    </w:rPr>
  </w:style>
  <w:style w:type="paragraph" w:customStyle="1" w:styleId="DebateNormal">
    <w:name w:val="DebateNormal"/>
    <w:basedOn w:val="Normal"/>
    <w:link w:val="DebateNormalChar"/>
    <w:qFormat/>
    <w:rsid w:val="00B94C51"/>
    <w:pPr>
      <w:spacing w:after="0" w:line="276" w:lineRule="auto"/>
    </w:pPr>
    <w:rPr>
      <w:rFonts w:eastAsia="Calibri"/>
      <w:szCs w:val="20"/>
    </w:rPr>
  </w:style>
  <w:style w:type="character" w:customStyle="1" w:styleId="DebateNormalChar">
    <w:name w:val="DebateNormal Char"/>
    <w:basedOn w:val="DefaultParagraphFont"/>
    <w:link w:val="DebateNormal"/>
    <w:rsid w:val="00B94C51"/>
    <w:rPr>
      <w:rFonts w:ascii="Calibri" w:eastAsia="Calibri" w:hAnsi="Calibri" w:cs="Calibri"/>
      <w:sz w:val="16"/>
      <w:szCs w:val="20"/>
    </w:rPr>
  </w:style>
  <w:style w:type="paragraph" w:customStyle="1" w:styleId="DebateEmphasis">
    <w:name w:val="DebateEmphasis"/>
    <w:basedOn w:val="Normal"/>
    <w:link w:val="DebateEmphasisChar"/>
    <w:qFormat/>
    <w:rsid w:val="00B94C51"/>
    <w:pPr>
      <w:spacing w:after="0" w:line="276" w:lineRule="auto"/>
    </w:pPr>
    <w:rPr>
      <w:rFonts w:eastAsia="Calibri"/>
      <w:b/>
      <w:szCs w:val="20"/>
      <w:u w:val="single"/>
    </w:rPr>
  </w:style>
  <w:style w:type="character" w:customStyle="1" w:styleId="DebateEmphasisChar">
    <w:name w:val="DebateEmphasis Char"/>
    <w:basedOn w:val="DefaultParagraphFont"/>
    <w:link w:val="DebateEmphasis"/>
    <w:rsid w:val="00B94C51"/>
    <w:rPr>
      <w:rFonts w:ascii="Calibri" w:eastAsia="Calibri" w:hAnsi="Calibri" w:cs="Calibri"/>
      <w:b/>
      <w:sz w:val="16"/>
      <w:szCs w:val="20"/>
      <w:u w:val="single"/>
    </w:rPr>
  </w:style>
  <w:style w:type="paragraph" w:customStyle="1" w:styleId="NormalCite">
    <w:name w:val="NormalCite"/>
    <w:link w:val="NormalCiteChar"/>
    <w:qFormat/>
    <w:rsid w:val="00B94C51"/>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B94C51"/>
    <w:rPr>
      <w:rFonts w:ascii="Times New Roman" w:eastAsiaTheme="minorHAnsi" w:hAnsi="Times New Roman" w:cs="Times New Roman"/>
      <w:sz w:val="18"/>
      <w:szCs w:val="22"/>
    </w:rPr>
  </w:style>
  <w:style w:type="paragraph" w:customStyle="1" w:styleId="StyleUnderlineChar11pt2">
    <w:name w:val="Style Underline Char + 11 pt2"/>
    <w:link w:val="StyleUnderlineChar11pt2Char"/>
    <w:qFormat/>
    <w:rsid w:val="00B94C51"/>
    <w:pPr>
      <w:spacing w:after="160"/>
    </w:pPr>
    <w:rPr>
      <w:rFonts w:eastAsia="Times New Roman" w:cs="Calibri"/>
      <w:sz w:val="22"/>
      <w:u w:val="single"/>
    </w:rPr>
  </w:style>
  <w:style w:type="character" w:customStyle="1" w:styleId="StyleUnderlineChar11pt2Char">
    <w:name w:val="Style Underline Char + 11 pt2 Char"/>
    <w:basedOn w:val="DefaultParagraphFont"/>
    <w:link w:val="StyleUnderlineChar11pt2"/>
    <w:rsid w:val="00B94C51"/>
    <w:rPr>
      <w:rFonts w:eastAsia="Times New Roman" w:cs="Calibri"/>
      <w:sz w:val="22"/>
      <w:u w:val="single"/>
    </w:rPr>
  </w:style>
  <w:style w:type="paragraph" w:customStyle="1" w:styleId="StyleUnderlineChar11ptBorderSinglesolidlineAuto">
    <w:name w:val="Style Underline Char + 11 pt Border: : (Single solid line Auto  ..."/>
    <w:link w:val="StyleUnderlineChar11ptBorderSinglesolidlineAutoChar"/>
    <w:qFormat/>
    <w:rsid w:val="00B94C51"/>
    <w:pPr>
      <w:spacing w:after="160"/>
    </w:pPr>
    <w:rPr>
      <w:rFonts w:eastAsia="Times New Roman" w:cs="Calibri"/>
      <w:sz w:val="22"/>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B94C51"/>
    <w:rPr>
      <w:rFonts w:eastAsia="Times New Roman" w:cs="Calibri"/>
      <w:sz w:val="22"/>
      <w:u w:val="single"/>
      <w:bdr w:val="single" w:sz="4" w:space="0" w:color="auto"/>
    </w:rPr>
  </w:style>
  <w:style w:type="character" w:customStyle="1" w:styleId="Style9pt">
    <w:name w:val="Style 9 pt"/>
    <w:basedOn w:val="DefaultParagraphFont"/>
    <w:rsid w:val="00B94C51"/>
    <w:rPr>
      <w:rFonts w:ascii="Times New Roman" w:hAnsi="Times New Roman"/>
      <w:sz w:val="20"/>
    </w:rPr>
  </w:style>
  <w:style w:type="character" w:customStyle="1" w:styleId="StyleunderlineArialNarrow9ptBold">
    <w:name w:val="Style underline + Arial Narrow 9 pt Bold"/>
    <w:basedOn w:val="underline"/>
    <w:rsid w:val="00B94C51"/>
    <w:rPr>
      <w:u w:val="single"/>
      <w:lang w:val="en-US" w:eastAsia="en-US" w:bidi="ar-SA"/>
    </w:rPr>
  </w:style>
  <w:style w:type="paragraph" w:customStyle="1" w:styleId="StylecardCharCharArialNarrow9pt">
    <w:name w:val="Style card Char Char + Arial Narrow 9 pt"/>
    <w:link w:val="StylecardCharCharArialNarrow9ptChar"/>
    <w:qFormat/>
    <w:rsid w:val="00B94C51"/>
    <w:pPr>
      <w:spacing w:after="160" w:line="259" w:lineRule="auto"/>
      <w:ind w:left="288" w:right="288"/>
    </w:pPr>
    <w:rPr>
      <w:rFonts w:eastAsia="Times New Roman"/>
      <w:sz w:val="22"/>
      <w:szCs w:val="20"/>
    </w:rPr>
  </w:style>
  <w:style w:type="character" w:customStyle="1" w:styleId="StylecardCharCharArialNarrow9ptChar">
    <w:name w:val="Style card Char Char + Arial Narrow 9 pt Char"/>
    <w:link w:val="StylecardCharCharArialNarrow9pt"/>
    <w:rsid w:val="00B94C51"/>
    <w:rPr>
      <w:rFonts w:eastAsia="Times New Roman"/>
      <w:sz w:val="22"/>
      <w:szCs w:val="20"/>
    </w:rPr>
  </w:style>
  <w:style w:type="paragraph" w:customStyle="1" w:styleId="StyleCardTextArialNarrow9pt">
    <w:name w:val="Style Card Text + Arial Narrow 9 pt"/>
    <w:link w:val="StyleCardTextArialNarrow9ptChar"/>
    <w:qFormat/>
    <w:rsid w:val="00B94C51"/>
    <w:pPr>
      <w:spacing w:after="200" w:line="276" w:lineRule="auto"/>
    </w:pPr>
    <w:rPr>
      <w:rFonts w:eastAsia="Times New Roman"/>
      <w:sz w:val="22"/>
    </w:rPr>
  </w:style>
  <w:style w:type="character" w:customStyle="1" w:styleId="StyleCardTextArialNarrow9ptChar">
    <w:name w:val="Style Card Text + Arial Narrow 9 pt Char"/>
    <w:basedOn w:val="DefaultParagraphFont"/>
    <w:link w:val="StyleCardTextArialNarrow9pt"/>
    <w:rsid w:val="00B94C51"/>
    <w:rPr>
      <w:rFonts w:eastAsia="Times New Roman"/>
      <w:sz w:val="22"/>
    </w:rPr>
  </w:style>
  <w:style w:type="character" w:customStyle="1" w:styleId="StyleBoldandUnderlineCharCharCharChar9pt">
    <w:name w:val="Style Bold and Underline Char Char Char Char + 9 pt"/>
    <w:basedOn w:val="DefaultParagraphFont"/>
    <w:rsid w:val="00B94C51"/>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B94C51"/>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B94C51"/>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B94C51"/>
    <w:pPr>
      <w:spacing w:after="200" w:line="276" w:lineRule="auto"/>
    </w:pPr>
    <w:rPr>
      <w:rFonts w:eastAsia="Times New Roman"/>
      <w:sz w:val="22"/>
    </w:rPr>
  </w:style>
  <w:style w:type="character" w:customStyle="1" w:styleId="StyleCardTextArialNarrow8ptChar">
    <w:name w:val="Style Card Text + Arial Narrow 8 pt Char"/>
    <w:basedOn w:val="DefaultParagraphFont"/>
    <w:link w:val="StyleCardTextArialNarrow8pt"/>
    <w:rsid w:val="00B94C51"/>
    <w:rPr>
      <w:rFonts w:eastAsia="Times New Roman"/>
      <w:sz w:val="22"/>
    </w:rPr>
  </w:style>
  <w:style w:type="paragraph" w:customStyle="1" w:styleId="StyleMinimizedTextArialNarrow9pt">
    <w:name w:val="Style Minimized Text + Arial Narrow 9 pt"/>
    <w:basedOn w:val="Normal"/>
    <w:link w:val="StyleMinimizedTextArialNarrow9ptChar"/>
    <w:qFormat/>
    <w:rsid w:val="00B94C51"/>
    <w:pPr>
      <w:spacing w:after="0" w:line="240" w:lineRule="auto"/>
    </w:pPr>
    <w:rPr>
      <w:rFonts w:eastAsia="Times New Roman"/>
    </w:rPr>
  </w:style>
  <w:style w:type="character" w:customStyle="1" w:styleId="StyleMinimizedTextArialNarrow9ptChar">
    <w:name w:val="Style Minimized Text + Arial Narrow 9 pt Char"/>
    <w:basedOn w:val="DefaultParagraphFont"/>
    <w:link w:val="StyleMinimizedTextArialNarrow9pt"/>
    <w:rsid w:val="00B94C51"/>
    <w:rPr>
      <w:rFonts w:ascii="Calibri" w:eastAsia="Times New Roman" w:hAnsi="Calibri" w:cs="Calibri"/>
      <w:sz w:val="16"/>
    </w:rPr>
  </w:style>
  <w:style w:type="paragraph" w:customStyle="1" w:styleId="StyleBoldandUnderlineChar11ptNotBold">
    <w:name w:val="Style Bold and Underline Char + 11 pt Not Bold"/>
    <w:link w:val="StyleBoldandUnderlineChar11ptNotBoldChar"/>
    <w:qFormat/>
    <w:rsid w:val="00B94C51"/>
    <w:pPr>
      <w:spacing w:after="200" w:line="276" w:lineRule="auto"/>
    </w:pPr>
    <w:rPr>
      <w:rFonts w:eastAsia="Times New Roman"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B94C51"/>
    <w:rPr>
      <w:rFonts w:eastAsia="Times New Roman" w:cs="Times New Roman"/>
      <w:sz w:val="22"/>
      <w:szCs w:val="20"/>
      <w:u w:val="single"/>
    </w:rPr>
  </w:style>
  <w:style w:type="character" w:customStyle="1" w:styleId="StyleUnderlineCharChar111ptBorderSinglesolidlineA">
    <w:name w:val="Style Underline Char Char1 + 11 pt Border: : (Single solid line A..."/>
    <w:basedOn w:val="UnderlineCharChar1"/>
    <w:rsid w:val="00B94C51"/>
    <w:rPr>
      <w:rFonts w:ascii="Times New Roman" w:hAnsi="Times New Roman"/>
      <w:sz w:val="20"/>
      <w:u w:val="single"/>
      <w:bdr w:val="single" w:sz="4" w:space="0" w:color="auto"/>
      <w:lang w:val="en-US" w:eastAsia="en-US" w:bidi="ar-SA"/>
    </w:rPr>
  </w:style>
  <w:style w:type="paragraph" w:customStyle="1" w:styleId="StyleStyle112pt">
    <w:name w:val="Style Style1 + 12 pt"/>
    <w:basedOn w:val="Normal"/>
    <w:link w:val="StyleStyle112ptChar"/>
    <w:qFormat/>
    <w:rsid w:val="00B94C51"/>
    <w:pPr>
      <w:spacing w:after="0" w:line="240" w:lineRule="auto"/>
    </w:pPr>
    <w:rPr>
      <w:rFonts w:eastAsia="SimSun"/>
      <w:u w:val="single"/>
      <w:lang w:eastAsia="zh-CN"/>
    </w:rPr>
  </w:style>
  <w:style w:type="character" w:customStyle="1" w:styleId="StyleStyle112ptChar">
    <w:name w:val="Style Style1 + 12 pt Char"/>
    <w:basedOn w:val="DefaultParagraphFont"/>
    <w:link w:val="StyleStyle112pt"/>
    <w:rsid w:val="00B94C51"/>
    <w:rPr>
      <w:rFonts w:ascii="Calibri" w:eastAsia="SimSun" w:hAnsi="Calibri" w:cs="Calibri"/>
      <w:sz w:val="16"/>
      <w:u w:val="single"/>
      <w:lang w:eastAsia="zh-CN"/>
    </w:rPr>
  </w:style>
  <w:style w:type="paragraph" w:customStyle="1" w:styleId="StyleStyle111ptBorderSinglesolidlineAuto05ptL">
    <w:name w:val="Style Style1 + 11 pt Border: : (Single solid line Auto  0.5 pt L..."/>
    <w:link w:val="StyleStyle111ptBorderSinglesolidlineAuto05ptLChar"/>
    <w:qFormat/>
    <w:rsid w:val="00B94C51"/>
    <w:pPr>
      <w:spacing w:after="160"/>
    </w:pPr>
    <w:rPr>
      <w:rFonts w:ascii="Times New Roman" w:eastAsia="SimSun" w:hAnsi="Times New Roman" w:cs="Calibri"/>
      <w:color w:val="000000"/>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B94C51"/>
    <w:rPr>
      <w:rFonts w:ascii="Times New Roman" w:eastAsia="SimSun" w:hAnsi="Times New Roman" w:cs="Calibri"/>
      <w:color w:val="000000"/>
      <w:sz w:val="20"/>
      <w:szCs w:val="24"/>
      <w:u w:val="single"/>
      <w:bdr w:val="single" w:sz="4" w:space="0" w:color="auto"/>
      <w:lang w:eastAsia="zh-CN"/>
    </w:rPr>
  </w:style>
  <w:style w:type="character" w:customStyle="1" w:styleId="CharChar111">
    <w:name w:val="Char Char111"/>
    <w:basedOn w:val="DefaultParagraphFont"/>
    <w:rsid w:val="00B94C51"/>
    <w:rPr>
      <w:rFonts w:cs="Arial"/>
      <w:bCs/>
      <w:szCs w:val="26"/>
      <w:u w:val="single"/>
      <w:lang w:val="en-US" w:eastAsia="en-US" w:bidi="ar-SA"/>
    </w:rPr>
  </w:style>
  <w:style w:type="character" w:customStyle="1" w:styleId="AUnterdline">
    <w:name w:val="AUnterdline"/>
    <w:qFormat/>
    <w:rsid w:val="00B94C51"/>
    <w:rPr>
      <w:rFonts w:ascii="Times New Roman" w:hAnsi="Times New Roman"/>
      <w:sz w:val="20"/>
      <w:u w:val="single"/>
    </w:rPr>
  </w:style>
  <w:style w:type="character" w:customStyle="1" w:styleId="DontRead">
    <w:name w:val="Don't Read"/>
    <w:qFormat/>
    <w:rsid w:val="00B94C51"/>
    <w:rPr>
      <w:rFonts w:ascii="Times New Roman" w:hAnsi="Times New Roman"/>
      <w:sz w:val="16"/>
    </w:rPr>
  </w:style>
  <w:style w:type="character" w:customStyle="1" w:styleId="CharChar113">
    <w:name w:val="Char Char113"/>
    <w:basedOn w:val="DefaultParagraphFont"/>
    <w:rsid w:val="00B94C51"/>
    <w:rPr>
      <w:rFonts w:cs="Arial"/>
      <w:bCs/>
      <w:szCs w:val="26"/>
      <w:u w:val="single"/>
      <w:lang w:val="en-US" w:eastAsia="en-US" w:bidi="ar-SA"/>
    </w:rPr>
  </w:style>
  <w:style w:type="character" w:customStyle="1" w:styleId="StyleunderlineBold0">
    <w:name w:val="Style underline + Bold"/>
    <w:basedOn w:val="underline"/>
    <w:rsid w:val="00B94C51"/>
    <w:rPr>
      <w:u w:val="single"/>
      <w:lang w:val="en-US" w:eastAsia="en-US" w:bidi="ar-SA"/>
    </w:rPr>
  </w:style>
  <w:style w:type="character" w:customStyle="1" w:styleId="StyleunderlineCharNotBold">
    <w:name w:val="Style underline Char + Not Bold"/>
    <w:basedOn w:val="underlineChar0"/>
    <w:rsid w:val="00B94C51"/>
    <w:rPr>
      <w:rFonts w:ascii="Times New Roman" w:eastAsia="Times New Roman" w:hAnsi="Times New Roman" w:cs="Arial"/>
      <w:b/>
      <w:bCs w:val="0"/>
      <w:sz w:val="20"/>
      <w:szCs w:val="24"/>
      <w:u w:val="single"/>
      <w:lang w:val="en-US" w:eastAsia="en-US" w:bidi="ar-SA"/>
    </w:rPr>
  </w:style>
  <w:style w:type="paragraph" w:customStyle="1" w:styleId="BoldandUnderline">
    <w:name w:val="Bold and Underline"/>
    <w:basedOn w:val="Normal"/>
    <w:qFormat/>
    <w:rsid w:val="00B94C51"/>
    <w:pPr>
      <w:spacing w:after="0" w:line="240" w:lineRule="auto"/>
    </w:pPr>
    <w:rPr>
      <w:rFonts w:eastAsia="Times New Roman"/>
      <w:b/>
      <w:u w:val="single"/>
    </w:rPr>
  </w:style>
  <w:style w:type="character" w:customStyle="1" w:styleId="UnderlineChar5Char">
    <w:name w:val="Underline Char5 Char"/>
    <w:basedOn w:val="DefaultParagraphFont"/>
    <w:rsid w:val="00B94C51"/>
    <w:rPr>
      <w:szCs w:val="24"/>
      <w:u w:val="single"/>
      <w:lang w:val="en-US" w:eastAsia="en-US" w:bidi="ar-SA"/>
    </w:rPr>
  </w:style>
  <w:style w:type="paragraph" w:customStyle="1" w:styleId="UnderlineChar4">
    <w:name w:val="Underline Char4"/>
    <w:basedOn w:val="Normal"/>
    <w:link w:val="UnderlineChar4Char"/>
    <w:qFormat/>
    <w:rsid w:val="00B94C51"/>
    <w:pPr>
      <w:spacing w:after="0" w:line="240" w:lineRule="auto"/>
    </w:pPr>
    <w:rPr>
      <w:rFonts w:asciiTheme="minorHAnsi" w:hAnsiTheme="minorHAnsi" w:cstheme="minorBidi"/>
      <w:sz w:val="24"/>
      <w:u w:val="single"/>
    </w:rPr>
  </w:style>
  <w:style w:type="paragraph" w:customStyle="1" w:styleId="BoldandUnderlineChar3">
    <w:name w:val="Bold and Underline Char3"/>
    <w:basedOn w:val="Normal"/>
    <w:link w:val="BoldandUnderlineChar3Char2"/>
    <w:qFormat/>
    <w:rsid w:val="00B94C51"/>
    <w:pPr>
      <w:spacing w:after="0" w:line="240" w:lineRule="auto"/>
    </w:pPr>
    <w:rPr>
      <w:rFonts w:asciiTheme="minorHAnsi" w:hAnsiTheme="minorHAnsi" w:cstheme="minorBidi"/>
      <w:b/>
      <w:sz w:val="24"/>
      <w:u w:val="single"/>
    </w:rPr>
  </w:style>
  <w:style w:type="paragraph" w:customStyle="1" w:styleId="UnderlineChar30">
    <w:name w:val="Underline Char3"/>
    <w:basedOn w:val="Normal"/>
    <w:link w:val="UnderlineChar3Char"/>
    <w:qFormat/>
    <w:rsid w:val="00B94C51"/>
    <w:pPr>
      <w:spacing w:after="0" w:line="240" w:lineRule="auto"/>
    </w:pPr>
    <w:rPr>
      <w:rFonts w:eastAsia="Times New Roman"/>
      <w:u w:val="single"/>
    </w:rPr>
  </w:style>
  <w:style w:type="character" w:customStyle="1" w:styleId="UnderlineChar3Char">
    <w:name w:val="Underline Char3 Char"/>
    <w:basedOn w:val="DefaultParagraphFont"/>
    <w:link w:val="UnderlineChar30"/>
    <w:rsid w:val="00B94C51"/>
    <w:rPr>
      <w:rFonts w:ascii="Calibri" w:eastAsia="Times New Roman" w:hAnsi="Calibri" w:cs="Calibri"/>
      <w:sz w:val="16"/>
      <w:u w:val="single"/>
    </w:rPr>
  </w:style>
  <w:style w:type="paragraph" w:customStyle="1" w:styleId="BoldandUnderlineChar3Char">
    <w:name w:val="Bold and Underline Char3 Char"/>
    <w:basedOn w:val="Normal"/>
    <w:link w:val="BoldandUnderlineChar3CharChar"/>
    <w:qFormat/>
    <w:rsid w:val="00B94C51"/>
    <w:pPr>
      <w:spacing w:after="0" w:line="240" w:lineRule="auto"/>
    </w:pPr>
    <w:rPr>
      <w:rFonts w:eastAsia="Times New Roman"/>
      <w:b/>
      <w:u w:val="single"/>
    </w:rPr>
  </w:style>
  <w:style w:type="character" w:customStyle="1" w:styleId="BoldandUnderlineChar3CharChar">
    <w:name w:val="Bold and Underline Char3 Char Char"/>
    <w:basedOn w:val="DefaultParagraphFont"/>
    <w:link w:val="BoldandUnderlineChar3Char"/>
    <w:rsid w:val="00B94C51"/>
    <w:rPr>
      <w:rFonts w:ascii="Calibri" w:eastAsia="Times New Roman" w:hAnsi="Calibri" w:cs="Calibri"/>
      <w:b/>
      <w:sz w:val="16"/>
      <w:u w:val="single"/>
    </w:rPr>
  </w:style>
  <w:style w:type="character" w:customStyle="1" w:styleId="base">
    <w:name w:val="base"/>
    <w:basedOn w:val="DefaultParagraphFont"/>
    <w:rsid w:val="00B94C51"/>
  </w:style>
  <w:style w:type="character" w:customStyle="1" w:styleId="part-of-speech">
    <w:name w:val="part-of-speech"/>
    <w:basedOn w:val="DefaultParagraphFont"/>
    <w:rsid w:val="00B94C51"/>
  </w:style>
  <w:style w:type="paragraph" w:customStyle="1" w:styleId="UnderlineBoldIndent">
    <w:name w:val="Underline + Bold Indent"/>
    <w:basedOn w:val="Normal"/>
    <w:link w:val="UnderlineBoldIndentCharChar"/>
    <w:qFormat/>
    <w:rsid w:val="00B94C51"/>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B94C51"/>
    <w:rPr>
      <w:rFonts w:ascii="Calibri" w:eastAsia="Times New Roman" w:hAnsi="Calibri" w:cs="Calibri"/>
      <w:sz w:val="16"/>
      <w:szCs w:val="20"/>
      <w:u w:val="thick"/>
    </w:rPr>
  </w:style>
  <w:style w:type="paragraph" w:customStyle="1" w:styleId="StyleUnderlineBoldIndent11pt">
    <w:name w:val="Style Underline + Bold Indent + 11 pt"/>
    <w:basedOn w:val="UnderlineBoldIndent"/>
    <w:link w:val="StyleUnderlineBoldIndent11ptChar"/>
    <w:qFormat/>
    <w:rsid w:val="00B94C51"/>
    <w:rPr>
      <w:u w:val="single"/>
    </w:rPr>
  </w:style>
  <w:style w:type="character" w:customStyle="1" w:styleId="StyleUnderlineBoldIndent11ptChar">
    <w:name w:val="Style Underline + Bold Indent + 11 pt Char"/>
    <w:link w:val="StyleUnderlineBoldIndent11pt"/>
    <w:rsid w:val="00B94C51"/>
    <w:rPr>
      <w:rFonts w:ascii="Calibri" w:eastAsia="Times New Roman" w:hAnsi="Calibri" w:cs="Calibri"/>
      <w:sz w:val="16"/>
      <w:szCs w:val="20"/>
      <w:u w:val="single"/>
    </w:rPr>
  </w:style>
  <w:style w:type="paragraph" w:customStyle="1" w:styleId="StyleUnderlineBoldIndent11ptBold">
    <w:name w:val="Style Underline + Bold Indent + 11 pt Bold"/>
    <w:basedOn w:val="UnderlineBoldIndent"/>
    <w:link w:val="StyleUnderlineBoldIndent11ptBoldChar"/>
    <w:qFormat/>
    <w:rsid w:val="00B94C51"/>
    <w:rPr>
      <w:b/>
      <w:bCs/>
      <w:u w:val="single"/>
    </w:rPr>
  </w:style>
  <w:style w:type="character" w:customStyle="1" w:styleId="StyleUnderlineBoldIndent11ptBoldChar">
    <w:name w:val="Style Underline + Bold Indent + 11 pt Bold Char"/>
    <w:link w:val="StyleUnderlineBoldIndent11ptBold"/>
    <w:rsid w:val="00B94C51"/>
    <w:rPr>
      <w:rFonts w:ascii="Calibri" w:eastAsia="Times New Roman" w:hAnsi="Calibri" w:cs="Calibri"/>
      <w:b/>
      <w:bCs/>
      <w:sz w:val="16"/>
      <w:szCs w:val="20"/>
      <w:u w:val="single"/>
    </w:rPr>
  </w:style>
  <w:style w:type="character" w:customStyle="1" w:styleId="FontStyle177">
    <w:name w:val="Font Style177"/>
    <w:basedOn w:val="DefaultParagraphFont"/>
    <w:uiPriority w:val="99"/>
    <w:rsid w:val="00B94C51"/>
    <w:rPr>
      <w:rFonts w:ascii="Times New Roman" w:hAnsi="Times New Roman" w:cs="Times New Roman"/>
      <w:sz w:val="20"/>
      <w:szCs w:val="20"/>
    </w:rPr>
  </w:style>
  <w:style w:type="character" w:customStyle="1" w:styleId="FontStyle173">
    <w:name w:val="Font Style173"/>
    <w:basedOn w:val="DefaultParagraphFont"/>
    <w:uiPriority w:val="99"/>
    <w:rsid w:val="00B94C51"/>
    <w:rPr>
      <w:rFonts w:ascii="Times New Roman" w:hAnsi="Times New Roman" w:cs="Times New Roman"/>
      <w:sz w:val="14"/>
      <w:szCs w:val="14"/>
    </w:rPr>
  </w:style>
  <w:style w:type="character" w:customStyle="1" w:styleId="FontStyle151">
    <w:name w:val="Font Style151"/>
    <w:basedOn w:val="DefaultParagraphFont"/>
    <w:uiPriority w:val="99"/>
    <w:rsid w:val="00B94C51"/>
    <w:rPr>
      <w:rFonts w:ascii="Arial Narrow" w:hAnsi="Arial Narrow" w:cs="Arial Narrow"/>
      <w:b/>
      <w:bCs/>
      <w:sz w:val="12"/>
      <w:szCs w:val="12"/>
    </w:rPr>
  </w:style>
  <w:style w:type="character" w:customStyle="1" w:styleId="FontStyle156">
    <w:name w:val="Font Style156"/>
    <w:basedOn w:val="DefaultParagraphFont"/>
    <w:uiPriority w:val="99"/>
    <w:rsid w:val="00B94C51"/>
    <w:rPr>
      <w:rFonts w:ascii="Arial Narrow" w:hAnsi="Arial Narrow" w:cs="Arial Narrow"/>
      <w:sz w:val="8"/>
      <w:szCs w:val="8"/>
    </w:rPr>
  </w:style>
  <w:style w:type="character" w:customStyle="1" w:styleId="FontStyle160">
    <w:name w:val="Font Style160"/>
    <w:basedOn w:val="DefaultParagraphFont"/>
    <w:uiPriority w:val="99"/>
    <w:rsid w:val="00B94C51"/>
    <w:rPr>
      <w:rFonts w:ascii="Times New Roman" w:hAnsi="Times New Roman" w:cs="Times New Roman"/>
      <w:b/>
      <w:bCs/>
      <w:sz w:val="20"/>
      <w:szCs w:val="20"/>
    </w:rPr>
  </w:style>
  <w:style w:type="character" w:customStyle="1" w:styleId="FontStyle178">
    <w:name w:val="Font Style178"/>
    <w:basedOn w:val="DefaultParagraphFont"/>
    <w:uiPriority w:val="99"/>
    <w:rsid w:val="00B94C51"/>
    <w:rPr>
      <w:rFonts w:ascii="Times New Roman" w:hAnsi="Times New Roman" w:cs="Times New Roman"/>
      <w:sz w:val="18"/>
      <w:szCs w:val="18"/>
    </w:rPr>
  </w:style>
  <w:style w:type="paragraph" w:customStyle="1" w:styleId="Style140">
    <w:name w:val="Style14"/>
    <w:basedOn w:val="Normal"/>
    <w:uiPriority w:val="99"/>
    <w:qFormat/>
    <w:rsid w:val="00B94C51"/>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B94C51"/>
    <w:pPr>
      <w:autoSpaceDE w:val="0"/>
      <w:autoSpaceDN w:val="0"/>
      <w:adjustRightInd w:val="0"/>
      <w:spacing w:after="0" w:line="163" w:lineRule="exact"/>
    </w:pPr>
    <w:rPr>
      <w:rFonts w:eastAsia="Times New Roman"/>
      <w:sz w:val="24"/>
    </w:rPr>
  </w:style>
  <w:style w:type="character" w:customStyle="1" w:styleId="FontStyle168">
    <w:name w:val="Font Style168"/>
    <w:basedOn w:val="DefaultParagraphFont"/>
    <w:uiPriority w:val="99"/>
    <w:rsid w:val="00B94C51"/>
    <w:rPr>
      <w:rFonts w:ascii="Times New Roman" w:hAnsi="Times New Roman" w:cs="Times New Roman"/>
      <w:sz w:val="12"/>
      <w:szCs w:val="12"/>
    </w:rPr>
  </w:style>
  <w:style w:type="paragraph" w:customStyle="1" w:styleId="Style90">
    <w:name w:val="Style9"/>
    <w:basedOn w:val="Normal"/>
    <w:uiPriority w:val="99"/>
    <w:qFormat/>
    <w:rsid w:val="00B94C51"/>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B94C51"/>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B94C51"/>
    <w:pPr>
      <w:autoSpaceDE w:val="0"/>
      <w:autoSpaceDN w:val="0"/>
      <w:adjustRightInd w:val="0"/>
      <w:spacing w:after="0" w:line="206" w:lineRule="exact"/>
    </w:pPr>
    <w:rPr>
      <w:rFonts w:eastAsia="Times New Roman"/>
      <w:sz w:val="24"/>
    </w:rPr>
  </w:style>
  <w:style w:type="character" w:customStyle="1" w:styleId="FontStyle176">
    <w:name w:val="Font Style176"/>
    <w:basedOn w:val="DefaultParagraphFont"/>
    <w:uiPriority w:val="99"/>
    <w:rsid w:val="00B94C51"/>
    <w:rPr>
      <w:rFonts w:ascii="Times New Roman" w:hAnsi="Times New Roman" w:cs="Times New Roman"/>
      <w:sz w:val="16"/>
      <w:szCs w:val="16"/>
    </w:rPr>
  </w:style>
  <w:style w:type="paragraph" w:customStyle="1" w:styleId="Stylecard11pt">
    <w:name w:val="Style card + 11 pt"/>
    <w:basedOn w:val="Normal"/>
    <w:link w:val="Stylecard11ptChar"/>
    <w:qFormat/>
    <w:rsid w:val="00B94C51"/>
    <w:pPr>
      <w:spacing w:after="0" w:line="240" w:lineRule="auto"/>
      <w:ind w:left="288" w:right="288"/>
    </w:pPr>
    <w:rPr>
      <w:rFonts w:eastAsia="SimSun"/>
      <w:lang w:eastAsia="zh-CN"/>
    </w:rPr>
  </w:style>
  <w:style w:type="character" w:customStyle="1" w:styleId="Stylecard11ptChar">
    <w:name w:val="Style card + 11 pt Char"/>
    <w:link w:val="Stylecard11pt"/>
    <w:rsid w:val="00B94C51"/>
    <w:rPr>
      <w:rFonts w:ascii="Calibri" w:eastAsia="SimSun" w:hAnsi="Calibri" w:cs="Calibri"/>
      <w:sz w:val="16"/>
      <w:lang w:eastAsia="zh-CN"/>
    </w:rPr>
  </w:style>
  <w:style w:type="character" w:customStyle="1" w:styleId="globalcontentbody">
    <w:name w:val="globalcontentbody"/>
    <w:basedOn w:val="DefaultParagraphFont"/>
    <w:rsid w:val="00B94C51"/>
  </w:style>
  <w:style w:type="character" w:customStyle="1" w:styleId="authorbio">
    <w:name w:val="authorbio"/>
    <w:basedOn w:val="DefaultParagraphFont"/>
    <w:rsid w:val="00B94C51"/>
  </w:style>
  <w:style w:type="character" w:customStyle="1" w:styleId="StyleBoldandUnderlineCharChar11pt">
    <w:name w:val="Style Bold and Underline Char Char + 11 pt"/>
    <w:basedOn w:val="DefaultParagraphFont"/>
    <w:rsid w:val="00B94C51"/>
    <w:rPr>
      <w:b/>
      <w:bCs/>
      <w:noProof w:val="0"/>
      <w:sz w:val="20"/>
      <w:u w:val="single"/>
      <w:lang w:val="en-US" w:eastAsia="en-US" w:bidi="ar-SA"/>
    </w:rPr>
  </w:style>
  <w:style w:type="character" w:customStyle="1" w:styleId="Hyperlink23">
    <w:name w:val="Hyperlink23"/>
    <w:basedOn w:val="DefaultParagraphFont"/>
    <w:rsid w:val="00B94C51"/>
    <w:rPr>
      <w:color w:val="3300CC"/>
      <w:u w:val="single"/>
    </w:rPr>
  </w:style>
  <w:style w:type="character" w:customStyle="1" w:styleId="CharChar114">
    <w:name w:val="Char Char114"/>
    <w:basedOn w:val="DefaultParagraphFont"/>
    <w:rsid w:val="00B94C51"/>
    <w:rPr>
      <w:rFonts w:cs="Arial"/>
      <w:bCs/>
      <w:szCs w:val="26"/>
      <w:u w:val="single"/>
      <w:lang w:val="en-US" w:eastAsia="en-US" w:bidi="ar-SA"/>
    </w:rPr>
  </w:style>
  <w:style w:type="character" w:customStyle="1" w:styleId="CharChar112">
    <w:name w:val="Char Char112"/>
    <w:basedOn w:val="DefaultParagraphFont"/>
    <w:rsid w:val="00B94C51"/>
    <w:rPr>
      <w:rFonts w:cs="Arial"/>
      <w:bCs/>
      <w:szCs w:val="26"/>
      <w:u w:val="single"/>
      <w:lang w:val="en-US" w:eastAsia="en-US" w:bidi="ar-SA"/>
    </w:rPr>
  </w:style>
  <w:style w:type="paragraph" w:customStyle="1" w:styleId="WW-Default1">
    <w:name w:val="WW-Default1"/>
    <w:basedOn w:val="Normal"/>
    <w:qFormat/>
    <w:rsid w:val="00B94C51"/>
    <w:pPr>
      <w:suppressAutoHyphens/>
      <w:spacing w:after="0" w:line="240" w:lineRule="auto"/>
    </w:pPr>
    <w:rPr>
      <w:rFonts w:eastAsia="Times New Roman"/>
      <w:b/>
      <w:bCs/>
      <w:szCs w:val="20"/>
      <w:lang w:eastAsia="ar-SA"/>
    </w:rPr>
  </w:style>
  <w:style w:type="character" w:customStyle="1" w:styleId="zoomme">
    <w:name w:val="zoomme"/>
    <w:basedOn w:val="DefaultParagraphFont"/>
    <w:rsid w:val="00B94C51"/>
  </w:style>
  <w:style w:type="character" w:customStyle="1" w:styleId="classauthor">
    <w:name w:val="class=&quot;author&quot;"/>
    <w:basedOn w:val="DefaultParagraphFont"/>
    <w:rsid w:val="00B94C51"/>
  </w:style>
  <w:style w:type="paragraph" w:customStyle="1" w:styleId="Stylecard11ptUnderline">
    <w:name w:val="Style card + 11 pt Underline"/>
    <w:basedOn w:val="Normal"/>
    <w:link w:val="Stylecard11ptUnderlineChar"/>
    <w:qFormat/>
    <w:rsid w:val="00B94C51"/>
    <w:pPr>
      <w:spacing w:after="0" w:line="240" w:lineRule="auto"/>
      <w:ind w:left="288" w:right="288"/>
    </w:pPr>
    <w:rPr>
      <w:rFonts w:ascii="Times New Roman" w:eastAsia="SimSun" w:hAnsi="Times New Roman" w:cs="Times New Roman"/>
      <w:u w:val="single"/>
      <w:lang w:eastAsia="zh-CN"/>
    </w:rPr>
  </w:style>
  <w:style w:type="character" w:customStyle="1" w:styleId="Stylecard11ptUnderlineChar">
    <w:name w:val="Style card + 11 pt Underline Char"/>
    <w:link w:val="Stylecard11ptUnderline"/>
    <w:rsid w:val="00B94C51"/>
    <w:rPr>
      <w:rFonts w:ascii="Times New Roman" w:eastAsia="SimSun" w:hAnsi="Times New Roman" w:cs="Times New Roman"/>
      <w:sz w:val="16"/>
      <w:u w:val="single"/>
      <w:lang w:eastAsia="zh-CN"/>
    </w:rPr>
  </w:style>
  <w:style w:type="character" w:customStyle="1" w:styleId="officialstitle-">
    <w:name w:val="official_s_title-"/>
    <w:basedOn w:val="DefaultParagraphFont"/>
    <w:rsid w:val="00B94C51"/>
  </w:style>
  <w:style w:type="character" w:customStyle="1" w:styleId="officialsbureau">
    <w:name w:val="official_s_bureau"/>
    <w:basedOn w:val="DefaultParagraphFont"/>
    <w:rsid w:val="00B94C51"/>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B94C51"/>
    <w:pPr>
      <w:keepLines w:val="0"/>
      <w:pageBreakBefore w:val="0"/>
      <w:spacing w:before="240" w:after="60" w:line="240" w:lineRule="auto"/>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B94C51"/>
    <w:rPr>
      <w:rFonts w:ascii="Calibri" w:eastAsia="Times New Roman" w:hAnsi="Calibri" w:cs="Arial"/>
      <w:b/>
      <w:szCs w:val="28"/>
    </w:rPr>
  </w:style>
  <w:style w:type="character" w:customStyle="1" w:styleId="gray">
    <w:name w:val="gray"/>
    <w:basedOn w:val="DefaultParagraphFont"/>
    <w:rsid w:val="00B94C51"/>
  </w:style>
  <w:style w:type="character" w:customStyle="1" w:styleId="Styleunderline11ptBorderSinglesolidlineAuto05p">
    <w:name w:val="Style underline + 11 pt Border: : (Single solid line Auto  0.5 p..."/>
    <w:rsid w:val="00B94C51"/>
    <w:rPr>
      <w:sz w:val="20"/>
      <w:u w:val="single"/>
      <w:bdr w:val="single" w:sz="4" w:space="0" w:color="auto"/>
    </w:rPr>
  </w:style>
  <w:style w:type="character" w:customStyle="1" w:styleId="Citation-CompleteChar">
    <w:name w:val="Citation - Complete Char"/>
    <w:basedOn w:val="DefaultParagraphFont"/>
    <w:link w:val="Citation-Complete"/>
    <w:locked/>
    <w:rsid w:val="00B94C51"/>
    <w:rPr>
      <w:rFonts w:ascii="Calibri" w:hAnsi="Calibri" w:cs="Calibri"/>
      <w:sz w:val="16"/>
    </w:rPr>
  </w:style>
  <w:style w:type="paragraph" w:customStyle="1" w:styleId="StyleStyle49ptBoldItalic">
    <w:name w:val="Style Style4 + 9 pt Bold Italic"/>
    <w:basedOn w:val="Normal"/>
    <w:link w:val="StyleStyle49ptBoldItalicChar"/>
    <w:qFormat/>
    <w:rsid w:val="00B94C51"/>
    <w:pPr>
      <w:spacing w:after="0" w:line="240" w:lineRule="auto"/>
    </w:pPr>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B94C51"/>
    <w:rPr>
      <w:rFonts w:ascii="Calibri" w:eastAsia="Times New Roman" w:hAnsi="Calibri" w:cs="Calibri"/>
      <w:b/>
      <w:bCs/>
      <w:i/>
      <w:iCs/>
      <w:sz w:val="16"/>
      <w:u w:val="single"/>
    </w:rPr>
  </w:style>
  <w:style w:type="character" w:customStyle="1" w:styleId="newscontent">
    <w:name w:val="newscontent"/>
    <w:rsid w:val="00B94C51"/>
  </w:style>
  <w:style w:type="character" w:customStyle="1" w:styleId="FontStyle172">
    <w:name w:val="Font Style172"/>
    <w:basedOn w:val="DefaultParagraphFont"/>
    <w:uiPriority w:val="99"/>
    <w:rsid w:val="00B94C51"/>
    <w:rPr>
      <w:rFonts w:ascii="Times New Roman" w:hAnsi="Times New Roman" w:cs="Times New Roman"/>
      <w:b/>
      <w:bCs/>
      <w:sz w:val="16"/>
      <w:szCs w:val="16"/>
    </w:rPr>
  </w:style>
  <w:style w:type="paragraph" w:customStyle="1" w:styleId="Style180">
    <w:name w:val="Style18"/>
    <w:basedOn w:val="Normal"/>
    <w:uiPriority w:val="99"/>
    <w:qFormat/>
    <w:rsid w:val="00B94C51"/>
    <w:pPr>
      <w:autoSpaceDE w:val="0"/>
      <w:autoSpaceDN w:val="0"/>
      <w:adjustRightInd w:val="0"/>
      <w:spacing w:after="0" w:line="269" w:lineRule="exact"/>
    </w:pPr>
    <w:rPr>
      <w:rFonts w:eastAsia="Times New Roman"/>
      <w:sz w:val="24"/>
    </w:rPr>
  </w:style>
  <w:style w:type="character" w:customStyle="1" w:styleId="FontStyle171">
    <w:name w:val="Font Style171"/>
    <w:basedOn w:val="DefaultParagraphFont"/>
    <w:uiPriority w:val="99"/>
    <w:rsid w:val="00B94C51"/>
    <w:rPr>
      <w:rFonts w:ascii="Times New Roman" w:hAnsi="Times New Roman" w:cs="Times New Roman"/>
      <w:i/>
      <w:iCs/>
      <w:sz w:val="16"/>
      <w:szCs w:val="16"/>
    </w:rPr>
  </w:style>
  <w:style w:type="character" w:customStyle="1" w:styleId="FontStyle162">
    <w:name w:val="Font Style162"/>
    <w:basedOn w:val="DefaultParagraphFont"/>
    <w:uiPriority w:val="99"/>
    <w:rsid w:val="00B94C51"/>
    <w:rPr>
      <w:rFonts w:ascii="Times New Roman" w:hAnsi="Times New Roman" w:cs="Times New Roman"/>
      <w:b/>
      <w:bCs/>
      <w:sz w:val="18"/>
      <w:szCs w:val="18"/>
    </w:rPr>
  </w:style>
  <w:style w:type="character" w:customStyle="1" w:styleId="FontStyle167">
    <w:name w:val="Font Style167"/>
    <w:basedOn w:val="DefaultParagraphFont"/>
    <w:uiPriority w:val="99"/>
    <w:rsid w:val="00B94C51"/>
    <w:rPr>
      <w:rFonts w:ascii="Times New Roman" w:hAnsi="Times New Roman" w:cs="Times New Roman"/>
      <w:sz w:val="10"/>
      <w:szCs w:val="10"/>
    </w:rPr>
  </w:style>
  <w:style w:type="character" w:customStyle="1" w:styleId="FontStyle174">
    <w:name w:val="Font Style174"/>
    <w:basedOn w:val="DefaultParagraphFont"/>
    <w:uiPriority w:val="99"/>
    <w:rsid w:val="00B94C51"/>
    <w:rPr>
      <w:rFonts w:ascii="Arial Narrow" w:hAnsi="Arial Narrow" w:cs="Arial Narrow"/>
      <w:b/>
      <w:bCs/>
      <w:sz w:val="18"/>
      <w:szCs w:val="18"/>
    </w:rPr>
  </w:style>
  <w:style w:type="paragraph" w:customStyle="1" w:styleId="Style47">
    <w:name w:val="Style47"/>
    <w:basedOn w:val="Normal"/>
    <w:uiPriority w:val="99"/>
    <w:qFormat/>
    <w:rsid w:val="00B94C51"/>
    <w:pPr>
      <w:autoSpaceDE w:val="0"/>
      <w:autoSpaceDN w:val="0"/>
      <w:adjustRightInd w:val="0"/>
      <w:spacing w:after="0" w:line="490" w:lineRule="exact"/>
    </w:pPr>
    <w:rPr>
      <w:rFonts w:eastAsia="Times New Roman"/>
      <w:sz w:val="24"/>
    </w:rPr>
  </w:style>
  <w:style w:type="character" w:customStyle="1" w:styleId="FontStyle169">
    <w:name w:val="Font Style169"/>
    <w:basedOn w:val="DefaultParagraphFont"/>
    <w:uiPriority w:val="99"/>
    <w:rsid w:val="00B94C51"/>
    <w:rPr>
      <w:rFonts w:ascii="Times New Roman" w:hAnsi="Times New Roman" w:cs="Times New Roman"/>
      <w:sz w:val="12"/>
      <w:szCs w:val="12"/>
    </w:rPr>
  </w:style>
  <w:style w:type="paragraph" w:customStyle="1" w:styleId="Style24">
    <w:name w:val="Style24"/>
    <w:basedOn w:val="Normal"/>
    <w:uiPriority w:val="99"/>
    <w:qFormat/>
    <w:rsid w:val="00B94C51"/>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B94C51"/>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B94C51"/>
    <w:pPr>
      <w:autoSpaceDE w:val="0"/>
      <w:autoSpaceDN w:val="0"/>
      <w:adjustRightInd w:val="0"/>
      <w:spacing w:after="0" w:line="278" w:lineRule="exact"/>
      <w:jc w:val="both"/>
    </w:pPr>
    <w:rPr>
      <w:rFonts w:eastAsia="Times New Roman"/>
      <w:sz w:val="24"/>
    </w:rPr>
  </w:style>
  <w:style w:type="character" w:customStyle="1" w:styleId="FontStyle139">
    <w:name w:val="Font Style139"/>
    <w:basedOn w:val="DefaultParagraphFont"/>
    <w:uiPriority w:val="99"/>
    <w:rsid w:val="00B94C51"/>
    <w:rPr>
      <w:rFonts w:ascii="Times New Roman" w:hAnsi="Times New Roman" w:cs="Times New Roman"/>
      <w:b/>
      <w:bCs/>
      <w:sz w:val="18"/>
      <w:szCs w:val="18"/>
    </w:rPr>
  </w:style>
  <w:style w:type="paragraph" w:customStyle="1" w:styleId="Style210">
    <w:name w:val="Style21"/>
    <w:basedOn w:val="Normal"/>
    <w:uiPriority w:val="99"/>
    <w:qFormat/>
    <w:rsid w:val="00B94C51"/>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B94C51"/>
    <w:pPr>
      <w:autoSpaceDE w:val="0"/>
      <w:autoSpaceDN w:val="0"/>
      <w:adjustRightInd w:val="0"/>
      <w:spacing w:after="0" w:line="198" w:lineRule="exact"/>
    </w:pPr>
    <w:rPr>
      <w:rFonts w:eastAsia="Times New Roman"/>
      <w:sz w:val="24"/>
    </w:rPr>
  </w:style>
  <w:style w:type="paragraph" w:customStyle="1" w:styleId="StyleHeading4TagNotBold">
    <w:name w:val="Style Heading 4Tag + Not Bold"/>
    <w:basedOn w:val="Heading4"/>
    <w:rsid w:val="00B94C51"/>
    <w:pPr>
      <w:spacing w:before="200" w:line="240" w:lineRule="auto"/>
    </w:pPr>
    <w:rPr>
      <w:bCs w:val="0"/>
    </w:rPr>
  </w:style>
  <w:style w:type="paragraph" w:customStyle="1" w:styleId="Aa">
    <w:name w:val="A"/>
    <w:basedOn w:val="Default"/>
    <w:next w:val="Default"/>
    <w:rsid w:val="00B94C51"/>
    <w:rPr>
      <w:rFonts w:eastAsia="Times New Roman"/>
      <w:color w:val="auto"/>
      <w:lang w:bidi="en-US"/>
    </w:rPr>
  </w:style>
  <w:style w:type="character" w:customStyle="1" w:styleId="ac">
    <w:name w:val="••••"/>
    <w:rsid w:val="00B94C51"/>
    <w:rPr>
      <w:color w:val="000000"/>
    </w:rPr>
  </w:style>
  <w:style w:type="character" w:customStyle="1" w:styleId="UL-Bold">
    <w:name w:val="UL-Bold"/>
    <w:basedOn w:val="DefaultParagraphFont"/>
    <w:rsid w:val="00B94C51"/>
    <w:rPr>
      <w:u w:val="thick"/>
    </w:rPr>
  </w:style>
  <w:style w:type="character" w:customStyle="1" w:styleId="UL-None">
    <w:name w:val="UL-None"/>
    <w:basedOn w:val="DefaultParagraphFont"/>
    <w:rsid w:val="00B94C51"/>
    <w:rPr>
      <w:u w:val="none"/>
    </w:rPr>
  </w:style>
  <w:style w:type="character" w:customStyle="1" w:styleId="styletimesnewroman12ptbold0">
    <w:name w:val="styletimesnewroman12ptbold"/>
    <w:basedOn w:val="DefaultParagraphFont"/>
    <w:rsid w:val="00B94C51"/>
  </w:style>
  <w:style w:type="character" w:customStyle="1" w:styleId="FontStyle19">
    <w:name w:val="Font Style19"/>
    <w:basedOn w:val="DefaultParagraphFont"/>
    <w:uiPriority w:val="99"/>
    <w:rsid w:val="00B94C51"/>
    <w:rPr>
      <w:rFonts w:ascii="Times New Roman" w:hAnsi="Times New Roman" w:cs="Times New Roman"/>
      <w:sz w:val="18"/>
      <w:szCs w:val="18"/>
    </w:rPr>
  </w:style>
  <w:style w:type="character" w:customStyle="1" w:styleId="UnderlineBox">
    <w:name w:val="Underline + Box"/>
    <w:uiPriority w:val="1"/>
    <w:qFormat/>
    <w:rsid w:val="00B94C51"/>
    <w:rPr>
      <w:rFonts w:ascii="Georgia" w:hAnsi="Georgia"/>
      <w:b w:val="0"/>
      <w:sz w:val="22"/>
      <w:u w:val="single"/>
      <w:bdr w:val="single" w:sz="4" w:space="0" w:color="auto"/>
    </w:rPr>
  </w:style>
  <w:style w:type="character" w:customStyle="1" w:styleId="10ptnotbold">
    <w:name w:val="10ptnotbold"/>
    <w:basedOn w:val="DefaultParagraphFont"/>
    <w:rsid w:val="00B94C51"/>
    <w:rPr>
      <w:sz w:val="20"/>
    </w:rPr>
  </w:style>
  <w:style w:type="paragraph" w:customStyle="1" w:styleId="ALLCAPS">
    <w:name w:val="ALL CAPS"/>
    <w:basedOn w:val="Normal"/>
    <w:link w:val="ALLCAPSChar"/>
    <w:qFormat/>
    <w:rsid w:val="00B94C51"/>
    <w:pPr>
      <w:spacing w:after="0" w:line="240" w:lineRule="auto"/>
    </w:pPr>
    <w:rPr>
      <w:rFonts w:eastAsia="Times New Roman"/>
      <w:b/>
      <w:caps/>
      <w:szCs w:val="20"/>
    </w:rPr>
  </w:style>
  <w:style w:type="character" w:customStyle="1" w:styleId="kn">
    <w:name w:val="kn"/>
    <w:basedOn w:val="DefaultParagraphFont"/>
    <w:rsid w:val="00B94C51"/>
  </w:style>
  <w:style w:type="paragraph" w:customStyle="1" w:styleId="StyleCardworksLinespacingsingle">
    <w:name w:val="Style Card works + Line spacing:  single"/>
    <w:basedOn w:val="Normal"/>
    <w:link w:val="StyleCardworksLinespacingsingleChar"/>
    <w:qFormat/>
    <w:rsid w:val="00B94C51"/>
    <w:pPr>
      <w:suppressAutoHyphens/>
      <w:spacing w:after="0" w:line="240" w:lineRule="auto"/>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B94C51"/>
    <w:rPr>
      <w:rFonts w:ascii="Calibri" w:eastAsia="Times New Roman" w:hAnsi="Calibri" w:cs="Calibri"/>
      <w:spacing w:val="-3"/>
      <w:sz w:val="16"/>
      <w:szCs w:val="20"/>
    </w:rPr>
  </w:style>
  <w:style w:type="paragraph" w:customStyle="1" w:styleId="BriefTitleWorks">
    <w:name w:val="Brief Title Works"/>
    <w:basedOn w:val="Heading1"/>
    <w:link w:val="BriefTitleWorksChar"/>
    <w:qFormat/>
    <w:rsid w:val="00B94C51"/>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4"/>
      <w:u w:val="single"/>
    </w:rPr>
  </w:style>
  <w:style w:type="character" w:customStyle="1" w:styleId="BriefTitleWorksChar">
    <w:name w:val="Brief Title Works Char"/>
    <w:basedOn w:val="DefaultParagraphFont"/>
    <w:link w:val="BriefTitleWorks"/>
    <w:rsid w:val="00B94C51"/>
    <w:rPr>
      <w:rFonts w:ascii="Calibri" w:eastAsia="Times New Roman" w:hAnsi="Calibri" w:cs="Arial"/>
      <w:b/>
      <w:bCs/>
      <w:kern w:val="32"/>
      <w:szCs w:val="32"/>
      <w:u w:val="single"/>
    </w:rPr>
  </w:style>
  <w:style w:type="character" w:customStyle="1" w:styleId="twelptblackblack1">
    <w:name w:val="twelptblackblack1"/>
    <w:basedOn w:val="DefaultParagraphFont"/>
    <w:rsid w:val="00B94C51"/>
    <w:rPr>
      <w:rFonts w:ascii="Verdana" w:hAnsi="Verdana" w:hint="default"/>
      <w:color w:val="000000"/>
      <w:sz w:val="16"/>
      <w:szCs w:val="16"/>
    </w:rPr>
  </w:style>
  <w:style w:type="character" w:customStyle="1" w:styleId="TagCharCharCharChar0">
    <w:name w:val="Tag Char Char Char Char"/>
    <w:basedOn w:val="DefaultParagraphFont"/>
    <w:rsid w:val="00B94C51"/>
    <w:rPr>
      <w:rFonts w:ascii="Times New Roman" w:eastAsia="Times New Roman" w:hAnsi="Times New Roman" w:cs="Times New Roman"/>
      <w:b/>
      <w:sz w:val="24"/>
      <w:szCs w:val="20"/>
    </w:rPr>
  </w:style>
  <w:style w:type="paragraph" w:customStyle="1" w:styleId="CITE1">
    <w:name w:val="CITE"/>
    <w:basedOn w:val="Heading2"/>
    <w:link w:val="CITEChar1"/>
    <w:autoRedefine/>
    <w:qFormat/>
    <w:rsid w:val="00B94C51"/>
    <w:pPr>
      <w:keepLines w:val="0"/>
      <w:pageBreakBefore w:val="0"/>
      <w:spacing w:before="480" w:after="160" w:line="240" w:lineRule="auto"/>
      <w:contextualSpacing/>
      <w:jc w:val="left"/>
    </w:pPr>
    <w:rPr>
      <w:rFonts w:eastAsia="Times New Roman" w:cs="Arial"/>
      <w:b w:val="0"/>
      <w:bCs w:val="0"/>
      <w:iCs/>
      <w:sz w:val="20"/>
      <w:szCs w:val="20"/>
      <w:u w:val="none"/>
    </w:rPr>
  </w:style>
  <w:style w:type="character" w:customStyle="1" w:styleId="CharacterStyle14">
    <w:name w:val="Character Style 14"/>
    <w:rsid w:val="00B94C51"/>
    <w:rPr>
      <w:sz w:val="30"/>
      <w:szCs w:val="30"/>
    </w:rPr>
  </w:style>
  <w:style w:type="character" w:customStyle="1" w:styleId="CharacterStyle13">
    <w:name w:val="Character Style 13"/>
    <w:rsid w:val="00B94C51"/>
    <w:rPr>
      <w:i/>
      <w:iCs/>
      <w:sz w:val="17"/>
      <w:szCs w:val="17"/>
    </w:rPr>
  </w:style>
  <w:style w:type="character" w:customStyle="1" w:styleId="CardsNotUnderlined">
    <w:name w:val="Cards Not Underlined"/>
    <w:rsid w:val="00B94C51"/>
    <w:rPr>
      <w:rFonts w:ascii="Times New Roman" w:hAnsi="Times New Roman"/>
      <w:sz w:val="16"/>
    </w:rPr>
  </w:style>
  <w:style w:type="character" w:customStyle="1" w:styleId="a13">
    <w:name w:val="a1"/>
    <w:rsid w:val="00B94C51"/>
    <w:rPr>
      <w:color w:val="008000"/>
    </w:rPr>
  </w:style>
  <w:style w:type="paragraph" w:customStyle="1" w:styleId="Fifth">
    <w:name w:val="Fifth"/>
    <w:basedOn w:val="Normal"/>
    <w:link w:val="FifthChar"/>
    <w:qFormat/>
    <w:rsid w:val="00B94C51"/>
    <w:pPr>
      <w:spacing w:after="0" w:line="240" w:lineRule="auto"/>
    </w:pPr>
    <w:rPr>
      <w:rFonts w:eastAsia="Times New Roman"/>
      <w:lang w:val="x-none" w:eastAsia="x-none"/>
    </w:rPr>
  </w:style>
  <w:style w:type="character" w:customStyle="1" w:styleId="FifthChar">
    <w:name w:val="Fifth Char"/>
    <w:link w:val="Fifth"/>
    <w:rsid w:val="00B94C51"/>
    <w:rPr>
      <w:rFonts w:ascii="Calibri" w:eastAsia="Times New Roman" w:hAnsi="Calibri" w:cs="Calibri"/>
      <w:sz w:val="16"/>
      <w:lang w:val="x-none" w:eastAsia="x-none"/>
    </w:rPr>
  </w:style>
  <w:style w:type="paragraph" w:customStyle="1" w:styleId="Repeatblockheading0">
    <w:name w:val="Repeat block heading"/>
    <w:basedOn w:val="Normal"/>
    <w:rsid w:val="00B94C51"/>
    <w:pPr>
      <w:pBdr>
        <w:bottom w:val="single" w:sz="12" w:space="1" w:color="auto"/>
      </w:pBdr>
      <w:spacing w:after="0" w:line="240" w:lineRule="auto"/>
      <w:jc w:val="center"/>
      <w:outlineLvl w:val="1"/>
    </w:pPr>
    <w:rPr>
      <w:rFonts w:ascii="Estrangelo Edessa" w:eastAsia="Times New Roman" w:hAnsi="Estrangelo Edessa"/>
      <w:b/>
      <w:sz w:val="48"/>
      <w:szCs w:val="48"/>
    </w:rPr>
  </w:style>
  <w:style w:type="character" w:customStyle="1" w:styleId="mandelbrotrefrag">
    <w:name w:val="mandelbrot_refrag"/>
    <w:rsid w:val="00B94C51"/>
  </w:style>
  <w:style w:type="character" w:customStyle="1" w:styleId="imgcreditcaption">
    <w:name w:val="imgcreditcaption"/>
    <w:rsid w:val="00B94C51"/>
  </w:style>
  <w:style w:type="character" w:customStyle="1" w:styleId="current-article">
    <w:name w:val="current-article"/>
    <w:rsid w:val="00B94C51"/>
  </w:style>
  <w:style w:type="character" w:customStyle="1" w:styleId="hps">
    <w:name w:val="hps"/>
    <w:rsid w:val="00B94C51"/>
  </w:style>
  <w:style w:type="paragraph" w:customStyle="1" w:styleId="introduction">
    <w:name w:val="introduction"/>
    <w:basedOn w:val="Normal"/>
    <w:qFormat/>
    <w:rsid w:val="00B94C51"/>
    <w:pPr>
      <w:spacing w:before="100" w:beforeAutospacing="1" w:after="100" w:afterAutospacing="1" w:line="240" w:lineRule="auto"/>
    </w:pPr>
    <w:rPr>
      <w:rFonts w:ascii="Times New Roman" w:eastAsia="Times New Roman" w:hAnsi="Times New Roman"/>
      <w:sz w:val="24"/>
    </w:rPr>
  </w:style>
  <w:style w:type="paragraph" w:customStyle="1" w:styleId="TashmaHeader2">
    <w:name w:val="Tashma_Header2"/>
    <w:basedOn w:val="Heading2"/>
    <w:uiPriority w:val="99"/>
    <w:qFormat/>
    <w:rsid w:val="00B94C51"/>
    <w:pPr>
      <w:spacing w:before="480" w:after="160" w:line="240" w:lineRule="auto"/>
    </w:pPr>
    <w:rPr>
      <w:rFonts w:eastAsia="SimSun" w:cstheme="minorBidi"/>
      <w:bCs w:val="0"/>
      <w:caps/>
      <w:sz w:val="28"/>
    </w:rPr>
  </w:style>
  <w:style w:type="paragraph" w:customStyle="1" w:styleId="TashmaHeading1">
    <w:name w:val="Tashma_Heading1"/>
    <w:basedOn w:val="Heading1"/>
    <w:uiPriority w:val="99"/>
    <w:qFormat/>
    <w:rsid w:val="00B94C51"/>
    <w:pPr>
      <w:spacing w:before="480" w:after="160" w:line="240" w:lineRule="auto"/>
    </w:pPr>
    <w:rPr>
      <w:rFonts w:eastAsia="Times New Roman" w:cstheme="minorBidi"/>
      <w:bCs w:val="0"/>
      <w:sz w:val="32"/>
    </w:rPr>
  </w:style>
  <w:style w:type="character" w:customStyle="1" w:styleId="CitationCharCharCharCharCharCharCharChar">
    <w:name w:val="Citation Char Char Char Char Char Char Char Char"/>
    <w:link w:val="CitationCharCharCharCharCharCharChar"/>
    <w:locked/>
    <w:rsid w:val="00B94C51"/>
    <w:rPr>
      <w:rFonts w:cs="Calibri"/>
    </w:rPr>
  </w:style>
  <w:style w:type="paragraph" w:customStyle="1" w:styleId="CitationCharCharCharCharCharCharChar">
    <w:name w:val="Citation Char Char Char Char Char Char Char"/>
    <w:basedOn w:val="Normal"/>
    <w:link w:val="CitationCharCharCharCharCharCharCharChar"/>
    <w:rsid w:val="00B94C51"/>
    <w:pPr>
      <w:spacing w:after="0" w:line="240" w:lineRule="auto"/>
      <w:ind w:left="1440" w:right="1440"/>
    </w:pPr>
    <w:rPr>
      <w:rFonts w:asciiTheme="minorHAnsi" w:hAnsiTheme="minorHAnsi"/>
      <w:sz w:val="24"/>
    </w:rPr>
  </w:style>
  <w:style w:type="paragraph" w:customStyle="1" w:styleId="pagpag1">
    <w:name w:val="pagpag1"/>
    <w:basedOn w:val="Normal"/>
    <w:uiPriority w:val="99"/>
    <w:qFormat/>
    <w:rsid w:val="00B94C51"/>
    <w:pPr>
      <w:spacing w:before="100" w:beforeAutospacing="1" w:after="100" w:afterAutospacing="1" w:line="240" w:lineRule="auto"/>
    </w:pPr>
    <w:rPr>
      <w:rFonts w:ascii="Times New Roman" w:eastAsia="Times New Roman" w:hAnsi="Times New Roman"/>
      <w:sz w:val="24"/>
    </w:rPr>
  </w:style>
  <w:style w:type="paragraph" w:customStyle="1" w:styleId="pagpag2">
    <w:name w:val="pagpag2"/>
    <w:basedOn w:val="Normal"/>
    <w:uiPriority w:val="99"/>
    <w:qFormat/>
    <w:rsid w:val="00B94C51"/>
    <w:pPr>
      <w:spacing w:before="100" w:beforeAutospacing="1" w:after="100" w:afterAutospacing="1" w:line="240" w:lineRule="auto"/>
    </w:pPr>
    <w:rPr>
      <w:rFonts w:ascii="Times New Roman" w:eastAsia="Times New Roman" w:hAnsi="Times New Roman"/>
      <w:sz w:val="24"/>
    </w:rPr>
  </w:style>
  <w:style w:type="character" w:customStyle="1" w:styleId="source-org">
    <w:name w:val="source-org"/>
    <w:rsid w:val="00B94C51"/>
  </w:style>
  <w:style w:type="paragraph" w:customStyle="1" w:styleId="BodyText311">
    <w:name w:val="Body Text 31"/>
    <w:basedOn w:val="Normal"/>
    <w:next w:val="BodyText3"/>
    <w:unhideWhenUsed/>
    <w:rsid w:val="00B94C51"/>
    <w:pPr>
      <w:spacing w:after="120" w:line="240" w:lineRule="auto"/>
    </w:pPr>
    <w:rPr>
      <w:bCs/>
      <w:color w:val="000000"/>
    </w:rPr>
  </w:style>
  <w:style w:type="paragraph" w:customStyle="1" w:styleId="BodyText210">
    <w:name w:val="Body Text 21"/>
    <w:basedOn w:val="Normal"/>
    <w:next w:val="BodyText2"/>
    <w:unhideWhenUsed/>
    <w:rsid w:val="00B94C51"/>
    <w:pPr>
      <w:spacing w:after="120" w:line="480" w:lineRule="auto"/>
    </w:pPr>
    <w:rPr>
      <w:sz w:val="12"/>
    </w:rPr>
  </w:style>
  <w:style w:type="paragraph" w:customStyle="1" w:styleId="BodyTextIndent1">
    <w:name w:val="Body Text Indent1"/>
    <w:basedOn w:val="Normal"/>
    <w:next w:val="BodyTextIndent"/>
    <w:unhideWhenUsed/>
    <w:rsid w:val="00B94C51"/>
    <w:pPr>
      <w:spacing w:after="120" w:line="240" w:lineRule="auto"/>
      <w:ind w:left="360"/>
    </w:pPr>
  </w:style>
  <w:style w:type="paragraph" w:customStyle="1" w:styleId="BodyTextIndent31">
    <w:name w:val="Body Text Indent 31"/>
    <w:basedOn w:val="Normal"/>
    <w:next w:val="BodyTextIndent3"/>
    <w:semiHidden/>
    <w:unhideWhenUsed/>
    <w:rsid w:val="00B94C51"/>
    <w:pPr>
      <w:spacing w:after="120" w:line="240" w:lineRule="auto"/>
      <w:ind w:left="360"/>
    </w:pPr>
    <w:rPr>
      <w:sz w:val="14"/>
    </w:rPr>
  </w:style>
  <w:style w:type="paragraph" w:customStyle="1" w:styleId="BodyTextIndent21">
    <w:name w:val="Body Text Indent 21"/>
    <w:basedOn w:val="Normal"/>
    <w:next w:val="BodyTextIndent2"/>
    <w:unhideWhenUsed/>
    <w:rsid w:val="00B94C51"/>
    <w:pPr>
      <w:spacing w:after="120" w:line="480" w:lineRule="auto"/>
      <w:ind w:left="360"/>
    </w:pPr>
  </w:style>
  <w:style w:type="character" w:customStyle="1" w:styleId="Caption11">
    <w:name w:val="Caption11"/>
    <w:rsid w:val="00B94C51"/>
  </w:style>
  <w:style w:type="paragraph" w:customStyle="1" w:styleId="z-BottomofForm1">
    <w:name w:val="z-Bottom of Form1"/>
    <w:basedOn w:val="Normal"/>
    <w:next w:val="Normal"/>
    <w:hidden/>
    <w:unhideWhenUsed/>
    <w:rsid w:val="00B94C51"/>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rsid w:val="00B94C51"/>
    <w:pPr>
      <w:spacing w:before="100" w:beforeAutospacing="1" w:after="100" w:afterAutospacing="1" w:line="240" w:lineRule="auto"/>
    </w:pPr>
    <w:rPr>
      <w:rFonts w:ascii="Times New Roman" w:eastAsia="Times New Roman" w:hAnsi="Times New Roman"/>
      <w:sz w:val="24"/>
    </w:rPr>
  </w:style>
  <w:style w:type="paragraph" w:customStyle="1" w:styleId="cptchblock">
    <w:name w:val="cptch_block"/>
    <w:basedOn w:val="Normal"/>
    <w:rsid w:val="00B94C51"/>
    <w:pPr>
      <w:spacing w:before="100" w:beforeAutospacing="1" w:after="100" w:afterAutospacing="1" w:line="240" w:lineRule="auto"/>
    </w:pPr>
    <w:rPr>
      <w:rFonts w:ascii="Times New Roman" w:eastAsia="Times New Roman" w:hAnsi="Times New Roman"/>
      <w:sz w:val="24"/>
    </w:rPr>
  </w:style>
  <w:style w:type="paragraph" w:customStyle="1" w:styleId="publisheddate">
    <w:name w:val="published_date"/>
    <w:basedOn w:val="Normal"/>
    <w:rsid w:val="00B94C51"/>
    <w:pPr>
      <w:spacing w:before="100" w:beforeAutospacing="1" w:after="100" w:afterAutospacing="1" w:line="240" w:lineRule="auto"/>
    </w:pPr>
    <w:rPr>
      <w:rFonts w:ascii="Times New Roman" w:eastAsia="Times New Roman" w:hAnsi="Times New Roman"/>
      <w:sz w:val="24"/>
    </w:rPr>
  </w:style>
  <w:style w:type="paragraph" w:customStyle="1" w:styleId="headline-title">
    <w:name w:val="headline-title"/>
    <w:basedOn w:val="Normal"/>
    <w:qFormat/>
    <w:rsid w:val="00B94C51"/>
    <w:pPr>
      <w:spacing w:before="100" w:beforeAutospacing="1" w:after="100" w:afterAutospacing="1" w:line="240" w:lineRule="auto"/>
    </w:pPr>
    <w:rPr>
      <w:rFonts w:ascii="Times New Roman" w:eastAsia="Times New Roman" w:hAnsi="Times New Roman"/>
      <w:sz w:val="24"/>
    </w:rPr>
  </w:style>
  <w:style w:type="character" w:customStyle="1" w:styleId="mainheading">
    <w:name w:val="mainheading"/>
    <w:rsid w:val="00B94C51"/>
  </w:style>
  <w:style w:type="character" w:customStyle="1" w:styleId="StyleStyleunderlineBold11pt">
    <w:name w:val="Style Style underline + Bold + 11 pt"/>
    <w:rsid w:val="00B94C51"/>
    <w:rPr>
      <w:bCs/>
      <w:sz w:val="20"/>
      <w:u w:val="single"/>
    </w:rPr>
  </w:style>
  <w:style w:type="character" w:customStyle="1" w:styleId="StyleunderlineAsianTimesNewRomanBold">
    <w:name w:val="Style underline + (Asian) Times New Roman Bold"/>
    <w:rsid w:val="00B94C51"/>
    <w:rPr>
      <w:rFonts w:ascii="Times New Roman" w:eastAsia="Times New Roman" w:hAnsi="Times New Roman" w:cs="Times New Roman"/>
      <w:bCs/>
      <w:sz w:val="24"/>
      <w:u w:val="single"/>
    </w:rPr>
  </w:style>
  <w:style w:type="character" w:customStyle="1" w:styleId="Style13ptBoldUnderlineBorderSinglesolidlineAuto">
    <w:name w:val="Style 13 pt Bold Underline Border: : (Single solid line Auto  ..."/>
    <w:rsid w:val="00B94C51"/>
    <w:rPr>
      <w:b/>
      <w:bCs/>
      <w:sz w:val="20"/>
      <w:u w:val="single"/>
      <w:bdr w:val="single" w:sz="4" w:space="0" w:color="auto"/>
    </w:rPr>
  </w:style>
  <w:style w:type="paragraph" w:customStyle="1" w:styleId="BoldandUnderlineCharCharCharCharChar">
    <w:name w:val="Bold and Underline Char Char Char Char Char"/>
    <w:basedOn w:val="Normal"/>
    <w:link w:val="BoldandUnderlineCharCharCharCharCharChar"/>
    <w:qFormat/>
    <w:rsid w:val="00B94C51"/>
    <w:pPr>
      <w:spacing w:after="0" w:line="240" w:lineRule="auto"/>
    </w:pPr>
    <w:rPr>
      <w:rFonts w:ascii="Times New Roman" w:eastAsia="Times New Roman" w:hAnsi="Times New Roman"/>
      <w:b/>
      <w:u w:val="single"/>
      <w:lang w:val="x-none" w:eastAsia="x-none"/>
    </w:rPr>
  </w:style>
  <w:style w:type="character" w:customStyle="1" w:styleId="BoldandUnderlineCharCharCharCharCharChar">
    <w:name w:val="Bold and Underline Char Char Char Char Char Char"/>
    <w:link w:val="BoldandUnderlineCharCharCharCharChar"/>
    <w:rsid w:val="00B94C51"/>
    <w:rPr>
      <w:rFonts w:ascii="Times New Roman" w:eastAsia="Times New Roman" w:hAnsi="Times New Roman" w:cs="Calibri"/>
      <w:b/>
      <w:sz w:val="16"/>
      <w:u w:val="single"/>
      <w:lang w:val="x-none" w:eastAsia="x-none"/>
    </w:rPr>
  </w:style>
  <w:style w:type="character" w:customStyle="1" w:styleId="Style11ptBoldUnderlineBorderSinglesolidlineAuto1">
    <w:name w:val="Style 11 pt Bold Underline Border: : (Single solid line Auto  ...1"/>
    <w:rsid w:val="00B94C51"/>
    <w:rPr>
      <w:b/>
      <w:bCs/>
      <w:sz w:val="20"/>
      <w:u w:val="single"/>
      <w:bdr w:val="single" w:sz="4" w:space="0" w:color="auto"/>
    </w:rPr>
  </w:style>
  <w:style w:type="paragraph" w:customStyle="1" w:styleId="emactive">
    <w:name w:val="emactive"/>
    <w:basedOn w:val="Normal"/>
    <w:uiPriority w:val="99"/>
    <w:qFormat/>
    <w:rsid w:val="00B94C51"/>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B94C51"/>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B94C51"/>
    <w:rPr>
      <w:rFonts w:cs="Calibri"/>
      <w:u w:val="single"/>
      <w:shd w:val="clear" w:color="auto" w:fill="66FFFF"/>
    </w:rPr>
  </w:style>
  <w:style w:type="paragraph" w:customStyle="1" w:styleId="CardHighlight">
    <w:name w:val="Card Highlight"/>
    <w:basedOn w:val="Normal"/>
    <w:link w:val="CardHighlightChar"/>
    <w:qFormat/>
    <w:rsid w:val="00B94C51"/>
    <w:pPr>
      <w:shd w:val="clear" w:color="auto" w:fill="66FFFF"/>
      <w:spacing w:after="0" w:line="240" w:lineRule="auto"/>
    </w:pPr>
    <w:rPr>
      <w:rFonts w:asciiTheme="minorHAnsi" w:hAnsiTheme="minorHAnsi"/>
      <w:sz w:val="24"/>
      <w:u w:val="single"/>
    </w:rPr>
  </w:style>
  <w:style w:type="paragraph" w:customStyle="1" w:styleId="norma">
    <w:name w:val="norma"/>
    <w:basedOn w:val="Heading3"/>
    <w:uiPriority w:val="99"/>
    <w:qFormat/>
    <w:rsid w:val="00B94C51"/>
    <w:pPr>
      <w:spacing w:before="200" w:line="240" w:lineRule="auto"/>
    </w:pPr>
    <w:rPr>
      <w:rFonts w:eastAsia="MS Gothic" w:cs="Arial"/>
      <w:bCs w:val="0"/>
      <w:sz w:val="24"/>
      <w:lang w:eastAsia="zh-CN"/>
    </w:rPr>
  </w:style>
  <w:style w:type="character" w:customStyle="1" w:styleId="metaorigin">
    <w:name w:val="meta_origin"/>
    <w:rsid w:val="00B94C51"/>
  </w:style>
  <w:style w:type="character" w:customStyle="1" w:styleId="eminfo">
    <w:name w:val="eminfo"/>
    <w:rsid w:val="00B94C51"/>
  </w:style>
  <w:style w:type="character" w:customStyle="1" w:styleId="emhighlight">
    <w:name w:val="emhighlight"/>
    <w:rsid w:val="00B94C51"/>
  </w:style>
  <w:style w:type="character" w:customStyle="1" w:styleId="last">
    <w:name w:val="last"/>
    <w:rsid w:val="00B94C51"/>
  </w:style>
  <w:style w:type="character" w:customStyle="1" w:styleId="institution">
    <w:name w:val="institution"/>
    <w:rsid w:val="00B94C51"/>
  </w:style>
  <w:style w:type="character" w:customStyle="1" w:styleId="NormalCard">
    <w:name w:val="Normal Card"/>
    <w:uiPriority w:val="1"/>
    <w:qFormat/>
    <w:rsid w:val="00B94C51"/>
    <w:rPr>
      <w:rFonts w:ascii="Times New Roman" w:hAnsi="Times New Roman" w:cs="Times New Roman" w:hint="default"/>
      <w:sz w:val="24"/>
    </w:rPr>
  </w:style>
  <w:style w:type="character" w:customStyle="1" w:styleId="timebox">
    <w:name w:val="timebox"/>
    <w:rsid w:val="00B94C51"/>
  </w:style>
  <w:style w:type="character" w:customStyle="1" w:styleId="Heading2Subtext">
    <w:name w:val="Heading 2 Subtext"/>
    <w:rsid w:val="00B94C51"/>
    <w:rPr>
      <w:rFonts w:ascii="Times New Roman" w:hAnsi="Times New Roman" w:cs="Times New Roman" w:hint="default"/>
      <w:sz w:val="16"/>
    </w:rPr>
  </w:style>
  <w:style w:type="table" w:styleId="MediumGrid1">
    <w:name w:val="Medium Grid 1"/>
    <w:basedOn w:val="TableNormal"/>
    <w:uiPriority w:val="67"/>
    <w:rsid w:val="00B94C51"/>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nromal">
    <w:name w:val="nromal"/>
    <w:basedOn w:val="Normal"/>
    <w:uiPriority w:val="99"/>
    <w:qFormat/>
    <w:rsid w:val="00B94C51"/>
    <w:pPr>
      <w:keepNext/>
      <w:keepLines/>
      <w:spacing w:before="200" w:after="0" w:line="240" w:lineRule="auto"/>
      <w:outlineLvl w:val="3"/>
    </w:pPr>
    <w:rPr>
      <w:rFonts w:ascii="Times New Roman" w:eastAsia="Times New Roman" w:hAnsi="Times New Roman" w:cs="Cambria"/>
      <w:b/>
      <w:bCs/>
      <w:iCs/>
    </w:rPr>
  </w:style>
  <w:style w:type="paragraph" w:customStyle="1" w:styleId="natural">
    <w:name w:val="natural"/>
    <w:basedOn w:val="Normal"/>
    <w:uiPriority w:val="99"/>
    <w:qFormat/>
    <w:rsid w:val="00B94C51"/>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B94C51"/>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B94C51"/>
    <w:pPr>
      <w:keepNext/>
      <w:keepLines/>
      <w:spacing w:before="200" w:after="0" w:line="240" w:lineRule="auto"/>
      <w:outlineLvl w:val="3"/>
    </w:pPr>
    <w:rPr>
      <w:rFonts w:ascii="Times New Roman" w:eastAsia="Times New Roman" w:hAnsi="Times New Roman"/>
      <w:b/>
      <w:bCs/>
      <w:iCs/>
      <w:sz w:val="24"/>
    </w:rPr>
  </w:style>
  <w:style w:type="character" w:customStyle="1" w:styleId="PageHeaderLine2Char">
    <w:name w:val="PageHeaderLine2 Char"/>
    <w:link w:val="PageHeaderLine2"/>
    <w:rsid w:val="00B94C51"/>
    <w:rPr>
      <w:rFonts w:ascii="Calibri" w:hAnsi="Calibri" w:cs="Calibri"/>
      <w:b/>
      <w:sz w:val="16"/>
    </w:rPr>
  </w:style>
  <w:style w:type="character" w:customStyle="1" w:styleId="caps-label">
    <w:name w:val="caps-label"/>
    <w:rsid w:val="00B94C51"/>
  </w:style>
  <w:style w:type="paragraph" w:customStyle="1" w:styleId="firstletter">
    <w:name w:val="firstletter"/>
    <w:basedOn w:val="Normal"/>
    <w:qFormat/>
    <w:rsid w:val="00B94C51"/>
    <w:pPr>
      <w:spacing w:before="100" w:beforeAutospacing="1" w:after="100" w:afterAutospacing="1" w:line="240" w:lineRule="auto"/>
    </w:pPr>
    <w:rPr>
      <w:rFonts w:eastAsia="Times New Roman"/>
      <w:sz w:val="24"/>
    </w:rPr>
  </w:style>
  <w:style w:type="paragraph" w:customStyle="1" w:styleId="more">
    <w:name w:val="more"/>
    <w:basedOn w:val="Normal"/>
    <w:qFormat/>
    <w:rsid w:val="00B94C51"/>
    <w:pPr>
      <w:spacing w:before="100" w:beforeAutospacing="1" w:after="100" w:afterAutospacing="1" w:line="240" w:lineRule="auto"/>
    </w:pPr>
    <w:rPr>
      <w:rFonts w:eastAsia="Times New Roman"/>
      <w:sz w:val="24"/>
    </w:rPr>
  </w:style>
  <w:style w:type="character" w:customStyle="1" w:styleId="cardshighlight0">
    <w:name w:val="cardshighlight"/>
    <w:rsid w:val="00B94C51"/>
  </w:style>
  <w:style w:type="character" w:customStyle="1" w:styleId="cardsfont12pt1">
    <w:name w:val="cardsfont12pt"/>
    <w:rsid w:val="00B94C51"/>
  </w:style>
  <w:style w:type="paragraph" w:customStyle="1" w:styleId="H1numbered">
    <w:name w:val="H1 numbered"/>
    <w:basedOn w:val="Normal"/>
    <w:qFormat/>
    <w:rsid w:val="00B94C51"/>
    <w:pPr>
      <w:pageBreakBefore/>
      <w:numPr>
        <w:numId w:val="16"/>
      </w:numPr>
      <w:pBdr>
        <w:top w:val="single" w:sz="6" w:space="28" w:color="auto"/>
        <w:bottom w:val="single" w:sz="6" w:space="14" w:color="auto"/>
      </w:pBdr>
      <w:suppressAutoHyphens/>
      <w:autoSpaceDE w:val="0"/>
      <w:autoSpaceDN w:val="0"/>
      <w:adjustRightInd w:val="0"/>
      <w:spacing w:before="283" w:after="170" w:line="288" w:lineRule="auto"/>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qFormat/>
    <w:rsid w:val="00B94C51"/>
    <w:pPr>
      <w:numPr>
        <w:ilvl w:val="1"/>
        <w:numId w:val="16"/>
      </w:numPr>
      <w:tabs>
        <w:tab w:val="clear" w:pos="792"/>
        <w:tab w:val="left" w:pos="567"/>
      </w:tabs>
      <w:suppressAutoHyphens/>
      <w:autoSpaceDE w:val="0"/>
      <w:autoSpaceDN w:val="0"/>
      <w:adjustRightInd w:val="0"/>
      <w:spacing w:before="170" w:after="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B94C51"/>
  </w:style>
  <w:style w:type="character" w:customStyle="1" w:styleId="backcontent">
    <w:name w:val="backcontent"/>
    <w:rsid w:val="00B94C51"/>
  </w:style>
  <w:style w:type="character" w:customStyle="1" w:styleId="daystmp">
    <w:name w:val="daystmp"/>
    <w:rsid w:val="00B94C51"/>
  </w:style>
  <w:style w:type="paragraph" w:customStyle="1" w:styleId="in">
    <w:name w:val="in"/>
    <w:basedOn w:val="Normal"/>
    <w:qFormat/>
    <w:rsid w:val="00B94C51"/>
    <w:pPr>
      <w:spacing w:before="100" w:beforeAutospacing="1" w:after="100" w:afterAutospacing="1" w:line="240" w:lineRule="auto"/>
    </w:pPr>
    <w:rPr>
      <w:rFonts w:eastAsia="Times New Roman"/>
      <w:sz w:val="24"/>
    </w:rPr>
  </w:style>
  <w:style w:type="character" w:customStyle="1" w:styleId="cardsfont12ptchar">
    <w:name w:val="cardsfont12ptchar"/>
    <w:rsid w:val="00B94C51"/>
  </w:style>
  <w:style w:type="character" w:customStyle="1" w:styleId="gal">
    <w:name w:val="gal"/>
    <w:rsid w:val="00B94C51"/>
  </w:style>
  <w:style w:type="paragraph" w:customStyle="1" w:styleId="imagecontain">
    <w:name w:val="imagecontain"/>
    <w:basedOn w:val="Normal"/>
    <w:qFormat/>
    <w:rsid w:val="00B94C51"/>
    <w:pPr>
      <w:spacing w:before="100" w:beforeAutospacing="1" w:after="100" w:afterAutospacing="1" w:line="240" w:lineRule="auto"/>
    </w:pPr>
    <w:rPr>
      <w:rFonts w:eastAsia="Times New Roman"/>
      <w:sz w:val="24"/>
    </w:rPr>
  </w:style>
  <w:style w:type="character" w:customStyle="1" w:styleId="imagedateline">
    <w:name w:val="image_dateline"/>
    <w:rsid w:val="00B94C51"/>
  </w:style>
  <w:style w:type="character" w:customStyle="1" w:styleId="authordatecharchar">
    <w:name w:val="authordatecharchar"/>
    <w:rsid w:val="00B94C51"/>
  </w:style>
  <w:style w:type="character" w:customStyle="1" w:styleId="style1char0">
    <w:name w:val="style1char"/>
    <w:rsid w:val="00B94C51"/>
  </w:style>
  <w:style w:type="character" w:customStyle="1" w:styleId="tagcharchar0">
    <w:name w:val="tagcharchar"/>
    <w:rsid w:val="00B94C51"/>
  </w:style>
  <w:style w:type="character" w:customStyle="1" w:styleId="underlinedcharchar2">
    <w:name w:val="underlinedcharchar"/>
    <w:rsid w:val="00B94C51"/>
  </w:style>
  <w:style w:type="paragraph" w:customStyle="1" w:styleId="CM62">
    <w:name w:val="CM62"/>
    <w:basedOn w:val="Normal"/>
    <w:next w:val="Normal"/>
    <w:qFormat/>
    <w:rsid w:val="00B94C51"/>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qFormat/>
    <w:rsid w:val="00B94C51"/>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qFormat/>
    <w:rsid w:val="00B94C51"/>
    <w:pPr>
      <w:spacing w:after="63"/>
    </w:pPr>
    <w:rPr>
      <w:rFonts w:ascii="Arial" w:eastAsia="Times New Roman" w:hAnsi="Arial"/>
      <w:color w:val="auto"/>
      <w:lang w:eastAsia="zh-CN"/>
    </w:rPr>
  </w:style>
  <w:style w:type="paragraph" w:customStyle="1" w:styleId="CM35">
    <w:name w:val="CM35"/>
    <w:basedOn w:val="Default"/>
    <w:next w:val="Default"/>
    <w:qFormat/>
    <w:rsid w:val="00B94C51"/>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qFormat/>
    <w:rsid w:val="00B94C51"/>
    <w:pPr>
      <w:spacing w:line="228" w:lineRule="atLeast"/>
    </w:pPr>
    <w:rPr>
      <w:rFonts w:ascii="Showcard Gothic" w:eastAsia="Times New Roman" w:hAnsi="Showcard Gothic"/>
      <w:color w:val="auto"/>
      <w:lang w:eastAsia="zh-CN"/>
    </w:rPr>
  </w:style>
  <w:style w:type="character" w:customStyle="1" w:styleId="BoxedChar">
    <w:name w:val="Boxed Char"/>
    <w:rsid w:val="00B94C51"/>
    <w:rPr>
      <w:rFonts w:ascii="Arial Narrow" w:hAnsi="Arial Narrow"/>
      <w:b/>
      <w:sz w:val="18"/>
      <w:bdr w:val="single" w:sz="6" w:space="0" w:color="auto"/>
    </w:rPr>
  </w:style>
  <w:style w:type="paragraph" w:customStyle="1" w:styleId="StylecardCharCharChar11pt">
    <w:name w:val="Style card Char Char Char + 11 pt"/>
    <w:link w:val="StylecardCharCharChar11ptChar"/>
    <w:qFormat/>
    <w:rsid w:val="00B94C51"/>
    <w:pPr>
      <w:spacing w:after="200" w:line="276" w:lineRule="auto"/>
      <w:ind w:left="288" w:right="288"/>
    </w:pPr>
    <w:rPr>
      <w:rFonts w:ascii="Calibri" w:eastAsia="Times New Roman" w:hAnsi="Calibri" w:cs="Times New Roman"/>
      <w:sz w:val="22"/>
      <w:szCs w:val="22"/>
    </w:rPr>
  </w:style>
  <w:style w:type="character" w:customStyle="1" w:styleId="StylecardCharCharChar11ptChar">
    <w:name w:val="Style card Char Char Char + 11 pt Char"/>
    <w:link w:val="StylecardCharCharChar11pt"/>
    <w:rsid w:val="00B94C51"/>
    <w:rPr>
      <w:rFonts w:ascii="Calibri" w:eastAsia="Times New Roman" w:hAnsi="Calibri" w:cs="Times New Roman"/>
      <w:sz w:val="22"/>
      <w:szCs w:val="22"/>
    </w:rPr>
  </w:style>
  <w:style w:type="paragraph" w:customStyle="1" w:styleId="StyleCards11pt">
    <w:name w:val="Style Cards + 11 pt"/>
    <w:basedOn w:val="Cards"/>
    <w:link w:val="StyleCards11ptChar"/>
    <w:qFormat/>
    <w:rsid w:val="00B94C51"/>
    <w:pPr>
      <w:widowControl/>
      <w:autoSpaceDE w:val="0"/>
      <w:autoSpaceDN w:val="0"/>
      <w:adjustRightInd w:val="0"/>
      <w:jc w:val="both"/>
    </w:pPr>
    <w:rPr>
      <w:rFonts w:ascii="Georgia" w:hAnsi="Georgia" w:cstheme="minorBidi"/>
      <w:sz w:val="22"/>
      <w:lang w:val="x-none" w:eastAsia="x-none"/>
    </w:rPr>
  </w:style>
  <w:style w:type="character" w:customStyle="1" w:styleId="StyleCards11ptChar">
    <w:name w:val="Style Cards + 11 pt Char"/>
    <w:link w:val="StyleCards11pt"/>
    <w:rsid w:val="00B94C51"/>
    <w:rPr>
      <w:rFonts w:ascii="Georgia" w:eastAsia="Times New Roman" w:hAnsi="Georgia"/>
      <w:sz w:val="22"/>
      <w:lang w:val="x-none" w:eastAsia="x-none"/>
    </w:rPr>
  </w:style>
  <w:style w:type="paragraph" w:customStyle="1" w:styleId="StyleCards11ptUnderline">
    <w:name w:val="Style Cards + 11 pt Underline"/>
    <w:basedOn w:val="Cards"/>
    <w:link w:val="StyleCards11ptUnderlineChar"/>
    <w:qFormat/>
    <w:rsid w:val="00B94C51"/>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UnderlineChar">
    <w:name w:val="Style Cards + 11 pt Underline Char"/>
    <w:link w:val="StyleCards11ptUnderline"/>
    <w:rsid w:val="00B94C51"/>
    <w:rPr>
      <w:rFonts w:ascii="Georgia" w:eastAsia="Times New Roman" w:hAnsi="Georgia"/>
      <w:sz w:val="22"/>
      <w:szCs w:val="20"/>
      <w:u w:val="single"/>
      <w:lang w:val="x-none" w:eastAsia="x-none"/>
    </w:rPr>
  </w:style>
  <w:style w:type="paragraph" w:customStyle="1" w:styleId="StyleCards11ptBoldUnderline">
    <w:name w:val="Style Cards + 11 pt Bold Underline"/>
    <w:basedOn w:val="Cards"/>
    <w:link w:val="StyleCards11ptBoldUnderlineChar"/>
    <w:qFormat/>
    <w:rsid w:val="00B94C51"/>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Char">
    <w:name w:val="Style Cards + 11 pt Bold Underline Char"/>
    <w:link w:val="StyleCards11ptBoldUnderline"/>
    <w:rsid w:val="00B94C51"/>
    <w:rPr>
      <w:rFonts w:ascii="Georgia" w:eastAsia="Times New Roman" w:hAnsi="Georgia"/>
      <w:b/>
      <w:bCs/>
      <w:sz w:val="22"/>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B94C51"/>
    <w:pPr>
      <w:widowControl/>
      <w:autoSpaceDE w:val="0"/>
      <w:autoSpaceDN w:val="0"/>
      <w:adjustRightInd w:val="0"/>
      <w:jc w:val="both"/>
    </w:pPr>
    <w:rPr>
      <w:rFonts w:ascii="Georgia" w:hAnsi="Georgia" w:cstheme="minorBidi"/>
      <w:b/>
      <w:bCs/>
      <w:sz w:val="22"/>
      <w:szCs w:val="20"/>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B94C51"/>
    <w:rPr>
      <w:rFonts w:ascii="Georgia" w:eastAsia="Times New Roman" w:hAnsi="Georgia"/>
      <w:b/>
      <w:bCs/>
      <w:sz w:val="22"/>
      <w:szCs w:val="20"/>
      <w:u w:val="single"/>
      <w:bdr w:val="single" w:sz="4" w:space="0" w:color="auto"/>
      <w:lang w:val="x-none" w:eastAsia="x-none"/>
    </w:rPr>
  </w:style>
  <w:style w:type="paragraph" w:customStyle="1" w:styleId="StylecardCharChar11pt">
    <w:name w:val="Style card Char Char + 11 pt"/>
    <w:link w:val="StylecardCharChar11ptChar"/>
    <w:qFormat/>
    <w:rsid w:val="00B94C51"/>
    <w:pPr>
      <w:spacing w:after="160" w:line="259" w:lineRule="auto"/>
      <w:ind w:left="288" w:right="288"/>
    </w:pPr>
    <w:rPr>
      <w:rFonts w:eastAsia="Times New Roman"/>
      <w:sz w:val="20"/>
      <w:szCs w:val="20"/>
      <w:lang w:val="x-none" w:eastAsia="x-none"/>
    </w:rPr>
  </w:style>
  <w:style w:type="character" w:customStyle="1" w:styleId="cardCharCharChar1">
    <w:name w:val="card Char Char Char1"/>
    <w:rsid w:val="00B94C51"/>
    <w:rPr>
      <w:lang w:val="en-US" w:eastAsia="en-US" w:bidi="ar-SA"/>
    </w:rPr>
  </w:style>
  <w:style w:type="character" w:customStyle="1" w:styleId="StylecardCharChar11ptChar">
    <w:name w:val="Style card Char Char + 11 pt Char"/>
    <w:link w:val="StylecardCharChar11pt"/>
    <w:rsid w:val="00B94C51"/>
    <w:rPr>
      <w:rFonts w:eastAsia="Times New Roman"/>
      <w:sz w:val="20"/>
      <w:szCs w:val="20"/>
      <w:lang w:val="x-none" w:eastAsia="x-none"/>
    </w:rPr>
  </w:style>
  <w:style w:type="paragraph" w:customStyle="1" w:styleId="NormalFont">
    <w:name w:val="Normal Font"/>
    <w:link w:val="NormalFontChar"/>
    <w:qFormat/>
    <w:rsid w:val="00B94C51"/>
    <w:rPr>
      <w:rFonts w:ascii="Times New Roman" w:eastAsia="Times New Roman" w:hAnsi="Times New Roman" w:cs="Times New Roman"/>
      <w:sz w:val="20"/>
      <w:szCs w:val="20"/>
    </w:rPr>
  </w:style>
  <w:style w:type="paragraph" w:customStyle="1" w:styleId="StyleSmall11pt">
    <w:name w:val="Style Small + 11 pt"/>
    <w:qFormat/>
    <w:rsid w:val="00B94C51"/>
    <w:pPr>
      <w:spacing w:after="200" w:line="276" w:lineRule="auto"/>
    </w:pPr>
    <w:rPr>
      <w:rFonts w:ascii="Times" w:eastAsia="Times New Roman" w:hAnsi="Times" w:cs="Times New Roman"/>
      <w:sz w:val="20"/>
      <w:szCs w:val="22"/>
    </w:rPr>
  </w:style>
  <w:style w:type="character" w:customStyle="1" w:styleId="Style11ptThickunderline">
    <w:name w:val="Style 11 pt Thick underline"/>
    <w:rsid w:val="00B94C51"/>
    <w:rPr>
      <w:sz w:val="20"/>
      <w:u w:val="thick"/>
    </w:rPr>
  </w:style>
  <w:style w:type="character" w:customStyle="1" w:styleId="Style11ptBoldThickunderline">
    <w:name w:val="Style 11 pt Bold Thick underline"/>
    <w:rsid w:val="00B94C51"/>
    <w:rPr>
      <w:b/>
      <w:bCs/>
      <w:sz w:val="20"/>
      <w:u w:val="thick"/>
    </w:rPr>
  </w:style>
  <w:style w:type="paragraph" w:customStyle="1" w:styleId="StyleNormalFont11ptUnderline">
    <w:name w:val="Style Normal Font + 11 pt Underline"/>
    <w:basedOn w:val="NormalFont"/>
    <w:link w:val="StyleNormalFont11ptUnderlineChar"/>
    <w:qFormat/>
    <w:rsid w:val="00B94C51"/>
    <w:rPr>
      <w:u w:val="single"/>
      <w:lang w:val="x-none" w:eastAsia="x-none"/>
    </w:rPr>
  </w:style>
  <w:style w:type="character" w:customStyle="1" w:styleId="NormalFontChar">
    <w:name w:val="Normal Font Char"/>
    <w:link w:val="NormalFont"/>
    <w:rsid w:val="00B94C51"/>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B94C51"/>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B94C51"/>
    <w:rPr>
      <w:b/>
      <w:bCs/>
      <w:u w:val="single"/>
      <w:lang w:val="x-none" w:eastAsia="x-none"/>
    </w:rPr>
  </w:style>
  <w:style w:type="character" w:customStyle="1" w:styleId="StyleNormalFont11ptBoldUnderlineChar">
    <w:name w:val="Style Normal Font + 11 pt Bold Underline Char"/>
    <w:link w:val="StyleNormalFont11ptBoldUnderline"/>
    <w:rsid w:val="00B94C51"/>
    <w:rPr>
      <w:rFonts w:ascii="Times New Roman" w:eastAsia="Times New Roman" w:hAnsi="Times New Roman" w:cs="Times New Roman"/>
      <w:b/>
      <w:bCs/>
      <w:sz w:val="20"/>
      <w:szCs w:val="20"/>
      <w:u w:val="single"/>
      <w:lang w:val="x-none" w:eastAsia="x-none"/>
    </w:rPr>
  </w:style>
  <w:style w:type="paragraph" w:customStyle="1" w:styleId="StyleHeading2LatinArialMT13pt">
    <w:name w:val="Style Heading 2 + (Latin) ArialMT 13 pt"/>
    <w:basedOn w:val="Heading2"/>
    <w:next w:val="Heading2"/>
    <w:qFormat/>
    <w:rsid w:val="00B94C51"/>
    <w:pPr>
      <w:keepLines w:val="0"/>
      <w:pageBreakBefore w:val="0"/>
      <w:spacing w:before="480" w:after="160" w:line="240" w:lineRule="auto"/>
      <w:jc w:val="left"/>
    </w:pPr>
    <w:rPr>
      <w:rFonts w:eastAsiaTheme="minorHAnsi" w:cstheme="minorBidi"/>
      <w:b w:val="0"/>
      <w:bCs w:val="0"/>
      <w:sz w:val="24"/>
      <w:u w:val="none"/>
      <w:lang w:eastAsia="zh-CN"/>
    </w:rPr>
  </w:style>
  <w:style w:type="paragraph" w:customStyle="1" w:styleId="Smallfont0">
    <w:name w:val="Smallfont"/>
    <w:basedOn w:val="Normal"/>
    <w:qFormat/>
    <w:rsid w:val="00B94C51"/>
    <w:pPr>
      <w:spacing w:after="0" w:line="240" w:lineRule="auto"/>
    </w:pPr>
    <w:rPr>
      <w:rFonts w:eastAsia="Times New Roman"/>
      <w:sz w:val="15"/>
    </w:rPr>
  </w:style>
  <w:style w:type="character" w:customStyle="1" w:styleId="authors1">
    <w:name w:val="authors1"/>
    <w:rsid w:val="00B94C51"/>
    <w:rPr>
      <w:rFonts w:ascii="Verdana" w:hAnsi="Verdana" w:hint="default"/>
      <w:b/>
      <w:bCs/>
      <w:color w:val="006699"/>
      <w:sz w:val="20"/>
      <w:szCs w:val="20"/>
    </w:rPr>
  </w:style>
  <w:style w:type="character" w:customStyle="1" w:styleId="headlinesectionlarge">
    <w:name w:val="headline_section_large"/>
    <w:rsid w:val="00B94C51"/>
  </w:style>
  <w:style w:type="paragraph" w:customStyle="1" w:styleId="formatvorlage2">
    <w:name w:val="formatvorlage2"/>
    <w:basedOn w:val="Normal"/>
    <w:qFormat/>
    <w:rsid w:val="00B94C51"/>
    <w:pPr>
      <w:spacing w:before="100" w:beforeAutospacing="1" w:after="100" w:afterAutospacing="1" w:line="240" w:lineRule="auto"/>
    </w:pPr>
    <w:rPr>
      <w:sz w:val="24"/>
    </w:rPr>
  </w:style>
  <w:style w:type="character" w:customStyle="1" w:styleId="Styleunderline11ptBlack">
    <w:name w:val="Style underline + 11 pt Black"/>
    <w:rsid w:val="00B94C51"/>
    <w:rPr>
      <w:color w:val="000000"/>
      <w:sz w:val="20"/>
      <w:u w:val="single"/>
    </w:rPr>
  </w:style>
  <w:style w:type="character" w:customStyle="1" w:styleId="Styleunderline11ptBoldBlack">
    <w:name w:val="Style underline + 11 pt Bold Black"/>
    <w:rsid w:val="00B94C51"/>
    <w:rPr>
      <w:b/>
      <w:bCs/>
      <w:color w:val="000000"/>
      <w:sz w:val="20"/>
      <w:u w:val="single"/>
    </w:rPr>
  </w:style>
  <w:style w:type="paragraph" w:customStyle="1" w:styleId="StyleTitle11ptNotBold">
    <w:name w:val="Style Title + 11 pt Not Bold"/>
    <w:basedOn w:val="Title"/>
    <w:link w:val="StyleTitle11ptNotBoldChar"/>
    <w:qFormat/>
    <w:rsid w:val="00B94C51"/>
    <w:pPr>
      <w:pBdr>
        <w:bottom w:val="none" w:sz="0" w:space="0" w:color="auto"/>
      </w:pBdr>
      <w:spacing w:after="160"/>
      <w:contextualSpacing w:val="0"/>
      <w:jc w:val="center"/>
    </w:pPr>
    <w:rPr>
      <w:rFonts w:ascii="Georgia" w:eastAsia="Times New Roman" w:hAnsi="Georgia"/>
      <w:b/>
      <w:bCs w:val="0"/>
      <w:lang w:val="x-none" w:eastAsia="x-none"/>
    </w:rPr>
  </w:style>
  <w:style w:type="character" w:customStyle="1" w:styleId="StyleTitle11ptNotBoldChar">
    <w:name w:val="Style Title + 11 pt Not Bold Char"/>
    <w:link w:val="StyleTitle11ptNotBold"/>
    <w:rsid w:val="00B94C51"/>
    <w:rPr>
      <w:rFonts w:ascii="Georgia" w:eastAsia="Times New Roman" w:hAnsi="Georgia"/>
      <w:b/>
      <w:u w:val="single"/>
      <w:lang w:val="x-none" w:eastAsia="x-none"/>
    </w:rPr>
  </w:style>
  <w:style w:type="paragraph" w:customStyle="1" w:styleId="StyleTitle11ptNotBoldNounderline">
    <w:name w:val="Style Title + 11 pt Not Bold No underline"/>
    <w:basedOn w:val="Title"/>
    <w:link w:val="StyleTitle11ptNotBoldNounderlineChar"/>
    <w:qFormat/>
    <w:rsid w:val="00B94C51"/>
    <w:pPr>
      <w:pBdr>
        <w:bottom w:val="none" w:sz="0" w:space="0" w:color="auto"/>
      </w:pBdr>
      <w:spacing w:after="160"/>
      <w:contextualSpacing w:val="0"/>
      <w:jc w:val="center"/>
    </w:pPr>
    <w:rPr>
      <w:rFonts w:ascii="Georgia" w:eastAsia="Times New Roman" w:hAnsi="Georgia"/>
      <w:bCs w:val="0"/>
      <w:lang w:val="x-none" w:eastAsia="x-none"/>
    </w:rPr>
  </w:style>
  <w:style w:type="character" w:customStyle="1" w:styleId="StyleTitle11ptNotBoldNounderlineChar">
    <w:name w:val="Style Title + 11 pt Not Bold No underline Char"/>
    <w:link w:val="StyleTitle11ptNotBoldNounderline"/>
    <w:rsid w:val="00B94C51"/>
    <w:rPr>
      <w:rFonts w:ascii="Georgia" w:eastAsia="Times New Roman" w:hAnsi="Georgia"/>
      <w:u w:val="single"/>
      <w:lang w:val="x-none" w:eastAsia="x-none"/>
    </w:rPr>
  </w:style>
  <w:style w:type="character" w:customStyle="1" w:styleId="Style11ptBoldBlackUnderline">
    <w:name w:val="Style 11 pt Bold Black Underline"/>
    <w:rsid w:val="00B94C51"/>
    <w:rPr>
      <w:b/>
      <w:bCs/>
      <w:color w:val="000000"/>
      <w:sz w:val="20"/>
      <w:u w:val="single"/>
    </w:rPr>
  </w:style>
  <w:style w:type="character" w:customStyle="1" w:styleId="Style11ptBoldBlackUnderlineBorderSinglesolidline">
    <w:name w:val="Style 11 pt Bold Black Underline Border: : (Single solid line ..."/>
    <w:rsid w:val="00B94C51"/>
    <w:rPr>
      <w:b/>
      <w:bCs/>
      <w:color w:val="000000"/>
      <w:sz w:val="20"/>
      <w:u w:val="single"/>
      <w:bdr w:val="single" w:sz="4" w:space="0" w:color="auto"/>
    </w:rPr>
  </w:style>
  <w:style w:type="character" w:customStyle="1" w:styleId="StyleLatinMeridien-Italic11ptItalicUnderline">
    <w:name w:val="Style (Latin) Meridien-Italic 11 pt Italic Underline"/>
    <w:rsid w:val="00B94C51"/>
    <w:rPr>
      <w:rFonts w:ascii="Meridien-Italic" w:hAnsi="Meridien-Italic"/>
      <w:i/>
      <w:iCs/>
      <w:sz w:val="20"/>
      <w:u w:val="single"/>
    </w:rPr>
  </w:style>
  <w:style w:type="character" w:customStyle="1" w:styleId="underlinestylechar0">
    <w:name w:val="underlinestylechar"/>
    <w:rsid w:val="00B94C51"/>
  </w:style>
  <w:style w:type="character" w:customStyle="1" w:styleId="StyleCards12ptThickunderlineChar1">
    <w:name w:val="Style Cards + 12 pt Thick underline Char1"/>
    <w:rsid w:val="00B94C51"/>
    <w:rPr>
      <w:sz w:val="24"/>
      <w:szCs w:val="24"/>
      <w:u w:val="thick"/>
    </w:rPr>
  </w:style>
  <w:style w:type="character" w:customStyle="1" w:styleId="BodyTextIndentChar2">
    <w:name w:val="Body Text Indent Char2"/>
    <w:basedOn w:val="DefaultParagraphFont"/>
    <w:uiPriority w:val="99"/>
    <w:semiHidden/>
    <w:rsid w:val="00B94C51"/>
    <w:rPr>
      <w:rFonts w:ascii="Georgia" w:hAnsi="Georgia"/>
      <w:sz w:val="22"/>
      <w:szCs w:val="22"/>
    </w:rPr>
  </w:style>
  <w:style w:type="character" w:customStyle="1" w:styleId="BodyText2Char2">
    <w:name w:val="Body Text 2 Char2"/>
    <w:basedOn w:val="DefaultParagraphFont"/>
    <w:uiPriority w:val="99"/>
    <w:semiHidden/>
    <w:rsid w:val="00B94C51"/>
    <w:rPr>
      <w:rFonts w:ascii="Georgia" w:hAnsi="Georgia"/>
      <w:sz w:val="22"/>
      <w:szCs w:val="22"/>
    </w:rPr>
  </w:style>
  <w:style w:type="character" w:customStyle="1" w:styleId="BodyText3Char2">
    <w:name w:val="Body Text 3 Char2"/>
    <w:basedOn w:val="DefaultParagraphFont"/>
    <w:uiPriority w:val="99"/>
    <w:semiHidden/>
    <w:rsid w:val="00B94C51"/>
    <w:rPr>
      <w:rFonts w:ascii="Georgia" w:hAnsi="Georgia"/>
      <w:sz w:val="16"/>
      <w:szCs w:val="16"/>
    </w:rPr>
  </w:style>
  <w:style w:type="character" w:customStyle="1" w:styleId="BodyTextIndent2Char2">
    <w:name w:val="Body Text Indent 2 Char2"/>
    <w:basedOn w:val="DefaultParagraphFont"/>
    <w:uiPriority w:val="99"/>
    <w:semiHidden/>
    <w:rsid w:val="00B94C51"/>
    <w:rPr>
      <w:rFonts w:ascii="Georgia" w:hAnsi="Georgia"/>
      <w:sz w:val="22"/>
      <w:szCs w:val="22"/>
    </w:rPr>
  </w:style>
  <w:style w:type="character" w:customStyle="1" w:styleId="BodyTextIndent3Char2">
    <w:name w:val="Body Text Indent 3 Char2"/>
    <w:basedOn w:val="DefaultParagraphFont"/>
    <w:uiPriority w:val="99"/>
    <w:semiHidden/>
    <w:rsid w:val="00B94C51"/>
    <w:rPr>
      <w:rFonts w:ascii="Georgia" w:hAnsi="Georgia"/>
      <w:sz w:val="16"/>
      <w:szCs w:val="16"/>
    </w:rPr>
  </w:style>
  <w:style w:type="character" w:customStyle="1" w:styleId="z-BottomofFormChar2">
    <w:name w:val="z-Bottom of Form Char2"/>
    <w:basedOn w:val="DefaultParagraphFont"/>
    <w:uiPriority w:val="99"/>
    <w:semiHidden/>
    <w:rsid w:val="00B94C51"/>
    <w:rPr>
      <w:rFonts w:ascii="Arial" w:hAnsi="Arial" w:cs="Arial"/>
      <w:vanish/>
      <w:sz w:val="16"/>
      <w:szCs w:val="16"/>
    </w:rPr>
  </w:style>
  <w:style w:type="paragraph" w:customStyle="1" w:styleId="BodyA">
    <w:name w:val="Body A"/>
    <w:autoRedefine/>
    <w:qFormat/>
    <w:rsid w:val="00B94C51"/>
    <w:rPr>
      <w:rFonts w:ascii="Helvetica" w:eastAsia="ヒラギノ角ゴ Pro W3" w:hAnsi="Helvetica" w:cs="Times New Roman"/>
      <w:color w:val="000000"/>
      <w:szCs w:val="20"/>
    </w:rPr>
  </w:style>
  <w:style w:type="paragraph" w:customStyle="1" w:styleId="StyleHotRouteLatinGaramond10pt">
    <w:name w:val="Style Hot Route + (Latin) Garamond 10 pt"/>
    <w:basedOn w:val="HotRoute0"/>
    <w:link w:val="StyleHotRouteLatinGaramond10ptChar"/>
    <w:rsid w:val="00B94C51"/>
    <w:pPr>
      <w:ind w:left="0"/>
    </w:pPr>
    <w:rPr>
      <w:rFonts w:ascii="Garamond" w:eastAsia="Cambria" w:hAnsi="Garamond" w:cs="Times New Roman"/>
      <w:color w:val="auto"/>
    </w:rPr>
  </w:style>
  <w:style w:type="character" w:customStyle="1" w:styleId="StyleHotRouteLatinGaramond10ptChar">
    <w:name w:val="Style Hot Route + (Latin) Garamond 10 pt Char"/>
    <w:basedOn w:val="DefaultParagraphFont"/>
    <w:link w:val="StyleHotRouteLatinGaramond10pt"/>
    <w:rsid w:val="00B94C51"/>
    <w:rPr>
      <w:rFonts w:ascii="Garamond" w:eastAsia="Cambria" w:hAnsi="Garamond" w:cs="Times New Roman"/>
      <w:sz w:val="16"/>
    </w:rPr>
  </w:style>
  <w:style w:type="paragraph" w:customStyle="1" w:styleId="StyleHotRouteLatinGaramond10ptUnderline">
    <w:name w:val="Style Hot Route + (Latin) Garamond 10 pt Underline"/>
    <w:basedOn w:val="HotRoute0"/>
    <w:link w:val="StyleHotRouteLatinGaramond10ptUnderlineChar"/>
    <w:rsid w:val="00B94C51"/>
    <w:pPr>
      <w:ind w:left="0"/>
    </w:pPr>
    <w:rPr>
      <w:rFonts w:ascii="Garamond" w:eastAsia="Cambria" w:hAnsi="Garamond" w:cs="Times New Roman"/>
      <w:color w:val="auto"/>
      <w:u w:val="single"/>
    </w:rPr>
  </w:style>
  <w:style w:type="character" w:customStyle="1" w:styleId="StyleHotRouteLatinGaramond10ptUnderlineChar">
    <w:name w:val="Style Hot Route + (Latin) Garamond 10 pt Underline Char"/>
    <w:basedOn w:val="DefaultParagraphFont"/>
    <w:link w:val="StyleHotRouteLatinGaramond10ptUnderline"/>
    <w:rsid w:val="00B94C51"/>
    <w:rPr>
      <w:rFonts w:ascii="Garamond" w:eastAsia="Cambria" w:hAnsi="Garamond" w:cs="Times New Roman"/>
      <w:sz w:val="16"/>
      <w:u w:val="single"/>
    </w:rPr>
  </w:style>
  <w:style w:type="character" w:customStyle="1" w:styleId="m5686307894942199640gmail-style13ptbold">
    <w:name w:val="m_5686307894942199640gmail-style13ptbold"/>
    <w:basedOn w:val="DefaultParagraphFont"/>
    <w:rsid w:val="00B94C51"/>
  </w:style>
  <w:style w:type="character" w:customStyle="1" w:styleId="m5686307894942199640gmail-styleunderline">
    <w:name w:val="m_5686307894942199640gmail-styleunderline"/>
    <w:basedOn w:val="DefaultParagraphFont"/>
    <w:rsid w:val="00B94C51"/>
  </w:style>
  <w:style w:type="character" w:customStyle="1" w:styleId="UnderlineCharCharChar">
    <w:name w:val="Underline Char Char Char"/>
    <w:rsid w:val="00B94C51"/>
    <w:rPr>
      <w:noProof w:val="0"/>
      <w:u w:val="single"/>
      <w:lang w:val="en-US" w:eastAsia="en-US" w:bidi="ar-SA"/>
    </w:rPr>
  </w:style>
  <w:style w:type="paragraph" w:customStyle="1" w:styleId="PageHeading">
    <w:name w:val="Page Heading"/>
    <w:basedOn w:val="Heading2"/>
    <w:qFormat/>
    <w:rsid w:val="00B94C51"/>
    <w:pPr>
      <w:keepLines w:val="0"/>
      <w:pageBreakBefore w:val="0"/>
      <w:spacing w:before="0" w:line="240" w:lineRule="auto"/>
      <w:jc w:val="left"/>
    </w:pPr>
    <w:rPr>
      <w:rFonts w:ascii="Times New Roman" w:eastAsia="Times New Roman" w:hAnsi="Times New Roman" w:cs="Arial"/>
      <w:caps/>
      <w:sz w:val="32"/>
      <w:szCs w:val="16"/>
      <w:u w:val="none"/>
    </w:rPr>
  </w:style>
  <w:style w:type="paragraph" w:customStyle="1" w:styleId="BriefTitle">
    <w:name w:val="Brief Title"/>
    <w:basedOn w:val="Heading1"/>
    <w:qFormat/>
    <w:rsid w:val="00B94C51"/>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ascii="Times New Roman" w:eastAsia="Helvetica" w:hAnsi="Times New Roman" w:cs="Times New Roman"/>
      <w:kern w:val="32"/>
      <w:sz w:val="32"/>
      <w:u w:val="single"/>
    </w:rPr>
  </w:style>
  <w:style w:type="paragraph" w:customStyle="1" w:styleId="Hyperlink2">
    <w:name w:val="Hyperlink2"/>
    <w:basedOn w:val="Normal"/>
    <w:qFormat/>
    <w:rsid w:val="00B94C51"/>
    <w:pPr>
      <w:spacing w:after="0" w:line="240" w:lineRule="auto"/>
    </w:pPr>
    <w:rPr>
      <w:rFonts w:eastAsia="Calibri"/>
      <w:color w:val="00B0F0"/>
      <w:u w:val="single" w:color="00B0F0"/>
    </w:rPr>
  </w:style>
  <w:style w:type="character" w:customStyle="1" w:styleId="messagecontent">
    <w:name w:val="message_content"/>
    <w:rsid w:val="00B94C51"/>
  </w:style>
  <w:style w:type="paragraph" w:customStyle="1" w:styleId="UnderlineCharCharCharCharCharCharCharCharChar">
    <w:name w:val="Underline Char Char Char Char Char Char Char Char Char"/>
    <w:link w:val="UnderlineCharCharCharCharCharCharCharCharCharChar"/>
    <w:rsid w:val="00B94C51"/>
    <w:rPr>
      <w:rFonts w:ascii="Times New Roman" w:eastAsia="Times New Roman" w:hAnsi="Times New Roman" w:cs="Times New Roman"/>
      <w:u w:val="thick"/>
    </w:rPr>
  </w:style>
  <w:style w:type="paragraph" w:customStyle="1" w:styleId="BoldUnderlineCharCharCharCharChar">
    <w:name w:val="BoldUnderline Char Char Char Char Char"/>
    <w:link w:val="BoldUnderlineCharCharCharCharCharChar"/>
    <w:rsid w:val="00B94C51"/>
    <w:rPr>
      <w:rFonts w:ascii="Times New Roman" w:eastAsia="Times New Roman" w:hAnsi="Times New Roman" w:cs="Times New Roman"/>
      <w:b/>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B94C51"/>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rsid w:val="00B94C51"/>
    <w:rPr>
      <w:rFonts w:ascii="Times New Roman" w:eastAsia="Times New Roman" w:hAnsi="Times New Roman" w:cs="Times New Roman"/>
      <w:b/>
      <w:u w:val="thick"/>
    </w:rPr>
  </w:style>
  <w:style w:type="character" w:customStyle="1" w:styleId="TagChar1">
    <w:name w:val="Tag Char1"/>
    <w:aliases w:val=" Char Char Char Char, Char Char Char Char Char Char Char Char Char1, Char Char Char Char Char Char Char Char Char Char, Char Char Char Char Char Char Char Char1"/>
    <w:rsid w:val="00B94C51"/>
    <w:rPr>
      <w:rFonts w:ascii="Times New Roman" w:eastAsia="Times New Roman" w:hAnsi="Times New Roman"/>
      <w:b/>
      <w:sz w:val="24"/>
      <w:szCs w:val="24"/>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B94C51"/>
    <w:rPr>
      <w:rFonts w:ascii="Times New Roman" w:eastAsia="SimSun" w:hAnsi="Times New Roman" w:cs="Times New Roman"/>
      <w:sz w:val="24"/>
      <w:szCs w:val="24"/>
      <w:lang w:eastAsia="zh-CN"/>
    </w:rPr>
  </w:style>
  <w:style w:type="paragraph" w:customStyle="1" w:styleId="UnderlineCharCharCharChar">
    <w:name w:val="Underline Char Char Char Char"/>
    <w:basedOn w:val="Normal"/>
    <w:qFormat/>
    <w:rsid w:val="00B94C51"/>
    <w:pPr>
      <w:spacing w:line="240" w:lineRule="auto"/>
    </w:pPr>
    <w:rPr>
      <w:rFonts w:ascii="Times New Roman" w:eastAsia="Times New Roman" w:hAnsi="Times New Roman"/>
      <w:u w:val="single"/>
    </w:rPr>
  </w:style>
  <w:style w:type="character" w:customStyle="1" w:styleId="m4385445901877740177gmail-styleunderline">
    <w:name w:val="m_4385445901877740177gmail-styleunderline"/>
    <w:basedOn w:val="DefaultParagraphFont"/>
    <w:rsid w:val="00B94C51"/>
  </w:style>
  <w:style w:type="character" w:customStyle="1" w:styleId="CitationChar">
    <w:name w:val="Citation Char"/>
    <w:rsid w:val="00B94C51"/>
    <w:rPr>
      <w:bCs/>
      <w:u w:val="single"/>
    </w:rPr>
  </w:style>
  <w:style w:type="paragraph" w:customStyle="1" w:styleId="Style31">
    <w:name w:val="Style31"/>
    <w:basedOn w:val="Normal"/>
    <w:uiPriority w:val="99"/>
    <w:qFormat/>
    <w:rsid w:val="00B94C51"/>
    <w:pPr>
      <w:spacing w:after="0" w:line="197" w:lineRule="exact"/>
      <w:jc w:val="both"/>
    </w:pPr>
  </w:style>
  <w:style w:type="paragraph" w:customStyle="1" w:styleId="Style42">
    <w:name w:val="Style42"/>
    <w:basedOn w:val="Normal"/>
    <w:uiPriority w:val="99"/>
    <w:qFormat/>
    <w:rsid w:val="00B94C51"/>
    <w:pPr>
      <w:spacing w:after="0" w:line="202" w:lineRule="exact"/>
      <w:jc w:val="both"/>
    </w:pPr>
  </w:style>
  <w:style w:type="paragraph" w:customStyle="1" w:styleId="Style51">
    <w:name w:val="Style51"/>
    <w:basedOn w:val="Normal"/>
    <w:uiPriority w:val="99"/>
    <w:qFormat/>
    <w:rsid w:val="00B94C51"/>
    <w:pPr>
      <w:spacing w:after="0" w:line="200" w:lineRule="exact"/>
      <w:jc w:val="both"/>
    </w:pPr>
  </w:style>
  <w:style w:type="character" w:customStyle="1" w:styleId="FontStyle72">
    <w:name w:val="Font Style72"/>
    <w:rsid w:val="00B94C51"/>
    <w:rPr>
      <w:rFonts w:ascii="Times New Roman" w:hAnsi="Times New Roman" w:cs="Times New Roman" w:hint="default"/>
      <w:sz w:val="16"/>
      <w:szCs w:val="16"/>
    </w:rPr>
  </w:style>
  <w:style w:type="character" w:customStyle="1" w:styleId="FontStyle73">
    <w:name w:val="Font Style73"/>
    <w:uiPriority w:val="99"/>
    <w:rsid w:val="00B94C51"/>
    <w:rPr>
      <w:rFonts w:ascii="Times New Roman" w:hAnsi="Times New Roman" w:cs="Times New Roman" w:hint="default"/>
      <w:i/>
      <w:iCs/>
      <w:sz w:val="16"/>
      <w:szCs w:val="16"/>
    </w:rPr>
  </w:style>
  <w:style w:type="character" w:customStyle="1" w:styleId="UnderlinestyleChar20">
    <w:name w:val="Underline style Char2"/>
    <w:rsid w:val="00B94C51"/>
    <w:rPr>
      <w:sz w:val="22"/>
      <w:szCs w:val="24"/>
      <w:u w:val="single"/>
      <w:lang w:val="en-US" w:eastAsia="en-US" w:bidi="ar-SA"/>
    </w:rPr>
  </w:style>
  <w:style w:type="character" w:customStyle="1" w:styleId="FontStyle49">
    <w:name w:val="Font Style49"/>
    <w:uiPriority w:val="99"/>
    <w:rsid w:val="00B94C51"/>
    <w:rPr>
      <w:rFonts w:ascii="Times New Roman" w:hAnsi="Times New Roman" w:cs="Times New Roman"/>
      <w:sz w:val="20"/>
      <w:szCs w:val="20"/>
    </w:rPr>
  </w:style>
  <w:style w:type="character" w:customStyle="1" w:styleId="FontStyle50">
    <w:name w:val="Font Style50"/>
    <w:uiPriority w:val="99"/>
    <w:rsid w:val="00B94C51"/>
    <w:rPr>
      <w:rFonts w:ascii="Times New Roman" w:hAnsi="Times New Roman" w:cs="Times New Roman"/>
      <w:b/>
      <w:bCs/>
      <w:sz w:val="20"/>
      <w:szCs w:val="20"/>
    </w:rPr>
  </w:style>
  <w:style w:type="character" w:customStyle="1" w:styleId="ListBulletChar">
    <w:name w:val="List Bullet Char"/>
    <w:link w:val="ListBullet"/>
    <w:locked/>
    <w:rsid w:val="00B94C51"/>
    <w:rPr>
      <w:rFonts w:ascii="Calibri" w:hAnsi="Calibri" w:cs="Calibri"/>
      <w:sz w:val="16"/>
    </w:rPr>
  </w:style>
  <w:style w:type="character" w:customStyle="1" w:styleId="BoldUnderlineChar2Char">
    <w:name w:val="BoldUnderline Char2 Char"/>
    <w:link w:val="BoldUnderlineChar20"/>
    <w:locked/>
    <w:rsid w:val="00B94C51"/>
    <w:rPr>
      <w:rFonts w:ascii="Times New Roman" w:eastAsia="Times New Roman" w:hAnsi="Times New Roman" w:cs="Times New Roman"/>
      <w:b/>
      <w:sz w:val="20"/>
      <w:u w:val="single"/>
    </w:rPr>
  </w:style>
  <w:style w:type="paragraph" w:customStyle="1" w:styleId="BoldUnderlineChar20">
    <w:name w:val="BoldUnderline Char2"/>
    <w:link w:val="BoldUnderlineChar2Char"/>
    <w:qFormat/>
    <w:rsid w:val="00B94C51"/>
    <w:rPr>
      <w:rFonts w:ascii="Times New Roman" w:eastAsia="Times New Roman" w:hAnsi="Times New Roman" w:cs="Times New Roman"/>
      <w:b/>
      <w:sz w:val="20"/>
      <w:u w:val="single"/>
    </w:rPr>
  </w:style>
  <w:style w:type="paragraph" w:customStyle="1" w:styleId="document0">
    <w:name w:val="document"/>
    <w:basedOn w:val="Normal"/>
    <w:uiPriority w:val="99"/>
    <w:qFormat/>
    <w:rsid w:val="00B94C51"/>
    <w:pPr>
      <w:spacing w:before="100" w:beforeAutospacing="1" w:after="100" w:afterAutospacing="1" w:line="256" w:lineRule="auto"/>
    </w:pPr>
    <w:rPr>
      <w:rFonts w:eastAsia="Times New Roman"/>
    </w:rPr>
  </w:style>
  <w:style w:type="paragraph" w:customStyle="1" w:styleId="Cardstyle0">
    <w:name w:val="Cardstyle"/>
    <w:basedOn w:val="Normal"/>
    <w:next w:val="Normal"/>
    <w:qFormat/>
    <w:rsid w:val="00B94C51"/>
    <w:pPr>
      <w:spacing w:after="0" w:line="256" w:lineRule="auto"/>
    </w:pPr>
    <w:rPr>
      <w:rFonts w:eastAsia="Times New Roman"/>
    </w:rPr>
  </w:style>
  <w:style w:type="character" w:customStyle="1" w:styleId="StyleUnderlining11ptChar">
    <w:name w:val="Style Underlining + 11 pt Char"/>
    <w:basedOn w:val="DefaultParagraphFont"/>
    <w:link w:val="StyleUnderlining11pt"/>
    <w:locked/>
    <w:rsid w:val="00B94C51"/>
    <w:rPr>
      <w:rFonts w:eastAsia="Times New Roman"/>
      <w:u w:val="single"/>
      <w:lang w:val="en-GB"/>
    </w:rPr>
  </w:style>
  <w:style w:type="paragraph" w:customStyle="1" w:styleId="StyleUnderlining11pt">
    <w:name w:val="Style Underlining + 11 pt"/>
    <w:basedOn w:val="Normal"/>
    <w:link w:val="StyleUnderlining11ptChar"/>
    <w:qFormat/>
    <w:rsid w:val="00B94C51"/>
    <w:pPr>
      <w:spacing w:after="0" w:line="256" w:lineRule="auto"/>
    </w:pPr>
    <w:rPr>
      <w:rFonts w:asciiTheme="minorHAnsi" w:eastAsia="Times New Roman" w:hAnsiTheme="minorHAnsi" w:cstheme="minorBidi"/>
      <w:sz w:val="24"/>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B94C51"/>
    <w:rPr>
      <w:rFonts w:eastAsia="Times New Roman"/>
    </w:rPr>
  </w:style>
  <w:style w:type="paragraph" w:customStyle="1" w:styleId="StyleStyleMicroText7ptArialNarrow10pt">
    <w:name w:val="Style Style MicroText + 7 pt + Arial Narrow 10 pt"/>
    <w:basedOn w:val="Normal"/>
    <w:link w:val="StyleStyleMicroText7ptArialNarrow10ptChar"/>
    <w:qFormat/>
    <w:rsid w:val="00B94C51"/>
    <w:pPr>
      <w:spacing w:after="0" w:line="256" w:lineRule="auto"/>
    </w:pPr>
    <w:rPr>
      <w:rFonts w:asciiTheme="minorHAnsi" w:eastAsia="Times New Roman" w:hAnsiTheme="minorHAnsi" w:cstheme="minorBidi"/>
      <w:sz w:val="24"/>
    </w:rPr>
  </w:style>
  <w:style w:type="character" w:customStyle="1" w:styleId="Stylecard11ptBoldUnderlineChar">
    <w:name w:val="Style card + 11 pt Bold Underline Char"/>
    <w:basedOn w:val="cardChar"/>
    <w:link w:val="Stylecard11ptBoldUnderline"/>
    <w:locked/>
    <w:rsid w:val="00B94C51"/>
    <w:rPr>
      <w:rFonts w:ascii="Calibri" w:eastAsia="SimSun" w:hAnsi="Calibri" w:cs="Times New Roman"/>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B94C51"/>
    <w:pPr>
      <w:spacing w:after="0" w:line="256"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
    <w:link w:val="Stylecard8pt"/>
    <w:locked/>
    <w:rsid w:val="00B94C51"/>
    <w:rPr>
      <w:rFonts w:ascii="Calibri" w:eastAsia="Times New Roman" w:hAnsi="Calibri" w:cs="Times New Roman"/>
      <w:color w:val="000000"/>
      <w:kern w:val="32"/>
      <w:sz w:val="20"/>
      <w:u w:val="single"/>
      <w:lang w:eastAsia="ar-SA"/>
    </w:rPr>
  </w:style>
  <w:style w:type="paragraph" w:customStyle="1" w:styleId="Stylecard8pt">
    <w:name w:val="Style card + 8 pt"/>
    <w:basedOn w:val="Normal"/>
    <w:link w:val="Stylecard8ptChar"/>
    <w:qFormat/>
    <w:rsid w:val="00B94C51"/>
    <w:pPr>
      <w:spacing w:after="0" w:line="256"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B94C51"/>
    <w:pPr>
      <w:spacing w:line="256" w:lineRule="auto"/>
    </w:pPr>
    <w:rPr>
      <w:rFonts w:ascii="Georgia" w:hAnsi="Georgia" w:cstheme="minorBidi"/>
      <w:b/>
    </w:rPr>
  </w:style>
  <w:style w:type="paragraph" w:customStyle="1" w:styleId="Normal20pt">
    <w:name w:val="Normal  + 20 pt"/>
    <w:basedOn w:val="Normal"/>
    <w:uiPriority w:val="6"/>
    <w:qFormat/>
    <w:rsid w:val="00B94C51"/>
    <w:pPr>
      <w:spacing w:after="0" w:line="256"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B94C51"/>
    <w:rPr>
      <w:rFonts w:eastAsia="Calibri"/>
      <w:u w:val="single"/>
    </w:rPr>
  </w:style>
  <w:style w:type="paragraph" w:customStyle="1" w:styleId="StyleNormalWeb11ptUnderline">
    <w:name w:val="Style Normal (Web) + 11 pt Underline"/>
    <w:basedOn w:val="NormalWeb"/>
    <w:link w:val="StyleNormalWeb11ptUnderlineChar"/>
    <w:qFormat/>
    <w:rsid w:val="00B94C51"/>
    <w:pPr>
      <w:spacing w:line="256" w:lineRule="auto"/>
    </w:pPr>
    <w:rPr>
      <w:rFonts w:asciiTheme="minorHAnsi" w:eastAsia="Calibri" w:hAnsiTheme="minorHAnsi" w:cstheme="minorBidi"/>
      <w:u w:val="single"/>
    </w:rPr>
  </w:style>
  <w:style w:type="paragraph" w:customStyle="1" w:styleId="conintrotext">
    <w:name w:val="conintrotext"/>
    <w:basedOn w:val="Normal"/>
    <w:uiPriority w:val="99"/>
    <w:qFormat/>
    <w:rsid w:val="00B94C51"/>
    <w:pPr>
      <w:spacing w:before="100" w:beforeAutospacing="1" w:after="100" w:afterAutospacing="1" w:line="256"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B94C51"/>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B94C51"/>
    <w:pPr>
      <w:spacing w:after="0" w:line="256" w:lineRule="auto"/>
    </w:pPr>
    <w:rPr>
      <w:rFonts w:ascii="MS Mincho" w:eastAsia="MS Mincho" w:hAnsiTheme="minorHAnsi" w:cstheme="minorBidi"/>
      <w:b/>
      <w:sz w:val="24"/>
      <w:u w:val="single"/>
    </w:rPr>
  </w:style>
  <w:style w:type="paragraph" w:customStyle="1" w:styleId="assert">
    <w:name w:val="assert"/>
    <w:basedOn w:val="Normal"/>
    <w:uiPriority w:val="99"/>
    <w:qFormat/>
    <w:rsid w:val="00B94C51"/>
    <w:pPr>
      <w:spacing w:before="100" w:beforeAutospacing="1" w:after="100" w:afterAutospacing="1" w:line="256"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B94C51"/>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B94C51"/>
    <w:pPr>
      <w:spacing w:after="0" w:line="256" w:lineRule="auto"/>
    </w:pPr>
    <w:rPr>
      <w:rFonts w:ascii="MS Mincho"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B94C51"/>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B94C51"/>
    <w:pPr>
      <w:spacing w:after="0" w:line="256" w:lineRule="auto"/>
    </w:pPr>
    <w:rPr>
      <w:rFonts w:ascii="MS Mincho" w:eastAsia="MS Mincho" w:hAnsiTheme="minorHAnsi" w:cstheme="minorBidi"/>
      <w:b/>
      <w:sz w:val="24"/>
      <w:u w:val="single"/>
    </w:rPr>
  </w:style>
  <w:style w:type="character" w:customStyle="1" w:styleId="UnderlineChar2CharCharChar">
    <w:name w:val="Underline Char2 Char Char Char"/>
    <w:locked/>
    <w:rsid w:val="00B94C51"/>
    <w:rPr>
      <w:rFonts w:eastAsia="MS Mincho"/>
      <w:szCs w:val="20"/>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B94C51"/>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B94C51"/>
    <w:pPr>
      <w:spacing w:after="0" w:line="256" w:lineRule="auto"/>
    </w:pPr>
    <w:rPr>
      <w:rFonts w:ascii="MS Mincho" w:eastAsia="MS Mincho" w:hAnsiTheme="minorHAnsi" w:cstheme="minorBidi"/>
      <w:b/>
      <w:sz w:val="24"/>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B94C51"/>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B94C51"/>
    <w:pPr>
      <w:pBdr>
        <w:top w:val="single" w:sz="4" w:space="0" w:color="auto"/>
        <w:left w:val="single" w:sz="4" w:space="0" w:color="auto"/>
        <w:bottom w:val="single" w:sz="4" w:space="0" w:color="auto"/>
        <w:right w:val="single" w:sz="4" w:space="0" w:color="auto"/>
      </w:pBdr>
      <w:spacing w:after="160" w:line="256"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B94C51"/>
    <w:rPr>
      <w:rFonts w:eastAsia="Times New Roman"/>
      <w:u w:val="single"/>
    </w:rPr>
  </w:style>
  <w:style w:type="paragraph" w:customStyle="1" w:styleId="StyleStyle4ArialNarrow9pt">
    <w:name w:val="Style Style4 + Arial Narrow 9 pt"/>
    <w:basedOn w:val="Normal"/>
    <w:link w:val="StyleStyle4ArialNarrow9ptChar"/>
    <w:qFormat/>
    <w:rsid w:val="00B94C51"/>
    <w:pPr>
      <w:spacing w:after="0" w:line="256" w:lineRule="auto"/>
    </w:pPr>
    <w:rPr>
      <w:rFonts w:asciiTheme="minorHAnsi" w:eastAsia="Times New Roman" w:hAnsiTheme="minorHAnsi" w:cstheme="minorBidi"/>
      <w:sz w:val="24"/>
      <w:u w:val="single"/>
    </w:rPr>
  </w:style>
  <w:style w:type="character" w:customStyle="1" w:styleId="StyleStyle4ArialNarrow9ptBoldChar">
    <w:name w:val="Style Style4 + Arial Narrow 9 pt Bold Char"/>
    <w:link w:val="StyleStyle4ArialNarrow9ptBold"/>
    <w:locked/>
    <w:rsid w:val="00B94C51"/>
    <w:rPr>
      <w:rFonts w:eastAsia="Times New Roman"/>
      <w:b/>
      <w:bCs/>
      <w:u w:val="single"/>
    </w:rPr>
  </w:style>
  <w:style w:type="paragraph" w:customStyle="1" w:styleId="StyleStyle4ArialNarrow9ptBold">
    <w:name w:val="Style Style4 + Arial Narrow 9 pt Bold"/>
    <w:basedOn w:val="Normal"/>
    <w:link w:val="StyleStyle4ArialNarrow9ptBoldChar"/>
    <w:qFormat/>
    <w:rsid w:val="00B94C51"/>
    <w:pPr>
      <w:spacing w:after="0" w:line="256" w:lineRule="auto"/>
    </w:pPr>
    <w:rPr>
      <w:rFonts w:asciiTheme="minorHAnsi" w:eastAsia="Times New Roman" w:hAnsiTheme="minorHAnsi" w:cstheme="minorBidi"/>
      <w:b/>
      <w:bCs/>
      <w:sz w:val="24"/>
      <w:u w:val="single"/>
    </w:rPr>
  </w:style>
  <w:style w:type="character" w:customStyle="1" w:styleId="Citation-AuthorDateChar">
    <w:name w:val="Citation - Author/Date Char"/>
    <w:locked/>
    <w:rsid w:val="00B94C51"/>
    <w:rPr>
      <w:rFonts w:eastAsia="Times New Roman"/>
      <w:b/>
      <w:smallCaps/>
      <w:sz w:val="24"/>
      <w:szCs w:val="24"/>
      <w:u w:val="single"/>
    </w:rPr>
  </w:style>
  <w:style w:type="character" w:customStyle="1" w:styleId="HiddenBlockHeaderChar">
    <w:name w:val="Hidden Block Header Char"/>
    <w:link w:val="HiddenBlockHeader"/>
    <w:locked/>
    <w:rsid w:val="00B94C51"/>
    <w:rPr>
      <w:rFonts w:ascii="Calibri" w:hAnsi="Calibri" w:cs="Calibri"/>
      <w:sz w:val="16"/>
    </w:rPr>
  </w:style>
  <w:style w:type="character" w:customStyle="1" w:styleId="ThirdChar">
    <w:name w:val="Third Char"/>
    <w:link w:val="Third"/>
    <w:locked/>
    <w:rsid w:val="00B94C51"/>
    <w:rPr>
      <w:rFonts w:eastAsia="Times New Roman"/>
      <w:b/>
      <w:u w:val="single"/>
      <w:lang w:val="x-none" w:eastAsia="x-none"/>
    </w:rPr>
  </w:style>
  <w:style w:type="paragraph" w:customStyle="1" w:styleId="Third">
    <w:name w:val="Third"/>
    <w:basedOn w:val="Normal"/>
    <w:link w:val="ThirdChar"/>
    <w:qFormat/>
    <w:rsid w:val="00B94C51"/>
    <w:pPr>
      <w:spacing w:after="0" w:line="256" w:lineRule="auto"/>
    </w:pPr>
    <w:rPr>
      <w:rFonts w:asciiTheme="minorHAnsi" w:eastAsia="Times New Roman" w:hAnsiTheme="minorHAnsi" w:cstheme="minorBidi"/>
      <w:b/>
      <w:sz w:val="24"/>
      <w:u w:val="single"/>
      <w:lang w:val="x-none" w:eastAsia="x-none"/>
    </w:rPr>
  </w:style>
  <w:style w:type="paragraph" w:customStyle="1" w:styleId="Heading2Char2CharChar10">
    <w:name w:val="Heading 2 Char2 Char Char1"/>
    <w:aliases w:val="Char Char Char Char Char Char1 Char Char Char Char Char"/>
    <w:next w:val="Normal"/>
    <w:uiPriority w:val="99"/>
    <w:qFormat/>
    <w:rsid w:val="00B94C51"/>
    <w:pPr>
      <w:widowControl w:val="0"/>
      <w:jc w:val="both"/>
      <w:outlineLvl w:val="1"/>
    </w:pPr>
    <w:rPr>
      <w:rFonts w:ascii="Times New Roman" w:eastAsia="Times New Roman" w:hAnsi="Times New Roman" w:cs="Times New Roman"/>
      <w:b/>
    </w:rPr>
  </w:style>
  <w:style w:type="character" w:customStyle="1" w:styleId="DebateUnderlineBoldCharChar">
    <w:name w:val="Debate Underline Bold Char Char"/>
    <w:locked/>
    <w:rsid w:val="00B94C51"/>
    <w:rPr>
      <w:rFonts w:eastAsia="Times New Roman"/>
      <w:b/>
      <w:szCs w:val="24"/>
      <w:u w:val="thick"/>
    </w:rPr>
  </w:style>
  <w:style w:type="paragraph" w:customStyle="1" w:styleId="SynergyTag">
    <w:name w:val="SynergyTag"/>
    <w:basedOn w:val="Normal"/>
    <w:uiPriority w:val="99"/>
    <w:qFormat/>
    <w:rsid w:val="00B94C51"/>
    <w:pPr>
      <w:spacing w:after="0" w:line="256" w:lineRule="auto"/>
    </w:pPr>
    <w:rPr>
      <w:b/>
    </w:rPr>
  </w:style>
  <w:style w:type="paragraph" w:customStyle="1" w:styleId="CiteSmallText">
    <w:name w:val="Cite Small Text"/>
    <w:basedOn w:val="Normal"/>
    <w:uiPriority w:val="99"/>
    <w:qFormat/>
    <w:rsid w:val="00B94C51"/>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B94C51"/>
    <w:rPr>
      <w:lang w:val="x-none"/>
    </w:rPr>
  </w:style>
  <w:style w:type="paragraph" w:customStyle="1" w:styleId="Cards1CharChar">
    <w:name w:val="Cards1 Char Char"/>
    <w:basedOn w:val="Normal"/>
    <w:link w:val="Cards1CharCharChar"/>
    <w:qFormat/>
    <w:rsid w:val="00B94C51"/>
    <w:pPr>
      <w:autoSpaceDE w:val="0"/>
      <w:autoSpaceDN w:val="0"/>
      <w:adjustRightInd w:val="0"/>
      <w:spacing w:after="0" w:line="256" w:lineRule="auto"/>
      <w:ind w:left="432" w:right="432"/>
      <w:jc w:val="both"/>
    </w:pPr>
    <w:rPr>
      <w:rFonts w:asciiTheme="minorHAnsi" w:hAnsiTheme="minorHAnsi" w:cstheme="minorBidi"/>
      <w:sz w:val="24"/>
      <w:lang w:val="x-none"/>
    </w:rPr>
  </w:style>
  <w:style w:type="character" w:customStyle="1" w:styleId="SwagChar">
    <w:name w:val="Swag Char"/>
    <w:link w:val="Swag"/>
    <w:locked/>
    <w:rsid w:val="00B94C51"/>
    <w:rPr>
      <w:color w:val="0000FF"/>
      <w:sz w:val="12"/>
      <w:u w:val="single"/>
    </w:rPr>
  </w:style>
  <w:style w:type="paragraph" w:customStyle="1" w:styleId="Swag">
    <w:name w:val="Swag"/>
    <w:basedOn w:val="Normal"/>
    <w:link w:val="SwagChar"/>
    <w:qFormat/>
    <w:rsid w:val="00B94C51"/>
    <w:pPr>
      <w:spacing w:after="0" w:line="256"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B94C51"/>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B94C51"/>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B94C51"/>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B94C51"/>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B94C51"/>
    <w:pPr>
      <w:spacing w:before="100" w:beforeAutospacing="1" w:after="100" w:afterAutospacing="1" w:line="256" w:lineRule="auto"/>
    </w:pPr>
    <w:rPr>
      <w:rFonts w:eastAsia="Times New Roman"/>
    </w:rPr>
  </w:style>
  <w:style w:type="paragraph" w:customStyle="1" w:styleId="abstract">
    <w:name w:val="abstract"/>
    <w:basedOn w:val="Normal"/>
    <w:uiPriority w:val="99"/>
    <w:qFormat/>
    <w:rsid w:val="00B94C51"/>
    <w:pPr>
      <w:spacing w:before="100" w:beforeAutospacing="1" w:after="100" w:afterAutospacing="1" w:line="256" w:lineRule="auto"/>
    </w:pPr>
    <w:rPr>
      <w:rFonts w:eastAsia="Times New Roman"/>
    </w:rPr>
  </w:style>
  <w:style w:type="character" w:customStyle="1" w:styleId="StyleUnderlineChar11ptBold2Char">
    <w:name w:val="Style Underline Char + 11 pt Bold2 Char"/>
    <w:link w:val="StyleUnderlineChar11ptBold2"/>
    <w:locked/>
    <w:rsid w:val="00B94C51"/>
    <w:rPr>
      <w:rFonts w:eastAsia="Times New Roman"/>
      <w:b/>
      <w:bCs/>
      <w:u w:val="single"/>
    </w:rPr>
  </w:style>
  <w:style w:type="paragraph" w:customStyle="1" w:styleId="StyleUnderlineChar11ptBold2">
    <w:name w:val="Style Underline Char + 11 pt Bold2"/>
    <w:basedOn w:val="Normal"/>
    <w:link w:val="StyleUnderlineChar11ptBold2Char"/>
    <w:qFormat/>
    <w:rsid w:val="00B94C51"/>
    <w:pPr>
      <w:spacing w:after="0" w:line="256" w:lineRule="auto"/>
    </w:pPr>
    <w:rPr>
      <w:rFonts w:asciiTheme="minorHAnsi" w:eastAsia="Times New Roman" w:hAnsiTheme="minorHAnsi" w:cstheme="minorBidi"/>
      <w:b/>
      <w:bCs/>
      <w:sz w:val="24"/>
      <w:u w:val="single"/>
    </w:rPr>
  </w:style>
  <w:style w:type="character" w:customStyle="1" w:styleId="StyleStyleUnderlineTimesNewRoman11ptChar">
    <w:name w:val="Style Style Underline + Times New Roman + 11 pt Char"/>
    <w:link w:val="StyleStyleUnderlineTimesNewRoman11pt"/>
    <w:locked/>
    <w:rsid w:val="00B94C51"/>
    <w:rPr>
      <w:rFonts w:eastAsia="Times New Roman"/>
      <w:u w:val="single"/>
    </w:rPr>
  </w:style>
  <w:style w:type="paragraph" w:customStyle="1" w:styleId="StyleStyleUnderlineTimesNewRoman11pt">
    <w:name w:val="Style Style Underline + Times New Roman + 11 pt"/>
    <w:basedOn w:val="Normal"/>
    <w:link w:val="StyleStyleUnderlineTimesNewRoman11ptChar"/>
    <w:qFormat/>
    <w:rsid w:val="00B94C51"/>
    <w:pPr>
      <w:spacing w:after="0" w:line="256" w:lineRule="auto"/>
    </w:pPr>
    <w:rPr>
      <w:rFonts w:asciiTheme="minorHAnsi" w:eastAsia="Times New Roman" w:hAnsiTheme="minorHAnsi" w:cstheme="minorBidi"/>
      <w:sz w:val="24"/>
      <w:u w:val="single"/>
    </w:rPr>
  </w:style>
  <w:style w:type="character" w:customStyle="1" w:styleId="StyleStyleUnderlineTimesNewRomanBold11ptNotBoldChar">
    <w:name w:val="Style Style Underline + Times New Roman Bold + 11 pt Not Bold Char"/>
    <w:link w:val="StyleStyleUnderlineTimesNewRomanBold11ptNotBold"/>
    <w:locked/>
    <w:rsid w:val="00B94C51"/>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B94C51"/>
    <w:pPr>
      <w:spacing w:after="0" w:line="256" w:lineRule="auto"/>
    </w:pPr>
    <w:rPr>
      <w:rFonts w:asciiTheme="minorHAnsi" w:eastAsia="Times New Roman" w:hAnsiTheme="minorHAnsi" w:cstheme="minorBidi"/>
      <w:sz w:val="24"/>
      <w:u w:val="single"/>
    </w:rPr>
  </w:style>
  <w:style w:type="character" w:customStyle="1" w:styleId="TagsCharCharCharChar">
    <w:name w:val="Tags Char Char Char Char"/>
    <w:locked/>
    <w:rsid w:val="00B94C51"/>
    <w:rPr>
      <w:rFonts w:ascii="Times New Roman" w:eastAsia="Times New Roman" w:hAnsi="Times New Roman" w:cs="Times New Roman"/>
      <w:b/>
      <w:sz w:val="24"/>
      <w:szCs w:val="24"/>
    </w:rPr>
  </w:style>
  <w:style w:type="character" w:customStyle="1" w:styleId="NothingCharChar">
    <w:name w:val="Nothing Char Char"/>
    <w:link w:val="NothingCharCharChar"/>
    <w:locked/>
    <w:rsid w:val="00B94C51"/>
  </w:style>
  <w:style w:type="paragraph" w:customStyle="1" w:styleId="NothingCharCharChar">
    <w:name w:val="Nothing Char Char Char"/>
    <w:link w:val="NothingCharChar"/>
    <w:qFormat/>
    <w:rsid w:val="00B94C51"/>
    <w:pPr>
      <w:jc w:val="both"/>
    </w:pPr>
  </w:style>
  <w:style w:type="paragraph" w:customStyle="1" w:styleId="StyleLeft021">
    <w:name w:val="Style Left:  0.2&quot;1"/>
    <w:basedOn w:val="Normal"/>
    <w:uiPriority w:val="99"/>
    <w:qFormat/>
    <w:rsid w:val="00B94C51"/>
    <w:pPr>
      <w:spacing w:after="0"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B94C51"/>
    <w:rPr>
      <w:rFonts w:eastAsia="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B94C51"/>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cstheme="minorBidi"/>
      <w:sz w:val="24"/>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B94C51"/>
    <w:rPr>
      <w:rFonts w:eastAsia="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B94C51"/>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cstheme="minorBidi"/>
      <w:sz w:val="24"/>
      <w:u w:val="single"/>
      <w:bdr w:val="single" w:sz="4" w:space="0" w:color="auto" w:frame="1"/>
    </w:rPr>
  </w:style>
  <w:style w:type="paragraph" w:customStyle="1" w:styleId="BlockTitle20">
    <w:name w:val="Block Title #2"/>
    <w:basedOn w:val="Normal"/>
    <w:uiPriority w:val="99"/>
    <w:qFormat/>
    <w:rsid w:val="00B94C51"/>
    <w:pPr>
      <w:keepNext/>
      <w:pBdr>
        <w:top w:val="single" w:sz="18" w:space="1" w:color="000000"/>
        <w:left w:val="single" w:sz="18" w:space="4" w:color="000000"/>
        <w:bottom w:val="single" w:sz="18" w:space="1" w:color="000000"/>
        <w:right w:val="single" w:sz="18" w:space="4" w:color="000000"/>
      </w:pBdr>
      <w:spacing w:after="0" w:line="256"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B94C51"/>
    <w:pPr>
      <w:spacing w:after="0" w:line="256" w:lineRule="auto"/>
    </w:pPr>
    <w:rPr>
      <w:b/>
    </w:rPr>
  </w:style>
  <w:style w:type="paragraph" w:customStyle="1" w:styleId="CM27">
    <w:name w:val="CM27"/>
    <w:basedOn w:val="Normal"/>
    <w:next w:val="Normal"/>
    <w:uiPriority w:val="99"/>
    <w:qFormat/>
    <w:rsid w:val="00B94C51"/>
    <w:pPr>
      <w:autoSpaceDE w:val="0"/>
      <w:autoSpaceDN w:val="0"/>
      <w:adjustRightInd w:val="0"/>
      <w:spacing w:after="0" w:line="256"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B94C51"/>
    <w:pPr>
      <w:widowControl w:val="0"/>
      <w:jc w:val="both"/>
      <w:outlineLvl w:val="1"/>
    </w:pPr>
    <w:rPr>
      <w:rFonts w:ascii="Times New Roman" w:eastAsia="Times New Roman" w:hAnsi="Times New Roman" w:cs="Times New Roman"/>
      <w:b/>
    </w:rPr>
  </w:style>
  <w:style w:type="character" w:customStyle="1" w:styleId="UnderlineCharChar4">
    <w:name w:val="Underline Char Char4"/>
    <w:rsid w:val="00B94C51"/>
    <w:rPr>
      <w:szCs w:val="24"/>
      <w:u w:val="single"/>
      <w:lang w:val="en-US" w:eastAsia="en-US" w:bidi="ar-SA"/>
    </w:rPr>
  </w:style>
  <w:style w:type="character" w:customStyle="1" w:styleId="BoldUnderlineCharChar3">
    <w:name w:val="BoldUnderline Char Char3"/>
    <w:rsid w:val="00B94C51"/>
    <w:rPr>
      <w:b/>
      <w:bCs w:val="0"/>
      <w:szCs w:val="24"/>
      <w:u w:val="single"/>
      <w:lang w:val="en-US" w:eastAsia="en-US" w:bidi="ar-SA"/>
    </w:rPr>
  </w:style>
  <w:style w:type="character" w:customStyle="1" w:styleId="UnderlineCharChar3">
    <w:name w:val="Underline Char Char3"/>
    <w:rsid w:val="00B94C51"/>
    <w:rPr>
      <w:szCs w:val="24"/>
      <w:u w:val="single"/>
      <w:lang w:val="en-US" w:eastAsia="en-US" w:bidi="ar-SA"/>
    </w:rPr>
  </w:style>
  <w:style w:type="character" w:customStyle="1" w:styleId="BoldUnderlineCharChar2">
    <w:name w:val="BoldUnderline Char Char2"/>
    <w:rsid w:val="00B94C51"/>
    <w:rPr>
      <w:b/>
      <w:bCs w:val="0"/>
      <w:szCs w:val="24"/>
      <w:u w:val="single"/>
      <w:lang w:val="en-US" w:eastAsia="en-US" w:bidi="ar-SA"/>
    </w:rPr>
  </w:style>
  <w:style w:type="character" w:customStyle="1" w:styleId="volume-issue">
    <w:name w:val="volume-issue"/>
    <w:rsid w:val="00B94C51"/>
    <w:rPr>
      <w:rFonts w:ascii="Times New Roman" w:hAnsi="Times New Roman" w:cs="Times New Roman" w:hint="default"/>
    </w:rPr>
  </w:style>
  <w:style w:type="character" w:customStyle="1" w:styleId="boldness1">
    <w:name w:val="boldness1"/>
    <w:rsid w:val="00B94C51"/>
  </w:style>
  <w:style w:type="character" w:customStyle="1" w:styleId="story-author">
    <w:name w:val="story-author"/>
    <w:basedOn w:val="DefaultParagraphFont"/>
    <w:rsid w:val="00B94C51"/>
  </w:style>
  <w:style w:type="character" w:customStyle="1" w:styleId="Heading3CharCharCharChar">
    <w:name w:val="Heading 3 Char Char Char Char"/>
    <w:basedOn w:val="DefaultParagraphFont"/>
    <w:rsid w:val="00B94C51"/>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B94C51"/>
    <w:rPr>
      <w:rFonts w:ascii="Arial" w:hAnsi="Arial" w:cs="Times New Roman"/>
      <w:b w:val="0"/>
      <w:bCs/>
      <w:i w:val="0"/>
      <w:iCs/>
      <w:sz w:val="24"/>
      <w:u w:val="single"/>
      <w:bdr w:val="single" w:sz="18" w:space="0" w:color="auto"/>
    </w:rPr>
  </w:style>
  <w:style w:type="character" w:customStyle="1" w:styleId="navy13bd">
    <w:name w:val="navy13bd"/>
    <w:basedOn w:val="DefaultParagraphFont"/>
    <w:rsid w:val="00B94C51"/>
  </w:style>
  <w:style w:type="character" w:customStyle="1" w:styleId="StyleStyle4CharTimesNewRoman11ptItalic">
    <w:name w:val="Style Style4 Char + Times New Roman 11 pt Italic"/>
    <w:basedOn w:val="DefaultParagraphFont"/>
    <w:rsid w:val="00B94C51"/>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B94C51"/>
  </w:style>
  <w:style w:type="character" w:customStyle="1" w:styleId="ad">
    <w:name w:val="_"/>
    <w:basedOn w:val="DefaultParagraphFont"/>
    <w:rsid w:val="00B94C51"/>
  </w:style>
  <w:style w:type="character" w:customStyle="1" w:styleId="Heading3CharCharCharChar1">
    <w:name w:val="Heading 3 Char Char Char Char1"/>
    <w:rsid w:val="00B94C51"/>
    <w:rPr>
      <w:rFonts w:ascii="Arial" w:hAnsi="Arial" w:cs="Arial" w:hint="default"/>
      <w:bCs/>
      <w:szCs w:val="26"/>
      <w:u w:val="single"/>
      <w:lang w:val="en-US" w:eastAsia="en-US" w:bidi="ar-SA"/>
    </w:rPr>
  </w:style>
  <w:style w:type="character" w:customStyle="1" w:styleId="comment-body">
    <w:name w:val="comment-body"/>
    <w:rsid w:val="00B94C51"/>
  </w:style>
  <w:style w:type="character" w:customStyle="1" w:styleId="UnderlineCharCharChar1">
    <w:name w:val="Underline Char Char Char1"/>
    <w:rsid w:val="00B94C51"/>
    <w:rPr>
      <w:u w:val="single"/>
      <w:lang w:val="en-US" w:eastAsia="en-US" w:bidi="ar-SA"/>
    </w:rPr>
  </w:style>
  <w:style w:type="character" w:customStyle="1" w:styleId="reality">
    <w:name w:val="reality"/>
    <w:rsid w:val="00B94C51"/>
  </w:style>
  <w:style w:type="character" w:customStyle="1" w:styleId="UnderlineChar1Char">
    <w:name w:val="Underline Char1 Char"/>
    <w:rsid w:val="00B94C51"/>
    <w:rPr>
      <w:rFonts w:ascii="Calibri" w:eastAsia="MS Mincho" w:hAnsi="Calibri" w:cs="Calibri" w:hint="default"/>
      <w:szCs w:val="20"/>
      <w:u w:val="single"/>
    </w:rPr>
  </w:style>
  <w:style w:type="character" w:customStyle="1" w:styleId="StyleBoldandUnderlineCharChar29pt">
    <w:name w:val="Style Bold and Underline Char Char2 + 9 pt"/>
    <w:rsid w:val="00B94C51"/>
    <w:rPr>
      <w:rFonts w:ascii="Times New Roman" w:hAnsi="Times New Roman" w:cs="Times New Roman" w:hint="default"/>
      <w:b/>
      <w:bCs/>
      <w:noProof w:val="0"/>
      <w:sz w:val="20"/>
      <w:u w:val="single"/>
    </w:rPr>
  </w:style>
  <w:style w:type="character" w:customStyle="1" w:styleId="StyleUnderlineCharChar19pt">
    <w:name w:val="Style Underline Char Char1 + 9 pt"/>
    <w:rsid w:val="00B94C51"/>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B94C51"/>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B94C51"/>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B94C51"/>
    <w:rPr>
      <w:rFonts w:ascii="Times New Roman" w:hAnsi="Times New Roman" w:cs="Times New Roman" w:hint="default"/>
      <w:sz w:val="20"/>
      <w:u w:val="dottedHeavy"/>
    </w:rPr>
  </w:style>
  <w:style w:type="character" w:customStyle="1" w:styleId="article-record-publication-volume-issue">
    <w:name w:val="article-record-publication-volume-issue"/>
    <w:rsid w:val="00B94C51"/>
  </w:style>
  <w:style w:type="character" w:customStyle="1" w:styleId="resultbodyblack">
    <w:name w:val="resultbodyblack"/>
    <w:rsid w:val="00B94C51"/>
    <w:rPr>
      <w:rFonts w:ascii="Times New Roman" w:hAnsi="Times New Roman" w:cs="Times New Roman" w:hint="default"/>
    </w:rPr>
  </w:style>
  <w:style w:type="character" w:customStyle="1" w:styleId="quotechar0">
    <w:name w:val="quotechar"/>
    <w:rsid w:val="00B94C51"/>
  </w:style>
  <w:style w:type="character" w:customStyle="1" w:styleId="3TagCite">
    <w:name w:val="3 Tag/Cite"/>
    <w:rsid w:val="00B94C51"/>
    <w:rPr>
      <w:rFonts w:ascii="Times New Roman" w:hAnsi="Times New Roman" w:cs="Times New Roman" w:hint="default"/>
      <w:b/>
      <w:bCs w:val="0"/>
    </w:rPr>
  </w:style>
  <w:style w:type="character" w:customStyle="1" w:styleId="4Qualifications">
    <w:name w:val="4 Qualifications"/>
    <w:rsid w:val="00B94C51"/>
    <w:rPr>
      <w:rFonts w:ascii="Times New Roman" w:hAnsi="Times New Roman" w:cs="Times New Roman" w:hint="default"/>
      <w:sz w:val="19"/>
    </w:rPr>
  </w:style>
  <w:style w:type="character" w:customStyle="1" w:styleId="6Underlined">
    <w:name w:val="6 Underlined"/>
    <w:rsid w:val="00B94C51"/>
    <w:rPr>
      <w:rFonts w:ascii="Times New Roman" w:hAnsi="Times New Roman" w:cs="Times New Roman" w:hint="default"/>
      <w:b/>
      <w:bCs w:val="0"/>
      <w:sz w:val="21"/>
      <w:u w:val="single"/>
    </w:rPr>
  </w:style>
  <w:style w:type="character" w:customStyle="1" w:styleId="nohighlighting">
    <w:name w:val="no highlighting"/>
    <w:rsid w:val="00B94C51"/>
    <w:rPr>
      <w:rFonts w:ascii="Times New Roman" w:hAnsi="Times New Roman" w:cs="Times New Roman" w:hint="default"/>
      <w:color w:val="auto"/>
      <w:sz w:val="20"/>
      <w:u w:val="thick"/>
      <w:bdr w:val="none" w:sz="0" w:space="0" w:color="auto" w:frame="1"/>
    </w:rPr>
  </w:style>
  <w:style w:type="character" w:customStyle="1" w:styleId="CharChar61">
    <w:name w:val="Char Char61"/>
    <w:rsid w:val="00B94C51"/>
    <w:rPr>
      <w:rFonts w:ascii="Arial" w:hAnsi="Arial" w:cs="Arial" w:hint="default"/>
      <w:bCs/>
      <w:sz w:val="16"/>
      <w:szCs w:val="26"/>
      <w:lang w:val="en-US" w:eastAsia="en-US" w:bidi="ar-SA"/>
    </w:rPr>
  </w:style>
  <w:style w:type="character" w:customStyle="1" w:styleId="styledate">
    <w:name w:val="styledate"/>
    <w:rsid w:val="00B94C51"/>
  </w:style>
  <w:style w:type="character" w:customStyle="1" w:styleId="StyleUnderlineChar9ptChar">
    <w:name w:val="Style Underline Char + 9 pt Char"/>
    <w:rsid w:val="00B94C51"/>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B94C51"/>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B94C51"/>
    <w:rPr>
      <w:b/>
      <w:bCs w:val="0"/>
      <w:szCs w:val="24"/>
      <w:u w:val="single"/>
      <w:lang w:val="en-US" w:eastAsia="en-US" w:bidi="ar-SA"/>
    </w:rPr>
  </w:style>
  <w:style w:type="character" w:customStyle="1" w:styleId="BoldandUnderlineChar1Char2">
    <w:name w:val="Bold and Underline Char1 Char2"/>
    <w:rsid w:val="00B94C51"/>
    <w:rPr>
      <w:b/>
      <w:bCs w:val="0"/>
      <w:szCs w:val="24"/>
      <w:u w:val="single"/>
      <w:lang w:val="en-US" w:eastAsia="en-US" w:bidi="ar-SA"/>
    </w:rPr>
  </w:style>
  <w:style w:type="character" w:customStyle="1" w:styleId="BoldandUnderlineCharChar1">
    <w:name w:val="Bold and Underline Char Char1"/>
    <w:rsid w:val="00B94C51"/>
    <w:rPr>
      <w:b/>
      <w:bCs w:val="0"/>
      <w:szCs w:val="24"/>
      <w:u w:val="single"/>
      <w:lang w:val="en-US" w:eastAsia="en-US" w:bidi="ar-SA"/>
    </w:rPr>
  </w:style>
  <w:style w:type="character" w:customStyle="1" w:styleId="authoraffil">
    <w:name w:val="authoraffil"/>
    <w:rsid w:val="00B94C51"/>
  </w:style>
  <w:style w:type="character" w:customStyle="1" w:styleId="CharChar8">
    <w:name w:val="Char Char8"/>
    <w:rsid w:val="00B94C51"/>
    <w:rPr>
      <w:rFonts w:ascii="Georgia" w:eastAsia="Times New Roman" w:hAnsi="Georgia" w:hint="default"/>
      <w:b/>
      <w:bCs/>
      <w:sz w:val="30"/>
      <w:szCs w:val="28"/>
      <w:u w:val="single"/>
    </w:rPr>
  </w:style>
  <w:style w:type="character" w:customStyle="1" w:styleId="StyleArial6ptBold">
    <w:name w:val="Style Arial 6 pt Bold"/>
    <w:rsid w:val="00B94C51"/>
    <w:rPr>
      <w:rFonts w:ascii="Arial" w:hAnsi="Arial" w:cs="Arial" w:hint="default"/>
      <w:bCs/>
      <w:sz w:val="12"/>
    </w:rPr>
  </w:style>
  <w:style w:type="character" w:customStyle="1" w:styleId="Heading2Char5">
    <w:name w:val="Heading 2 Char5"/>
    <w:rsid w:val="00B94C51"/>
    <w:rPr>
      <w:rFonts w:ascii="Garamond" w:hAnsi="Garamond" w:cs="Arial" w:hint="default"/>
      <w:b/>
      <w:bCs/>
      <w:iCs/>
      <w:sz w:val="24"/>
      <w:szCs w:val="28"/>
      <w:lang w:val="en-US" w:eastAsia="en-US" w:bidi="ar-SA"/>
    </w:rPr>
  </w:style>
  <w:style w:type="character" w:customStyle="1" w:styleId="boldcitationChar">
    <w:name w:val="bold citation Char"/>
    <w:rsid w:val="00B94C51"/>
    <w:rPr>
      <w:rFonts w:ascii="Arial" w:hAnsi="Arial" w:cs="Arial" w:hint="default"/>
      <w:b/>
      <w:bCs w:val="0"/>
      <w:sz w:val="28"/>
      <w:szCs w:val="24"/>
      <w:u w:val="thick"/>
      <w:lang w:val="en-US" w:eastAsia="en-US" w:bidi="ar-SA"/>
    </w:rPr>
  </w:style>
  <w:style w:type="character" w:customStyle="1" w:styleId="BoldunderlineChar4">
    <w:name w:val="Bold/underline Char"/>
    <w:rsid w:val="00B94C51"/>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B94C51"/>
  </w:style>
  <w:style w:type="character" w:customStyle="1" w:styleId="tagCharCharChar1">
    <w:name w:val="tag Char Char Char1"/>
    <w:rsid w:val="00B94C51"/>
    <w:rPr>
      <w:b/>
      <w:bCs w:val="0"/>
      <w:sz w:val="24"/>
      <w:lang w:val="en-US" w:eastAsia="en-US" w:bidi="ar-SA"/>
    </w:rPr>
  </w:style>
  <w:style w:type="character" w:customStyle="1" w:styleId="bylines">
    <w:name w:val="bylines"/>
    <w:basedOn w:val="DefaultParagraphFont"/>
    <w:rsid w:val="00B94C51"/>
  </w:style>
  <w:style w:type="character" w:customStyle="1" w:styleId="StyleStyleBoldUnderlineUnderlineIntenseEmphasis1apple-style-2">
    <w:name w:val="Style Style Bold UnderlineUnderlineIntense Emphasis1apple-style-...2"/>
    <w:basedOn w:val="DefaultParagraphFont"/>
    <w:rsid w:val="00B94C51"/>
    <w:rPr>
      <w:b w:val="0"/>
      <w:bCs/>
      <w:sz w:val="22"/>
      <w:u w:val="single"/>
    </w:rPr>
  </w:style>
  <w:style w:type="character" w:customStyle="1" w:styleId="FontStyle57">
    <w:name w:val="Font Style57"/>
    <w:rsid w:val="00B94C51"/>
    <w:rPr>
      <w:rFonts w:ascii="Georgia" w:hAnsi="Georgia" w:cs="Georgia" w:hint="default"/>
      <w:b/>
      <w:bCs/>
      <w:sz w:val="14"/>
      <w:szCs w:val="14"/>
    </w:rPr>
  </w:style>
  <w:style w:type="character" w:customStyle="1" w:styleId="FontStyle89">
    <w:name w:val="Font Style89"/>
    <w:rsid w:val="00B94C51"/>
    <w:rPr>
      <w:rFonts w:ascii="Times New Roman" w:hAnsi="Times New Roman" w:cs="Times New Roman" w:hint="default"/>
      <w:b/>
      <w:bCs/>
      <w:smallCaps/>
      <w:spacing w:val="40"/>
      <w:sz w:val="16"/>
      <w:szCs w:val="16"/>
    </w:rPr>
  </w:style>
  <w:style w:type="character" w:customStyle="1" w:styleId="hvr">
    <w:name w:val="hvr"/>
    <w:basedOn w:val="DefaultParagraphFont"/>
    <w:rsid w:val="00B94C51"/>
  </w:style>
  <w:style w:type="paragraph" w:customStyle="1" w:styleId="svarticle">
    <w:name w:val="svarticle"/>
    <w:basedOn w:val="Normal"/>
    <w:uiPriority w:val="99"/>
    <w:qFormat/>
    <w:rsid w:val="00B94C51"/>
    <w:pPr>
      <w:spacing w:before="100" w:beforeAutospacing="1" w:after="100" w:afterAutospacing="1" w:line="240" w:lineRule="auto"/>
    </w:pPr>
    <w:rPr>
      <w:rFonts w:eastAsia="Times New Roman"/>
    </w:rPr>
  </w:style>
  <w:style w:type="character" w:customStyle="1" w:styleId="cardChar20">
    <w:name w:val="card Char2"/>
    <w:basedOn w:val="DefaultParagraphFont"/>
    <w:uiPriority w:val="6"/>
    <w:rsid w:val="00B94C51"/>
    <w:rPr>
      <w:rFonts w:ascii="Times New Roman" w:hAnsi="Times New Roman" w:cs="Calibri"/>
      <w:szCs w:val="20"/>
    </w:rPr>
  </w:style>
  <w:style w:type="paragraph" w:customStyle="1" w:styleId="Pol">
    <w:name w:val="Pol"/>
    <w:basedOn w:val="Heading2"/>
    <w:uiPriority w:val="99"/>
    <w:qFormat/>
    <w:rsid w:val="00B94C51"/>
    <w:pPr>
      <w:spacing w:before="480" w:line="240" w:lineRule="auto"/>
    </w:pPr>
    <w:rPr>
      <w:bCs w:val="0"/>
      <w:caps/>
    </w:rPr>
  </w:style>
  <w:style w:type="paragraph" w:customStyle="1" w:styleId="Style70">
    <w:name w:val="Style7"/>
    <w:basedOn w:val="Normal"/>
    <w:uiPriority w:val="99"/>
    <w:qFormat/>
    <w:rsid w:val="00B94C51"/>
    <w:pPr>
      <w:widowControl w:val="0"/>
      <w:autoSpaceDE w:val="0"/>
      <w:autoSpaceDN w:val="0"/>
      <w:adjustRightInd w:val="0"/>
      <w:spacing w:after="0" w:line="229" w:lineRule="exact"/>
    </w:pPr>
    <w:rPr>
      <w:rFonts w:ascii="Arial Narrow" w:hAnsi="Arial Narrow"/>
    </w:rPr>
  </w:style>
  <w:style w:type="character" w:customStyle="1" w:styleId="red">
    <w:name w:val="red"/>
    <w:basedOn w:val="DefaultParagraphFont"/>
    <w:rsid w:val="00B94C51"/>
  </w:style>
  <w:style w:type="character" w:customStyle="1" w:styleId="Footnote2Char">
    <w:name w:val="Footnote2 Char"/>
    <w:link w:val="Footnote2"/>
    <w:locked/>
    <w:rsid w:val="00B94C51"/>
  </w:style>
  <w:style w:type="paragraph" w:customStyle="1" w:styleId="Footnote2">
    <w:name w:val="Footnote2"/>
    <w:basedOn w:val="Normal"/>
    <w:next w:val="Normal"/>
    <w:link w:val="Footnote2Char"/>
    <w:autoRedefine/>
    <w:qFormat/>
    <w:rsid w:val="00B94C51"/>
    <w:pPr>
      <w:spacing w:after="120" w:line="480" w:lineRule="auto"/>
    </w:pPr>
    <w:rPr>
      <w:rFonts w:asciiTheme="minorHAnsi" w:hAnsiTheme="minorHAnsi" w:cstheme="minorBidi"/>
      <w:sz w:val="24"/>
    </w:rPr>
  </w:style>
  <w:style w:type="paragraph" w:customStyle="1" w:styleId="xhead">
    <w:name w:val="xhead"/>
    <w:basedOn w:val="Normal"/>
    <w:uiPriority w:val="99"/>
    <w:qFormat/>
    <w:rsid w:val="00B94C51"/>
    <w:pPr>
      <w:spacing w:before="100" w:beforeAutospacing="1" w:after="100" w:afterAutospacing="1" w:line="240" w:lineRule="auto"/>
    </w:pPr>
  </w:style>
  <w:style w:type="character" w:customStyle="1" w:styleId="Heading5Char1">
    <w:name w:val="Heading 5 Char1"/>
    <w:aliases w:val="Text Char1"/>
    <w:basedOn w:val="DefaultParagraphFont"/>
    <w:semiHidden/>
    <w:rsid w:val="00B94C51"/>
    <w:rPr>
      <w:rFonts w:asciiTheme="majorHAnsi" w:eastAsiaTheme="majorEastAsia" w:hAnsiTheme="majorHAnsi" w:cstheme="majorBidi"/>
      <w:color w:val="243F60" w:themeColor="accent1" w:themeShade="7F"/>
      <w:sz w:val="22"/>
      <w:szCs w:val="22"/>
    </w:rPr>
  </w:style>
  <w:style w:type="paragraph" w:customStyle="1" w:styleId="headlinemeta">
    <w:name w:val="headline_meta"/>
    <w:basedOn w:val="Normal"/>
    <w:uiPriority w:val="99"/>
    <w:qFormat/>
    <w:rsid w:val="00B94C51"/>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B94C51"/>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B94C51"/>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B94C51"/>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B94C51"/>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B94C51"/>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B94C51"/>
    <w:pPr>
      <w:spacing w:before="100" w:beforeAutospacing="1" w:after="100" w:afterAutospacing="1" w:line="240" w:lineRule="auto"/>
    </w:pPr>
    <w:rPr>
      <w:rFonts w:ascii="Times" w:hAnsi="Times"/>
      <w:szCs w:val="20"/>
    </w:rPr>
  </w:style>
  <w:style w:type="paragraph" w:customStyle="1" w:styleId="UnderlineStyle0">
    <w:name w:val="Underline Style"/>
    <w:basedOn w:val="Normal"/>
    <w:link w:val="UnderlineStyleChar"/>
    <w:qFormat/>
    <w:rsid w:val="00B94C51"/>
    <w:pPr>
      <w:spacing w:after="0" w:line="240" w:lineRule="auto"/>
    </w:pPr>
    <w:rPr>
      <w:rFonts w:asciiTheme="minorHAnsi" w:hAnsiTheme="minorHAnsi" w:cstheme="minorBidi"/>
      <w:sz w:val="24"/>
    </w:rPr>
  </w:style>
  <w:style w:type="paragraph" w:customStyle="1" w:styleId="ReadCharCh1">
    <w:name w:val="Read Char Ch1"/>
    <w:basedOn w:val="Normal"/>
    <w:next w:val="Normal"/>
    <w:uiPriority w:val="3"/>
    <w:qFormat/>
    <w:rsid w:val="00B94C51"/>
    <w:pPr>
      <w:keepNext/>
      <w:keepLines/>
      <w:pageBreakBefore/>
      <w:spacing w:before="200" w:after="0" w:line="240" w:lineRule="auto"/>
      <w:jc w:val="center"/>
      <w:outlineLvl w:val="2"/>
    </w:pPr>
    <w:rPr>
      <w:b/>
      <w:bCs/>
      <w:sz w:val="32"/>
      <w:u w:val="single"/>
    </w:rPr>
  </w:style>
  <w:style w:type="paragraph" w:customStyle="1" w:styleId="DocumentMap1">
    <w:name w:val="Document Map1"/>
    <w:basedOn w:val="Normal"/>
    <w:next w:val="DocumentMap"/>
    <w:uiPriority w:val="99"/>
    <w:semiHidden/>
    <w:qFormat/>
    <w:rsid w:val="00B94C51"/>
    <w:pPr>
      <w:spacing w:after="0" w:line="240" w:lineRule="auto"/>
    </w:pPr>
    <w:rPr>
      <w:rFonts w:ascii="Lucida Grande" w:eastAsia="Cambria" w:hAnsi="Lucida Grande"/>
    </w:rPr>
  </w:style>
  <w:style w:type="paragraph" w:customStyle="1" w:styleId="Pa16">
    <w:name w:val="Pa16"/>
    <w:basedOn w:val="Default"/>
    <w:next w:val="Default"/>
    <w:uiPriority w:val="99"/>
    <w:qFormat/>
    <w:rsid w:val="00B94C51"/>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B94C51"/>
    <w:pPr>
      <w:spacing w:before="100" w:beforeAutospacing="1" w:after="100" w:afterAutospacing="1" w:line="240" w:lineRule="auto"/>
    </w:pPr>
  </w:style>
  <w:style w:type="paragraph" w:customStyle="1" w:styleId="Pa22">
    <w:name w:val="Pa2+2"/>
    <w:basedOn w:val="Default"/>
    <w:next w:val="Default"/>
    <w:uiPriority w:val="99"/>
    <w:qFormat/>
    <w:rsid w:val="00B94C51"/>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B94C51"/>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B94C51"/>
    <w:pPr>
      <w:spacing w:before="100" w:beforeAutospacing="1" w:after="100" w:afterAutospacing="1" w:line="240" w:lineRule="auto"/>
    </w:pPr>
  </w:style>
  <w:style w:type="paragraph" w:customStyle="1" w:styleId="Number">
    <w:name w:val="Number"/>
    <w:basedOn w:val="Heading2"/>
    <w:qFormat/>
    <w:rsid w:val="00B94C51"/>
    <w:pPr>
      <w:keepLines w:val="0"/>
      <w:tabs>
        <w:tab w:val="left" w:pos="144"/>
        <w:tab w:val="num" w:pos="360"/>
      </w:tabs>
      <w:spacing w:before="240" w:after="240" w:line="240" w:lineRule="auto"/>
      <w:ind w:left="360" w:hanging="360"/>
      <w:jc w:val="left"/>
    </w:pPr>
    <w:rPr>
      <w:rFonts w:eastAsia="SimSun" w:cs="Arial"/>
      <w:bCs w:val="0"/>
      <w:iCs/>
      <w:sz w:val="24"/>
      <w:szCs w:val="28"/>
      <w:u w:val="none"/>
      <w:lang w:eastAsia="zh-CN"/>
    </w:rPr>
  </w:style>
  <w:style w:type="character" w:customStyle="1" w:styleId="CITEChar1">
    <w:name w:val="CITE Char"/>
    <w:basedOn w:val="DefaultParagraphFont"/>
    <w:link w:val="CITE1"/>
    <w:locked/>
    <w:rsid w:val="00B94C51"/>
    <w:rPr>
      <w:rFonts w:ascii="Calibri" w:eastAsia="Times New Roman" w:hAnsi="Calibri" w:cs="Arial"/>
      <w:iCs/>
      <w:sz w:val="20"/>
      <w:szCs w:val="20"/>
    </w:rPr>
  </w:style>
  <w:style w:type="paragraph" w:customStyle="1" w:styleId="CITEF3">
    <w:name w:val="CITE F3"/>
    <w:uiPriority w:val="99"/>
    <w:qFormat/>
    <w:rsid w:val="00B94C51"/>
    <w:rPr>
      <w:rFonts w:ascii="Palatino" w:eastAsia="SimSun" w:hAnsi="Palatino" w:cs="Times New Roman"/>
      <w:b/>
      <w:sz w:val="22"/>
      <w:lang w:eastAsia="zh-CN"/>
    </w:rPr>
  </w:style>
  <w:style w:type="character" w:customStyle="1" w:styleId="viewstorydateline">
    <w:name w:val="viewstorydateline"/>
    <w:basedOn w:val="DefaultParagraphFont"/>
    <w:rsid w:val="00B94C51"/>
  </w:style>
  <w:style w:type="character" w:customStyle="1" w:styleId="meta-sep">
    <w:name w:val="meta-sep"/>
    <w:basedOn w:val="DefaultParagraphFont"/>
    <w:rsid w:val="00B94C51"/>
  </w:style>
  <w:style w:type="character" w:customStyle="1" w:styleId="A19">
    <w:name w:val="A19"/>
    <w:uiPriority w:val="99"/>
    <w:rsid w:val="00B94C51"/>
    <w:rPr>
      <w:rFonts w:ascii="Georgia" w:hAnsi="Georgia" w:cs="Georgia" w:hint="default"/>
      <w:color w:val="000000"/>
      <w:sz w:val="20"/>
      <w:szCs w:val="20"/>
      <w:u w:val="single"/>
    </w:rPr>
  </w:style>
  <w:style w:type="character" w:customStyle="1" w:styleId="A130">
    <w:name w:val="A13"/>
    <w:rsid w:val="00B94C51"/>
    <w:rPr>
      <w:rFonts w:ascii="Georgia" w:hAnsi="Georgia" w:cs="Georgia" w:hint="default"/>
      <w:color w:val="000000"/>
      <w:sz w:val="11"/>
      <w:szCs w:val="11"/>
    </w:rPr>
  </w:style>
  <w:style w:type="character" w:customStyle="1" w:styleId="ontext">
    <w:name w:val="ontext"/>
    <w:basedOn w:val="DefaultParagraphFont"/>
    <w:rsid w:val="00B94C51"/>
  </w:style>
  <w:style w:type="character" w:customStyle="1" w:styleId="archive-title">
    <w:name w:val="archive-title"/>
    <w:basedOn w:val="DefaultParagraphFont"/>
    <w:rsid w:val="00B94C51"/>
  </w:style>
  <w:style w:type="character" w:customStyle="1" w:styleId="imgleft">
    <w:name w:val="imgleft"/>
    <w:basedOn w:val="DefaultParagraphFont"/>
    <w:rsid w:val="00B94C51"/>
  </w:style>
  <w:style w:type="character" w:customStyle="1" w:styleId="imgcenter">
    <w:name w:val="imgcenter"/>
    <w:basedOn w:val="DefaultParagraphFont"/>
    <w:rsid w:val="00B94C51"/>
  </w:style>
  <w:style w:type="character" w:customStyle="1" w:styleId="A42">
    <w:name w:val="A4+2"/>
    <w:uiPriority w:val="99"/>
    <w:rsid w:val="00B94C51"/>
    <w:rPr>
      <w:rFonts w:ascii="Helvetica LT Std" w:hAnsi="Helvetica LT Std" w:cs="Helvetica LT Std" w:hint="default"/>
      <w:color w:val="000000"/>
      <w:sz w:val="11"/>
      <w:szCs w:val="11"/>
    </w:rPr>
  </w:style>
  <w:style w:type="character" w:customStyle="1" w:styleId="fstitle">
    <w:name w:val="fs_title"/>
    <w:basedOn w:val="DefaultParagraphFont"/>
    <w:rsid w:val="00B94C51"/>
  </w:style>
  <w:style w:type="character" w:customStyle="1" w:styleId="reportbody1">
    <w:name w:val="reportbody1"/>
    <w:basedOn w:val="DefaultParagraphFont"/>
    <w:rsid w:val="00B94C51"/>
    <w:rPr>
      <w:rFonts w:ascii="Tahoma" w:hAnsi="Tahoma" w:cs="Tahoma" w:hint="default"/>
      <w:color w:val="000000"/>
      <w:sz w:val="14"/>
      <w:szCs w:val="14"/>
    </w:rPr>
  </w:style>
  <w:style w:type="character" w:customStyle="1" w:styleId="dateday">
    <w:name w:val="date_day"/>
    <w:basedOn w:val="DefaultParagraphFont"/>
    <w:rsid w:val="00B94C51"/>
  </w:style>
  <w:style w:type="character" w:customStyle="1" w:styleId="datemonth">
    <w:name w:val="date_month"/>
    <w:basedOn w:val="DefaultParagraphFont"/>
    <w:rsid w:val="00B94C51"/>
  </w:style>
  <w:style w:type="character" w:customStyle="1" w:styleId="dateyear">
    <w:name w:val="date_year"/>
    <w:basedOn w:val="DefaultParagraphFont"/>
    <w:rsid w:val="00B94C51"/>
  </w:style>
  <w:style w:type="character" w:customStyle="1" w:styleId="Heading3CharCharCharCharCharChar">
    <w:name w:val="Heading 3 Char Char Char Char Char Char"/>
    <w:basedOn w:val="DefaultParagraphFont"/>
    <w:rsid w:val="00B94C51"/>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B94C51"/>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B94C51"/>
    <w:rPr>
      <w:sz w:val="24"/>
      <w:szCs w:val="24"/>
      <w:lang w:val="en-US" w:eastAsia="en-US" w:bidi="ar-SA"/>
    </w:rPr>
  </w:style>
  <w:style w:type="character" w:customStyle="1" w:styleId="insideitro">
    <w:name w:val="insideitro"/>
    <w:basedOn w:val="DefaultParagraphFont"/>
    <w:rsid w:val="00B94C51"/>
  </w:style>
  <w:style w:type="character" w:customStyle="1" w:styleId="wcfont">
    <w:name w:val="wcfont"/>
    <w:basedOn w:val="DefaultParagraphFont"/>
    <w:rsid w:val="00B94C51"/>
  </w:style>
  <w:style w:type="character" w:customStyle="1" w:styleId="qftext">
    <w:name w:val="qftext"/>
    <w:basedOn w:val="DefaultParagraphFont"/>
    <w:rsid w:val="00B94C51"/>
  </w:style>
  <w:style w:type="character" w:customStyle="1" w:styleId="leftidx">
    <w:name w:val="leftidx"/>
    <w:basedOn w:val="DefaultParagraphFont"/>
    <w:rsid w:val="00B94C51"/>
  </w:style>
  <w:style w:type="paragraph" w:customStyle="1" w:styleId="NotUnderlined">
    <w:name w:val="Not Underlined"/>
    <w:basedOn w:val="Normal"/>
    <w:uiPriority w:val="99"/>
    <w:qFormat/>
    <w:rsid w:val="00B94C51"/>
    <w:pPr>
      <w:spacing w:after="0" w:line="240" w:lineRule="auto"/>
    </w:pPr>
    <w:rPr>
      <w:rFonts w:ascii="Century Gothic" w:hAnsi="Century Gothic"/>
      <w:szCs w:val="20"/>
    </w:rPr>
  </w:style>
  <w:style w:type="paragraph" w:customStyle="1" w:styleId="width100">
    <w:name w:val="width100"/>
    <w:basedOn w:val="Normal"/>
    <w:uiPriority w:val="99"/>
    <w:qFormat/>
    <w:rsid w:val="00B94C51"/>
    <w:pPr>
      <w:spacing w:before="100" w:beforeAutospacing="1" w:after="100" w:afterAutospacing="1" w:line="240" w:lineRule="auto"/>
    </w:pPr>
  </w:style>
  <w:style w:type="character" w:customStyle="1" w:styleId="eventtitle">
    <w:name w:val="eventtitle"/>
    <w:basedOn w:val="DefaultParagraphFont"/>
    <w:rsid w:val="00B94C51"/>
  </w:style>
  <w:style w:type="character" w:customStyle="1" w:styleId="eventsubtitle">
    <w:name w:val="eventsubtitle"/>
    <w:basedOn w:val="DefaultParagraphFont"/>
    <w:rsid w:val="00B94C51"/>
  </w:style>
  <w:style w:type="character" w:customStyle="1" w:styleId="eventdate">
    <w:name w:val="eventdate"/>
    <w:basedOn w:val="DefaultParagraphFont"/>
    <w:rsid w:val="00B94C51"/>
  </w:style>
  <w:style w:type="character" w:customStyle="1" w:styleId="legend">
    <w:name w:val="legend"/>
    <w:basedOn w:val="DefaultParagraphFont"/>
    <w:rsid w:val="00B94C51"/>
  </w:style>
  <w:style w:type="character" w:customStyle="1" w:styleId="slug-elocation">
    <w:name w:val="slug-elocation"/>
    <w:basedOn w:val="DefaultParagraphFont"/>
    <w:rsid w:val="00B94C51"/>
  </w:style>
  <w:style w:type="character" w:customStyle="1" w:styleId="fu-autorenangabe-fu-beschreibung">
    <w:name w:val="fu-autorenangabe-fu-beschreibung"/>
    <w:rsid w:val="00B94C51"/>
  </w:style>
  <w:style w:type="paragraph" w:customStyle="1" w:styleId="introshadow">
    <w:name w:val="intro_shadow"/>
    <w:basedOn w:val="Normal"/>
    <w:uiPriority w:val="99"/>
    <w:qFormat/>
    <w:rsid w:val="00B94C51"/>
    <w:pPr>
      <w:spacing w:before="100" w:beforeAutospacing="1" w:after="100" w:afterAutospacing="1" w:line="240" w:lineRule="auto"/>
    </w:pPr>
  </w:style>
  <w:style w:type="paragraph" w:customStyle="1" w:styleId="articleintro">
    <w:name w:val="articleintro"/>
    <w:basedOn w:val="Normal"/>
    <w:uiPriority w:val="99"/>
    <w:qFormat/>
    <w:rsid w:val="00B94C51"/>
    <w:pPr>
      <w:spacing w:before="100" w:beforeAutospacing="1" w:after="100" w:afterAutospacing="1" w:line="240" w:lineRule="auto"/>
    </w:pPr>
  </w:style>
  <w:style w:type="character" w:customStyle="1" w:styleId="commentscontainer">
    <w:name w:val="comments_container"/>
    <w:basedOn w:val="DefaultParagraphFont"/>
    <w:rsid w:val="00B94C51"/>
  </w:style>
  <w:style w:type="paragraph" w:customStyle="1" w:styleId="Caption40">
    <w:name w:val="Caption4"/>
    <w:basedOn w:val="Normal"/>
    <w:uiPriority w:val="99"/>
    <w:qFormat/>
    <w:rsid w:val="00B94C51"/>
    <w:pPr>
      <w:spacing w:before="100" w:beforeAutospacing="1" w:after="100" w:afterAutospacing="1" w:line="240" w:lineRule="auto"/>
    </w:pPr>
  </w:style>
  <w:style w:type="paragraph" w:customStyle="1" w:styleId="publishedon">
    <w:name w:val="published_on"/>
    <w:basedOn w:val="Normal"/>
    <w:uiPriority w:val="99"/>
    <w:qFormat/>
    <w:rsid w:val="00B94C51"/>
    <w:pPr>
      <w:spacing w:before="100" w:beforeAutospacing="1" w:after="100" w:afterAutospacing="1" w:line="240" w:lineRule="auto"/>
    </w:pPr>
  </w:style>
  <w:style w:type="character" w:customStyle="1" w:styleId="hparticlefooter">
    <w:name w:val="hparticlefooter"/>
    <w:basedOn w:val="DefaultParagraphFont"/>
    <w:rsid w:val="00B94C51"/>
  </w:style>
  <w:style w:type="table" w:customStyle="1" w:styleId="TableGrid2">
    <w:name w:val="Table Grid2"/>
    <w:basedOn w:val="TableNormal"/>
    <w:next w:val="TableGrid"/>
    <w:rsid w:val="00B94C51"/>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B94C51"/>
  </w:style>
  <w:style w:type="character" w:customStyle="1" w:styleId="BlockCharCharCharCharChar">
    <w:name w:val="Block Char Char Char Char Char"/>
    <w:aliases w:val="Block Char Char Char Char Char Char Char Char,Block Char Char Char Char Char Char Char1"/>
    <w:basedOn w:val="DefaultParagraphFont"/>
    <w:rsid w:val="00B94C51"/>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B94C51"/>
    <w:pPr>
      <w:spacing w:after="0" w:line="240" w:lineRule="auto"/>
    </w:pPr>
    <w:rPr>
      <w:b/>
      <w:color w:val="000000"/>
      <w:u w:val="single"/>
    </w:rPr>
  </w:style>
  <w:style w:type="character" w:customStyle="1" w:styleId="CiteEmphasisChar">
    <w:name w:val="Cite/Emphasis Char"/>
    <w:basedOn w:val="DefaultParagraphFont"/>
    <w:link w:val="CiteEmphasis"/>
    <w:rsid w:val="00B94C51"/>
    <w:rPr>
      <w:rFonts w:ascii="Calibri" w:hAnsi="Calibri" w:cs="Calibri"/>
      <w:b/>
      <w:color w:val="000000"/>
      <w:sz w:val="16"/>
      <w:u w:val="single"/>
    </w:rPr>
  </w:style>
  <w:style w:type="character" w:customStyle="1" w:styleId="ReadText">
    <w:name w:val="Read Text"/>
    <w:basedOn w:val="DefaultParagraphFont"/>
    <w:rsid w:val="00B94C51"/>
    <w:rPr>
      <w:rFonts w:ascii="Times New Roman" w:hAnsi="Times New Roman"/>
      <w:b/>
      <w:bCs/>
      <w:sz w:val="24"/>
      <w:u w:val="single"/>
    </w:rPr>
  </w:style>
  <w:style w:type="paragraph" w:customStyle="1" w:styleId="Styleunread8pt">
    <w:name w:val="Style unread + 8 pt"/>
    <w:basedOn w:val="Normal"/>
    <w:link w:val="Styleunread8ptChar"/>
    <w:qFormat/>
    <w:rsid w:val="00B94C51"/>
    <w:pPr>
      <w:spacing w:after="0" w:line="240" w:lineRule="auto"/>
    </w:pPr>
    <w:rPr>
      <w:color w:val="000000"/>
    </w:rPr>
  </w:style>
  <w:style w:type="character" w:customStyle="1" w:styleId="Styleunread8ptChar">
    <w:name w:val="Style unread + 8 pt Char"/>
    <w:basedOn w:val="DefaultParagraphFont"/>
    <w:link w:val="Styleunread8pt"/>
    <w:rsid w:val="00B94C51"/>
    <w:rPr>
      <w:rFonts w:ascii="Calibri" w:hAnsi="Calibri" w:cs="Calibri"/>
      <w:color w:val="000000"/>
      <w:sz w:val="16"/>
    </w:rPr>
  </w:style>
  <w:style w:type="character" w:customStyle="1" w:styleId="main">
    <w:name w:val="main"/>
    <w:basedOn w:val="DefaultParagraphFont"/>
    <w:rsid w:val="00B94C51"/>
  </w:style>
  <w:style w:type="character" w:customStyle="1" w:styleId="textunderlineCharChar">
    <w:name w:val="text underline Char Char"/>
    <w:basedOn w:val="DefaultParagraphFont"/>
    <w:rsid w:val="00B94C51"/>
    <w:rPr>
      <w:rFonts w:ascii="Garamond" w:hAnsi="Garamond"/>
      <w:color w:val="000000"/>
      <w:u w:val="single"/>
    </w:rPr>
  </w:style>
  <w:style w:type="paragraph" w:customStyle="1" w:styleId="ekprop-p">
    <w:name w:val="ekprop-p"/>
    <w:basedOn w:val="Normal"/>
    <w:uiPriority w:val="99"/>
    <w:qFormat/>
    <w:rsid w:val="00B94C51"/>
    <w:pPr>
      <w:spacing w:before="100" w:beforeAutospacing="1" w:after="100" w:afterAutospacing="1" w:line="240" w:lineRule="auto"/>
    </w:pPr>
    <w:rPr>
      <w:color w:val="58585B"/>
      <w:szCs w:val="16"/>
    </w:rPr>
  </w:style>
  <w:style w:type="paragraph" w:customStyle="1" w:styleId="ShrinkCharChar">
    <w:name w:val="Shrink Char Char"/>
    <w:link w:val="ShrinkCharCharChar"/>
    <w:qFormat/>
    <w:rsid w:val="00B94C51"/>
    <w:pPr>
      <w:ind w:left="288" w:right="288"/>
    </w:pPr>
    <w:rPr>
      <w:rFonts w:ascii="Times New Roman" w:eastAsia="Times New Roman" w:hAnsi="Times New Roman" w:cs="Times New Roman"/>
      <w:color w:val="000000"/>
      <w:sz w:val="12"/>
    </w:rPr>
  </w:style>
  <w:style w:type="character" w:customStyle="1" w:styleId="ShrinkCharCharChar">
    <w:name w:val="Shrink Char Char Char"/>
    <w:basedOn w:val="DefaultParagraphFont"/>
    <w:link w:val="ShrinkCharChar"/>
    <w:rsid w:val="00B94C51"/>
    <w:rPr>
      <w:rFonts w:ascii="Times New Roman" w:eastAsia="Times New Roman" w:hAnsi="Times New Roman" w:cs="Times New Roman"/>
      <w:color w:val="000000"/>
      <w:sz w:val="12"/>
    </w:rPr>
  </w:style>
  <w:style w:type="paragraph" w:customStyle="1" w:styleId="SmalltextChar1">
    <w:name w:val="Smalltext Char"/>
    <w:basedOn w:val="Normal"/>
    <w:link w:val="SmalltextCharChar"/>
    <w:qFormat/>
    <w:rsid w:val="00B94C51"/>
    <w:pPr>
      <w:spacing w:after="0" w:line="240" w:lineRule="auto"/>
    </w:pPr>
    <w:rPr>
      <w:color w:val="000000"/>
    </w:rPr>
  </w:style>
  <w:style w:type="character" w:customStyle="1" w:styleId="SmalltextCharChar">
    <w:name w:val="Smalltext Char Char"/>
    <w:basedOn w:val="DefaultParagraphFont"/>
    <w:link w:val="SmalltextChar1"/>
    <w:rsid w:val="00B94C51"/>
    <w:rPr>
      <w:rFonts w:ascii="Calibri" w:hAnsi="Calibri" w:cs="Calibri"/>
      <w:color w:val="000000"/>
      <w:sz w:val="16"/>
    </w:rPr>
  </w:style>
  <w:style w:type="character" w:customStyle="1" w:styleId="FullCiteCharChar">
    <w:name w:val="Full Cite Char Char"/>
    <w:basedOn w:val="DefaultParagraphFont"/>
    <w:rsid w:val="00B94C51"/>
    <w:rPr>
      <w:rFonts w:ascii="Georgia" w:hAnsi="Georgia" w:cs="Calibri"/>
      <w:color w:val="000000"/>
      <w:sz w:val="20"/>
      <w:szCs w:val="24"/>
    </w:rPr>
  </w:style>
  <w:style w:type="character" w:customStyle="1" w:styleId="submitted-wrapper">
    <w:name w:val="submitted-wrapper"/>
    <w:basedOn w:val="DefaultParagraphFont"/>
    <w:rsid w:val="00B94C51"/>
  </w:style>
  <w:style w:type="paragraph" w:customStyle="1" w:styleId="Spacer">
    <w:name w:val="Spacer"/>
    <w:basedOn w:val="Heading1"/>
    <w:link w:val="SpacerChar"/>
    <w:autoRedefine/>
    <w:uiPriority w:val="4"/>
    <w:qFormat/>
    <w:rsid w:val="00B94C51"/>
    <w:pPr>
      <w:pBdr>
        <w:top w:val="none" w:sz="0" w:space="0" w:color="auto"/>
        <w:left w:val="none" w:sz="0" w:space="0" w:color="auto"/>
        <w:bottom w:val="none" w:sz="0" w:space="0" w:color="auto"/>
        <w:right w:val="none" w:sz="0" w:space="0" w:color="auto"/>
      </w:pBdr>
      <w:spacing w:before="480" w:line="240" w:lineRule="auto"/>
    </w:pPr>
    <w:rPr>
      <w:bCs w:val="0"/>
      <w:caps/>
      <w:sz w:val="24"/>
    </w:rPr>
  </w:style>
  <w:style w:type="character" w:customStyle="1" w:styleId="SpacerChar">
    <w:name w:val="Spacer Char"/>
    <w:basedOn w:val="DefaultParagraphFont"/>
    <w:link w:val="Spacer"/>
    <w:uiPriority w:val="4"/>
    <w:rsid w:val="00B94C51"/>
    <w:rPr>
      <w:rFonts w:ascii="Calibri" w:eastAsiaTheme="majorEastAsia" w:hAnsi="Calibri" w:cstheme="majorBidi"/>
      <w:b/>
      <w:caps/>
      <w:szCs w:val="32"/>
    </w:rPr>
  </w:style>
  <w:style w:type="paragraph" w:customStyle="1" w:styleId="CardFormatCharCharCharCharCharChar">
    <w:name w:val="Card Format Char Char Char Char Char Char"/>
    <w:basedOn w:val="Normal"/>
    <w:uiPriority w:val="99"/>
    <w:qFormat/>
    <w:rsid w:val="00B94C51"/>
    <w:pPr>
      <w:widowControl w:val="0"/>
      <w:autoSpaceDE w:val="0"/>
      <w:autoSpaceDN w:val="0"/>
      <w:adjustRightInd w:val="0"/>
      <w:spacing w:after="0" w:line="240" w:lineRule="auto"/>
    </w:pPr>
    <w:rPr>
      <w:rFonts w:eastAsia="Times New Roman"/>
      <w:color w:val="000000"/>
      <w:sz w:val="18"/>
      <w:szCs w:val="18"/>
    </w:rPr>
  </w:style>
  <w:style w:type="character" w:customStyle="1" w:styleId="the-author">
    <w:name w:val="the-author"/>
    <w:basedOn w:val="DefaultParagraphFont"/>
    <w:rsid w:val="00B94C51"/>
  </w:style>
  <w:style w:type="character" w:customStyle="1" w:styleId="top-publish">
    <w:name w:val="top-publish"/>
    <w:basedOn w:val="DefaultParagraphFont"/>
    <w:rsid w:val="00B94C51"/>
  </w:style>
  <w:style w:type="character" w:customStyle="1" w:styleId="byline-italic">
    <w:name w:val="byline-italic"/>
    <w:basedOn w:val="DefaultParagraphFont"/>
    <w:rsid w:val="00B94C51"/>
  </w:style>
  <w:style w:type="paragraph" w:customStyle="1" w:styleId="infuse">
    <w:name w:val="infuse"/>
    <w:basedOn w:val="Normal"/>
    <w:uiPriority w:val="99"/>
    <w:qFormat/>
    <w:rsid w:val="00B94C51"/>
    <w:pPr>
      <w:spacing w:before="100" w:beforeAutospacing="1" w:after="100" w:afterAutospacing="1" w:line="240" w:lineRule="auto"/>
    </w:pPr>
    <w:rPr>
      <w:rFonts w:ascii="Times" w:hAnsi="Times"/>
      <w:szCs w:val="20"/>
    </w:rPr>
  </w:style>
  <w:style w:type="character" w:customStyle="1" w:styleId="CardUnderlinedCharChar0">
    <w:name w:val="Card Underlined Char Char"/>
    <w:rsid w:val="00B94C51"/>
    <w:rPr>
      <w:rFonts w:ascii="Arial Narrow" w:hAnsi="Arial Narrow"/>
      <w:sz w:val="22"/>
      <w:szCs w:val="24"/>
      <w:u w:val="single"/>
      <w:lang w:val="en-US" w:eastAsia="en-US" w:bidi="ar-SA"/>
    </w:rPr>
  </w:style>
  <w:style w:type="character" w:customStyle="1" w:styleId="gd">
    <w:name w:val="gd"/>
    <w:basedOn w:val="DefaultParagraphFont"/>
    <w:rsid w:val="00B94C51"/>
  </w:style>
  <w:style w:type="character" w:customStyle="1" w:styleId="g3">
    <w:name w:val="g3"/>
    <w:basedOn w:val="DefaultParagraphFont"/>
    <w:rsid w:val="00B94C51"/>
  </w:style>
  <w:style w:type="character" w:customStyle="1" w:styleId="hb">
    <w:name w:val="hb"/>
    <w:basedOn w:val="DefaultParagraphFont"/>
    <w:rsid w:val="00B94C51"/>
  </w:style>
  <w:style w:type="character" w:customStyle="1" w:styleId="g2">
    <w:name w:val="g2"/>
    <w:basedOn w:val="DefaultParagraphFont"/>
    <w:rsid w:val="00B94C51"/>
  </w:style>
  <w:style w:type="character" w:customStyle="1" w:styleId="nameplatehead">
    <w:name w:val="nameplatehead"/>
    <w:basedOn w:val="DefaultParagraphFont"/>
    <w:rsid w:val="00B94C51"/>
  </w:style>
  <w:style w:type="character" w:customStyle="1" w:styleId="nameplatelink">
    <w:name w:val="nameplatelink"/>
    <w:basedOn w:val="DefaultParagraphFont"/>
    <w:rsid w:val="00B94C51"/>
  </w:style>
  <w:style w:type="paragraph" w:customStyle="1" w:styleId="calibre8">
    <w:name w:val="calibre8"/>
    <w:basedOn w:val="Normal"/>
    <w:uiPriority w:val="99"/>
    <w:qFormat/>
    <w:rsid w:val="00B94C51"/>
    <w:pPr>
      <w:spacing w:before="30" w:after="30" w:line="240" w:lineRule="auto"/>
      <w:jc w:val="both"/>
    </w:pPr>
    <w:rPr>
      <w:rFonts w:eastAsia="Times New Roman"/>
      <w:sz w:val="17"/>
      <w:szCs w:val="17"/>
    </w:rPr>
  </w:style>
  <w:style w:type="paragraph" w:customStyle="1" w:styleId="paragraph">
    <w:name w:val="paragraph"/>
    <w:basedOn w:val="Normal"/>
    <w:uiPriority w:val="99"/>
    <w:qFormat/>
    <w:rsid w:val="00B94C51"/>
    <w:pPr>
      <w:spacing w:before="100" w:beforeAutospacing="1" w:after="100" w:afterAutospacing="1" w:line="240" w:lineRule="auto"/>
    </w:pPr>
    <w:rPr>
      <w:rFonts w:eastAsia="Times New Roman"/>
    </w:rPr>
  </w:style>
  <w:style w:type="character" w:customStyle="1" w:styleId="m340327140930436083gmail-styleunderline">
    <w:name w:val="m_340327140930436083gmail-styleunderline"/>
    <w:basedOn w:val="DefaultParagraphFont"/>
    <w:rsid w:val="00B94C51"/>
  </w:style>
  <w:style w:type="character" w:customStyle="1" w:styleId="djhat-arrow">
    <w:name w:val="djhat-arrow"/>
    <w:basedOn w:val="DefaultParagraphFont"/>
    <w:rsid w:val="00B94C51"/>
  </w:style>
  <w:style w:type="character" w:customStyle="1" w:styleId="mname">
    <w:name w:val="mname"/>
    <w:basedOn w:val="DefaultParagraphFont"/>
    <w:rsid w:val="00B94C51"/>
  </w:style>
  <w:style w:type="character" w:customStyle="1" w:styleId="mvalue">
    <w:name w:val="mvalue"/>
    <w:basedOn w:val="DefaultParagraphFont"/>
    <w:rsid w:val="00B94C51"/>
  </w:style>
  <w:style w:type="character" w:customStyle="1" w:styleId="mchange">
    <w:name w:val="mchange"/>
    <w:basedOn w:val="DefaultParagraphFont"/>
    <w:rsid w:val="00B94C51"/>
  </w:style>
  <w:style w:type="character" w:customStyle="1" w:styleId="categoryaside">
    <w:name w:val="category__aside"/>
    <w:basedOn w:val="DefaultParagraphFont"/>
    <w:rsid w:val="00B94C51"/>
  </w:style>
  <w:style w:type="character" w:customStyle="1" w:styleId="article-breadcrumb-wrapper">
    <w:name w:val="article-breadcrumb-wrapper"/>
    <w:basedOn w:val="DefaultParagraphFont"/>
    <w:rsid w:val="00B94C51"/>
  </w:style>
  <w:style w:type="character" w:customStyle="1" w:styleId="wsj-article-caption-content">
    <w:name w:val="wsj-article-caption-content"/>
    <w:basedOn w:val="DefaultParagraphFont"/>
    <w:rsid w:val="00B94C51"/>
  </w:style>
  <w:style w:type="character" w:customStyle="1" w:styleId="wsj-article-credit">
    <w:name w:val="wsj-article-credit"/>
    <w:basedOn w:val="DefaultParagraphFont"/>
    <w:rsid w:val="00B94C51"/>
  </w:style>
  <w:style w:type="character" w:customStyle="1" w:styleId="wsj-article-credit-tag">
    <w:name w:val="wsj-article-credit-tag"/>
    <w:basedOn w:val="DefaultParagraphFont"/>
    <w:rsid w:val="00B94C51"/>
  </w:style>
  <w:style w:type="character" w:customStyle="1" w:styleId="commentscounticon">
    <w:name w:val="comments_count_icon"/>
    <w:basedOn w:val="DefaultParagraphFont"/>
    <w:rsid w:val="00B94C51"/>
  </w:style>
  <w:style w:type="character" w:customStyle="1" w:styleId="comments-count-word">
    <w:name w:val="comments-count-word"/>
    <w:basedOn w:val="DefaultParagraphFont"/>
    <w:rsid w:val="00B94C51"/>
  </w:style>
  <w:style w:type="character" w:customStyle="1" w:styleId="company-name-type">
    <w:name w:val="company-name-type"/>
    <w:basedOn w:val="DefaultParagraphFont"/>
    <w:rsid w:val="00B94C51"/>
  </w:style>
  <w:style w:type="character" w:customStyle="1" w:styleId="nav-prevnext-lbl">
    <w:name w:val="nav-prevnext-lbl"/>
    <w:basedOn w:val="DefaultParagraphFont"/>
    <w:rsid w:val="00B94C51"/>
  </w:style>
  <w:style w:type="character" w:customStyle="1" w:styleId="nav-prevnext-hed">
    <w:name w:val="nav-prevnext-hed"/>
    <w:basedOn w:val="DefaultParagraphFont"/>
    <w:rsid w:val="00B94C51"/>
  </w:style>
  <w:style w:type="character" w:customStyle="1" w:styleId="readcomments">
    <w:name w:val="readcomments"/>
    <w:basedOn w:val="DefaultParagraphFont"/>
    <w:rsid w:val="00B94C51"/>
  </w:style>
  <w:style w:type="character" w:customStyle="1" w:styleId="selected-edition">
    <w:name w:val="selected-edition"/>
    <w:basedOn w:val="DefaultParagraphFont"/>
    <w:rsid w:val="00B94C51"/>
  </w:style>
  <w:style w:type="character" w:customStyle="1" w:styleId="rotate">
    <w:name w:val="rotate"/>
    <w:basedOn w:val="DefaultParagraphFont"/>
    <w:rsid w:val="00B94C51"/>
  </w:style>
  <w:style w:type="paragraph" w:customStyle="1" w:styleId="column-name">
    <w:name w:val="column-name"/>
    <w:basedOn w:val="Normal"/>
    <w:rsid w:val="00B94C51"/>
    <w:pPr>
      <w:spacing w:before="100" w:beforeAutospacing="1" w:after="100" w:afterAutospacing="1" w:line="240" w:lineRule="auto"/>
    </w:pPr>
    <w:rPr>
      <w:rFonts w:ascii="Times" w:hAnsi="Times"/>
      <w:szCs w:val="20"/>
    </w:rPr>
  </w:style>
  <w:style w:type="character" w:customStyle="1" w:styleId="m-8082899869479211226gmail-styleunderline">
    <w:name w:val="m_-8082899869479211226gmail-styleunderline"/>
    <w:basedOn w:val="DefaultParagraphFont"/>
    <w:rsid w:val="00B94C51"/>
  </w:style>
  <w:style w:type="character" w:customStyle="1" w:styleId="tl8wme">
    <w:name w:val="tl8wme"/>
    <w:basedOn w:val="DefaultParagraphFont"/>
    <w:rsid w:val="00B94C51"/>
  </w:style>
  <w:style w:type="character" w:customStyle="1" w:styleId="CardStyleChar">
    <w:name w:val="Card Style Char"/>
    <w:link w:val="CardStyle"/>
    <w:locked/>
    <w:rsid w:val="00B94C51"/>
    <w:rPr>
      <w:rFonts w:ascii="Calibri" w:eastAsia="Times New Roman" w:hAnsi="Calibri" w:cs="Calibri"/>
      <w:sz w:val="16"/>
    </w:rPr>
  </w:style>
  <w:style w:type="character" w:customStyle="1" w:styleId="SmallSizeParagraphChar">
    <w:name w:val="Small Size Paragraph Char"/>
    <w:link w:val="SmallSizeParagraph"/>
    <w:locked/>
    <w:rsid w:val="00B94C51"/>
    <w:rPr>
      <w:rFonts w:eastAsia="Calibri"/>
      <w:sz w:val="16"/>
      <w:szCs w:val="16"/>
    </w:rPr>
  </w:style>
  <w:style w:type="paragraph" w:customStyle="1" w:styleId="SmallSizeParagraph">
    <w:name w:val="Small Size Paragraph"/>
    <w:basedOn w:val="Normal"/>
    <w:link w:val="SmallSizeParagraphChar"/>
    <w:qFormat/>
    <w:rsid w:val="00B94C51"/>
    <w:pPr>
      <w:spacing w:after="0" w:line="240" w:lineRule="auto"/>
    </w:pPr>
    <w:rPr>
      <w:rFonts w:asciiTheme="minorHAnsi" w:eastAsia="Calibri" w:hAnsiTheme="minorHAnsi" w:cstheme="minorBidi"/>
      <w:szCs w:val="16"/>
    </w:rPr>
  </w:style>
  <w:style w:type="character" w:customStyle="1" w:styleId="StylecardLatinVerdana-BoldUnderlineChar">
    <w:name w:val="Style card + (Latin) Verdana-Bold Underline Char"/>
    <w:basedOn w:val="cardChar"/>
    <w:link w:val="StylecardLatinVerdana-BoldUnderline"/>
    <w:locked/>
    <w:rsid w:val="00B94C51"/>
    <w:rPr>
      <w:rFonts w:ascii="Calibri" w:eastAsia="SimSun" w:hAnsi="Calibri" w:cs="Calibri"/>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B94C51"/>
    <w:pPr>
      <w:spacing w:after="0" w:line="240" w:lineRule="auto"/>
      <w:ind w:left="288" w:right="288"/>
    </w:pPr>
    <w:rPr>
      <w:rFonts w:eastAsia="SimSun"/>
      <w:kern w:val="32"/>
      <w:sz w:val="24"/>
      <w:szCs w:val="20"/>
      <w:u w:val="single"/>
      <w:lang w:val="x-none" w:eastAsia="zh-CN"/>
    </w:rPr>
  </w:style>
  <w:style w:type="character" w:customStyle="1" w:styleId="StyleCardText9ptChar">
    <w:name w:val="Style Card Text + 9 pt Char"/>
    <w:basedOn w:val="DefaultParagraphFont"/>
    <w:link w:val="StyleCardText9pt"/>
    <w:locked/>
    <w:rsid w:val="00B94C51"/>
    <w:rPr>
      <w:rFonts w:eastAsia="Calibri"/>
    </w:rPr>
  </w:style>
  <w:style w:type="paragraph" w:customStyle="1" w:styleId="StyleCardText9pt">
    <w:name w:val="Style Card Text + 9 pt"/>
    <w:basedOn w:val="Normal"/>
    <w:link w:val="StyleCardText9ptChar"/>
    <w:qFormat/>
    <w:rsid w:val="00B94C51"/>
    <w:pPr>
      <w:spacing w:after="200" w:line="240" w:lineRule="auto"/>
      <w:contextualSpacing/>
    </w:pPr>
    <w:rPr>
      <w:rFonts w:asciiTheme="minorHAnsi" w:eastAsia="Calibri" w:hAnsiTheme="minorHAnsi" w:cstheme="minorBidi"/>
      <w:sz w:val="24"/>
    </w:rPr>
  </w:style>
  <w:style w:type="character" w:customStyle="1" w:styleId="UnderlineSChar">
    <w:name w:val="Underline S Char"/>
    <w:link w:val="UnderlineS"/>
    <w:locked/>
    <w:rsid w:val="00B94C51"/>
    <w:rPr>
      <w:rFonts w:eastAsia="Calibri"/>
      <w:u w:val="single"/>
      <w:lang w:val="x-none" w:eastAsia="zh-CN"/>
    </w:rPr>
  </w:style>
  <w:style w:type="paragraph" w:customStyle="1" w:styleId="UnderlineS">
    <w:name w:val="Underline S"/>
    <w:basedOn w:val="Normal"/>
    <w:link w:val="UnderlineSChar"/>
    <w:qFormat/>
    <w:rsid w:val="00B94C51"/>
    <w:pPr>
      <w:spacing w:after="200" w:line="240" w:lineRule="auto"/>
    </w:pPr>
    <w:rPr>
      <w:rFonts w:asciiTheme="minorHAnsi" w:eastAsia="Calibri" w:hAnsiTheme="minorHAnsi" w:cstheme="minorBidi"/>
      <w:sz w:val="24"/>
      <w:u w:val="single"/>
      <w:lang w:val="x-none" w:eastAsia="zh-CN"/>
    </w:rPr>
  </w:style>
  <w:style w:type="character" w:customStyle="1" w:styleId="TagofCardChar">
    <w:name w:val="Tag of Card Char"/>
    <w:link w:val="TagofCard"/>
    <w:locked/>
    <w:rsid w:val="00B94C51"/>
    <w:rPr>
      <w:rFonts w:eastAsia="SimSun"/>
      <w:b/>
      <w:color w:val="000000"/>
      <w:sz w:val="28"/>
      <w:szCs w:val="20"/>
      <w:lang w:val="x-none" w:eastAsia="x-none"/>
    </w:rPr>
  </w:style>
  <w:style w:type="paragraph" w:customStyle="1" w:styleId="TagofCard">
    <w:name w:val="Tag of Card"/>
    <w:basedOn w:val="Normaltext0"/>
    <w:next w:val="Normaltext0"/>
    <w:link w:val="TagofCardChar"/>
    <w:autoRedefine/>
    <w:qFormat/>
    <w:rsid w:val="00B94C51"/>
    <w:pPr>
      <w:ind w:left="432"/>
    </w:pPr>
    <w:rPr>
      <w:rFonts w:asciiTheme="minorHAnsi" w:eastAsia="SimSun" w:hAnsiTheme="minorHAnsi" w:cstheme="minorBidi"/>
      <w:b/>
      <w:color w:val="000000"/>
      <w:sz w:val="28"/>
      <w:szCs w:val="20"/>
      <w:lang w:val="x-none" w:eastAsia="x-none"/>
    </w:rPr>
  </w:style>
  <w:style w:type="character" w:customStyle="1" w:styleId="DebatenoramlChar">
    <w:name w:val="Debatenoraml Char"/>
    <w:link w:val="Debatenoraml"/>
    <w:locked/>
    <w:rsid w:val="00B94C51"/>
    <w:rPr>
      <w:rFonts w:ascii="Times New Roman" w:hAnsi="Times New Roman" w:cs="Times New Roman"/>
    </w:rPr>
  </w:style>
  <w:style w:type="paragraph" w:customStyle="1" w:styleId="Debatenoraml">
    <w:name w:val="Debatenoraml"/>
    <w:basedOn w:val="NoSpacing"/>
    <w:link w:val="DebatenoramlChar"/>
    <w:qFormat/>
    <w:rsid w:val="00B94C51"/>
    <w:pPr>
      <w:spacing w:line="240" w:lineRule="auto"/>
    </w:pPr>
    <w:rPr>
      <w:rFonts w:ascii="Times New Roman" w:hAnsi="Times New Roman" w:cs="Times New Roman"/>
    </w:rPr>
  </w:style>
  <w:style w:type="character" w:customStyle="1" w:styleId="QualsChar">
    <w:name w:val="Quals Char"/>
    <w:link w:val="Quals"/>
    <w:locked/>
    <w:rsid w:val="00B94C51"/>
    <w:rPr>
      <w:rFonts w:eastAsia="Calibri"/>
      <w:sz w:val="18"/>
    </w:rPr>
  </w:style>
  <w:style w:type="paragraph" w:customStyle="1" w:styleId="Quals">
    <w:name w:val="Quals"/>
    <w:basedOn w:val="Normal"/>
    <w:link w:val="QualsChar"/>
    <w:qFormat/>
    <w:rsid w:val="00B94C51"/>
    <w:pPr>
      <w:spacing w:after="0" w:line="240" w:lineRule="auto"/>
    </w:pPr>
    <w:rPr>
      <w:rFonts w:asciiTheme="minorHAnsi" w:eastAsia="Calibri" w:hAnsiTheme="minorHAnsi" w:cstheme="minorBidi"/>
      <w:sz w:val="18"/>
    </w:rPr>
  </w:style>
  <w:style w:type="character" w:customStyle="1" w:styleId="StarredChar">
    <w:name w:val="Starred Char"/>
    <w:link w:val="Starred"/>
    <w:locked/>
    <w:rsid w:val="00B94C51"/>
    <w:rPr>
      <w:rFonts w:eastAsia="Times New Roman"/>
      <w:b/>
      <w:caps/>
      <w:szCs w:val="28"/>
      <w:u w:val="single"/>
    </w:rPr>
  </w:style>
  <w:style w:type="paragraph" w:customStyle="1" w:styleId="Starred">
    <w:name w:val="Starred"/>
    <w:basedOn w:val="Normal"/>
    <w:link w:val="StarredChar"/>
    <w:qFormat/>
    <w:rsid w:val="00B94C51"/>
    <w:pPr>
      <w:keepNext/>
      <w:keepLines/>
      <w:pageBreakBefore/>
      <w:spacing w:before="240" w:after="60" w:line="240" w:lineRule="auto"/>
      <w:jc w:val="center"/>
      <w:outlineLvl w:val="0"/>
    </w:pPr>
    <w:rPr>
      <w:rFonts w:asciiTheme="minorHAnsi" w:eastAsia="Times New Roman" w:hAnsiTheme="minorHAnsi" w:cstheme="minorBidi"/>
      <w:b/>
      <w:caps/>
      <w:sz w:val="24"/>
      <w:szCs w:val="28"/>
      <w:u w:val="single"/>
    </w:rPr>
  </w:style>
  <w:style w:type="character" w:customStyle="1" w:styleId="NotStarredChar">
    <w:name w:val="NotStarred Char"/>
    <w:link w:val="NotStarred"/>
    <w:locked/>
    <w:rsid w:val="00B94C51"/>
    <w:rPr>
      <w:rFonts w:eastAsia="Times New Roman"/>
      <w:b/>
      <w:caps/>
      <w:szCs w:val="28"/>
      <w:u w:val="single"/>
    </w:rPr>
  </w:style>
  <w:style w:type="paragraph" w:customStyle="1" w:styleId="NotStarred">
    <w:name w:val="NotStarred"/>
    <w:basedOn w:val="Normal"/>
    <w:link w:val="NotStarredChar"/>
    <w:qFormat/>
    <w:rsid w:val="00B94C51"/>
    <w:pPr>
      <w:keepNext/>
      <w:keepLines/>
      <w:pageBreakBefore/>
      <w:spacing w:before="240" w:after="60" w:line="240" w:lineRule="auto"/>
      <w:jc w:val="center"/>
      <w:outlineLvl w:val="1"/>
    </w:pPr>
    <w:rPr>
      <w:rFonts w:asciiTheme="minorHAnsi" w:eastAsia="Times New Roman" w:hAnsiTheme="minorHAnsi" w:cstheme="minorBidi"/>
      <w:b/>
      <w:caps/>
      <w:sz w:val="24"/>
      <w:szCs w:val="28"/>
      <w:u w:val="single"/>
    </w:rPr>
  </w:style>
  <w:style w:type="character" w:customStyle="1" w:styleId="NewHeading2Char">
    <w:name w:val="NewHeading2 Char"/>
    <w:link w:val="NewHeading2"/>
    <w:locked/>
    <w:rsid w:val="00B94C51"/>
    <w:rPr>
      <w:rFonts w:eastAsia="Times New Roman"/>
      <w:b/>
      <w:szCs w:val="28"/>
      <w:u w:val="single"/>
    </w:rPr>
  </w:style>
  <w:style w:type="paragraph" w:customStyle="1" w:styleId="NewHeading2">
    <w:name w:val="NewHeading2"/>
    <w:basedOn w:val="Normal"/>
    <w:link w:val="NewHeading2Char"/>
    <w:qFormat/>
    <w:rsid w:val="00B94C51"/>
    <w:pPr>
      <w:spacing w:before="240" w:after="60" w:line="240" w:lineRule="auto"/>
    </w:pPr>
    <w:rPr>
      <w:rFonts w:asciiTheme="minorHAnsi" w:eastAsia="Times New Roman" w:hAnsiTheme="minorHAnsi" w:cstheme="minorBidi"/>
      <w:b/>
      <w:sz w:val="24"/>
      <w:szCs w:val="28"/>
      <w:u w:val="single"/>
    </w:rPr>
  </w:style>
  <w:style w:type="character" w:customStyle="1" w:styleId="StyleCardStyleBlackUnderlineChar">
    <w:name w:val="Style Card Style + Black Underline Char"/>
    <w:link w:val="StyleCardStyleBlackUnderline"/>
    <w:locked/>
    <w:rsid w:val="00B94C51"/>
    <w:rPr>
      <w:rFonts w:eastAsia="Times New Roman"/>
      <w:color w:val="000000"/>
      <w:u w:val="single"/>
    </w:rPr>
  </w:style>
  <w:style w:type="paragraph" w:customStyle="1" w:styleId="StyleCardStyleBlackUnderline">
    <w:name w:val="Style Card Style + Black Underline"/>
    <w:basedOn w:val="Normal"/>
    <w:link w:val="StyleCardStyleBlackUnderlineChar"/>
    <w:qFormat/>
    <w:rsid w:val="00B94C51"/>
    <w:pPr>
      <w:spacing w:after="0" w:line="240" w:lineRule="auto"/>
    </w:pPr>
    <w:rPr>
      <w:rFonts w:asciiTheme="minorHAnsi" w:eastAsia="Times New Roman" w:hAnsiTheme="minorHAnsi" w:cstheme="minorBidi"/>
      <w:color w:val="000000"/>
      <w:sz w:val="24"/>
      <w:u w:val="single"/>
    </w:rPr>
  </w:style>
  <w:style w:type="character" w:customStyle="1" w:styleId="StylecardThickunderlineChar">
    <w:name w:val="Style card + Thick underline Char"/>
    <w:link w:val="StylecardThickunderline"/>
    <w:locked/>
    <w:rsid w:val="00B94C51"/>
    <w:rPr>
      <w:rFonts w:eastAsia="SimSun"/>
      <w:u w:val="single"/>
      <w:lang w:eastAsia="zh-CN"/>
    </w:rPr>
  </w:style>
  <w:style w:type="paragraph" w:customStyle="1" w:styleId="StylecardThickunderline">
    <w:name w:val="Style card + Thick underline"/>
    <w:basedOn w:val="Normal"/>
    <w:link w:val="StylecardThickunderlineChar"/>
    <w:qFormat/>
    <w:rsid w:val="00B94C51"/>
    <w:pPr>
      <w:spacing w:after="0" w:line="240" w:lineRule="auto"/>
      <w:ind w:left="288" w:right="288"/>
    </w:pPr>
    <w:rPr>
      <w:rFonts w:asciiTheme="minorHAnsi" w:eastAsia="SimSun" w:hAnsiTheme="minorHAnsi" w:cstheme="minorBidi"/>
      <w:sz w:val="24"/>
      <w:u w:val="single"/>
      <w:lang w:eastAsia="zh-CN"/>
    </w:rPr>
  </w:style>
  <w:style w:type="character" w:customStyle="1" w:styleId="StylecardBoldThickunderlineChar">
    <w:name w:val="Style card + Bold Thick underline Char"/>
    <w:link w:val="StylecardBoldThickunderline"/>
    <w:locked/>
    <w:rsid w:val="00B94C51"/>
    <w:rPr>
      <w:rFonts w:eastAsia="SimSun"/>
      <w:b/>
      <w:bCs/>
      <w:u w:val="single"/>
      <w:lang w:eastAsia="zh-CN"/>
    </w:rPr>
  </w:style>
  <w:style w:type="paragraph" w:customStyle="1" w:styleId="StylecardBoldThickunderline">
    <w:name w:val="Style card + Bold Thick underline"/>
    <w:basedOn w:val="Normal"/>
    <w:link w:val="StylecardBoldThickunderlineChar"/>
    <w:qFormat/>
    <w:rsid w:val="00B94C51"/>
    <w:pPr>
      <w:spacing w:after="0" w:line="240" w:lineRule="auto"/>
      <w:ind w:left="288" w:right="288"/>
    </w:pPr>
    <w:rPr>
      <w:rFonts w:asciiTheme="minorHAnsi" w:eastAsia="SimSun" w:hAnsiTheme="minorHAnsi" w:cstheme="minorBidi"/>
      <w:b/>
      <w:bCs/>
      <w:sz w:val="24"/>
      <w:u w:val="single"/>
      <w:lang w:eastAsia="zh-CN"/>
    </w:rPr>
  </w:style>
  <w:style w:type="character" w:customStyle="1" w:styleId="MTDisplayEquationChar">
    <w:name w:val="MTDisplayEquation Char"/>
    <w:link w:val="MTDisplayEquation"/>
    <w:locked/>
    <w:rsid w:val="00B94C51"/>
    <w:rPr>
      <w:rFonts w:eastAsia="Times New Roman"/>
      <w:bCs/>
      <w:lang w:bidi="he-IL"/>
    </w:rPr>
  </w:style>
  <w:style w:type="paragraph" w:customStyle="1" w:styleId="MTDisplayEquation">
    <w:name w:val="MTDisplayEquation"/>
    <w:basedOn w:val="Normal"/>
    <w:next w:val="Normal"/>
    <w:link w:val="MTDisplayEquationChar"/>
    <w:qFormat/>
    <w:rsid w:val="00B94C51"/>
    <w:pPr>
      <w:tabs>
        <w:tab w:val="center" w:pos="5120"/>
        <w:tab w:val="right" w:pos="10220"/>
      </w:tabs>
      <w:spacing w:after="0" w:line="240" w:lineRule="auto"/>
    </w:pPr>
    <w:rPr>
      <w:rFonts w:asciiTheme="minorHAnsi" w:eastAsia="Times New Roman" w:hAnsiTheme="minorHAnsi" w:cstheme="minorBidi"/>
      <w:bCs/>
      <w:sz w:val="24"/>
      <w:lang w:bidi="he-IL"/>
    </w:rPr>
  </w:style>
  <w:style w:type="character" w:customStyle="1" w:styleId="StyleBoldUnderlineTimesNewRomanChar">
    <w:name w:val="Style Bold Underline + Times New Roman Char"/>
    <w:link w:val="StyleBoldUnderlineTimesNewRoman"/>
    <w:locked/>
    <w:rsid w:val="00B94C51"/>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B94C51"/>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B94C51"/>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B94C51"/>
    <w:pPr>
      <w:spacing w:after="200"/>
    </w:pPr>
    <w:rPr>
      <w:rFonts w:ascii="Calibri" w:eastAsia="Calibri" w:hAnsi="Calibri" w:cs="Times New Roman"/>
      <w:sz w:val="20"/>
      <w:szCs w:val="20"/>
      <w:u w:val="single"/>
    </w:rPr>
  </w:style>
  <w:style w:type="paragraph" w:customStyle="1" w:styleId="msolistparagraphcxspfirst">
    <w:name w:val="msolistparagraphcxspfirst"/>
    <w:basedOn w:val="Normal"/>
    <w:uiPriority w:val="99"/>
    <w:qFormat/>
    <w:rsid w:val="00B94C51"/>
    <w:pPr>
      <w:spacing w:before="100" w:beforeAutospacing="1" w:after="100" w:afterAutospacing="1" w:line="240" w:lineRule="auto"/>
    </w:pPr>
    <w:rPr>
      <w:rFonts w:eastAsia="Times New Roman"/>
      <w:sz w:val="24"/>
    </w:rPr>
  </w:style>
  <w:style w:type="paragraph" w:customStyle="1" w:styleId="BriefTitle2">
    <w:name w:val="Brief Title 2"/>
    <w:basedOn w:val="BriefTitle"/>
    <w:uiPriority w:val="99"/>
    <w:qFormat/>
    <w:rsid w:val="00B94C51"/>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B94C51"/>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B94C51"/>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B94C51"/>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B94C51"/>
    <w:pPr>
      <w:spacing w:before="100" w:beforeAutospacing="1" w:after="100" w:afterAutospacing="1" w:line="240" w:lineRule="auto"/>
    </w:pPr>
    <w:rPr>
      <w:rFonts w:eastAsia="Times New Roman"/>
      <w:sz w:val="24"/>
    </w:rPr>
  </w:style>
  <w:style w:type="paragraph" w:customStyle="1" w:styleId="Pa12">
    <w:name w:val="Pa12"/>
    <w:basedOn w:val="Default"/>
    <w:next w:val="Default"/>
    <w:qFormat/>
    <w:rsid w:val="00B94C51"/>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B94C51"/>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B94C51"/>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B94C51"/>
    <w:pPr>
      <w:spacing w:before="100" w:beforeAutospacing="1" w:after="100" w:afterAutospacing="1" w:line="240" w:lineRule="auto"/>
    </w:pPr>
    <w:rPr>
      <w:rFonts w:eastAsia="Times New Roman"/>
      <w:sz w:val="24"/>
    </w:rPr>
  </w:style>
  <w:style w:type="paragraph" w:customStyle="1" w:styleId="summary">
    <w:name w:val="summary"/>
    <w:basedOn w:val="Normal"/>
    <w:qFormat/>
    <w:rsid w:val="00B94C51"/>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B94C51"/>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B94C51"/>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B94C51"/>
    <w:pPr>
      <w:spacing w:before="100" w:beforeAutospacing="1" w:after="100" w:afterAutospacing="1" w:line="240" w:lineRule="auto"/>
    </w:pPr>
    <w:rPr>
      <w:rFonts w:eastAsia="Times New Roman"/>
      <w:sz w:val="24"/>
    </w:rPr>
  </w:style>
  <w:style w:type="paragraph" w:customStyle="1" w:styleId="bodytextfp">
    <w:name w:val="bodytextfp"/>
    <w:basedOn w:val="Normal"/>
    <w:qFormat/>
    <w:rsid w:val="00B94C51"/>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B94C51"/>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B94C51"/>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B94C51"/>
    <w:pPr>
      <w:keepNext/>
      <w:spacing w:after="0" w:line="240" w:lineRule="auto"/>
      <w:ind w:left="288" w:right="288"/>
    </w:pPr>
    <w:rPr>
      <w:rFonts w:eastAsia="MS Gothic"/>
      <w:szCs w:val="20"/>
    </w:rPr>
  </w:style>
  <w:style w:type="paragraph" w:customStyle="1" w:styleId="canvas-atom">
    <w:name w:val="canvas-atom"/>
    <w:basedOn w:val="Normal"/>
    <w:uiPriority w:val="99"/>
    <w:qFormat/>
    <w:rsid w:val="00B94C51"/>
    <w:pPr>
      <w:spacing w:before="100" w:beforeAutospacing="1" w:after="100" w:afterAutospacing="1" w:line="240" w:lineRule="auto"/>
    </w:pPr>
    <w:rPr>
      <w:sz w:val="24"/>
    </w:rPr>
  </w:style>
  <w:style w:type="paragraph" w:customStyle="1" w:styleId="tweet-text">
    <w:name w:val="tweet-text"/>
    <w:basedOn w:val="Normal"/>
    <w:uiPriority w:val="99"/>
    <w:qFormat/>
    <w:rsid w:val="00B94C51"/>
    <w:pPr>
      <w:spacing w:before="100" w:beforeAutospacing="1" w:after="100" w:afterAutospacing="1" w:line="240" w:lineRule="auto"/>
    </w:pPr>
  </w:style>
  <w:style w:type="paragraph" w:customStyle="1" w:styleId="graf">
    <w:name w:val="graf"/>
    <w:basedOn w:val="Normal"/>
    <w:uiPriority w:val="99"/>
    <w:qFormat/>
    <w:rsid w:val="00B94C51"/>
    <w:pPr>
      <w:spacing w:before="100" w:beforeAutospacing="1" w:after="100" w:afterAutospacing="1" w:line="240" w:lineRule="auto"/>
    </w:pPr>
  </w:style>
  <w:style w:type="paragraph" w:customStyle="1" w:styleId="column">
    <w:name w:val="column"/>
    <w:basedOn w:val="Normal"/>
    <w:uiPriority w:val="99"/>
    <w:qFormat/>
    <w:rsid w:val="00B94C51"/>
    <w:pPr>
      <w:spacing w:before="100" w:beforeAutospacing="1" w:after="100" w:afterAutospacing="1" w:line="240" w:lineRule="auto"/>
    </w:pPr>
  </w:style>
  <w:style w:type="paragraph" w:customStyle="1" w:styleId="recirc-container">
    <w:name w:val="recirc-container"/>
    <w:basedOn w:val="Normal"/>
    <w:uiPriority w:val="99"/>
    <w:qFormat/>
    <w:rsid w:val="00B94C51"/>
    <w:pPr>
      <w:spacing w:before="100" w:beforeAutospacing="1" w:after="100" w:afterAutospacing="1" w:line="240" w:lineRule="auto"/>
    </w:pPr>
    <w:rPr>
      <w:sz w:val="24"/>
    </w:rPr>
  </w:style>
  <w:style w:type="paragraph" w:customStyle="1" w:styleId="interstitial-link">
    <w:name w:val="interstitial-link"/>
    <w:basedOn w:val="Normal"/>
    <w:uiPriority w:val="99"/>
    <w:qFormat/>
    <w:rsid w:val="00B94C51"/>
    <w:pPr>
      <w:spacing w:before="100" w:beforeAutospacing="1" w:after="100" w:afterAutospacing="1" w:line="240" w:lineRule="auto"/>
    </w:pPr>
    <w:rPr>
      <w:sz w:val="24"/>
    </w:rPr>
  </w:style>
  <w:style w:type="paragraph" w:customStyle="1" w:styleId="see-also">
    <w:name w:val="see-also"/>
    <w:basedOn w:val="Normal"/>
    <w:uiPriority w:val="99"/>
    <w:qFormat/>
    <w:rsid w:val="00B94C51"/>
    <w:pPr>
      <w:spacing w:before="100" w:beforeAutospacing="1" w:after="100" w:afterAutospacing="1" w:line="240" w:lineRule="auto"/>
    </w:pPr>
    <w:rPr>
      <w:sz w:val="24"/>
    </w:rPr>
  </w:style>
  <w:style w:type="character" w:customStyle="1" w:styleId="BriefTitleChar">
    <w:name w:val="Brief Title Char"/>
    <w:basedOn w:val="DefaultParagraphFont"/>
    <w:rsid w:val="00B94C51"/>
    <w:rPr>
      <w:b/>
      <w:bCs w:val="0"/>
      <w:sz w:val="24"/>
      <w:szCs w:val="24"/>
      <w:u w:val="single"/>
      <w:lang w:val="en-US" w:eastAsia="en-US" w:bidi="ar-SA"/>
    </w:rPr>
  </w:style>
  <w:style w:type="character" w:customStyle="1" w:styleId="BriefTitle2Char">
    <w:name w:val="Brief Title 2 Char"/>
    <w:basedOn w:val="BriefTitleChar"/>
    <w:rsid w:val="00B94C51"/>
    <w:rPr>
      <w:b/>
      <w:bCs w:val="0"/>
      <w:sz w:val="24"/>
      <w:szCs w:val="24"/>
      <w:u w:val="single"/>
      <w:lang w:val="en-US" w:eastAsia="en-US" w:bidi="ar-SA"/>
    </w:rPr>
  </w:style>
  <w:style w:type="character" w:customStyle="1" w:styleId="FontStyle477">
    <w:name w:val="Font Style477"/>
    <w:basedOn w:val="DefaultParagraphFont"/>
    <w:uiPriority w:val="99"/>
    <w:rsid w:val="00B94C51"/>
    <w:rPr>
      <w:rFonts w:ascii="Times New Roman" w:hAnsi="Times New Roman" w:cs="Times New Roman" w:hint="default"/>
      <w:sz w:val="18"/>
      <w:szCs w:val="18"/>
    </w:rPr>
  </w:style>
  <w:style w:type="character" w:customStyle="1" w:styleId="FontStyle514">
    <w:name w:val="Font Style514"/>
    <w:basedOn w:val="DefaultParagraphFont"/>
    <w:uiPriority w:val="99"/>
    <w:rsid w:val="00B94C51"/>
    <w:rPr>
      <w:rFonts w:ascii="Times New Roman" w:hAnsi="Times New Roman" w:cs="Times New Roman" w:hint="default"/>
      <w:sz w:val="14"/>
      <w:szCs w:val="14"/>
    </w:rPr>
  </w:style>
  <w:style w:type="character" w:customStyle="1" w:styleId="FontStyle500">
    <w:name w:val="Font Style500"/>
    <w:basedOn w:val="DefaultParagraphFont"/>
    <w:uiPriority w:val="99"/>
    <w:rsid w:val="00B94C51"/>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B94C51"/>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B94C51"/>
    <w:rPr>
      <w:rFonts w:ascii="Times New Roman" w:hAnsi="Times New Roman" w:cs="Times New Roman" w:hint="default"/>
      <w:b/>
      <w:bCs/>
      <w:sz w:val="22"/>
      <w:szCs w:val="22"/>
    </w:rPr>
  </w:style>
  <w:style w:type="character" w:customStyle="1" w:styleId="UnderlineStyleChar7">
    <w:name w:val="Underline Style Char7"/>
    <w:rsid w:val="00B94C51"/>
    <w:rPr>
      <w:rFonts w:ascii="Garamond" w:hAnsi="Garamond" w:hint="default"/>
      <w:sz w:val="22"/>
      <w:szCs w:val="24"/>
      <w:u w:val="single"/>
      <w:lang w:val="en-US" w:eastAsia="en-US" w:bidi="ar-SA"/>
    </w:rPr>
  </w:style>
  <w:style w:type="character" w:customStyle="1" w:styleId="s4">
    <w:name w:val="s4"/>
    <w:rsid w:val="00B94C51"/>
  </w:style>
  <w:style w:type="character" w:customStyle="1" w:styleId="s5">
    <w:name w:val="s5"/>
    <w:rsid w:val="00B94C51"/>
  </w:style>
  <w:style w:type="character" w:customStyle="1" w:styleId="rightsnotice">
    <w:name w:val="rightsnotice"/>
    <w:rsid w:val="00B94C51"/>
  </w:style>
  <w:style w:type="character" w:customStyle="1" w:styleId="related-current-indicator">
    <w:name w:val="related-current-indicator"/>
    <w:rsid w:val="00B94C51"/>
  </w:style>
  <w:style w:type="character" w:customStyle="1" w:styleId="bylclear">
    <w:name w:val="bylclear"/>
    <w:rsid w:val="00B94C51"/>
  </w:style>
  <w:style w:type="character" w:customStyle="1" w:styleId="essaytext">
    <w:name w:val="essaytext"/>
    <w:rsid w:val="00B94C51"/>
  </w:style>
  <w:style w:type="character" w:customStyle="1" w:styleId="username">
    <w:name w:val="username"/>
    <w:rsid w:val="00B94C51"/>
  </w:style>
  <w:style w:type="character" w:customStyle="1" w:styleId="toplinks">
    <w:name w:val="toplinks"/>
    <w:rsid w:val="00B94C51"/>
  </w:style>
  <w:style w:type="character" w:customStyle="1" w:styleId="titles">
    <w:name w:val="titles"/>
    <w:rsid w:val="00B94C51"/>
  </w:style>
  <w:style w:type="character" w:customStyle="1" w:styleId="contentauthor">
    <w:name w:val="contentauthor"/>
    <w:rsid w:val="00B94C51"/>
  </w:style>
  <w:style w:type="character" w:customStyle="1" w:styleId="subarticleheader">
    <w:name w:val="subarticleheader"/>
    <w:rsid w:val="00B94C51"/>
  </w:style>
  <w:style w:type="character" w:customStyle="1" w:styleId="copy">
    <w:name w:val="copy"/>
    <w:rsid w:val="00B94C51"/>
  </w:style>
  <w:style w:type="character" w:customStyle="1" w:styleId="topheadline">
    <w:name w:val="topheadline"/>
    <w:rsid w:val="00B94C51"/>
  </w:style>
  <w:style w:type="character" w:customStyle="1" w:styleId="Stylereduce27pt">
    <w:name w:val="Style reduce2 + 7 pt"/>
    <w:rsid w:val="00B94C51"/>
    <w:rPr>
      <w:rFonts w:ascii="Times New Roman" w:hAnsi="Times New Roman" w:cs="Arial" w:hint="default"/>
      <w:color w:val="000000"/>
      <w:sz w:val="14"/>
      <w:szCs w:val="22"/>
    </w:rPr>
  </w:style>
  <w:style w:type="character" w:customStyle="1" w:styleId="srtitle">
    <w:name w:val="srtitle"/>
    <w:rsid w:val="00B94C51"/>
  </w:style>
  <w:style w:type="character" w:customStyle="1" w:styleId="st1">
    <w:name w:val="st1"/>
    <w:rsid w:val="00B94C51"/>
  </w:style>
  <w:style w:type="character" w:customStyle="1" w:styleId="StyleStyleGaramond">
    <w:name w:val="Style Style Garamond +"/>
    <w:rsid w:val="00B94C51"/>
    <w:rPr>
      <w:rFonts w:ascii="Garamond" w:hAnsi="Garamond" w:cs="Times New Roman" w:hint="default"/>
      <w:sz w:val="20"/>
    </w:rPr>
  </w:style>
  <w:style w:type="character" w:customStyle="1" w:styleId="boldunderline2">
    <w:name w:val="boldunderline"/>
    <w:rsid w:val="00B94C51"/>
  </w:style>
  <w:style w:type="character" w:customStyle="1" w:styleId="Date11">
    <w:name w:val="Date11"/>
    <w:rsid w:val="00B94C51"/>
  </w:style>
  <w:style w:type="character" w:customStyle="1" w:styleId="artbody1">
    <w:name w:val="art_body1"/>
    <w:rsid w:val="00B94C51"/>
    <w:rPr>
      <w:rFonts w:ascii="Arial" w:hAnsi="Arial" w:cs="Arial" w:hint="default"/>
    </w:rPr>
  </w:style>
  <w:style w:type="character" w:customStyle="1" w:styleId="Boxout0">
    <w:name w:val="Boxout"/>
    <w:uiPriority w:val="1"/>
    <w:qFormat/>
    <w:rsid w:val="00B94C51"/>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B94C51"/>
  </w:style>
  <w:style w:type="character" w:customStyle="1" w:styleId="preloadwrap">
    <w:name w:val="preloadwrap"/>
    <w:rsid w:val="00B94C51"/>
  </w:style>
  <w:style w:type="character" w:customStyle="1" w:styleId="creditwrap">
    <w:name w:val="creditwrap"/>
    <w:rsid w:val="00B94C51"/>
  </w:style>
  <w:style w:type="character" w:customStyle="1" w:styleId="DefaultChar1">
    <w:name w:val="Default Char1"/>
    <w:rsid w:val="00B94C51"/>
    <w:rPr>
      <w:noProof w:val="0"/>
      <w:color w:val="000000"/>
      <w:lang w:val="en-US" w:eastAsia="en-US" w:bidi="ar-SA"/>
    </w:rPr>
  </w:style>
  <w:style w:type="character" w:customStyle="1" w:styleId="pmterms31">
    <w:name w:val="pmterms31"/>
    <w:rsid w:val="00B94C51"/>
    <w:rPr>
      <w:b/>
      <w:bCs/>
      <w:i w:val="0"/>
      <w:iCs w:val="0"/>
      <w:color w:val="000000"/>
    </w:rPr>
  </w:style>
  <w:style w:type="character" w:customStyle="1" w:styleId="copyrightdescription">
    <w:name w:val="copyrightdescription"/>
    <w:rsid w:val="00B94C51"/>
  </w:style>
  <w:style w:type="character" w:customStyle="1" w:styleId="ft01">
    <w:name w:val="ft01"/>
    <w:rsid w:val="00B94C51"/>
    <w:rPr>
      <w:rFonts w:ascii="Times" w:hAnsi="Times" w:cs="Times" w:hint="default"/>
      <w:color w:val="000000"/>
      <w:sz w:val="14"/>
      <w:szCs w:val="14"/>
    </w:rPr>
  </w:style>
  <w:style w:type="character" w:customStyle="1" w:styleId="ft11">
    <w:name w:val="ft11"/>
    <w:rsid w:val="00B94C51"/>
    <w:rPr>
      <w:rFonts w:ascii="Times" w:hAnsi="Times" w:cs="Times" w:hint="default"/>
      <w:color w:val="000000"/>
      <w:sz w:val="17"/>
      <w:szCs w:val="17"/>
    </w:rPr>
  </w:style>
  <w:style w:type="character" w:customStyle="1" w:styleId="ft21">
    <w:name w:val="ft21"/>
    <w:rsid w:val="00B94C51"/>
    <w:rPr>
      <w:rFonts w:ascii="Times" w:hAnsi="Times" w:cs="Times" w:hint="default"/>
      <w:color w:val="000000"/>
      <w:sz w:val="15"/>
      <w:szCs w:val="15"/>
    </w:rPr>
  </w:style>
  <w:style w:type="character" w:customStyle="1" w:styleId="ft31">
    <w:name w:val="ft31"/>
    <w:rsid w:val="00B94C51"/>
    <w:rPr>
      <w:rFonts w:ascii="Times" w:hAnsi="Times" w:cs="Times" w:hint="default"/>
      <w:color w:val="000000"/>
      <w:sz w:val="15"/>
      <w:szCs w:val="15"/>
    </w:rPr>
  </w:style>
  <w:style w:type="character" w:customStyle="1" w:styleId="dquo">
    <w:name w:val="dquo"/>
    <w:rsid w:val="00B94C51"/>
  </w:style>
  <w:style w:type="character" w:customStyle="1" w:styleId="caps2">
    <w:name w:val="caps2"/>
    <w:rsid w:val="00B94C51"/>
  </w:style>
  <w:style w:type="character" w:customStyle="1" w:styleId="ccs">
    <w:name w:val="c cs"/>
    <w:rsid w:val="00B94C51"/>
  </w:style>
  <w:style w:type="character" w:customStyle="1" w:styleId="dropshadow">
    <w:name w:val="dropshadow"/>
    <w:rsid w:val="00B94C51"/>
  </w:style>
  <w:style w:type="character" w:customStyle="1" w:styleId="d05ws">
    <w:name w:val="d05ws"/>
    <w:rsid w:val="00B94C51"/>
  </w:style>
  <w:style w:type="character" w:customStyle="1" w:styleId="rzibod">
    <w:name w:val="rzibod"/>
    <w:rsid w:val="00B94C51"/>
  </w:style>
  <w:style w:type="character" w:customStyle="1" w:styleId="headertext">
    <w:name w:val="headertext"/>
    <w:rsid w:val="00B94C51"/>
  </w:style>
  <w:style w:type="character" w:customStyle="1" w:styleId="endnote-reference">
    <w:name w:val="endnote-reference"/>
    <w:rsid w:val="00B94C51"/>
  </w:style>
  <w:style w:type="character" w:customStyle="1" w:styleId="officialsname">
    <w:name w:val="official_s_name"/>
    <w:rsid w:val="00B94C51"/>
  </w:style>
  <w:style w:type="character" w:customStyle="1" w:styleId="audience">
    <w:name w:val="audience"/>
    <w:rsid w:val="00B94C51"/>
  </w:style>
  <w:style w:type="character" w:customStyle="1" w:styleId="normalchar0">
    <w:name w:val="normal__char"/>
    <w:rsid w:val="00B94C51"/>
  </w:style>
  <w:style w:type="character" w:customStyle="1" w:styleId="hyperlink002cheading0020100200028block0020title0029char">
    <w:name w:val="hyperlink_002cheading_00201_0020_0028block_0020title_0029__char"/>
    <w:rsid w:val="00B94C51"/>
  </w:style>
  <w:style w:type="character" w:customStyle="1" w:styleId="underline002cstyle0020bold0020underlinechar">
    <w:name w:val="underline_002cstyle_0020bold_0020underline__char"/>
    <w:rsid w:val="00B94C51"/>
  </w:style>
  <w:style w:type="character" w:customStyle="1" w:styleId="copyboldblack">
    <w:name w:val="copyboldblack"/>
    <w:rsid w:val="00B94C51"/>
  </w:style>
  <w:style w:type="character" w:customStyle="1" w:styleId="copybold">
    <w:name w:val="copybold"/>
    <w:rsid w:val="00B94C51"/>
  </w:style>
  <w:style w:type="character" w:customStyle="1" w:styleId="author-date0">
    <w:name w:val="author-date"/>
    <w:rsid w:val="00B94C51"/>
  </w:style>
  <w:style w:type="character" w:customStyle="1" w:styleId="articlebegin">
    <w:name w:val="articlebegin"/>
    <w:rsid w:val="00B94C51"/>
  </w:style>
  <w:style w:type="character" w:customStyle="1" w:styleId="mediaoverlay">
    <w:name w:val="mediaoverlay"/>
    <w:rsid w:val="00B94C51"/>
  </w:style>
  <w:style w:type="character" w:customStyle="1" w:styleId="blogcaption">
    <w:name w:val="blog_caption"/>
    <w:rsid w:val="00B94C51"/>
  </w:style>
  <w:style w:type="character" w:customStyle="1" w:styleId="commnet-abuzz">
    <w:name w:val="commnet-abuzz"/>
    <w:rsid w:val="00B94C51"/>
  </w:style>
  <w:style w:type="character" w:customStyle="1" w:styleId="stbuttontext">
    <w:name w:val="stbuttontext"/>
    <w:rsid w:val="00B94C51"/>
  </w:style>
  <w:style w:type="character" w:customStyle="1" w:styleId="grey">
    <w:name w:val="grey"/>
    <w:rsid w:val="00B94C51"/>
  </w:style>
  <w:style w:type="character" w:customStyle="1" w:styleId="bdx">
    <w:name w:val="bdx"/>
    <w:rsid w:val="00B94C51"/>
  </w:style>
  <w:style w:type="character" w:customStyle="1" w:styleId="bdl">
    <w:name w:val="bdl"/>
    <w:rsid w:val="00B94C51"/>
  </w:style>
  <w:style w:type="character" w:customStyle="1" w:styleId="breadcrumbitemcurrent">
    <w:name w:val="breadcrumbitemcurrent"/>
    <w:rsid w:val="00B94C51"/>
  </w:style>
  <w:style w:type="character" w:customStyle="1" w:styleId="bbl">
    <w:name w:val="bbl"/>
    <w:rsid w:val="00B94C51"/>
  </w:style>
  <w:style w:type="character" w:customStyle="1" w:styleId="itxtnewhookspan">
    <w:name w:val="itxtnewhookspan"/>
    <w:rsid w:val="00B94C51"/>
  </w:style>
  <w:style w:type="character" w:customStyle="1" w:styleId="gstxthlt">
    <w:name w:val="gstxt_hlt"/>
    <w:rsid w:val="00B94C51"/>
  </w:style>
  <w:style w:type="character" w:customStyle="1" w:styleId="StyleBoldRed">
    <w:name w:val="Style Bold Red"/>
    <w:rsid w:val="00B94C51"/>
    <w:rPr>
      <w:b/>
      <w:bCs/>
      <w:color w:val="auto"/>
    </w:rPr>
  </w:style>
  <w:style w:type="character" w:customStyle="1" w:styleId="StyleTimesNewRoman8pt">
    <w:name w:val="Style Times New Roman 8 pt"/>
    <w:rsid w:val="00B94C51"/>
    <w:rPr>
      <w:rFonts w:ascii="Georgia" w:hAnsi="Georgia" w:hint="default"/>
      <w:sz w:val="16"/>
    </w:rPr>
  </w:style>
  <w:style w:type="character" w:customStyle="1" w:styleId="goldbldtext">
    <w:name w:val="goldbldtext"/>
    <w:rsid w:val="00B94C51"/>
  </w:style>
  <w:style w:type="character" w:customStyle="1" w:styleId="labeltext">
    <w:name w:val="labeltext"/>
    <w:rsid w:val="00B94C51"/>
  </w:style>
  <w:style w:type="character" w:customStyle="1" w:styleId="viewlink">
    <w:name w:val="viewlink"/>
    <w:rsid w:val="00B94C51"/>
  </w:style>
  <w:style w:type="character" w:customStyle="1" w:styleId="inlinkchart">
    <w:name w:val="inlink_chart"/>
    <w:rsid w:val="00B94C51"/>
  </w:style>
  <w:style w:type="character" w:customStyle="1" w:styleId="fbsharecountwrapper">
    <w:name w:val="fb_share_count_wrapper"/>
    <w:rsid w:val="00B94C51"/>
  </w:style>
  <w:style w:type="character" w:customStyle="1" w:styleId="hw">
    <w:name w:val="hw"/>
    <w:rsid w:val="00B94C51"/>
  </w:style>
  <w:style w:type="character" w:customStyle="1" w:styleId="linktotop">
    <w:name w:val="linktotop"/>
    <w:rsid w:val="00B94C51"/>
  </w:style>
  <w:style w:type="character" w:customStyle="1" w:styleId="descriptionstyle1block">
    <w:name w:val="description style1 block"/>
    <w:rsid w:val="00B94C51"/>
  </w:style>
  <w:style w:type="character" w:customStyle="1" w:styleId="gutter-right-1">
    <w:name w:val="gutter-right-1"/>
    <w:basedOn w:val="DefaultParagraphFont"/>
    <w:rsid w:val="00B94C51"/>
  </w:style>
  <w:style w:type="character" w:customStyle="1" w:styleId="Header11">
    <w:name w:val="Header11"/>
    <w:rsid w:val="00B94C51"/>
  </w:style>
  <w:style w:type="character" w:customStyle="1" w:styleId="posa">
    <w:name w:val="pos(a)"/>
    <w:basedOn w:val="DefaultParagraphFont"/>
    <w:rsid w:val="00B94C51"/>
  </w:style>
  <w:style w:type="character" w:customStyle="1" w:styleId="u-hiddeninnarrowenv">
    <w:name w:val="u-hiddeninnarrowenv"/>
    <w:basedOn w:val="DefaultParagraphFont"/>
    <w:rsid w:val="00B94C51"/>
  </w:style>
  <w:style w:type="character" w:customStyle="1" w:styleId="followbutton-bird">
    <w:name w:val="followbutton-bird"/>
    <w:basedOn w:val="DefaultParagraphFont"/>
    <w:rsid w:val="00B94C51"/>
  </w:style>
  <w:style w:type="character" w:customStyle="1" w:styleId="tweetauthor-name">
    <w:name w:val="tweetauthor-name"/>
    <w:basedOn w:val="DefaultParagraphFont"/>
    <w:rsid w:val="00B94C51"/>
  </w:style>
  <w:style w:type="character" w:customStyle="1" w:styleId="tweetauthor-verifiedbadge">
    <w:name w:val="tweetauthor-verifiedbadge"/>
    <w:basedOn w:val="DefaultParagraphFont"/>
    <w:rsid w:val="00B94C51"/>
  </w:style>
  <w:style w:type="character" w:customStyle="1" w:styleId="tweetauthor-screenname">
    <w:name w:val="tweetauthor-screenname"/>
    <w:basedOn w:val="DefaultParagraphFont"/>
    <w:rsid w:val="00B94C51"/>
  </w:style>
  <w:style w:type="character" w:customStyle="1" w:styleId="u-hiddenvisually">
    <w:name w:val="u-hiddenvisually"/>
    <w:basedOn w:val="DefaultParagraphFont"/>
    <w:rsid w:val="00B94C51"/>
  </w:style>
  <w:style w:type="character" w:customStyle="1" w:styleId="tweetaction-stat">
    <w:name w:val="tweetaction-stat"/>
    <w:basedOn w:val="DefaultParagraphFont"/>
    <w:rsid w:val="00B94C51"/>
  </w:style>
  <w:style w:type="character" w:customStyle="1" w:styleId="related">
    <w:name w:val="related"/>
    <w:basedOn w:val="DefaultParagraphFont"/>
    <w:rsid w:val="00B94C51"/>
  </w:style>
  <w:style w:type="character" w:customStyle="1" w:styleId="related-content">
    <w:name w:val="related-content"/>
    <w:basedOn w:val="DefaultParagraphFont"/>
    <w:rsid w:val="00B94C51"/>
  </w:style>
  <w:style w:type="character" w:customStyle="1" w:styleId="name-of-author">
    <w:name w:val="name-of-author"/>
    <w:basedOn w:val="DefaultParagraphFont"/>
    <w:rsid w:val="00B94C51"/>
  </w:style>
  <w:style w:type="character" w:customStyle="1" w:styleId="first-name">
    <w:name w:val="first-name"/>
    <w:basedOn w:val="DefaultParagraphFont"/>
    <w:rsid w:val="00B94C51"/>
  </w:style>
  <w:style w:type="character" w:customStyle="1" w:styleId="last-name">
    <w:name w:val="last-name"/>
    <w:basedOn w:val="DefaultParagraphFont"/>
    <w:rsid w:val="00B94C51"/>
  </w:style>
  <w:style w:type="character" w:customStyle="1" w:styleId="recirc-text">
    <w:name w:val="&quot;recirc-text”"/>
    <w:basedOn w:val="DefaultParagraphFont"/>
    <w:rsid w:val="00B94C51"/>
  </w:style>
  <w:style w:type="character" w:customStyle="1" w:styleId="video-icon">
    <w:name w:val="video-icon"/>
    <w:basedOn w:val="DefaultParagraphFont"/>
    <w:rsid w:val="00B94C51"/>
  </w:style>
  <w:style w:type="character" w:customStyle="1" w:styleId="powa-shot-play-btn-text">
    <w:name w:val="powa-shot-play-btn-text"/>
    <w:basedOn w:val="DefaultParagraphFont"/>
    <w:rsid w:val="00B94C51"/>
  </w:style>
  <w:style w:type="character" w:customStyle="1" w:styleId="powa-shot-click">
    <w:name w:val="powa-shot-click"/>
    <w:basedOn w:val="DefaultParagraphFont"/>
    <w:rsid w:val="00B94C51"/>
  </w:style>
  <w:style w:type="character" w:customStyle="1" w:styleId="wpv-blurb">
    <w:name w:val="wpv-blurb"/>
    <w:basedOn w:val="DefaultParagraphFont"/>
    <w:rsid w:val="00B94C51"/>
  </w:style>
  <w:style w:type="character" w:customStyle="1" w:styleId="pb-caption">
    <w:name w:val="pb-caption"/>
    <w:basedOn w:val="DefaultParagraphFont"/>
    <w:rsid w:val="00B94C51"/>
  </w:style>
  <w:style w:type="paragraph" w:customStyle="1" w:styleId="NoteLevel23">
    <w:name w:val="Note Level 23"/>
    <w:basedOn w:val="Normal"/>
    <w:next w:val="Normal"/>
    <w:uiPriority w:val="99"/>
    <w:qFormat/>
    <w:rsid w:val="00B94C51"/>
    <w:pPr>
      <w:keepNext/>
      <w:spacing w:after="0" w:line="240" w:lineRule="auto"/>
      <w:ind w:left="288" w:right="288"/>
    </w:pPr>
    <w:rPr>
      <w:rFonts w:eastAsia="MS Gothic"/>
      <w:szCs w:val="20"/>
    </w:rPr>
  </w:style>
  <w:style w:type="character" w:customStyle="1" w:styleId="m-2745674872889869693gmail-style13ptbold">
    <w:name w:val="m_-2745674872889869693gmail-style13ptbold"/>
    <w:basedOn w:val="DefaultParagraphFont"/>
    <w:rsid w:val="00B94C51"/>
  </w:style>
  <w:style w:type="character" w:customStyle="1" w:styleId="m-2745674872889869693gmail-styleunderline">
    <w:name w:val="m_-2745674872889869693gmail-styleunderline"/>
    <w:basedOn w:val="DefaultParagraphFont"/>
    <w:rsid w:val="00B94C51"/>
  </w:style>
  <w:style w:type="character" w:customStyle="1" w:styleId="HeaderChar3">
    <w:name w:val="Header Char3"/>
    <w:basedOn w:val="DefaultParagraphFont"/>
    <w:uiPriority w:val="99"/>
    <w:semiHidden/>
    <w:rsid w:val="00B94C51"/>
    <w:rPr>
      <w:rFonts w:ascii="Georgia" w:hAnsi="Georgia"/>
    </w:rPr>
  </w:style>
  <w:style w:type="paragraph" w:customStyle="1" w:styleId="NoteLevel24">
    <w:name w:val="Note Level 24"/>
    <w:basedOn w:val="Normal"/>
    <w:next w:val="Normal"/>
    <w:uiPriority w:val="99"/>
    <w:qFormat/>
    <w:rsid w:val="00B94C51"/>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B94C51"/>
    <w:pPr>
      <w:keepNext/>
      <w:spacing w:after="0" w:line="240" w:lineRule="auto"/>
      <w:ind w:left="288" w:right="288"/>
    </w:pPr>
    <w:rPr>
      <w:rFonts w:eastAsia="MS Gothic"/>
      <w:szCs w:val="20"/>
    </w:rPr>
  </w:style>
  <w:style w:type="character" w:customStyle="1" w:styleId="m-8174075135221778500gmail-styleunderline">
    <w:name w:val="m_-8174075135221778500gmail-styleunderline"/>
    <w:basedOn w:val="DefaultParagraphFont"/>
    <w:rsid w:val="00B94C51"/>
  </w:style>
  <w:style w:type="character" w:customStyle="1" w:styleId="UnresolvedMention31">
    <w:name w:val="Unresolved Mention31"/>
    <w:basedOn w:val="DefaultParagraphFont"/>
    <w:uiPriority w:val="99"/>
    <w:semiHidden/>
    <w:unhideWhenUsed/>
    <w:rsid w:val="00B94C51"/>
    <w:rPr>
      <w:color w:val="808080"/>
      <w:shd w:val="clear" w:color="auto" w:fill="E6E6E6"/>
    </w:rPr>
  </w:style>
  <w:style w:type="paragraph" w:customStyle="1" w:styleId="po-hr-cndek">
    <w:name w:val="po-hr-cn__dek"/>
    <w:basedOn w:val="Normal"/>
    <w:rsid w:val="00B94C51"/>
    <w:pPr>
      <w:spacing w:before="100" w:beforeAutospacing="1" w:after="100" w:afterAutospacing="1"/>
    </w:pPr>
  </w:style>
  <w:style w:type="character" w:customStyle="1" w:styleId="publication-date">
    <w:name w:val="publication-date"/>
    <w:basedOn w:val="DefaultParagraphFont"/>
    <w:rsid w:val="00B94C51"/>
  </w:style>
  <w:style w:type="character" w:customStyle="1" w:styleId="m4481627234786388783gmail-style13ptbold">
    <w:name w:val="m_4481627234786388783gmail-style13ptbold"/>
    <w:basedOn w:val="DefaultParagraphFont"/>
    <w:rsid w:val="00B94C51"/>
  </w:style>
  <w:style w:type="character" w:customStyle="1" w:styleId="m4481627234786388783gmail-styleunderline">
    <w:name w:val="m_4481627234786388783gmail-styleunderline"/>
    <w:basedOn w:val="DefaultParagraphFont"/>
    <w:rsid w:val="00B94C51"/>
  </w:style>
  <w:style w:type="character" w:customStyle="1" w:styleId="m4481627234786388783gmail-apple-converted-space">
    <w:name w:val="m_4481627234786388783gmail-apple-converted-space"/>
    <w:basedOn w:val="DefaultParagraphFont"/>
    <w:rsid w:val="00B94C51"/>
  </w:style>
  <w:style w:type="character" w:customStyle="1" w:styleId="m4481627234786388783gmail-grame">
    <w:name w:val="m_4481627234786388783gmail-grame"/>
    <w:basedOn w:val="DefaultParagraphFont"/>
    <w:rsid w:val="00B94C51"/>
  </w:style>
  <w:style w:type="character" w:customStyle="1" w:styleId="m4481627234786388783gmail-underline">
    <w:name w:val="m_4481627234786388783gmail-underline"/>
    <w:basedOn w:val="DefaultParagraphFont"/>
    <w:rsid w:val="00B94C51"/>
  </w:style>
  <w:style w:type="paragraph" w:customStyle="1" w:styleId="m4481627234786388783gmail-card">
    <w:name w:val="m_4481627234786388783gmail-card"/>
    <w:basedOn w:val="Normal"/>
    <w:rsid w:val="00B94C51"/>
    <w:pPr>
      <w:spacing w:before="100" w:beforeAutospacing="1" w:after="100" w:afterAutospacing="1" w:line="240" w:lineRule="auto"/>
    </w:pPr>
    <w:rPr>
      <w:rFonts w:ascii="Times New Roman" w:eastAsia="Times New Roman" w:hAnsi="Times New Roman"/>
      <w:sz w:val="24"/>
      <w:lang w:eastAsia="zh-CN"/>
    </w:rPr>
  </w:style>
  <w:style w:type="paragraph" w:customStyle="1" w:styleId="m-2671184907397832551gmail-p1">
    <w:name w:val="m_-2671184907397832551gmail-p1"/>
    <w:basedOn w:val="Normal"/>
    <w:rsid w:val="00B94C51"/>
    <w:pPr>
      <w:spacing w:before="100" w:beforeAutospacing="1" w:after="100" w:afterAutospacing="1" w:line="240" w:lineRule="auto"/>
    </w:pPr>
    <w:rPr>
      <w:rFonts w:ascii="Times New Roman" w:eastAsia="Times New Roman" w:hAnsi="Times New Roman"/>
      <w:sz w:val="24"/>
    </w:rPr>
  </w:style>
  <w:style w:type="character" w:customStyle="1" w:styleId="m-2671184907397832551gmail-s1">
    <w:name w:val="m_-2671184907397832551gmail-s1"/>
    <w:basedOn w:val="DefaultParagraphFont"/>
    <w:rsid w:val="00B94C51"/>
  </w:style>
  <w:style w:type="paragraph" w:customStyle="1" w:styleId="m-2671184907397832551gmail-p2">
    <w:name w:val="m_-2671184907397832551gmail-p2"/>
    <w:basedOn w:val="Normal"/>
    <w:rsid w:val="00B94C51"/>
    <w:pPr>
      <w:spacing w:before="100" w:beforeAutospacing="1" w:after="100" w:afterAutospacing="1" w:line="240" w:lineRule="auto"/>
    </w:pPr>
    <w:rPr>
      <w:rFonts w:ascii="Times New Roman" w:eastAsia="Times New Roman" w:hAnsi="Times New Roman"/>
      <w:sz w:val="24"/>
    </w:rPr>
  </w:style>
  <w:style w:type="paragraph" w:customStyle="1" w:styleId="m-2671184907397832551gmail-li1">
    <w:name w:val="m_-2671184907397832551gmail-li1"/>
    <w:basedOn w:val="Normal"/>
    <w:rsid w:val="00B94C51"/>
    <w:pPr>
      <w:spacing w:before="100" w:beforeAutospacing="1" w:after="100" w:afterAutospacing="1" w:line="240" w:lineRule="auto"/>
    </w:pPr>
    <w:rPr>
      <w:rFonts w:ascii="Times New Roman" w:eastAsia="Times New Roman" w:hAnsi="Times New Roman"/>
      <w:sz w:val="24"/>
    </w:rPr>
  </w:style>
  <w:style w:type="character" w:customStyle="1" w:styleId="m535442411518568617gmail-styleunderline">
    <w:name w:val="m_535442411518568617gmail-styleunderline"/>
    <w:basedOn w:val="DefaultParagraphFont"/>
    <w:rsid w:val="00B94C51"/>
  </w:style>
  <w:style w:type="character" w:customStyle="1" w:styleId="m-4364835325198423527gmail-m-487226309709519571m8778339509743264076gmail-style13ptbold">
    <w:name w:val="m_-4364835325198423527gmail-m_-487226309709519571m_8778339509743264076gmail-style13ptbold"/>
    <w:basedOn w:val="DefaultParagraphFont"/>
    <w:rsid w:val="00B94C51"/>
  </w:style>
  <w:style w:type="character" w:customStyle="1" w:styleId="m-4364835325198423527gmail-m-487226309709519571m8778339509743264076gmail-styleunderline">
    <w:name w:val="m_-4364835325198423527gmail-m_-487226309709519571m_8778339509743264076gmail-styleunderline"/>
    <w:basedOn w:val="DefaultParagraphFont"/>
    <w:rsid w:val="00B94C51"/>
  </w:style>
  <w:style w:type="character" w:customStyle="1" w:styleId="m-4886631745483256254gmail-style13ptbold">
    <w:name w:val="m_-4886631745483256254gmail-style13ptbold"/>
    <w:basedOn w:val="DefaultParagraphFont"/>
    <w:rsid w:val="00B94C51"/>
  </w:style>
  <w:style w:type="character" w:customStyle="1" w:styleId="m8525170829296705783gmail-style13ptbold">
    <w:name w:val="m_8525170829296705783gmail-style13ptbold"/>
    <w:basedOn w:val="DefaultParagraphFont"/>
    <w:rsid w:val="00B94C51"/>
  </w:style>
  <w:style w:type="character" w:customStyle="1" w:styleId="m8525170829296705783gmail-styleunderline">
    <w:name w:val="m_8525170829296705783gmail-styleunderline"/>
    <w:basedOn w:val="DefaultParagraphFont"/>
    <w:rsid w:val="00B94C51"/>
  </w:style>
  <w:style w:type="character" w:customStyle="1" w:styleId="m113202149284569794gmail-style13ptbold">
    <w:name w:val="m_113202149284569794gmail-style13ptbold"/>
    <w:basedOn w:val="DefaultParagraphFont"/>
    <w:rsid w:val="00B94C51"/>
  </w:style>
  <w:style w:type="character" w:customStyle="1" w:styleId="m113202149284569794gmail-styleunderline">
    <w:name w:val="m_113202149284569794gmail-styleunderline"/>
    <w:basedOn w:val="DefaultParagraphFont"/>
    <w:rsid w:val="00B94C51"/>
  </w:style>
  <w:style w:type="character" w:customStyle="1" w:styleId="m-5741597242490756161gmail-field-content">
    <w:name w:val="m_-5741597242490756161gmail-field-content"/>
    <w:basedOn w:val="DefaultParagraphFont"/>
    <w:rsid w:val="00B94C51"/>
  </w:style>
  <w:style w:type="paragraph" w:customStyle="1" w:styleId="FUCKTHISFONT">
    <w:name w:val="FUCK THIS FONT"/>
    <w:basedOn w:val="Normal"/>
    <w:rsid w:val="00B94C51"/>
    <w:pPr>
      <w:autoSpaceDE w:val="0"/>
      <w:autoSpaceDN w:val="0"/>
      <w:adjustRightInd w:val="0"/>
      <w:jc w:val="both"/>
    </w:pPr>
    <w:rPr>
      <w:u w:val="single"/>
    </w:rPr>
  </w:style>
  <w:style w:type="paragraph" w:customStyle="1" w:styleId="TagChar1CharCharCharChar">
    <w:name w:val="Tag Char1 Char Char Char Char"/>
    <w:basedOn w:val="Normal"/>
    <w:rsid w:val="00B94C51"/>
    <w:pPr>
      <w:overflowPunct w:val="0"/>
      <w:autoSpaceDE w:val="0"/>
      <w:autoSpaceDN w:val="0"/>
      <w:adjustRightInd w:val="0"/>
      <w:textAlignment w:val="baseline"/>
    </w:pPr>
    <w:rPr>
      <w:rFonts w:ascii="Palatino Linotype" w:eastAsia="Calibri" w:hAnsi="Palatino Linotype" w:cs="Times New Roman"/>
      <w:b/>
      <w:sz w:val="24"/>
      <w:szCs w:val="20"/>
    </w:rPr>
  </w:style>
  <w:style w:type="character" w:customStyle="1" w:styleId="UnderlineCharChar2">
    <w:name w:val="Underline Char Char"/>
    <w:basedOn w:val="DefaultParagraphFont"/>
    <w:locked/>
    <w:rsid w:val="00B94C51"/>
    <w:rPr>
      <w:rFonts w:ascii="Arial Narrow" w:hAnsi="Arial Narrow"/>
      <w:szCs w:val="24"/>
      <w:u w:val="single"/>
    </w:rPr>
  </w:style>
  <w:style w:type="character" w:customStyle="1" w:styleId="hyperlink60">
    <w:name w:val="hyperlink6"/>
    <w:basedOn w:val="DefaultParagraphFont"/>
    <w:rsid w:val="00B94C51"/>
  </w:style>
  <w:style w:type="character" w:customStyle="1" w:styleId="heading2char2charchar">
    <w:name w:val="heading2char2charchar"/>
    <w:basedOn w:val="DefaultParagraphFont"/>
    <w:rsid w:val="00B94C51"/>
  </w:style>
  <w:style w:type="character" w:customStyle="1" w:styleId="heading2char10">
    <w:name w:val="heading2char1"/>
    <w:basedOn w:val="DefaultParagraphFont"/>
    <w:rsid w:val="00B94C51"/>
  </w:style>
  <w:style w:type="character" w:customStyle="1" w:styleId="CiteChar2">
    <w:name w:val="Cite Char"/>
    <w:basedOn w:val="DefaultParagraphFont"/>
    <w:rsid w:val="00B94C51"/>
    <w:rPr>
      <w:rFonts w:ascii="Garamond" w:hAnsi="Garamond"/>
      <w:b/>
      <w:sz w:val="20"/>
      <w:szCs w:val="22"/>
      <w:u w:val="none"/>
    </w:rPr>
  </w:style>
  <w:style w:type="character" w:customStyle="1" w:styleId="StyleUnderlineCharTitleCharBold">
    <w:name w:val="Style Underline CharTitle Char + Bold"/>
    <w:basedOn w:val="DefaultParagraphFont"/>
    <w:rsid w:val="00B94C51"/>
    <w:rPr>
      <w:rFonts w:ascii="Garamond" w:hAnsi="Garamond"/>
      <w:b/>
      <w:bCs/>
      <w:color w:val="000000"/>
      <w:sz w:val="22"/>
      <w:szCs w:val="22"/>
    </w:rPr>
  </w:style>
  <w:style w:type="character" w:customStyle="1" w:styleId="bnp-articles-title1">
    <w:name w:val="bnp-articles-title1"/>
    <w:basedOn w:val="DefaultParagraphFont"/>
    <w:rsid w:val="00B94C51"/>
    <w:rPr>
      <w:rFonts w:ascii="Verdana" w:hAnsi="Verdana" w:hint="default"/>
      <w:b/>
      <w:bCs/>
      <w:color w:val="545454"/>
      <w:sz w:val="12"/>
      <w:szCs w:val="12"/>
    </w:rPr>
  </w:style>
  <w:style w:type="character" w:customStyle="1" w:styleId="featuretext">
    <w:name w:val="featuretext"/>
    <w:basedOn w:val="DefaultParagraphFont"/>
    <w:rsid w:val="00B94C51"/>
  </w:style>
  <w:style w:type="character" w:customStyle="1" w:styleId="relatedtext">
    <w:name w:val="related_text"/>
    <w:basedOn w:val="DefaultParagraphFont"/>
    <w:rsid w:val="00B94C51"/>
  </w:style>
  <w:style w:type="character" w:customStyle="1" w:styleId="fullpost">
    <w:name w:val="fullpost"/>
    <w:basedOn w:val="DefaultParagraphFont"/>
    <w:rsid w:val="00B94C51"/>
  </w:style>
  <w:style w:type="character" w:customStyle="1" w:styleId="bcktital">
    <w:name w:val="bcktital"/>
    <w:basedOn w:val="DefaultParagraphFont"/>
    <w:rsid w:val="00B94C51"/>
  </w:style>
  <w:style w:type="character" w:customStyle="1" w:styleId="bcktital0">
    <w:name w:val="bckt_ital"/>
    <w:basedOn w:val="DefaultParagraphFont"/>
    <w:rsid w:val="00B94C51"/>
  </w:style>
  <w:style w:type="paragraph" w:styleId="TOAHeading">
    <w:name w:val="toa heading"/>
    <w:basedOn w:val="Normal"/>
    <w:next w:val="Normal"/>
    <w:semiHidden/>
    <w:rsid w:val="00B94C51"/>
    <w:pPr>
      <w:spacing w:before="120"/>
    </w:pPr>
    <w:rPr>
      <w:rFonts w:ascii="Times New Roman" w:eastAsia="Calibri" w:hAnsi="Times New Roman" w:cs="Times New Roman"/>
    </w:rPr>
  </w:style>
  <w:style w:type="character" w:customStyle="1" w:styleId="fwanimclass">
    <w:name w:val="fwanim_class"/>
    <w:basedOn w:val="DefaultParagraphFont"/>
    <w:rsid w:val="00B94C51"/>
  </w:style>
  <w:style w:type="paragraph" w:customStyle="1" w:styleId="DebateUnderline0">
    <w:name w:val="DebateUnderline"/>
    <w:basedOn w:val="DebateNormal"/>
    <w:qFormat/>
    <w:rsid w:val="00B94C51"/>
    <w:pPr>
      <w:spacing w:after="160"/>
    </w:pPr>
    <w:rPr>
      <w:rFonts w:ascii="Times New Roman" w:hAnsi="Times New Roman" w:cs="Times New Roman"/>
      <w:sz w:val="24"/>
      <w:szCs w:val="24"/>
      <w:u w:val="single"/>
    </w:rPr>
  </w:style>
  <w:style w:type="character" w:customStyle="1" w:styleId="DebateUnderlineChar">
    <w:name w:val="DebateUnderline Char"/>
    <w:basedOn w:val="DebateNormalChar"/>
    <w:rsid w:val="00B94C51"/>
    <w:rPr>
      <w:rFonts w:ascii="Calibri" w:eastAsia="Calibri" w:hAnsi="Calibri" w:cs="Calibri"/>
      <w:sz w:val="24"/>
      <w:szCs w:val="24"/>
      <w:u w:val="single"/>
      <w:lang w:val="en-US" w:eastAsia="en-US" w:bidi="ar-SA"/>
    </w:rPr>
  </w:style>
  <w:style w:type="character" w:customStyle="1" w:styleId="DebateTagChar0">
    <w:name w:val="DebateTag Char"/>
    <w:basedOn w:val="DefaultParagraphFont"/>
    <w:rsid w:val="00B94C51"/>
    <w:rPr>
      <w:rFonts w:eastAsia="Calibri"/>
      <w:b/>
      <w:sz w:val="24"/>
      <w:szCs w:val="24"/>
      <w:lang w:val="en-US" w:eastAsia="en-US" w:bidi="ar-SA"/>
    </w:rPr>
  </w:style>
  <w:style w:type="paragraph" w:customStyle="1" w:styleId="DebateHeaderFinal">
    <w:name w:val="DebateHeaderFinal"/>
    <w:basedOn w:val="Heading1"/>
    <w:qFormat/>
    <w:rsid w:val="00B94C51"/>
    <w:pPr>
      <w:spacing w:line="276" w:lineRule="auto"/>
      <w:jc w:val="left"/>
    </w:pPr>
    <w:rPr>
      <w:rFonts w:ascii="Times New Roman" w:eastAsia="Times New Roman" w:hAnsi="Times New Roman" w:cs="Times New Roman"/>
      <w:bCs w:val="0"/>
      <w:caps/>
      <w:sz w:val="36"/>
      <w:szCs w:val="36"/>
    </w:rPr>
  </w:style>
  <w:style w:type="character" w:customStyle="1" w:styleId="DebateHeaderFinalChar">
    <w:name w:val="DebateHeaderFinal Char"/>
    <w:rsid w:val="00B94C51"/>
    <w:rPr>
      <w:b/>
      <w:bCs/>
      <w:sz w:val="36"/>
      <w:szCs w:val="36"/>
      <w:u w:val="single"/>
      <w:lang w:val="en-US" w:eastAsia="en-US" w:bidi="ar-SA"/>
    </w:rPr>
  </w:style>
  <w:style w:type="paragraph" w:customStyle="1" w:styleId="HeaderInitial0">
    <w:name w:val="HeaderInitial"/>
    <w:basedOn w:val="Normal"/>
    <w:rsid w:val="00B94C51"/>
    <w:pPr>
      <w:jc w:val="center"/>
      <w:outlineLvl w:val="0"/>
    </w:pPr>
    <w:rPr>
      <w:rFonts w:eastAsia="Calibri" w:cs="Times New Roman"/>
      <w:b/>
      <w:caps/>
      <w:sz w:val="28"/>
    </w:rPr>
  </w:style>
  <w:style w:type="character" w:customStyle="1" w:styleId="FooterChar2">
    <w:name w:val="Footer Char2"/>
    <w:basedOn w:val="DefaultParagraphFont"/>
    <w:rsid w:val="00B94C51"/>
    <w:rPr>
      <w:rFonts w:eastAsia="MS Mincho"/>
      <w:sz w:val="24"/>
      <w:szCs w:val="24"/>
      <w:lang w:val="en-US" w:eastAsia="ja-JP" w:bidi="ar-SA"/>
    </w:rPr>
  </w:style>
  <w:style w:type="character" w:customStyle="1" w:styleId="BalloonTextChar2">
    <w:name w:val="Balloon Text Char2"/>
    <w:basedOn w:val="DefaultParagraphFont"/>
    <w:rsid w:val="00B94C51"/>
    <w:rPr>
      <w:rFonts w:ascii="Tahoma" w:eastAsia="MS Mincho" w:hAnsi="Tahoma" w:cs="Tahoma"/>
      <w:sz w:val="16"/>
      <w:szCs w:val="16"/>
      <w:lang w:val="en-US" w:eastAsia="ja-JP" w:bidi="ar-SA"/>
    </w:rPr>
  </w:style>
  <w:style w:type="paragraph" w:customStyle="1" w:styleId="StyleLinespacingDouble">
    <w:name w:val="Style Line spacing:  Double"/>
    <w:basedOn w:val="Normal"/>
    <w:rsid w:val="00B94C51"/>
    <w:pPr>
      <w:spacing w:after="240" w:line="480" w:lineRule="auto"/>
    </w:pPr>
    <w:rPr>
      <w:rFonts w:ascii="Cambria" w:eastAsia="Calibri" w:hAnsi="Cambria" w:cs="Times New Roman"/>
      <w:sz w:val="24"/>
      <w:szCs w:val="20"/>
    </w:rPr>
  </w:style>
  <w:style w:type="character" w:customStyle="1" w:styleId="StyleLinespacingDoubleChar">
    <w:name w:val="Style Line spacing:  Double Char"/>
    <w:basedOn w:val="DefaultParagraphFont"/>
    <w:rsid w:val="00B94C51"/>
    <w:rPr>
      <w:rFonts w:ascii="Cambria" w:hAnsi="Cambria"/>
      <w:sz w:val="24"/>
      <w:lang w:val="en-US" w:eastAsia="en-US" w:bidi="ar-SA"/>
    </w:rPr>
  </w:style>
  <w:style w:type="paragraph" w:customStyle="1" w:styleId="Normalspacing">
    <w:name w:val="Normal + spacing"/>
    <w:basedOn w:val="StyleLinespacingDouble"/>
    <w:qFormat/>
    <w:rsid w:val="00B94C51"/>
  </w:style>
  <w:style w:type="character" w:customStyle="1" w:styleId="NormalspacingChar">
    <w:name w:val="Normal + spacing Char"/>
    <w:basedOn w:val="StyleLinespacingDoubleChar"/>
    <w:rsid w:val="00B94C51"/>
    <w:rPr>
      <w:rFonts w:ascii="Cambria" w:hAnsi="Cambria"/>
      <w:sz w:val="24"/>
      <w:lang w:val="en-US" w:eastAsia="en-US" w:bidi="ar-SA"/>
    </w:rPr>
  </w:style>
  <w:style w:type="character" w:customStyle="1" w:styleId="textbold0">
    <w:name w:val="textbold"/>
    <w:basedOn w:val="DefaultParagraphFont"/>
    <w:rsid w:val="00B94C51"/>
  </w:style>
  <w:style w:type="character" w:customStyle="1" w:styleId="textitalics">
    <w:name w:val="textitalics"/>
    <w:basedOn w:val="DefaultParagraphFont"/>
    <w:rsid w:val="00B94C51"/>
  </w:style>
  <w:style w:type="paragraph" w:customStyle="1" w:styleId="lastpar">
    <w:name w:val="lastpar"/>
    <w:basedOn w:val="Normal"/>
    <w:rsid w:val="00B94C51"/>
    <w:pPr>
      <w:spacing w:before="100" w:beforeAutospacing="1" w:after="100" w:afterAutospacing="1"/>
    </w:pPr>
    <w:rPr>
      <w:rFonts w:ascii="Times New Roman" w:eastAsia="Calibri" w:hAnsi="Times New Roman" w:cs="Times New Roman"/>
      <w:sz w:val="24"/>
    </w:rPr>
  </w:style>
  <w:style w:type="table" w:styleId="TableClassic1">
    <w:name w:val="Table Classic 1"/>
    <w:basedOn w:val="TableNormal"/>
    <w:rsid w:val="00B94C51"/>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B94C51"/>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ghtShading-Accent1">
    <w:name w:val="Light Shading Accent 1"/>
    <w:basedOn w:val="TableNormal"/>
    <w:rsid w:val="00B94C51"/>
    <w:rPr>
      <w:rFonts w:ascii="Cambria" w:eastAsia="Times New Roman" w:hAnsi="Cambria" w:cs="Times New Roman"/>
      <w:color w:val="365F91"/>
      <w:sz w:val="22"/>
      <w:szCs w:val="22"/>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links">
    <w:name w:val="links"/>
    <w:basedOn w:val="Normal"/>
    <w:rsid w:val="00B94C51"/>
    <w:pPr>
      <w:tabs>
        <w:tab w:val="left" w:pos="9450"/>
      </w:tabs>
      <w:spacing w:before="100" w:beforeAutospacing="1" w:after="100" w:afterAutospacing="1"/>
    </w:pPr>
    <w:rPr>
      <w:rFonts w:ascii="Times New Roman" w:eastAsia="Calibri" w:hAnsi="Times New Roman" w:cs="Times New Roman"/>
    </w:rPr>
  </w:style>
  <w:style w:type="character" w:customStyle="1" w:styleId="CharacterStyle8">
    <w:name w:val="Character Style 8"/>
    <w:rsid w:val="00B94C51"/>
    <w:rPr>
      <w:sz w:val="22"/>
      <w:szCs w:val="22"/>
    </w:rPr>
  </w:style>
  <w:style w:type="paragraph" w:customStyle="1" w:styleId="Style110">
    <w:name w:val="Style 11"/>
    <w:rsid w:val="00B94C51"/>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
    <w:name w:val="Style 8"/>
    <w:rsid w:val="00B94C51"/>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basedOn w:val="DefaultParagraphFont"/>
    <w:rsid w:val="00B94C51"/>
    <w:rPr>
      <w:rFonts w:ascii="Arial Narrow" w:hAnsi="Arial Narrow"/>
      <w:color w:val="000000"/>
      <w:sz w:val="22"/>
      <w:szCs w:val="22"/>
      <w:u w:val="single"/>
      <w:lang w:val="en-US" w:eastAsia="en-US" w:bidi="ar-SA"/>
    </w:rPr>
  </w:style>
  <w:style w:type="character" w:customStyle="1" w:styleId="CardText1Char1">
    <w:name w:val="Card Text 1 Char1"/>
    <w:basedOn w:val="DefaultParagraphFont"/>
    <w:rsid w:val="00B94C51"/>
    <w:rPr>
      <w:rFonts w:ascii="Arial Narrow" w:hAnsi="Arial Narrow"/>
      <w:color w:val="000000"/>
      <w:sz w:val="22"/>
      <w:szCs w:val="22"/>
      <w:u w:val="single"/>
      <w:lang w:val="en-US" w:eastAsia="en-US" w:bidi="ar-SA"/>
    </w:rPr>
  </w:style>
  <w:style w:type="paragraph" w:customStyle="1" w:styleId="Style52">
    <w:name w:val="Style 5"/>
    <w:rsid w:val="00B94C51"/>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B94C51"/>
    <w:rPr>
      <w:rFonts w:ascii="Times New Roman" w:eastAsia="Times New Roman" w:hAnsi="Times New Roman" w:cs="Times New Roman"/>
      <w:b/>
      <w:bCs/>
      <w:sz w:val="24"/>
      <w:lang w:val="en-US" w:eastAsia="en-US" w:bidi="ar-SA"/>
    </w:rPr>
  </w:style>
  <w:style w:type="paragraph" w:customStyle="1" w:styleId="Boldunderline3">
    <w:name w:val="Bold/underline"/>
    <w:basedOn w:val="Normal"/>
    <w:autoRedefine/>
    <w:rsid w:val="00B94C51"/>
    <w:pPr>
      <w:tabs>
        <w:tab w:val="left" w:pos="9450"/>
      </w:tabs>
    </w:pPr>
    <w:rPr>
      <w:rFonts w:ascii="Times New Roman" w:eastAsia="SimSun" w:hAnsi="Times New Roman" w:cs="Times New Roman"/>
      <w:b/>
      <w:sz w:val="24"/>
    </w:rPr>
  </w:style>
  <w:style w:type="paragraph" w:customStyle="1" w:styleId="TableContents">
    <w:name w:val="Table Contents"/>
    <w:basedOn w:val="Normal"/>
    <w:rsid w:val="00B94C51"/>
    <w:pPr>
      <w:widowControl w:val="0"/>
      <w:suppressLineNumbers/>
      <w:tabs>
        <w:tab w:val="left" w:pos="9450"/>
      </w:tabs>
      <w:suppressAutoHyphens/>
    </w:pPr>
    <w:rPr>
      <w:rFonts w:ascii="Times New Roman" w:eastAsia="Arial Unicode MS" w:hAnsi="Times New Roman" w:cs="Times New Roman"/>
      <w:kern w:val="1"/>
      <w:sz w:val="24"/>
    </w:rPr>
  </w:style>
  <w:style w:type="paragraph" w:customStyle="1" w:styleId="faketag">
    <w:name w:val="fake tag"/>
    <w:basedOn w:val="Heading1"/>
    <w:rsid w:val="00B94C51"/>
    <w:pPr>
      <w:tabs>
        <w:tab w:val="left" w:pos="9450"/>
      </w:tabs>
    </w:pPr>
    <w:rPr>
      <w:rFonts w:ascii="Arial Rounded MT Bold" w:eastAsia="Times New Roman" w:hAnsi="Arial Rounded MT Bold" w:cs="Arial"/>
      <w:b w:val="0"/>
      <w:bCs w:val="0"/>
      <w:caps/>
      <w:smallCaps/>
      <w:sz w:val="32"/>
    </w:rPr>
  </w:style>
  <w:style w:type="paragraph" w:customStyle="1" w:styleId="Heading1fake">
    <w:name w:val="Heading 1 fake"/>
    <w:basedOn w:val="Normal"/>
    <w:autoRedefine/>
    <w:rsid w:val="00B94C51"/>
    <w:pPr>
      <w:tabs>
        <w:tab w:val="left" w:pos="9450"/>
      </w:tabs>
      <w:jc w:val="center"/>
    </w:pPr>
    <w:rPr>
      <w:rFonts w:ascii="Verdana" w:eastAsia="Calibri" w:hAnsi="Verdana" w:cs="Times New Roman"/>
      <w:sz w:val="24"/>
    </w:rPr>
  </w:style>
  <w:style w:type="paragraph" w:customStyle="1" w:styleId="heading1fake0">
    <w:name w:val="heading 1 fake"/>
    <w:basedOn w:val="Heading1"/>
    <w:autoRedefine/>
    <w:rsid w:val="00B94C51"/>
    <w:pPr>
      <w:tabs>
        <w:tab w:val="left" w:pos="9450"/>
      </w:tabs>
      <w:outlineLvl w:val="9"/>
    </w:pPr>
    <w:rPr>
      <w:rFonts w:ascii="Verdana" w:eastAsia="Times New Roman" w:hAnsi="Verdana" w:cs="Arial"/>
      <w:bCs w:val="0"/>
      <w:caps/>
      <w:smallCaps/>
      <w:sz w:val="32"/>
    </w:rPr>
  </w:style>
  <w:style w:type="paragraph" w:customStyle="1" w:styleId="text1Char">
    <w:name w:val="text1 Char"/>
    <w:basedOn w:val="Normal"/>
    <w:autoRedefine/>
    <w:rsid w:val="00B94C51"/>
    <w:pPr>
      <w:tabs>
        <w:tab w:val="left" w:pos="9450"/>
      </w:tabs>
    </w:pPr>
    <w:rPr>
      <w:rFonts w:ascii="Times New Roman" w:eastAsia="Calibri" w:hAnsi="Times New Roman" w:cs="Times New Roman"/>
      <w:szCs w:val="20"/>
    </w:rPr>
  </w:style>
  <w:style w:type="character" w:customStyle="1" w:styleId="textCharChar1">
    <w:name w:val="text Char Char1"/>
    <w:basedOn w:val="DefaultParagraphFont"/>
    <w:rsid w:val="00B94C51"/>
    <w:rPr>
      <w:sz w:val="18"/>
      <w:szCs w:val="24"/>
      <w:lang w:val="en-US" w:eastAsia="en-US" w:bidi="ar-SA"/>
    </w:rPr>
  </w:style>
  <w:style w:type="character" w:customStyle="1" w:styleId="text1CharChar">
    <w:name w:val="text1 Char Char"/>
    <w:basedOn w:val="DefaultParagraphFont"/>
    <w:rsid w:val="00B94C51"/>
    <w:rPr>
      <w:lang w:val="en-US" w:eastAsia="en-US" w:bidi="ar-SA"/>
    </w:rPr>
  </w:style>
  <w:style w:type="character" w:customStyle="1" w:styleId="textCharChar">
    <w:name w:val="text Char Char"/>
    <w:basedOn w:val="DefaultParagraphFont"/>
    <w:rsid w:val="00B94C51"/>
    <w:rPr>
      <w:sz w:val="18"/>
      <w:szCs w:val="24"/>
      <w:lang w:val="en-US" w:eastAsia="en-US" w:bidi="ar-SA"/>
    </w:rPr>
  </w:style>
  <w:style w:type="character" w:customStyle="1" w:styleId="normalloose1">
    <w:name w:val="normalloose1"/>
    <w:basedOn w:val="DefaultParagraphFont"/>
    <w:rsid w:val="00B94C51"/>
    <w:rPr>
      <w:sz w:val="20"/>
      <w:szCs w:val="20"/>
    </w:rPr>
  </w:style>
  <w:style w:type="paragraph" w:customStyle="1" w:styleId="printerheadline">
    <w:name w:val="printer_headline"/>
    <w:basedOn w:val="Normal"/>
    <w:rsid w:val="00B94C51"/>
    <w:pPr>
      <w:tabs>
        <w:tab w:val="left" w:pos="9450"/>
      </w:tabs>
      <w:spacing w:before="100" w:beforeAutospacing="1" w:after="100" w:afterAutospacing="1"/>
    </w:pPr>
    <w:rPr>
      <w:rFonts w:ascii="Times New Roman" w:eastAsia="Calibri" w:hAnsi="Times New Roman" w:cs="Times New Roman"/>
      <w:sz w:val="24"/>
    </w:rPr>
  </w:style>
  <w:style w:type="paragraph" w:customStyle="1" w:styleId="help">
    <w:name w:val="help"/>
    <w:basedOn w:val="Normal"/>
    <w:rsid w:val="00B94C51"/>
    <w:pPr>
      <w:tabs>
        <w:tab w:val="left" w:pos="9450"/>
      </w:tabs>
      <w:spacing w:before="100" w:beforeAutospacing="1" w:after="100" w:afterAutospacing="1"/>
    </w:pPr>
    <w:rPr>
      <w:rFonts w:ascii="Times New Roman" w:eastAsia="Calibri" w:hAnsi="Times New Roman" w:cs="Times New Roman"/>
      <w:sz w:val="24"/>
    </w:rPr>
  </w:style>
  <w:style w:type="character" w:customStyle="1" w:styleId="sponsoredadtext">
    <w:name w:val="sponsoredadtext"/>
    <w:basedOn w:val="DefaultParagraphFont"/>
    <w:rsid w:val="00B94C51"/>
  </w:style>
  <w:style w:type="character" w:customStyle="1" w:styleId="georgia">
    <w:name w:val="georgia"/>
    <w:basedOn w:val="DefaultParagraphFont"/>
    <w:rsid w:val="00B94C51"/>
  </w:style>
  <w:style w:type="character" w:customStyle="1" w:styleId="isdefault">
    <w:name w:val="isdefault"/>
    <w:basedOn w:val="DefaultParagraphFont"/>
    <w:rsid w:val="00B94C51"/>
  </w:style>
  <w:style w:type="character" w:customStyle="1" w:styleId="arial">
    <w:name w:val="arial"/>
    <w:basedOn w:val="DefaultParagraphFont"/>
    <w:rsid w:val="00B94C51"/>
  </w:style>
  <w:style w:type="character" w:customStyle="1" w:styleId="pipe">
    <w:name w:val="pipe"/>
    <w:basedOn w:val="DefaultParagraphFont"/>
    <w:rsid w:val="00B94C51"/>
  </w:style>
  <w:style w:type="paragraph" w:customStyle="1" w:styleId="dtlcomment">
    <w:name w:val="dtlcomment"/>
    <w:basedOn w:val="Normal"/>
    <w:rsid w:val="00B94C51"/>
    <w:pPr>
      <w:tabs>
        <w:tab w:val="left" w:pos="9450"/>
      </w:tabs>
      <w:spacing w:before="100" w:beforeAutospacing="1" w:after="100" w:afterAutospacing="1"/>
    </w:pPr>
    <w:rPr>
      <w:rFonts w:ascii="Times New Roman" w:eastAsia="Calibri" w:hAnsi="Times New Roman" w:cs="Times New Roman"/>
      <w:sz w:val="24"/>
    </w:rPr>
  </w:style>
  <w:style w:type="character" w:customStyle="1" w:styleId="writername">
    <w:name w:val="writername"/>
    <w:basedOn w:val="DefaultParagraphFont"/>
    <w:rsid w:val="00B94C51"/>
  </w:style>
  <w:style w:type="character" w:customStyle="1" w:styleId="CharChar18">
    <w:name w:val="Char Char18"/>
    <w:basedOn w:val="DefaultParagraphFont"/>
    <w:rsid w:val="00B94C51"/>
    <w:rPr>
      <w:sz w:val="16"/>
      <w:szCs w:val="24"/>
      <w:lang w:val="en-US" w:eastAsia="en-US" w:bidi="ar-SA"/>
    </w:rPr>
  </w:style>
  <w:style w:type="character" w:customStyle="1" w:styleId="CharChar24">
    <w:name w:val="Char Char24"/>
    <w:basedOn w:val="DefaultParagraphFont"/>
    <w:rsid w:val="00B94C51"/>
    <w:rPr>
      <w:b/>
      <w:bCs/>
      <w:sz w:val="28"/>
      <w:szCs w:val="28"/>
      <w:lang w:val="en-US" w:eastAsia="en-US" w:bidi="ar-SA"/>
    </w:rPr>
  </w:style>
  <w:style w:type="character" w:customStyle="1" w:styleId="ln2">
    <w:name w:val="ln2"/>
    <w:basedOn w:val="DefaultParagraphFont"/>
    <w:rsid w:val="00B94C51"/>
  </w:style>
  <w:style w:type="paragraph" w:customStyle="1" w:styleId="StyleStyle1">
    <w:name w:val="Style Style1 +"/>
    <w:basedOn w:val="Normal"/>
    <w:rsid w:val="00B94C51"/>
    <w:rPr>
      <w:rFonts w:ascii="Times New Roman" w:eastAsia="Calibri" w:hAnsi="Times New Roman" w:cs="Times New Roman"/>
      <w:sz w:val="24"/>
    </w:rPr>
  </w:style>
  <w:style w:type="character" w:customStyle="1" w:styleId="StyleStyle1Char">
    <w:name w:val="Style Style1 + Char"/>
    <w:basedOn w:val="Style1Char"/>
    <w:rsid w:val="00B94C51"/>
    <w:rPr>
      <w:rFonts w:ascii="Times New Roman" w:eastAsia="SimSun" w:hAnsi="Times New Roman" w:cs="Times New Roman"/>
      <w:sz w:val="20"/>
      <w:szCs w:val="20"/>
      <w:u w:val="single"/>
      <w:lang w:val="en-US" w:eastAsia="en-US" w:bidi="ar-SA"/>
    </w:rPr>
  </w:style>
  <w:style w:type="character" w:customStyle="1" w:styleId="CharChar20">
    <w:name w:val="Char Char2"/>
    <w:basedOn w:val="DefaultParagraphFont"/>
    <w:rsid w:val="00B94C51"/>
    <w:rPr>
      <w:rFonts w:ascii="Times New Roman" w:eastAsia="Times New Roman" w:hAnsi="Times New Roman" w:cs="Times New Roman"/>
      <w:b/>
      <w:bCs/>
      <w:sz w:val="20"/>
      <w:szCs w:val="26"/>
    </w:rPr>
  </w:style>
  <w:style w:type="character" w:customStyle="1" w:styleId="editorname">
    <w:name w:val="editorname"/>
    <w:basedOn w:val="DefaultParagraphFont"/>
    <w:rsid w:val="00B94C51"/>
  </w:style>
  <w:style w:type="character" w:customStyle="1" w:styleId="CharChar16">
    <w:name w:val="Char Char16"/>
    <w:basedOn w:val="DefaultParagraphFont"/>
    <w:rsid w:val="00B94C51"/>
    <w:rPr>
      <w:rFonts w:ascii="Cambria" w:hAnsi="Cambria"/>
      <w:lang w:val="en-US" w:eastAsia="en-US" w:bidi="ar-SA"/>
    </w:rPr>
  </w:style>
  <w:style w:type="character" w:customStyle="1" w:styleId="CharChar15">
    <w:name w:val="Char Char15"/>
    <w:basedOn w:val="CharChar16"/>
    <w:rsid w:val="00B94C51"/>
    <w:rPr>
      <w:rFonts w:ascii="Cambria" w:hAnsi="Cambria"/>
      <w:b/>
      <w:bCs/>
      <w:lang w:val="en-US" w:eastAsia="en-US" w:bidi="ar-SA"/>
    </w:rPr>
  </w:style>
  <w:style w:type="character" w:customStyle="1" w:styleId="CharChar14">
    <w:name w:val="Char Char14"/>
    <w:basedOn w:val="DefaultParagraphFont"/>
    <w:rsid w:val="00B94C51"/>
    <w:rPr>
      <w:rFonts w:ascii="Tahoma" w:hAnsi="Tahoma" w:cs="Tahoma"/>
      <w:sz w:val="16"/>
      <w:szCs w:val="16"/>
      <w:lang w:val="en-US" w:eastAsia="en-US" w:bidi="ar-SA"/>
    </w:rPr>
  </w:style>
  <w:style w:type="character" w:customStyle="1" w:styleId="CharChar13">
    <w:name w:val="Char Char13"/>
    <w:basedOn w:val="DefaultParagraphFont"/>
    <w:rsid w:val="00B94C51"/>
    <w:rPr>
      <w:rFonts w:ascii="Cambria" w:hAnsi="Cambria"/>
      <w:lang w:val="en-US" w:eastAsia="en-US" w:bidi="ar-SA"/>
    </w:rPr>
  </w:style>
  <w:style w:type="paragraph" w:customStyle="1" w:styleId="normalChar1">
    <w:name w:val="normal Char"/>
    <w:basedOn w:val="Normal"/>
    <w:rsid w:val="00B94C51"/>
    <w:rPr>
      <w:rFonts w:ascii="Times New Roman" w:eastAsia="Calibri" w:hAnsi="Times New Roman" w:cs="Times New Roman"/>
    </w:rPr>
  </w:style>
  <w:style w:type="character" w:customStyle="1" w:styleId="cardtextsmallCharChar">
    <w:name w:val="card text small Char Char"/>
    <w:basedOn w:val="DefaultParagraphFont"/>
    <w:rsid w:val="00B94C51"/>
    <w:rPr>
      <w:rFonts w:ascii="Arial Narrow" w:hAnsi="Arial Narrow" w:cs="Times New Roman"/>
      <w:sz w:val="16"/>
    </w:rPr>
  </w:style>
  <w:style w:type="character" w:customStyle="1" w:styleId="TagChar4">
    <w:name w:val="Tag Char4"/>
    <w:basedOn w:val="DefaultParagraphFont"/>
    <w:rsid w:val="00B94C51"/>
    <w:rPr>
      <w:b/>
      <w:sz w:val="26"/>
      <w:szCs w:val="24"/>
      <w:lang w:val="en-US" w:eastAsia="en-US" w:bidi="ar-SA"/>
    </w:rPr>
  </w:style>
  <w:style w:type="paragraph" w:customStyle="1" w:styleId="SmallTextGaramond">
    <w:name w:val="Small Text Garamond"/>
    <w:basedOn w:val="Normal"/>
    <w:rsid w:val="00B94C51"/>
    <w:pPr>
      <w:widowControl w:val="0"/>
      <w:suppressAutoHyphens/>
      <w:contextualSpacing/>
    </w:pPr>
    <w:rPr>
      <w:rFonts w:eastAsia="Calibri" w:cs="Times New Roman"/>
      <w:szCs w:val="18"/>
    </w:rPr>
  </w:style>
  <w:style w:type="paragraph" w:customStyle="1" w:styleId="Taglines">
    <w:name w:val="Taglines"/>
    <w:basedOn w:val="Heading2"/>
    <w:rsid w:val="00B94C51"/>
    <w:pPr>
      <w:widowControl w:val="0"/>
      <w:suppressAutoHyphens/>
      <w:spacing w:before="240"/>
      <w:contextualSpacing/>
    </w:pPr>
    <w:rPr>
      <w:rFonts w:ascii="Times New Roman" w:eastAsia="Calibri" w:hAnsi="Times New Roman" w:cs="Arial"/>
      <w:b w:val="0"/>
      <w:bCs w:val="0"/>
      <w:iCs/>
      <w:szCs w:val="22"/>
    </w:rPr>
  </w:style>
  <w:style w:type="character" w:customStyle="1" w:styleId="TaglinesChar">
    <w:name w:val="Taglines Char"/>
    <w:basedOn w:val="DefaultParagraphFont"/>
    <w:rsid w:val="00B94C51"/>
    <w:rPr>
      <w:rFonts w:cs="Arial"/>
      <w:bCs/>
      <w:iCs/>
      <w:szCs w:val="22"/>
      <w:lang w:val="en-US" w:eastAsia="en-US" w:bidi="ar-SA"/>
    </w:rPr>
  </w:style>
  <w:style w:type="paragraph" w:customStyle="1" w:styleId="listterm">
    <w:name w:val="listterm"/>
    <w:basedOn w:val="Normal"/>
    <w:rsid w:val="00B94C51"/>
    <w:pPr>
      <w:spacing w:before="100" w:beforeAutospacing="1" w:after="100" w:afterAutospacing="1"/>
    </w:pPr>
    <w:rPr>
      <w:rFonts w:ascii="Times New Roman" w:eastAsia="Calibri" w:hAnsi="Times New Roman" w:cs="Times New Roman"/>
      <w:sz w:val="24"/>
    </w:rPr>
  </w:style>
  <w:style w:type="character" w:customStyle="1" w:styleId="WW8Num2z0">
    <w:name w:val="WW8Num2z0"/>
    <w:rsid w:val="00B94C51"/>
    <w:rPr>
      <w:rFonts w:ascii="Garamond" w:hAnsi="Garamond"/>
    </w:rPr>
  </w:style>
  <w:style w:type="character" w:customStyle="1" w:styleId="WW8Num3z0">
    <w:name w:val="WW8Num3z0"/>
    <w:rsid w:val="00B94C51"/>
    <w:rPr>
      <w:rFonts w:ascii="Garamond" w:hAnsi="Garamond"/>
    </w:rPr>
  </w:style>
  <w:style w:type="character" w:customStyle="1" w:styleId="WW8Num4z1">
    <w:name w:val="WW8Num4z1"/>
    <w:rsid w:val="00B94C51"/>
    <w:rPr>
      <w:rFonts w:ascii="Garamond" w:hAnsi="Garamond"/>
    </w:rPr>
  </w:style>
  <w:style w:type="character" w:customStyle="1" w:styleId="WW8Num5z0">
    <w:name w:val="WW8Num5z0"/>
    <w:rsid w:val="00B94C51"/>
    <w:rPr>
      <w:rFonts w:ascii="Garamond" w:hAnsi="Garamond"/>
    </w:rPr>
  </w:style>
  <w:style w:type="character" w:customStyle="1" w:styleId="WW8Num6z0">
    <w:name w:val="WW8Num6z0"/>
    <w:rsid w:val="00B94C51"/>
    <w:rPr>
      <w:rFonts w:ascii="Symbol" w:hAnsi="Symbol"/>
    </w:rPr>
  </w:style>
  <w:style w:type="character" w:customStyle="1" w:styleId="WW8Num7z0">
    <w:name w:val="WW8Num7z0"/>
    <w:rsid w:val="00B94C51"/>
    <w:rPr>
      <w:rFonts w:ascii="Symbol" w:hAnsi="Symbol"/>
    </w:rPr>
  </w:style>
  <w:style w:type="character" w:customStyle="1" w:styleId="WW8Num8z0">
    <w:name w:val="WW8Num8z0"/>
    <w:rsid w:val="00B94C51"/>
    <w:rPr>
      <w:rFonts w:ascii="Symbol" w:hAnsi="Symbol"/>
    </w:rPr>
  </w:style>
  <w:style w:type="character" w:customStyle="1" w:styleId="WW8Num9z0">
    <w:name w:val="WW8Num9z0"/>
    <w:rsid w:val="00B94C51"/>
    <w:rPr>
      <w:rFonts w:ascii="Symbol" w:hAnsi="Symbol"/>
    </w:rPr>
  </w:style>
  <w:style w:type="character" w:customStyle="1" w:styleId="WW8Num10z0">
    <w:name w:val="WW8Num10z0"/>
    <w:rsid w:val="00B94C51"/>
    <w:rPr>
      <w:rFonts w:ascii="Garamond" w:hAnsi="Garamond"/>
    </w:rPr>
  </w:style>
  <w:style w:type="character" w:customStyle="1" w:styleId="WW8Num11z1">
    <w:name w:val="WW8Num11z1"/>
    <w:rsid w:val="00B94C51"/>
    <w:rPr>
      <w:rFonts w:ascii="Garamond" w:hAnsi="Garamond"/>
    </w:rPr>
  </w:style>
  <w:style w:type="character" w:customStyle="1" w:styleId="Absatz-Standardschriftart">
    <w:name w:val="Absatz-Standardschriftart"/>
    <w:rsid w:val="00B94C51"/>
  </w:style>
  <w:style w:type="character" w:customStyle="1" w:styleId="WW-Absatz-Standardschriftart">
    <w:name w:val="WW-Absatz-Standardschriftart"/>
    <w:rsid w:val="00B94C51"/>
  </w:style>
  <w:style w:type="character" w:customStyle="1" w:styleId="WW-Absatz-Standardschriftart1">
    <w:name w:val="WW-Absatz-Standardschriftart1"/>
    <w:rsid w:val="00B94C51"/>
  </w:style>
  <w:style w:type="character" w:customStyle="1" w:styleId="EndnoteCharacters">
    <w:name w:val="Endnote Characters"/>
    <w:basedOn w:val="DefaultParagraphFont"/>
    <w:rsid w:val="00B94C51"/>
    <w:rPr>
      <w:position w:val="0"/>
      <w:sz w:val="24"/>
      <w:vertAlign w:val="baseline"/>
    </w:rPr>
  </w:style>
  <w:style w:type="character" w:customStyle="1" w:styleId="WW8Num1z0">
    <w:name w:val="WW8Num1z0"/>
    <w:rsid w:val="00B94C51"/>
    <w:rPr>
      <w:rFonts w:ascii="Symbol" w:hAnsi="Symbol"/>
    </w:rPr>
  </w:style>
  <w:style w:type="character" w:customStyle="1" w:styleId="WW8Num1z2">
    <w:name w:val="WW8Num1z2"/>
    <w:rsid w:val="00B94C51"/>
    <w:rPr>
      <w:rFonts w:ascii="Courier New" w:hAnsi="Courier New"/>
    </w:rPr>
  </w:style>
  <w:style w:type="character" w:customStyle="1" w:styleId="WW8Num1z3">
    <w:name w:val="WW8Num1z3"/>
    <w:rsid w:val="00B94C51"/>
    <w:rPr>
      <w:rFonts w:ascii="Wingdings" w:hAnsi="Wingdings"/>
    </w:rPr>
  </w:style>
  <w:style w:type="character" w:customStyle="1" w:styleId="WW8Num11z0">
    <w:name w:val="WW8Num11z0"/>
    <w:rsid w:val="00B94C51"/>
    <w:rPr>
      <w:rFonts w:ascii="Symbol" w:hAnsi="Symbol"/>
    </w:rPr>
  </w:style>
  <w:style w:type="character" w:customStyle="1" w:styleId="WW8Num83z0">
    <w:name w:val="WW8Num83z0"/>
    <w:rsid w:val="00B94C51"/>
    <w:rPr>
      <w:rFonts w:ascii="Symbol" w:hAnsi="Symbol"/>
    </w:rPr>
  </w:style>
  <w:style w:type="character" w:customStyle="1" w:styleId="WW8Num83z1">
    <w:name w:val="WW8Num83z1"/>
    <w:rsid w:val="00B94C51"/>
    <w:rPr>
      <w:rFonts w:ascii="Courier New" w:hAnsi="Courier New"/>
    </w:rPr>
  </w:style>
  <w:style w:type="character" w:customStyle="1" w:styleId="WW8Num83z2">
    <w:name w:val="WW8Num83z2"/>
    <w:rsid w:val="00B94C51"/>
    <w:rPr>
      <w:rFonts w:ascii="Wingdings" w:hAnsi="Wingdings"/>
    </w:rPr>
  </w:style>
  <w:style w:type="character" w:customStyle="1" w:styleId="WW8Num89z0">
    <w:name w:val="WW8Num89z0"/>
    <w:rsid w:val="00B94C51"/>
    <w:rPr>
      <w:rFonts w:ascii="Symbol" w:hAnsi="Symbol"/>
      <w:sz w:val="20"/>
    </w:rPr>
  </w:style>
  <w:style w:type="character" w:customStyle="1" w:styleId="WW8Num90z0">
    <w:name w:val="WW8Num90z0"/>
    <w:rsid w:val="00B94C51"/>
    <w:rPr>
      <w:rFonts w:ascii="Times New Roman" w:eastAsia="Times New Roman" w:hAnsi="Times New Roman" w:cs="Times New Roman"/>
    </w:rPr>
  </w:style>
  <w:style w:type="character" w:customStyle="1" w:styleId="WW8Num92z0">
    <w:name w:val="WW8Num92z0"/>
    <w:rsid w:val="00B94C51"/>
    <w:rPr>
      <w:rFonts w:ascii="Symbol" w:eastAsia="Times New Roman" w:hAnsi="Symbol"/>
    </w:rPr>
  </w:style>
  <w:style w:type="character" w:customStyle="1" w:styleId="WW8Num92z1">
    <w:name w:val="WW8Num92z1"/>
    <w:rsid w:val="00B94C51"/>
    <w:rPr>
      <w:rFonts w:ascii="Courier New" w:hAnsi="Courier New"/>
    </w:rPr>
  </w:style>
  <w:style w:type="character" w:customStyle="1" w:styleId="WW8Num92z2">
    <w:name w:val="WW8Num92z2"/>
    <w:rsid w:val="00B94C51"/>
    <w:rPr>
      <w:rFonts w:ascii="Wingdings" w:hAnsi="Wingdings"/>
    </w:rPr>
  </w:style>
  <w:style w:type="character" w:customStyle="1" w:styleId="WW8Num92z3">
    <w:name w:val="WW8Num92z3"/>
    <w:rsid w:val="00B94C51"/>
    <w:rPr>
      <w:rFonts w:ascii="Symbol" w:hAnsi="Symbol"/>
    </w:rPr>
  </w:style>
  <w:style w:type="character" w:customStyle="1" w:styleId="WW8Num96z0">
    <w:name w:val="WW8Num96z0"/>
    <w:rsid w:val="00B94C51"/>
    <w:rPr>
      <w:rFonts w:ascii="Symbol" w:hAnsi="Symbol"/>
      <w:sz w:val="20"/>
    </w:rPr>
  </w:style>
  <w:style w:type="character" w:customStyle="1" w:styleId="WW8Num96z1">
    <w:name w:val="WW8Num96z1"/>
    <w:rsid w:val="00B94C51"/>
    <w:rPr>
      <w:rFonts w:ascii="Courier New" w:hAnsi="Courier New"/>
      <w:sz w:val="20"/>
    </w:rPr>
  </w:style>
  <w:style w:type="character" w:customStyle="1" w:styleId="WW8Num96z2">
    <w:name w:val="WW8Num96z2"/>
    <w:rsid w:val="00B94C51"/>
    <w:rPr>
      <w:rFonts w:ascii="Wingdings" w:hAnsi="Wingdings"/>
      <w:sz w:val="20"/>
    </w:rPr>
  </w:style>
  <w:style w:type="character" w:customStyle="1" w:styleId="WW8Num103z0">
    <w:name w:val="WW8Num103z0"/>
    <w:rsid w:val="00B94C51"/>
    <w:rPr>
      <w:rFonts w:ascii="Symbol" w:hAnsi="Symbol"/>
      <w:sz w:val="20"/>
    </w:rPr>
  </w:style>
  <w:style w:type="character" w:customStyle="1" w:styleId="WW8Num103z1">
    <w:name w:val="WW8Num103z1"/>
    <w:rsid w:val="00B94C51"/>
    <w:rPr>
      <w:rFonts w:ascii="Courier New" w:hAnsi="Courier New"/>
      <w:sz w:val="20"/>
    </w:rPr>
  </w:style>
  <w:style w:type="character" w:customStyle="1" w:styleId="WW8Num103z2">
    <w:name w:val="WW8Num103z2"/>
    <w:rsid w:val="00B94C51"/>
    <w:rPr>
      <w:rFonts w:ascii="Wingdings" w:hAnsi="Wingdings"/>
      <w:sz w:val="20"/>
    </w:rPr>
  </w:style>
  <w:style w:type="character" w:customStyle="1" w:styleId="WW8Num108z0">
    <w:name w:val="WW8Num108z0"/>
    <w:rsid w:val="00B94C51"/>
    <w:rPr>
      <w:rFonts w:ascii="Symbol" w:hAnsi="Symbol"/>
      <w:sz w:val="20"/>
    </w:rPr>
  </w:style>
  <w:style w:type="character" w:customStyle="1" w:styleId="WW8Num108z1">
    <w:name w:val="WW8Num108z1"/>
    <w:rsid w:val="00B94C51"/>
    <w:rPr>
      <w:rFonts w:ascii="Courier New" w:hAnsi="Courier New"/>
      <w:sz w:val="20"/>
    </w:rPr>
  </w:style>
  <w:style w:type="character" w:customStyle="1" w:styleId="WW8Num108z2">
    <w:name w:val="WW8Num108z2"/>
    <w:rsid w:val="00B94C51"/>
    <w:rPr>
      <w:rFonts w:ascii="Wingdings" w:hAnsi="Wingdings"/>
      <w:sz w:val="20"/>
    </w:rPr>
  </w:style>
  <w:style w:type="character" w:customStyle="1" w:styleId="WW8Num109z0">
    <w:name w:val="WW8Num109z0"/>
    <w:rsid w:val="00B94C51"/>
    <w:rPr>
      <w:rFonts w:ascii="Symbol" w:eastAsia="Times New Roman" w:hAnsi="Symbol"/>
    </w:rPr>
  </w:style>
  <w:style w:type="character" w:customStyle="1" w:styleId="WW8Num109z1">
    <w:name w:val="WW8Num109z1"/>
    <w:rsid w:val="00B94C51"/>
    <w:rPr>
      <w:rFonts w:ascii="Courier New" w:hAnsi="Courier New"/>
    </w:rPr>
  </w:style>
  <w:style w:type="character" w:customStyle="1" w:styleId="WW8Num109z2">
    <w:name w:val="WW8Num109z2"/>
    <w:rsid w:val="00B94C51"/>
    <w:rPr>
      <w:rFonts w:ascii="Wingdings" w:hAnsi="Wingdings"/>
    </w:rPr>
  </w:style>
  <w:style w:type="character" w:customStyle="1" w:styleId="WW8Num109z3">
    <w:name w:val="WW8Num109z3"/>
    <w:rsid w:val="00B94C51"/>
    <w:rPr>
      <w:rFonts w:ascii="Symbol" w:hAnsi="Symbol"/>
    </w:rPr>
  </w:style>
  <w:style w:type="character" w:customStyle="1" w:styleId="WW8Num111z0">
    <w:name w:val="WW8Num111z0"/>
    <w:rsid w:val="00B94C51"/>
    <w:rPr>
      <w:rFonts w:ascii="Symbol" w:hAnsi="Symbol"/>
      <w:sz w:val="20"/>
    </w:rPr>
  </w:style>
  <w:style w:type="character" w:customStyle="1" w:styleId="WW8Num111z1">
    <w:name w:val="WW8Num111z1"/>
    <w:rsid w:val="00B94C51"/>
    <w:rPr>
      <w:rFonts w:ascii="Courier New" w:hAnsi="Courier New"/>
      <w:sz w:val="20"/>
    </w:rPr>
  </w:style>
  <w:style w:type="character" w:customStyle="1" w:styleId="WW8Num111z2">
    <w:name w:val="WW8Num111z2"/>
    <w:rsid w:val="00B94C51"/>
    <w:rPr>
      <w:rFonts w:ascii="Wingdings" w:hAnsi="Wingdings"/>
      <w:sz w:val="20"/>
    </w:rPr>
  </w:style>
  <w:style w:type="character" w:customStyle="1" w:styleId="WW8Num117z0">
    <w:name w:val="WW8Num117z0"/>
    <w:rsid w:val="00B94C51"/>
    <w:rPr>
      <w:rFonts w:ascii="Symbol" w:eastAsia="Times New Roman" w:hAnsi="Symbol"/>
    </w:rPr>
  </w:style>
  <w:style w:type="character" w:customStyle="1" w:styleId="WW8Num117z1">
    <w:name w:val="WW8Num117z1"/>
    <w:rsid w:val="00B94C51"/>
    <w:rPr>
      <w:rFonts w:ascii="Courier New" w:hAnsi="Courier New"/>
    </w:rPr>
  </w:style>
  <w:style w:type="character" w:customStyle="1" w:styleId="WW8Num117z2">
    <w:name w:val="WW8Num117z2"/>
    <w:rsid w:val="00B94C51"/>
    <w:rPr>
      <w:rFonts w:ascii="Wingdings" w:hAnsi="Wingdings"/>
    </w:rPr>
  </w:style>
  <w:style w:type="character" w:customStyle="1" w:styleId="WW8Num117z3">
    <w:name w:val="WW8Num117z3"/>
    <w:rsid w:val="00B94C51"/>
    <w:rPr>
      <w:rFonts w:ascii="Symbol" w:hAnsi="Symbol"/>
    </w:rPr>
  </w:style>
  <w:style w:type="character" w:customStyle="1" w:styleId="WW8Num126z0">
    <w:name w:val="WW8Num126z0"/>
    <w:rsid w:val="00B94C51"/>
    <w:rPr>
      <w:rFonts w:ascii="Symbol" w:eastAsia="SimSun" w:hAnsi="Symbol"/>
    </w:rPr>
  </w:style>
  <w:style w:type="character" w:customStyle="1" w:styleId="WW8Num126z1">
    <w:name w:val="WW8Num126z1"/>
    <w:rsid w:val="00B94C51"/>
    <w:rPr>
      <w:rFonts w:ascii="Courier New" w:hAnsi="Courier New"/>
    </w:rPr>
  </w:style>
  <w:style w:type="character" w:customStyle="1" w:styleId="WW8Num126z2">
    <w:name w:val="WW8Num126z2"/>
    <w:rsid w:val="00B94C51"/>
    <w:rPr>
      <w:rFonts w:ascii="Wingdings" w:hAnsi="Wingdings"/>
    </w:rPr>
  </w:style>
  <w:style w:type="character" w:customStyle="1" w:styleId="WW8Num126z3">
    <w:name w:val="WW8Num126z3"/>
    <w:rsid w:val="00B94C51"/>
    <w:rPr>
      <w:rFonts w:ascii="Symbol" w:hAnsi="Symbol"/>
    </w:rPr>
  </w:style>
  <w:style w:type="character" w:customStyle="1" w:styleId="WW8Num128z0">
    <w:name w:val="WW8Num128z0"/>
    <w:rsid w:val="00B94C51"/>
    <w:rPr>
      <w:rFonts w:ascii="Symbol" w:eastAsia="Times New Roman" w:hAnsi="Symbol"/>
    </w:rPr>
  </w:style>
  <w:style w:type="character" w:customStyle="1" w:styleId="WW8Num128z1">
    <w:name w:val="WW8Num128z1"/>
    <w:rsid w:val="00B94C51"/>
    <w:rPr>
      <w:rFonts w:ascii="Courier New" w:hAnsi="Courier New"/>
    </w:rPr>
  </w:style>
  <w:style w:type="character" w:customStyle="1" w:styleId="WW8Num128z2">
    <w:name w:val="WW8Num128z2"/>
    <w:rsid w:val="00B94C51"/>
    <w:rPr>
      <w:rFonts w:ascii="Wingdings" w:hAnsi="Wingdings"/>
    </w:rPr>
  </w:style>
  <w:style w:type="character" w:customStyle="1" w:styleId="WW8Num128z3">
    <w:name w:val="WW8Num128z3"/>
    <w:rsid w:val="00B94C51"/>
    <w:rPr>
      <w:rFonts w:ascii="Symbol" w:hAnsi="Symbol"/>
    </w:rPr>
  </w:style>
  <w:style w:type="character" w:customStyle="1" w:styleId="WW8Num138z0">
    <w:name w:val="WW8Num138z0"/>
    <w:rsid w:val="00B94C51"/>
    <w:rPr>
      <w:rFonts w:ascii="Times-Italic" w:eastAsia="Times New Roman" w:hAnsi="Times-Italic"/>
    </w:rPr>
  </w:style>
  <w:style w:type="character" w:customStyle="1" w:styleId="WW8Num138z1">
    <w:name w:val="WW8Num138z1"/>
    <w:rsid w:val="00B94C51"/>
    <w:rPr>
      <w:rFonts w:ascii="Courier New" w:hAnsi="Courier New"/>
    </w:rPr>
  </w:style>
  <w:style w:type="character" w:customStyle="1" w:styleId="WW8Num138z2">
    <w:name w:val="WW8Num138z2"/>
    <w:rsid w:val="00B94C51"/>
    <w:rPr>
      <w:rFonts w:ascii="Wingdings" w:hAnsi="Wingdings"/>
    </w:rPr>
  </w:style>
  <w:style w:type="character" w:customStyle="1" w:styleId="WW8Num138z3">
    <w:name w:val="WW8Num138z3"/>
    <w:rsid w:val="00B94C51"/>
    <w:rPr>
      <w:rFonts w:ascii="Symbol" w:hAnsi="Symbol"/>
    </w:rPr>
  </w:style>
  <w:style w:type="character" w:customStyle="1" w:styleId="WW8Num143z0">
    <w:name w:val="WW8Num143z0"/>
    <w:rsid w:val="00B94C51"/>
    <w:rPr>
      <w:rFonts w:ascii="Times New Roman" w:eastAsia="Times New Roman" w:hAnsi="Times New Roman" w:cs="Times New Roman"/>
    </w:rPr>
  </w:style>
  <w:style w:type="character" w:customStyle="1" w:styleId="WW8Num148z0">
    <w:name w:val="WW8Num148z0"/>
    <w:rsid w:val="00B94C51"/>
    <w:rPr>
      <w:rFonts w:ascii="Symbol" w:hAnsi="Symbol"/>
      <w:sz w:val="20"/>
    </w:rPr>
  </w:style>
  <w:style w:type="character" w:customStyle="1" w:styleId="WW8Num148z1">
    <w:name w:val="WW8Num148z1"/>
    <w:rsid w:val="00B94C51"/>
    <w:rPr>
      <w:rFonts w:ascii="Courier New" w:hAnsi="Courier New"/>
      <w:sz w:val="20"/>
    </w:rPr>
  </w:style>
  <w:style w:type="character" w:customStyle="1" w:styleId="WW8Num148z2">
    <w:name w:val="WW8Num148z2"/>
    <w:rsid w:val="00B94C51"/>
    <w:rPr>
      <w:rFonts w:ascii="Wingdings" w:hAnsi="Wingdings"/>
      <w:sz w:val="20"/>
    </w:rPr>
  </w:style>
  <w:style w:type="character" w:customStyle="1" w:styleId="WW8Num151z0">
    <w:name w:val="WW8Num151z0"/>
    <w:rsid w:val="00B94C51"/>
    <w:rPr>
      <w:rFonts w:ascii="Times New Roman" w:eastAsia="Times New Roman" w:hAnsi="Times New Roman" w:cs="Times New Roman"/>
    </w:rPr>
  </w:style>
  <w:style w:type="character" w:customStyle="1" w:styleId="WW8Num152z0">
    <w:name w:val="WW8Num152z0"/>
    <w:rsid w:val="00B94C51"/>
    <w:rPr>
      <w:rFonts w:ascii="Symbol" w:hAnsi="Symbol"/>
      <w:sz w:val="20"/>
    </w:rPr>
  </w:style>
  <w:style w:type="character" w:customStyle="1" w:styleId="WW8Num152z1">
    <w:name w:val="WW8Num152z1"/>
    <w:rsid w:val="00B94C51"/>
    <w:rPr>
      <w:rFonts w:ascii="Courier New" w:hAnsi="Courier New"/>
      <w:sz w:val="20"/>
    </w:rPr>
  </w:style>
  <w:style w:type="character" w:customStyle="1" w:styleId="WW8Num152z2">
    <w:name w:val="WW8Num152z2"/>
    <w:rsid w:val="00B94C51"/>
    <w:rPr>
      <w:rFonts w:ascii="Wingdings" w:hAnsi="Wingdings"/>
      <w:sz w:val="20"/>
    </w:rPr>
  </w:style>
  <w:style w:type="character" w:customStyle="1" w:styleId="WW8Num153z0">
    <w:name w:val="WW8Num153z0"/>
    <w:rsid w:val="00B94C51"/>
    <w:rPr>
      <w:sz w:val="24"/>
    </w:rPr>
  </w:style>
  <w:style w:type="character" w:customStyle="1" w:styleId="WW8Num155z0">
    <w:name w:val="WW8Num155z0"/>
    <w:rsid w:val="00B94C51"/>
    <w:rPr>
      <w:rFonts w:ascii="Times New Roman" w:eastAsia="Times New Roman" w:hAnsi="Times New Roman" w:cs="Times New Roman"/>
    </w:rPr>
  </w:style>
  <w:style w:type="character" w:customStyle="1" w:styleId="WW8Num157z0">
    <w:name w:val="WW8Num157z0"/>
    <w:rsid w:val="00B94C51"/>
    <w:rPr>
      <w:rFonts w:ascii="Symbol" w:hAnsi="Symbol"/>
      <w:sz w:val="20"/>
    </w:rPr>
  </w:style>
  <w:style w:type="character" w:customStyle="1" w:styleId="WW8Num157z1">
    <w:name w:val="WW8Num157z1"/>
    <w:rsid w:val="00B94C51"/>
    <w:rPr>
      <w:rFonts w:ascii="Courier New" w:hAnsi="Courier New"/>
      <w:sz w:val="20"/>
    </w:rPr>
  </w:style>
  <w:style w:type="character" w:customStyle="1" w:styleId="WW8Num157z2">
    <w:name w:val="WW8Num157z2"/>
    <w:rsid w:val="00B94C51"/>
    <w:rPr>
      <w:rFonts w:ascii="Wingdings" w:hAnsi="Wingdings"/>
      <w:sz w:val="20"/>
    </w:rPr>
  </w:style>
  <w:style w:type="character" w:customStyle="1" w:styleId="WW8Num163z0">
    <w:name w:val="WW8Num163z0"/>
    <w:rsid w:val="00B94C51"/>
    <w:rPr>
      <w:rFonts w:ascii="Symbol" w:hAnsi="Symbol"/>
      <w:sz w:val="20"/>
    </w:rPr>
  </w:style>
  <w:style w:type="character" w:customStyle="1" w:styleId="WW8Num163z1">
    <w:name w:val="WW8Num163z1"/>
    <w:rsid w:val="00B94C51"/>
    <w:rPr>
      <w:rFonts w:ascii="Courier New" w:hAnsi="Courier New"/>
      <w:sz w:val="20"/>
    </w:rPr>
  </w:style>
  <w:style w:type="character" w:customStyle="1" w:styleId="WW8Num163z2">
    <w:name w:val="WW8Num163z2"/>
    <w:rsid w:val="00B94C51"/>
    <w:rPr>
      <w:rFonts w:ascii="Wingdings" w:hAnsi="Wingdings"/>
      <w:sz w:val="20"/>
    </w:rPr>
  </w:style>
  <w:style w:type="character" w:customStyle="1" w:styleId="WW8Num170z0">
    <w:name w:val="WW8Num170z0"/>
    <w:rsid w:val="00B94C51"/>
    <w:rPr>
      <w:rFonts w:ascii="Symbol" w:eastAsia="Times New Roman" w:hAnsi="Symbol"/>
    </w:rPr>
  </w:style>
  <w:style w:type="character" w:customStyle="1" w:styleId="WW8Num170z1">
    <w:name w:val="WW8Num170z1"/>
    <w:rsid w:val="00B94C51"/>
    <w:rPr>
      <w:rFonts w:ascii="Courier New" w:hAnsi="Courier New"/>
    </w:rPr>
  </w:style>
  <w:style w:type="character" w:customStyle="1" w:styleId="WW8Num170z2">
    <w:name w:val="WW8Num170z2"/>
    <w:rsid w:val="00B94C51"/>
    <w:rPr>
      <w:rFonts w:ascii="Wingdings" w:hAnsi="Wingdings"/>
    </w:rPr>
  </w:style>
  <w:style w:type="character" w:customStyle="1" w:styleId="WW8Num170z3">
    <w:name w:val="WW8Num170z3"/>
    <w:rsid w:val="00B94C51"/>
    <w:rPr>
      <w:rFonts w:ascii="Symbol" w:hAnsi="Symbol"/>
    </w:rPr>
  </w:style>
  <w:style w:type="character" w:customStyle="1" w:styleId="WW8Num177z0">
    <w:name w:val="WW8Num177z0"/>
    <w:rsid w:val="00B94C51"/>
    <w:rPr>
      <w:rFonts w:ascii="Symbol" w:hAnsi="Symbol"/>
      <w:sz w:val="20"/>
    </w:rPr>
  </w:style>
  <w:style w:type="character" w:customStyle="1" w:styleId="WW8Num177z1">
    <w:name w:val="WW8Num177z1"/>
    <w:rsid w:val="00B94C51"/>
    <w:rPr>
      <w:rFonts w:ascii="Courier New" w:hAnsi="Courier New"/>
      <w:sz w:val="20"/>
    </w:rPr>
  </w:style>
  <w:style w:type="character" w:customStyle="1" w:styleId="WW8Num177z2">
    <w:name w:val="WW8Num177z2"/>
    <w:rsid w:val="00B94C51"/>
    <w:rPr>
      <w:rFonts w:ascii="Wingdings" w:hAnsi="Wingdings"/>
      <w:sz w:val="20"/>
    </w:rPr>
  </w:style>
  <w:style w:type="character" w:customStyle="1" w:styleId="WW8Num181z0">
    <w:name w:val="WW8Num181z0"/>
    <w:rsid w:val="00B94C51"/>
    <w:rPr>
      <w:rFonts w:ascii="Symbol" w:eastAsia="Times New Roman" w:hAnsi="Symbol"/>
    </w:rPr>
  </w:style>
  <w:style w:type="character" w:customStyle="1" w:styleId="WW8Num181z1">
    <w:name w:val="WW8Num181z1"/>
    <w:rsid w:val="00B94C51"/>
    <w:rPr>
      <w:rFonts w:ascii="Courier New" w:hAnsi="Courier New"/>
    </w:rPr>
  </w:style>
  <w:style w:type="character" w:customStyle="1" w:styleId="WW8Num181z2">
    <w:name w:val="WW8Num181z2"/>
    <w:rsid w:val="00B94C51"/>
    <w:rPr>
      <w:rFonts w:ascii="Wingdings" w:hAnsi="Wingdings"/>
    </w:rPr>
  </w:style>
  <w:style w:type="character" w:customStyle="1" w:styleId="WW8Num181z3">
    <w:name w:val="WW8Num181z3"/>
    <w:rsid w:val="00B94C51"/>
    <w:rPr>
      <w:rFonts w:ascii="Symbol" w:hAnsi="Symbol"/>
    </w:rPr>
  </w:style>
  <w:style w:type="character" w:customStyle="1" w:styleId="WW8Num185z0">
    <w:name w:val="WW8Num185z0"/>
    <w:rsid w:val="00B94C51"/>
    <w:rPr>
      <w:rFonts w:ascii="Symbol" w:eastAsia="Times New Roman" w:hAnsi="Symbol"/>
    </w:rPr>
  </w:style>
  <w:style w:type="character" w:customStyle="1" w:styleId="WW8Num185z1">
    <w:name w:val="WW8Num185z1"/>
    <w:rsid w:val="00B94C51"/>
    <w:rPr>
      <w:rFonts w:ascii="Courier New" w:hAnsi="Courier New"/>
    </w:rPr>
  </w:style>
  <w:style w:type="character" w:customStyle="1" w:styleId="WW8Num185z2">
    <w:name w:val="WW8Num185z2"/>
    <w:rsid w:val="00B94C51"/>
    <w:rPr>
      <w:rFonts w:ascii="Wingdings" w:hAnsi="Wingdings"/>
    </w:rPr>
  </w:style>
  <w:style w:type="character" w:customStyle="1" w:styleId="WW8Num185z3">
    <w:name w:val="WW8Num185z3"/>
    <w:rsid w:val="00B94C51"/>
    <w:rPr>
      <w:rFonts w:ascii="Symbol" w:hAnsi="Symbol"/>
    </w:rPr>
  </w:style>
  <w:style w:type="character" w:customStyle="1" w:styleId="WW8Num186z0">
    <w:name w:val="WW8Num186z0"/>
    <w:rsid w:val="00B94C51"/>
    <w:rPr>
      <w:rFonts w:ascii="Symbol" w:hAnsi="Symbol"/>
      <w:sz w:val="20"/>
    </w:rPr>
  </w:style>
  <w:style w:type="character" w:customStyle="1" w:styleId="WW8Num186z1">
    <w:name w:val="WW8Num186z1"/>
    <w:rsid w:val="00B94C51"/>
    <w:rPr>
      <w:rFonts w:ascii="Courier New" w:hAnsi="Courier New"/>
      <w:sz w:val="20"/>
    </w:rPr>
  </w:style>
  <w:style w:type="character" w:customStyle="1" w:styleId="WW8Num186z2">
    <w:name w:val="WW8Num186z2"/>
    <w:rsid w:val="00B94C51"/>
    <w:rPr>
      <w:rFonts w:ascii="Wingdings" w:hAnsi="Wingdings"/>
      <w:sz w:val="20"/>
    </w:rPr>
  </w:style>
  <w:style w:type="character" w:customStyle="1" w:styleId="WW8Num192z0">
    <w:name w:val="WW8Num192z0"/>
    <w:rsid w:val="00B94C51"/>
    <w:rPr>
      <w:rFonts w:ascii="Symbol" w:hAnsi="Symbol"/>
    </w:rPr>
  </w:style>
  <w:style w:type="character" w:customStyle="1" w:styleId="WW8Num192z1">
    <w:name w:val="WW8Num192z1"/>
    <w:rsid w:val="00B94C51"/>
    <w:rPr>
      <w:rFonts w:ascii="Courier New" w:hAnsi="Courier New"/>
    </w:rPr>
  </w:style>
  <w:style w:type="character" w:customStyle="1" w:styleId="WW8Num192z2">
    <w:name w:val="WW8Num192z2"/>
    <w:rsid w:val="00B94C51"/>
    <w:rPr>
      <w:rFonts w:ascii="Wingdings" w:hAnsi="Wingdings"/>
    </w:rPr>
  </w:style>
  <w:style w:type="character" w:customStyle="1" w:styleId="WW8Num194z0">
    <w:name w:val="WW8Num194z0"/>
    <w:rsid w:val="00B94C51"/>
    <w:rPr>
      <w:rFonts w:ascii="Times-Roman" w:eastAsia="Times New Roman" w:hAnsi="Times-Roman"/>
      <w:i w:val="0"/>
    </w:rPr>
  </w:style>
  <w:style w:type="character" w:customStyle="1" w:styleId="WW8Num194z1">
    <w:name w:val="WW8Num194z1"/>
    <w:rsid w:val="00B94C51"/>
    <w:rPr>
      <w:rFonts w:ascii="Courier New" w:hAnsi="Courier New"/>
    </w:rPr>
  </w:style>
  <w:style w:type="character" w:customStyle="1" w:styleId="WW8Num194z2">
    <w:name w:val="WW8Num194z2"/>
    <w:rsid w:val="00B94C51"/>
    <w:rPr>
      <w:rFonts w:ascii="Wingdings" w:hAnsi="Wingdings"/>
    </w:rPr>
  </w:style>
  <w:style w:type="character" w:customStyle="1" w:styleId="WW8Num194z3">
    <w:name w:val="WW8Num194z3"/>
    <w:rsid w:val="00B94C51"/>
    <w:rPr>
      <w:rFonts w:ascii="Symbol" w:hAnsi="Symbol"/>
    </w:rPr>
  </w:style>
  <w:style w:type="character" w:customStyle="1" w:styleId="WW8Num203z0">
    <w:name w:val="WW8Num203z0"/>
    <w:rsid w:val="00B94C51"/>
    <w:rPr>
      <w:rFonts w:ascii="Wingdings" w:eastAsia="Times New Roman" w:hAnsi="Wingdings"/>
    </w:rPr>
  </w:style>
  <w:style w:type="character" w:customStyle="1" w:styleId="WW8Num203z1">
    <w:name w:val="WW8Num203z1"/>
    <w:rsid w:val="00B94C51"/>
    <w:rPr>
      <w:rFonts w:ascii="Courier New" w:hAnsi="Courier New"/>
    </w:rPr>
  </w:style>
  <w:style w:type="character" w:customStyle="1" w:styleId="WW8Num203z2">
    <w:name w:val="WW8Num203z2"/>
    <w:rsid w:val="00B94C51"/>
    <w:rPr>
      <w:rFonts w:ascii="Wingdings" w:hAnsi="Wingdings"/>
    </w:rPr>
  </w:style>
  <w:style w:type="character" w:customStyle="1" w:styleId="WW8Num203z3">
    <w:name w:val="WW8Num203z3"/>
    <w:rsid w:val="00B94C51"/>
    <w:rPr>
      <w:rFonts w:ascii="Symbol" w:hAnsi="Symbol"/>
    </w:rPr>
  </w:style>
  <w:style w:type="character" w:customStyle="1" w:styleId="WW8Num204z1">
    <w:name w:val="WW8Num204z1"/>
    <w:rsid w:val="00B94C51"/>
    <w:rPr>
      <w:b/>
    </w:rPr>
  </w:style>
  <w:style w:type="character" w:customStyle="1" w:styleId="WW8Num206z0">
    <w:name w:val="WW8Num206z0"/>
    <w:rsid w:val="00B94C51"/>
    <w:rPr>
      <w:rFonts w:ascii="Symbol" w:eastAsia="Times New Roman" w:hAnsi="Symbol"/>
    </w:rPr>
  </w:style>
  <w:style w:type="character" w:customStyle="1" w:styleId="WW8Num206z1">
    <w:name w:val="WW8Num206z1"/>
    <w:rsid w:val="00B94C51"/>
    <w:rPr>
      <w:rFonts w:ascii="Courier New" w:hAnsi="Courier New"/>
    </w:rPr>
  </w:style>
  <w:style w:type="character" w:customStyle="1" w:styleId="WW8Num206z2">
    <w:name w:val="WW8Num206z2"/>
    <w:rsid w:val="00B94C51"/>
    <w:rPr>
      <w:rFonts w:ascii="Wingdings" w:hAnsi="Wingdings"/>
    </w:rPr>
  </w:style>
  <w:style w:type="character" w:customStyle="1" w:styleId="WW8Num206z3">
    <w:name w:val="WW8Num206z3"/>
    <w:rsid w:val="00B94C51"/>
    <w:rPr>
      <w:rFonts w:ascii="Symbol" w:hAnsi="Symbol"/>
    </w:rPr>
  </w:style>
  <w:style w:type="character" w:customStyle="1" w:styleId="WW8Num207z0">
    <w:name w:val="WW8Num207z0"/>
    <w:rsid w:val="00B94C51"/>
    <w:rPr>
      <w:rFonts w:ascii="Symbol" w:hAnsi="Symbol"/>
      <w:sz w:val="20"/>
    </w:rPr>
  </w:style>
  <w:style w:type="character" w:customStyle="1" w:styleId="WW8Num213z0">
    <w:name w:val="WW8Num213z0"/>
    <w:rsid w:val="00B94C51"/>
    <w:rPr>
      <w:rFonts w:ascii="Symbol" w:hAnsi="Symbol"/>
      <w:sz w:val="20"/>
    </w:rPr>
  </w:style>
  <w:style w:type="character" w:customStyle="1" w:styleId="WW8Num214z0">
    <w:name w:val="WW8Num214z0"/>
    <w:rsid w:val="00B94C51"/>
    <w:rPr>
      <w:rFonts w:ascii="Symbol" w:hAnsi="Symbol"/>
    </w:rPr>
  </w:style>
  <w:style w:type="character" w:customStyle="1" w:styleId="WW8Num214z1">
    <w:name w:val="WW8Num214z1"/>
    <w:rsid w:val="00B94C51"/>
    <w:rPr>
      <w:rFonts w:ascii="Courier New" w:hAnsi="Courier New"/>
    </w:rPr>
  </w:style>
  <w:style w:type="character" w:customStyle="1" w:styleId="WW8Num220z0">
    <w:name w:val="WW8Num220z0"/>
    <w:rsid w:val="00B94C51"/>
    <w:rPr>
      <w:u w:val="single"/>
    </w:rPr>
  </w:style>
  <w:style w:type="character" w:customStyle="1" w:styleId="WW8Num228z0">
    <w:name w:val="WW8Num228z0"/>
    <w:rsid w:val="00B94C51"/>
    <w:rPr>
      <w:rFonts w:ascii="Symbol" w:hAnsi="Symbol"/>
      <w:sz w:val="20"/>
    </w:rPr>
  </w:style>
  <w:style w:type="character" w:customStyle="1" w:styleId="WW8Num228z1">
    <w:name w:val="WW8Num228z1"/>
    <w:rsid w:val="00B94C51"/>
    <w:rPr>
      <w:rFonts w:ascii="Courier New" w:hAnsi="Courier New"/>
      <w:sz w:val="20"/>
    </w:rPr>
  </w:style>
  <w:style w:type="character" w:customStyle="1" w:styleId="WW8Num228z2">
    <w:name w:val="WW8Num228z2"/>
    <w:rsid w:val="00B94C51"/>
    <w:rPr>
      <w:rFonts w:ascii="Wingdings" w:hAnsi="Wingdings"/>
      <w:sz w:val="20"/>
    </w:rPr>
  </w:style>
  <w:style w:type="character" w:customStyle="1" w:styleId="WW8Num236z0">
    <w:name w:val="WW8Num236z0"/>
    <w:rsid w:val="00B94C51"/>
    <w:rPr>
      <w:rFonts w:ascii="Symbol" w:eastAsia="Times New Roman" w:hAnsi="Symbol"/>
    </w:rPr>
  </w:style>
  <w:style w:type="character" w:customStyle="1" w:styleId="WW8Num236z1">
    <w:name w:val="WW8Num236z1"/>
    <w:rsid w:val="00B94C51"/>
    <w:rPr>
      <w:rFonts w:ascii="Courier New" w:hAnsi="Courier New"/>
    </w:rPr>
  </w:style>
  <w:style w:type="character" w:customStyle="1" w:styleId="WW8Num236z2">
    <w:name w:val="WW8Num236z2"/>
    <w:rsid w:val="00B94C51"/>
    <w:rPr>
      <w:rFonts w:ascii="Wingdings" w:hAnsi="Wingdings"/>
    </w:rPr>
  </w:style>
  <w:style w:type="character" w:customStyle="1" w:styleId="WW8Num236z3">
    <w:name w:val="WW8Num236z3"/>
    <w:rsid w:val="00B94C51"/>
    <w:rPr>
      <w:rFonts w:ascii="Symbol" w:hAnsi="Symbol"/>
    </w:rPr>
  </w:style>
  <w:style w:type="character" w:customStyle="1" w:styleId="WW8Num239z0">
    <w:name w:val="WW8Num239z0"/>
    <w:rsid w:val="00B94C51"/>
    <w:rPr>
      <w:rFonts w:ascii="Times New Roman" w:eastAsia="Times New Roman" w:hAnsi="Times New Roman" w:cs="Times New Roman"/>
    </w:rPr>
  </w:style>
  <w:style w:type="character" w:customStyle="1" w:styleId="WW8Num239z1">
    <w:name w:val="WW8Num239z1"/>
    <w:rsid w:val="00B94C51"/>
    <w:rPr>
      <w:rFonts w:ascii="Courier New" w:hAnsi="Courier New"/>
    </w:rPr>
  </w:style>
  <w:style w:type="character" w:customStyle="1" w:styleId="WW8Num239z2">
    <w:name w:val="WW8Num239z2"/>
    <w:rsid w:val="00B94C51"/>
    <w:rPr>
      <w:rFonts w:ascii="Wingdings" w:hAnsi="Wingdings"/>
    </w:rPr>
  </w:style>
  <w:style w:type="character" w:customStyle="1" w:styleId="WW8Num239z3">
    <w:name w:val="WW8Num239z3"/>
    <w:rsid w:val="00B94C51"/>
    <w:rPr>
      <w:rFonts w:ascii="Symbol" w:hAnsi="Symbol"/>
    </w:rPr>
  </w:style>
  <w:style w:type="character" w:customStyle="1" w:styleId="NumberingSymbols">
    <w:name w:val="Numbering Symbols"/>
    <w:rsid w:val="00B94C51"/>
    <w:rPr>
      <w:rFonts w:ascii="Garamond" w:hAnsi="Garamond"/>
    </w:rPr>
  </w:style>
  <w:style w:type="character" w:customStyle="1" w:styleId="Bullets">
    <w:name w:val="Bullets"/>
    <w:rsid w:val="00B94C51"/>
    <w:rPr>
      <w:rFonts w:ascii="StarSymbol" w:eastAsia="StarSymbol" w:hAnsi="StarSymbol" w:cs="StarSymbol"/>
      <w:sz w:val="18"/>
      <w:szCs w:val="18"/>
    </w:rPr>
  </w:style>
  <w:style w:type="paragraph" w:customStyle="1" w:styleId="NoteLevel1">
    <w:name w:val="Note Level 1"/>
    <w:basedOn w:val="Normal"/>
    <w:rsid w:val="00B94C51"/>
    <w:pPr>
      <w:keepNext/>
      <w:widowControl w:val="0"/>
      <w:tabs>
        <w:tab w:val="left" w:pos="0"/>
      </w:tabs>
      <w:suppressAutoHyphens/>
    </w:pPr>
    <w:rPr>
      <w:rFonts w:ascii="Verdana" w:eastAsia="MS Gothic" w:hAnsi="Verdana" w:cs="Times New Roman"/>
      <w:szCs w:val="26"/>
      <w:lang w:eastAsia="ar-SA"/>
    </w:rPr>
  </w:style>
  <w:style w:type="paragraph" w:customStyle="1" w:styleId="NoteLevel3">
    <w:name w:val="Note Level 3"/>
    <w:basedOn w:val="Normal"/>
    <w:rsid w:val="00B94C51"/>
    <w:pPr>
      <w:keepNext/>
      <w:widowControl w:val="0"/>
      <w:tabs>
        <w:tab w:val="left" w:pos="1440"/>
      </w:tabs>
      <w:suppressAutoHyphens/>
      <w:ind w:left="1800" w:hanging="360"/>
    </w:pPr>
    <w:rPr>
      <w:rFonts w:ascii="Verdana" w:eastAsia="MS Gothic" w:hAnsi="Verdana" w:cs="Times New Roman"/>
      <w:szCs w:val="26"/>
      <w:lang w:eastAsia="ar-SA"/>
    </w:rPr>
  </w:style>
  <w:style w:type="paragraph" w:customStyle="1" w:styleId="NoteLevel4">
    <w:name w:val="Note Level 4"/>
    <w:basedOn w:val="Normal"/>
    <w:rsid w:val="00B94C51"/>
    <w:pPr>
      <w:keepNext/>
      <w:widowControl w:val="0"/>
      <w:tabs>
        <w:tab w:val="left" w:pos="2160"/>
      </w:tabs>
      <w:suppressAutoHyphens/>
      <w:ind w:left="2520" w:hanging="360"/>
    </w:pPr>
    <w:rPr>
      <w:rFonts w:ascii="Verdana" w:eastAsia="MS Gothic" w:hAnsi="Verdana" w:cs="Times New Roman"/>
      <w:szCs w:val="26"/>
      <w:lang w:eastAsia="ar-SA"/>
    </w:rPr>
  </w:style>
  <w:style w:type="paragraph" w:customStyle="1" w:styleId="NoteLevel5">
    <w:name w:val="Note Level 5"/>
    <w:basedOn w:val="Normal"/>
    <w:rsid w:val="00B94C51"/>
    <w:pPr>
      <w:keepNext/>
      <w:widowControl w:val="0"/>
      <w:tabs>
        <w:tab w:val="left" w:pos="2880"/>
      </w:tabs>
      <w:suppressAutoHyphens/>
      <w:ind w:left="3240" w:hanging="360"/>
    </w:pPr>
    <w:rPr>
      <w:rFonts w:ascii="Verdana" w:eastAsia="MS Gothic" w:hAnsi="Verdana" w:cs="Times New Roman"/>
      <w:szCs w:val="26"/>
      <w:lang w:eastAsia="ar-SA"/>
    </w:rPr>
  </w:style>
  <w:style w:type="paragraph" w:customStyle="1" w:styleId="NoteLevel6">
    <w:name w:val="Note Level 6"/>
    <w:basedOn w:val="Normal"/>
    <w:rsid w:val="00B94C51"/>
    <w:pPr>
      <w:keepNext/>
      <w:widowControl w:val="0"/>
      <w:tabs>
        <w:tab w:val="left" w:pos="3600"/>
      </w:tabs>
      <w:suppressAutoHyphens/>
      <w:ind w:left="3960" w:hanging="360"/>
    </w:pPr>
    <w:rPr>
      <w:rFonts w:ascii="Verdana" w:eastAsia="MS Gothic" w:hAnsi="Verdana" w:cs="Times New Roman"/>
      <w:szCs w:val="26"/>
      <w:lang w:eastAsia="ar-SA"/>
    </w:rPr>
  </w:style>
  <w:style w:type="paragraph" w:customStyle="1" w:styleId="NoteLevel7">
    <w:name w:val="Note Level 7"/>
    <w:basedOn w:val="Normal"/>
    <w:rsid w:val="00B94C51"/>
    <w:pPr>
      <w:keepNext/>
      <w:widowControl w:val="0"/>
      <w:tabs>
        <w:tab w:val="left" w:pos="4320"/>
      </w:tabs>
      <w:suppressAutoHyphens/>
      <w:ind w:left="4680" w:hanging="360"/>
    </w:pPr>
    <w:rPr>
      <w:rFonts w:ascii="Verdana" w:eastAsia="MS Gothic" w:hAnsi="Verdana" w:cs="Times New Roman"/>
      <w:szCs w:val="26"/>
      <w:lang w:eastAsia="ar-SA"/>
    </w:rPr>
  </w:style>
  <w:style w:type="paragraph" w:customStyle="1" w:styleId="NoteLevel8">
    <w:name w:val="Note Level 8"/>
    <w:basedOn w:val="Normal"/>
    <w:rsid w:val="00B94C51"/>
    <w:pPr>
      <w:keepNext/>
      <w:widowControl w:val="0"/>
      <w:tabs>
        <w:tab w:val="left" w:pos="5040"/>
      </w:tabs>
      <w:suppressAutoHyphens/>
      <w:ind w:left="5400" w:hanging="360"/>
    </w:pPr>
    <w:rPr>
      <w:rFonts w:ascii="Verdana" w:eastAsia="MS Gothic" w:hAnsi="Verdana" w:cs="Times New Roman"/>
      <w:szCs w:val="26"/>
      <w:lang w:eastAsia="ar-SA"/>
    </w:rPr>
  </w:style>
  <w:style w:type="paragraph" w:customStyle="1" w:styleId="NoteLevel9">
    <w:name w:val="Note Level 9"/>
    <w:basedOn w:val="Normal"/>
    <w:rsid w:val="00B94C51"/>
    <w:pPr>
      <w:keepNext/>
      <w:widowControl w:val="0"/>
      <w:tabs>
        <w:tab w:val="left" w:pos="5760"/>
      </w:tabs>
      <w:suppressAutoHyphens/>
      <w:ind w:left="6120" w:hanging="360"/>
    </w:pPr>
    <w:rPr>
      <w:rFonts w:ascii="Verdana" w:eastAsia="MS Gothic" w:hAnsi="Verdana" w:cs="Times New Roman"/>
      <w:szCs w:val="26"/>
      <w:lang w:eastAsia="ar-SA"/>
    </w:rPr>
  </w:style>
  <w:style w:type="paragraph" w:customStyle="1" w:styleId="Heading101">
    <w:name w:val="Heading 10"/>
    <w:basedOn w:val="Heading1"/>
    <w:next w:val="BodyText"/>
    <w:rsid w:val="00B94C51"/>
    <w:pPr>
      <w:suppressAutoHyphens/>
      <w:spacing w:after="120"/>
      <w:contextualSpacing/>
      <w:jc w:val="left"/>
      <w:outlineLvl w:val="9"/>
    </w:pPr>
    <w:rPr>
      <w:rFonts w:eastAsia="Lucida Sans Unicode" w:cs="Tahoma"/>
      <w:bCs w:val="0"/>
      <w:caps/>
      <w:sz w:val="21"/>
      <w:szCs w:val="21"/>
      <w:lang w:bidi="en-US"/>
    </w:rPr>
  </w:style>
  <w:style w:type="paragraph" w:customStyle="1" w:styleId="Quotations">
    <w:name w:val="Quotations"/>
    <w:basedOn w:val="Normal"/>
    <w:rsid w:val="00B94C51"/>
    <w:pPr>
      <w:widowControl w:val="0"/>
      <w:suppressAutoHyphens/>
      <w:spacing w:after="283"/>
      <w:ind w:left="567" w:right="567"/>
    </w:pPr>
    <w:rPr>
      <w:rFonts w:eastAsia="Calibri" w:cs="Times New Roman"/>
      <w:lang w:bidi="en-US"/>
    </w:rPr>
  </w:style>
  <w:style w:type="paragraph" w:customStyle="1" w:styleId="HorizontalLine">
    <w:name w:val="Horizontal Line"/>
    <w:basedOn w:val="Normal"/>
    <w:next w:val="BodyText"/>
    <w:rsid w:val="00B94C51"/>
    <w:pPr>
      <w:widowControl w:val="0"/>
      <w:suppressLineNumbers/>
      <w:pBdr>
        <w:bottom w:val="double" w:sz="1" w:space="0" w:color="808080"/>
      </w:pBdr>
      <w:suppressAutoHyphens/>
      <w:spacing w:after="283"/>
    </w:pPr>
    <w:rPr>
      <w:rFonts w:eastAsia="Calibri" w:cs="Times New Roman"/>
      <w:sz w:val="12"/>
      <w:szCs w:val="12"/>
      <w:lang w:bidi="en-US"/>
    </w:rPr>
  </w:style>
  <w:style w:type="paragraph" w:customStyle="1" w:styleId="TableHeading">
    <w:name w:val="Table Heading"/>
    <w:basedOn w:val="TableContents"/>
    <w:rsid w:val="00B94C51"/>
    <w:pPr>
      <w:tabs>
        <w:tab w:val="clear" w:pos="9450"/>
      </w:tabs>
      <w:jc w:val="center"/>
    </w:pPr>
    <w:rPr>
      <w:rFonts w:ascii="Garamond" w:eastAsia="Times New Roman" w:hAnsi="Garamond"/>
      <w:b/>
      <w:bCs/>
      <w:kern w:val="0"/>
      <w:sz w:val="22"/>
      <w:lang w:bidi="en-US"/>
    </w:rPr>
  </w:style>
  <w:style w:type="character" w:customStyle="1" w:styleId="lqqtgroup">
    <w:name w:val="lqqtgroup"/>
    <w:basedOn w:val="DefaultParagraphFont"/>
    <w:rsid w:val="00B94C51"/>
  </w:style>
  <w:style w:type="character" w:customStyle="1" w:styleId="quotedtooltip">
    <w:name w:val="quotedtooltip"/>
    <w:basedOn w:val="DefaultParagraphFont"/>
    <w:rsid w:val="00B94C51"/>
  </w:style>
  <w:style w:type="character" w:customStyle="1" w:styleId="quotedtooltipbox">
    <w:name w:val="quotedtooltipbox"/>
    <w:basedOn w:val="DefaultParagraphFont"/>
    <w:rsid w:val="00B94C51"/>
  </w:style>
  <w:style w:type="character" w:customStyle="1" w:styleId="mwlivequotes">
    <w:name w:val="mwlivequotes"/>
    <w:basedOn w:val="DefaultParagraphFont"/>
    <w:rsid w:val="00B94C51"/>
  </w:style>
  <w:style w:type="character" w:customStyle="1" w:styleId="lastlabel">
    <w:name w:val="lastlabel"/>
    <w:basedOn w:val="DefaultParagraphFont"/>
    <w:rsid w:val="00B94C51"/>
  </w:style>
  <w:style w:type="character" w:customStyle="1" w:styleId="lb07">
    <w:name w:val="lb07"/>
    <w:basedOn w:val="DefaultParagraphFont"/>
    <w:rsid w:val="00B94C51"/>
  </w:style>
  <w:style w:type="character" w:customStyle="1" w:styleId="qted">
    <w:name w:val="qted"/>
    <w:basedOn w:val="DefaultParagraphFont"/>
    <w:rsid w:val="00B94C51"/>
  </w:style>
  <w:style w:type="character" w:customStyle="1" w:styleId="t14">
    <w:name w:val="t14"/>
    <w:basedOn w:val="DefaultParagraphFont"/>
    <w:rsid w:val="00B94C51"/>
  </w:style>
  <w:style w:type="paragraph" w:customStyle="1" w:styleId="format-body">
    <w:name w:val="format-body"/>
    <w:basedOn w:val="Normal"/>
    <w:rsid w:val="00B94C51"/>
    <w:pPr>
      <w:spacing w:before="100" w:beforeAutospacing="1" w:after="100" w:afterAutospacing="1"/>
    </w:pPr>
    <w:rPr>
      <w:rFonts w:ascii="Times New Roman" w:eastAsia="Calibri" w:hAnsi="Times New Roman" w:cs="Times New Roman"/>
      <w:sz w:val="24"/>
    </w:rPr>
  </w:style>
  <w:style w:type="character" w:customStyle="1" w:styleId="nfakpe">
    <w:name w:val="nfakpe"/>
    <w:basedOn w:val="DefaultParagraphFont"/>
    <w:rsid w:val="00B94C51"/>
  </w:style>
  <w:style w:type="character" w:customStyle="1" w:styleId="DebateBlockCharChar">
    <w:name w:val="Debate Block Char Char"/>
    <w:basedOn w:val="DefaultParagraphFont"/>
    <w:rsid w:val="00B94C51"/>
    <w:rPr>
      <w:rFonts w:cs="Arial"/>
      <w:b/>
      <w:bCs/>
      <w:kern w:val="32"/>
      <w:sz w:val="36"/>
      <w:szCs w:val="32"/>
      <w:u w:val="single"/>
    </w:rPr>
  </w:style>
  <w:style w:type="character" w:customStyle="1" w:styleId="citsource">
    <w:name w:val="citsource"/>
    <w:basedOn w:val="DefaultParagraphFont"/>
    <w:rsid w:val="00B94C51"/>
  </w:style>
  <w:style w:type="character" w:customStyle="1" w:styleId="sc">
    <w:name w:val="sc"/>
    <w:basedOn w:val="DefaultParagraphFont"/>
    <w:rsid w:val="00B94C51"/>
  </w:style>
  <w:style w:type="character" w:customStyle="1" w:styleId="atime">
    <w:name w:val="atime"/>
    <w:basedOn w:val="DefaultParagraphFont"/>
    <w:rsid w:val="00B94C51"/>
  </w:style>
  <w:style w:type="paragraph" w:customStyle="1" w:styleId="unread">
    <w:name w:val="unread"/>
    <w:basedOn w:val="Normal"/>
    <w:rsid w:val="00B94C51"/>
    <w:rPr>
      <w:rFonts w:ascii="Times New Roman" w:eastAsia="Calibri" w:hAnsi="Times New Roman" w:cs="Times New Roman"/>
    </w:rPr>
  </w:style>
  <w:style w:type="character" w:customStyle="1" w:styleId="unreadChar">
    <w:name w:val="unread Char"/>
    <w:basedOn w:val="DefaultParagraphFont"/>
    <w:rsid w:val="00B94C51"/>
    <w:rPr>
      <w:szCs w:val="24"/>
      <w:lang w:val="en-US" w:eastAsia="en-US" w:bidi="ar-SA"/>
    </w:rPr>
  </w:style>
  <w:style w:type="paragraph" w:customStyle="1" w:styleId="cardunderlined0">
    <w:name w:val="card underlined"/>
    <w:basedOn w:val="Normal"/>
    <w:rsid w:val="00B94C51"/>
    <w:rPr>
      <w:rFonts w:eastAsia="Calibri" w:cs="Times New Roman"/>
      <w:u w:val="single"/>
    </w:rPr>
  </w:style>
  <w:style w:type="character" w:customStyle="1" w:styleId="Internetlink1">
    <w:name w:val="Internet link1"/>
    <w:rsid w:val="00B94C51"/>
    <w:rPr>
      <w:color w:val="000080"/>
      <w:u w:val="single"/>
    </w:rPr>
  </w:style>
  <w:style w:type="character" w:customStyle="1" w:styleId="underliningChar3">
    <w:name w:val="underlining Char"/>
    <w:basedOn w:val="DefaultParagraphFont"/>
    <w:rsid w:val="00B94C51"/>
    <w:rPr>
      <w:b/>
      <w:szCs w:val="24"/>
      <w:u w:val="single"/>
      <w:lang w:val="en-US" w:eastAsia="en-US" w:bidi="ar-SA"/>
    </w:rPr>
  </w:style>
  <w:style w:type="character" w:customStyle="1" w:styleId="notreadChar">
    <w:name w:val="not read Char"/>
    <w:basedOn w:val="DefaultParagraphFont"/>
    <w:rsid w:val="00B94C51"/>
    <w:rPr>
      <w:sz w:val="18"/>
      <w:szCs w:val="24"/>
      <w:lang w:val="en-US" w:eastAsia="en-US" w:bidi="ar-SA"/>
    </w:rPr>
  </w:style>
  <w:style w:type="character" w:customStyle="1" w:styleId="journalname">
    <w:name w:val="journalname"/>
    <w:basedOn w:val="DefaultParagraphFont"/>
    <w:rsid w:val="00B94C51"/>
  </w:style>
  <w:style w:type="character" w:customStyle="1" w:styleId="insideheadline">
    <w:name w:val="insideheadline"/>
    <w:basedOn w:val="DefaultParagraphFont"/>
    <w:rsid w:val="00B94C51"/>
  </w:style>
  <w:style w:type="paragraph" w:customStyle="1" w:styleId="article-text">
    <w:name w:val="article-text"/>
    <w:basedOn w:val="Normal"/>
    <w:rsid w:val="00B94C51"/>
    <w:pPr>
      <w:spacing w:before="100" w:beforeAutospacing="1" w:after="100" w:afterAutospacing="1"/>
    </w:pPr>
    <w:rPr>
      <w:rFonts w:ascii="Times New Roman" w:eastAsia="SimSun" w:hAnsi="Times New Roman" w:cs="Times New Roman"/>
      <w:sz w:val="24"/>
      <w:lang w:eastAsia="zh-CN"/>
    </w:rPr>
  </w:style>
  <w:style w:type="character" w:customStyle="1" w:styleId="mwlivequotesupdelayed">
    <w:name w:val="mwlivequotes up delayed"/>
    <w:basedOn w:val="DefaultParagraphFont"/>
    <w:rsid w:val="00B94C51"/>
  </w:style>
  <w:style w:type="character" w:customStyle="1" w:styleId="mwlivequotesdowndelayed">
    <w:name w:val="mwlivequotes down delayed"/>
    <w:basedOn w:val="DefaultParagraphFont"/>
    <w:rsid w:val="00B94C51"/>
  </w:style>
  <w:style w:type="character" w:customStyle="1" w:styleId="shirttail">
    <w:name w:val="shirttail"/>
    <w:basedOn w:val="DefaultParagraphFont"/>
    <w:rsid w:val="00B94C51"/>
  </w:style>
  <w:style w:type="character" w:customStyle="1" w:styleId="definition">
    <w:name w:val="definition"/>
    <w:basedOn w:val="DefaultParagraphFont"/>
    <w:rsid w:val="00B94C51"/>
  </w:style>
  <w:style w:type="character" w:customStyle="1" w:styleId="CardTextCharCharChar">
    <w:name w:val="Card Text Char Char Char"/>
    <w:basedOn w:val="DefaultParagraphFont"/>
    <w:rsid w:val="00B94C51"/>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B94C51"/>
    <w:rPr>
      <w:rFonts w:ascii="Arial Narrow" w:hAnsi="Arial Narrow"/>
      <w:sz w:val="18"/>
      <w:u w:val="single"/>
    </w:rPr>
  </w:style>
  <w:style w:type="character" w:customStyle="1" w:styleId="UnderlineStyleCharCharChar">
    <w:name w:val="Underline Style Char Char Char"/>
    <w:basedOn w:val="DefaultParagraphFont"/>
    <w:rsid w:val="00B94C51"/>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B94C51"/>
    <w:rPr>
      <w:rFonts w:ascii="Arial Narrow" w:hAnsi="Arial Narrow"/>
      <w:sz w:val="18"/>
      <w:szCs w:val="24"/>
      <w:u w:val="single"/>
      <w:lang w:val="en-US" w:eastAsia="en-US" w:bidi="ar-SA"/>
    </w:rPr>
  </w:style>
  <w:style w:type="paragraph" w:customStyle="1" w:styleId="Appendix2ndLevelHeader">
    <w:name w:val="Appendix 2nd Level Header"/>
    <w:basedOn w:val="Default"/>
    <w:next w:val="Default"/>
    <w:rsid w:val="00B94C51"/>
    <w:pPr>
      <w:spacing w:after="200" w:line="276" w:lineRule="auto"/>
    </w:pPr>
    <w:rPr>
      <w:rFonts w:ascii="Georgia" w:eastAsia="Calibri" w:hAnsi="Georgia" w:cs="AKDPE C+ Utopia"/>
      <w:color w:val="auto"/>
      <w:sz w:val="22"/>
      <w:szCs w:val="22"/>
    </w:rPr>
  </w:style>
  <w:style w:type="character" w:customStyle="1" w:styleId="articlesheader1">
    <w:name w:val="articles_header1"/>
    <w:basedOn w:val="DefaultParagraphFont"/>
    <w:rsid w:val="00B94C51"/>
    <w:rPr>
      <w:rFonts w:ascii="Arial" w:hAnsi="Arial" w:cs="Arial" w:hint="default"/>
      <w:b/>
      <w:bCs/>
      <w:color w:val="990000"/>
      <w:sz w:val="26"/>
      <w:szCs w:val="26"/>
    </w:rPr>
  </w:style>
  <w:style w:type="character" w:customStyle="1" w:styleId="bodytitle1">
    <w:name w:val="bodytitle1"/>
    <w:basedOn w:val="DefaultParagraphFont"/>
    <w:rsid w:val="00B94C51"/>
    <w:rPr>
      <w:rFonts w:ascii="Arial" w:hAnsi="Arial" w:cs="Arial" w:hint="default"/>
      <w:b/>
      <w:bCs/>
      <w:smallCaps w:val="0"/>
      <w:color w:val="000000"/>
      <w:sz w:val="28"/>
      <w:szCs w:val="28"/>
    </w:rPr>
  </w:style>
  <w:style w:type="paragraph" w:customStyle="1" w:styleId="style109">
    <w:name w:val="style109"/>
    <w:basedOn w:val="Normal"/>
    <w:rsid w:val="00B94C51"/>
    <w:pPr>
      <w:spacing w:before="100" w:beforeAutospacing="1" w:after="100" w:afterAutospacing="1"/>
    </w:pPr>
    <w:rPr>
      <w:rFonts w:ascii="Times New Roman" w:eastAsia="Calibri" w:hAnsi="Times New Roman" w:cs="Times New Roman"/>
      <w:sz w:val="24"/>
    </w:rPr>
  </w:style>
  <w:style w:type="paragraph" w:customStyle="1" w:styleId="style1100">
    <w:name w:val="style110"/>
    <w:basedOn w:val="Normal"/>
    <w:rsid w:val="00B94C51"/>
    <w:pPr>
      <w:spacing w:before="100" w:beforeAutospacing="1" w:after="100" w:afterAutospacing="1"/>
    </w:pPr>
    <w:rPr>
      <w:rFonts w:ascii="Times New Roman" w:eastAsia="Calibri" w:hAnsi="Times New Roman" w:cs="Times New Roman"/>
      <w:sz w:val="24"/>
    </w:rPr>
  </w:style>
  <w:style w:type="paragraph" w:customStyle="1" w:styleId="captionpaddingstyle114">
    <w:name w:val="captionpadding style114"/>
    <w:basedOn w:val="Normal"/>
    <w:rsid w:val="00B94C51"/>
    <w:pPr>
      <w:spacing w:before="100" w:beforeAutospacing="1" w:after="100" w:afterAutospacing="1"/>
    </w:pPr>
    <w:rPr>
      <w:rFonts w:ascii="Times New Roman" w:eastAsia="Calibri" w:hAnsi="Times New Roman" w:cs="Times New Roman"/>
      <w:sz w:val="24"/>
    </w:rPr>
  </w:style>
  <w:style w:type="character" w:customStyle="1" w:styleId="captionpaddingstyle1141">
    <w:name w:val="captionpadding style1141"/>
    <w:basedOn w:val="DefaultParagraphFont"/>
    <w:rsid w:val="00B94C51"/>
  </w:style>
  <w:style w:type="character" w:customStyle="1" w:styleId="style114style118">
    <w:name w:val="style114 style118"/>
    <w:basedOn w:val="DefaultParagraphFont"/>
    <w:rsid w:val="00B94C51"/>
  </w:style>
  <w:style w:type="paragraph" w:customStyle="1" w:styleId="mainstorybody">
    <w:name w:val="mainstorybody"/>
    <w:basedOn w:val="Normal"/>
    <w:rsid w:val="00B94C51"/>
    <w:pPr>
      <w:spacing w:before="100" w:beforeAutospacing="1" w:after="100" w:afterAutospacing="1"/>
    </w:pPr>
    <w:rPr>
      <w:rFonts w:ascii="Times New Roman" w:eastAsia="Calibri" w:hAnsi="Times New Roman" w:cs="Times New Roman"/>
      <w:sz w:val="24"/>
    </w:rPr>
  </w:style>
  <w:style w:type="character" w:customStyle="1" w:styleId="hint">
    <w:name w:val="hint"/>
    <w:basedOn w:val="DefaultParagraphFont"/>
    <w:rsid w:val="00B94C51"/>
  </w:style>
  <w:style w:type="character" w:customStyle="1" w:styleId="flw">
    <w:name w:val="flw"/>
    <w:basedOn w:val="DefaultParagraphFont"/>
    <w:rsid w:val="00B94C51"/>
  </w:style>
  <w:style w:type="character" w:customStyle="1" w:styleId="illustration">
    <w:name w:val="illustration"/>
    <w:basedOn w:val="DefaultParagraphFont"/>
    <w:rsid w:val="00B94C51"/>
  </w:style>
  <w:style w:type="paragraph" w:customStyle="1" w:styleId="ga">
    <w:name w:val="ga"/>
    <w:basedOn w:val="Normal"/>
    <w:rsid w:val="00B94C51"/>
    <w:rPr>
      <w:rFonts w:ascii="Times" w:eastAsia="Calibri" w:hAnsi="Times" w:cs="Times New Roman"/>
      <w:color w:val="231F20"/>
      <w:sz w:val="18"/>
      <w:szCs w:val="18"/>
    </w:rPr>
  </w:style>
  <w:style w:type="character" w:customStyle="1" w:styleId="StyleArialNarrowBoldThickunderline">
    <w:name w:val="Style Arial Narrow Bold Thick underline"/>
    <w:basedOn w:val="DefaultParagraphFont"/>
    <w:rsid w:val="00B94C51"/>
    <w:rPr>
      <w:rFonts w:ascii="Arial Narrow" w:hAnsi="Arial Narrow"/>
      <w:b/>
      <w:bCs/>
      <w:u w:val="thick"/>
    </w:rPr>
  </w:style>
  <w:style w:type="character" w:customStyle="1" w:styleId="subtitlesarticles1">
    <w:name w:val="subtitles_articles1"/>
    <w:basedOn w:val="DefaultParagraphFont"/>
    <w:rsid w:val="00B94C51"/>
    <w:rPr>
      <w:rFonts w:ascii="Verdana" w:hAnsi="Verdana" w:cs="Times New Roman"/>
      <w:b/>
      <w:bCs/>
      <w:color w:val="000000"/>
      <w:sz w:val="20"/>
      <w:szCs w:val="20"/>
    </w:rPr>
  </w:style>
  <w:style w:type="character" w:customStyle="1" w:styleId="fulstoryreporter">
    <w:name w:val="ful_storyreporter"/>
    <w:basedOn w:val="DefaultParagraphFont"/>
    <w:rsid w:val="00B94C51"/>
  </w:style>
  <w:style w:type="character" w:customStyle="1" w:styleId="editsection">
    <w:name w:val="editsection"/>
    <w:basedOn w:val="DefaultParagraphFont"/>
    <w:rsid w:val="00B94C51"/>
  </w:style>
  <w:style w:type="paragraph" w:customStyle="1" w:styleId="body-indent-60">
    <w:name w:val="body-indent-60"/>
    <w:basedOn w:val="Normal"/>
    <w:rsid w:val="00B94C51"/>
    <w:pPr>
      <w:spacing w:before="100" w:beforeAutospacing="1" w:after="100" w:afterAutospacing="1"/>
    </w:pPr>
    <w:rPr>
      <w:rFonts w:ascii="Times New Roman" w:eastAsia="Calibri" w:hAnsi="Times New Roman" w:cs="Times New Roman"/>
      <w:sz w:val="24"/>
    </w:rPr>
  </w:style>
  <w:style w:type="paragraph" w:customStyle="1" w:styleId="body-indent-60-start">
    <w:name w:val="body-indent-60-start"/>
    <w:basedOn w:val="Normal"/>
    <w:rsid w:val="00B94C51"/>
    <w:pPr>
      <w:spacing w:before="100" w:beforeAutospacing="1" w:after="100" w:afterAutospacing="1"/>
    </w:pPr>
    <w:rPr>
      <w:rFonts w:ascii="Times New Roman" w:eastAsia="Calibri" w:hAnsi="Times New Roman" w:cs="Times New Roman"/>
      <w:sz w:val="24"/>
    </w:rPr>
  </w:style>
  <w:style w:type="character" w:customStyle="1" w:styleId="StyleArial12ptBlack">
    <w:name w:val="Style Arial 12 pt Black"/>
    <w:basedOn w:val="DefaultParagraphFont"/>
    <w:rsid w:val="00B94C51"/>
    <w:rPr>
      <w:rFonts w:ascii="Garamond" w:hAnsi="Garamond"/>
      <w:color w:val="000000"/>
      <w:sz w:val="20"/>
      <w:u w:val="single"/>
    </w:rPr>
  </w:style>
  <w:style w:type="character" w:customStyle="1" w:styleId="StyleArialBlack">
    <w:name w:val="Style Arial Black"/>
    <w:basedOn w:val="DefaultParagraphFont"/>
    <w:rsid w:val="00B94C51"/>
    <w:rPr>
      <w:rFonts w:ascii="Garamond" w:hAnsi="Garamond"/>
      <w:color w:val="000000"/>
      <w:sz w:val="14"/>
    </w:rPr>
  </w:style>
  <w:style w:type="paragraph" w:customStyle="1" w:styleId="StyleSmallTimesNewRoman11ptBoldThickunderlineBorder1">
    <w:name w:val="Style Small + Times New Roman 11 pt Bold Thick underline Border...1"/>
    <w:link w:val="StyleSmallTimesNewRoman11ptBoldThickunderlineBorder1Char"/>
    <w:rsid w:val="00B94C51"/>
    <w:pPr>
      <w:spacing w:after="160" w:line="259" w:lineRule="auto"/>
    </w:pPr>
    <w:rPr>
      <w:rFonts w:eastAsia="Times New Roman"/>
      <w:b/>
      <w:bCs/>
      <w:sz w:val="22"/>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B94C51"/>
    <w:rPr>
      <w:rFonts w:eastAsia="Times New Roman"/>
      <w:b/>
      <w:bCs/>
      <w:sz w:val="22"/>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rsid w:val="00B94C51"/>
    <w:pPr>
      <w:spacing w:after="160" w:line="259" w:lineRule="auto"/>
    </w:pPr>
    <w:rPr>
      <w:rFonts w:eastAsia="Times New Roman"/>
      <w:b/>
      <w:bCs/>
      <w:sz w:val="22"/>
      <w:u w:val="thick"/>
    </w:rPr>
  </w:style>
  <w:style w:type="character" w:customStyle="1" w:styleId="StyleSmallTimesNewRoman11ptBoldThickunderlineChar">
    <w:name w:val="Style Small + Times New Roman 11 pt Bold Thick underline Char"/>
    <w:link w:val="StyleSmallTimesNewRoman11ptBoldThickunderline"/>
    <w:rsid w:val="00B94C51"/>
    <w:rPr>
      <w:rFonts w:eastAsia="Times New Roman"/>
      <w:b/>
      <w:bCs/>
      <w:sz w:val="22"/>
      <w:u w:val="thick"/>
    </w:rPr>
  </w:style>
  <w:style w:type="paragraph" w:customStyle="1" w:styleId="StyleSmallTimesNewRoman11pt">
    <w:name w:val="Style Small + Times New Roman 11 pt"/>
    <w:link w:val="StyleSmallTimesNewRoman11ptChar"/>
    <w:rsid w:val="00B94C51"/>
    <w:pPr>
      <w:spacing w:after="160" w:line="259" w:lineRule="auto"/>
    </w:pPr>
    <w:rPr>
      <w:rFonts w:eastAsia="Times New Roman"/>
      <w:sz w:val="22"/>
    </w:rPr>
  </w:style>
  <w:style w:type="character" w:customStyle="1" w:styleId="StyleSmallTimesNewRoman11ptChar">
    <w:name w:val="Style Small + Times New Roman 11 pt Char"/>
    <w:basedOn w:val="DefaultParagraphFont"/>
    <w:link w:val="StyleSmallTimesNewRoman11pt"/>
    <w:rsid w:val="00B94C51"/>
    <w:rPr>
      <w:rFonts w:eastAsia="Times New Roman"/>
      <w:sz w:val="22"/>
    </w:rPr>
  </w:style>
  <w:style w:type="paragraph" w:customStyle="1" w:styleId="StyleSmallTimesNewRoman11ptThickunderline">
    <w:name w:val="Style Small + Times New Roman 11 pt Thick underline"/>
    <w:link w:val="StyleSmallTimesNewRoman11ptThickunderlineChar"/>
    <w:rsid w:val="00B94C51"/>
    <w:pPr>
      <w:spacing w:after="160" w:line="259" w:lineRule="auto"/>
    </w:pPr>
    <w:rPr>
      <w:rFonts w:eastAsia="Times New Roman"/>
      <w:sz w:val="22"/>
      <w:u w:val="thick"/>
    </w:rPr>
  </w:style>
  <w:style w:type="character" w:customStyle="1" w:styleId="StyleSmallTimesNewRoman11ptThickunderlineChar">
    <w:name w:val="Style Small + Times New Roman 11 pt Thick underline Char"/>
    <w:link w:val="StyleSmallTimesNewRoman11ptThickunderline"/>
    <w:rsid w:val="00B94C51"/>
    <w:rPr>
      <w:rFonts w:eastAsia="Times New Roman"/>
      <w:sz w:val="22"/>
      <w:u w:val="thick"/>
    </w:rPr>
  </w:style>
  <w:style w:type="character" w:customStyle="1" w:styleId="Style11ptBorderSinglesolidlineAuto05ptLinewidth">
    <w:name w:val="Style 11 pt Border: : (Single solid line Auto  0.5 pt Line width)"/>
    <w:rsid w:val="00B94C51"/>
    <w:rPr>
      <w:sz w:val="20"/>
      <w:bdr w:val="single" w:sz="4" w:space="0" w:color="auto" w:frame="1"/>
    </w:rPr>
  </w:style>
  <w:style w:type="character" w:customStyle="1" w:styleId="StyleUnderlineChar6CharCharCharCharCharCharCharChar11">
    <w:name w:val="Style Underline Char6 Char Char Char Char Char Char Char Char + 11 ..."/>
    <w:rsid w:val="00B94C51"/>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B94C51"/>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B94C51"/>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B94C51"/>
    <w:rPr>
      <w:sz w:val="20"/>
      <w:szCs w:val="24"/>
      <w:u w:val="single"/>
      <w:bdr w:val="single" w:sz="4" w:space="0" w:color="auto"/>
      <w:lang w:val="en-US" w:eastAsia="en-US" w:bidi="ar-SA"/>
    </w:rPr>
  </w:style>
  <w:style w:type="character" w:customStyle="1" w:styleId="StyleLatinGaramondUnderline">
    <w:name w:val="Style (Latin) Garamond Underline"/>
    <w:rsid w:val="00B94C51"/>
    <w:rPr>
      <w:rFonts w:ascii="Times New Roman" w:hAnsi="Times New Roman"/>
      <w:sz w:val="20"/>
      <w:u w:val="single"/>
    </w:rPr>
  </w:style>
  <w:style w:type="character" w:customStyle="1" w:styleId="StyleLatinGaramond">
    <w:name w:val="Style (Latin) Garamond"/>
    <w:rsid w:val="00B94C51"/>
    <w:rPr>
      <w:rFonts w:ascii="Times New Roman" w:hAnsi="Times New Roman"/>
      <w:sz w:val="20"/>
    </w:rPr>
  </w:style>
  <w:style w:type="paragraph" w:customStyle="1" w:styleId="StyleUnunderlined10ptThickunderline">
    <w:name w:val="Style Ununderlined + 10 pt Thick underline"/>
    <w:basedOn w:val="Normal"/>
    <w:link w:val="StyleUnunderlined10ptThickunderlineChar"/>
    <w:qFormat/>
    <w:rsid w:val="00B94C51"/>
    <w:rPr>
      <w:rFonts w:ascii="Times" w:eastAsia="Times New Roman" w:hAnsi="Times"/>
      <w:szCs w:val="28"/>
      <w:u w:val="single"/>
    </w:rPr>
  </w:style>
  <w:style w:type="character" w:customStyle="1" w:styleId="StyleUnunderlined10ptThickunderlineChar">
    <w:name w:val="Style Ununderlined + 10 pt Thick underline Char"/>
    <w:link w:val="StyleUnunderlined10ptThickunderline"/>
    <w:rsid w:val="00B94C51"/>
    <w:rPr>
      <w:rFonts w:ascii="Times" w:eastAsia="Times New Roman" w:hAnsi="Times" w:cs="Calibri"/>
      <w:sz w:val="16"/>
      <w:szCs w:val="28"/>
      <w:u w:val="single"/>
    </w:rPr>
  </w:style>
  <w:style w:type="paragraph" w:customStyle="1" w:styleId="HeaderStyle">
    <w:name w:val="Header Style"/>
    <w:basedOn w:val="Normal"/>
    <w:rsid w:val="00B94C51"/>
    <w:pPr>
      <w:jc w:val="center"/>
    </w:pPr>
    <w:rPr>
      <w:rFonts w:eastAsia="Times New Roman"/>
      <w:b/>
      <w:sz w:val="24"/>
      <w:szCs w:val="20"/>
      <w:u w:val="single"/>
    </w:rPr>
  </w:style>
  <w:style w:type="character" w:customStyle="1" w:styleId="CardChar21">
    <w:name w:val="Card Char2"/>
    <w:basedOn w:val="DefaultParagraphFont"/>
    <w:rsid w:val="00B94C51"/>
    <w:rPr>
      <w:rFonts w:ascii="Times New Roman" w:eastAsia="Times New Roman" w:hAnsi="Times New Roman" w:cs="Times New Roman"/>
      <w:bCs/>
      <w:color w:val="000000"/>
      <w:sz w:val="20"/>
      <w:szCs w:val="20"/>
    </w:rPr>
  </w:style>
  <w:style w:type="character" w:customStyle="1" w:styleId="A17">
    <w:name w:val="A17"/>
    <w:rsid w:val="00B94C51"/>
    <w:rPr>
      <w:rFonts w:cs="Baskerville"/>
      <w:color w:val="000000"/>
      <w:sz w:val="12"/>
      <w:szCs w:val="12"/>
    </w:rPr>
  </w:style>
  <w:style w:type="paragraph" w:customStyle="1" w:styleId="Pa19">
    <w:name w:val="Pa19"/>
    <w:basedOn w:val="Normal"/>
    <w:next w:val="Normal"/>
    <w:rsid w:val="00B94C51"/>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rsid w:val="00B94C51"/>
    <w:pPr>
      <w:autoSpaceDE w:val="0"/>
      <w:autoSpaceDN w:val="0"/>
      <w:adjustRightInd w:val="0"/>
      <w:spacing w:line="441" w:lineRule="atLeast"/>
    </w:pPr>
    <w:rPr>
      <w:rFonts w:ascii="Baskerville" w:eastAsia="Times New Roman" w:hAnsi="Baskerville"/>
      <w:sz w:val="24"/>
    </w:rPr>
  </w:style>
  <w:style w:type="character" w:customStyle="1" w:styleId="A14">
    <w:name w:val="A14"/>
    <w:rsid w:val="00B94C51"/>
    <w:rPr>
      <w:rFonts w:ascii="Frutiger 45 Light" w:hAnsi="Frutiger 45 Light" w:cs="Frutiger 45 Light"/>
      <w:b/>
      <w:bCs/>
      <w:i/>
      <w:iCs/>
      <w:color w:val="000000"/>
      <w:sz w:val="36"/>
      <w:szCs w:val="36"/>
    </w:rPr>
  </w:style>
  <w:style w:type="character" w:customStyle="1" w:styleId="A20">
    <w:name w:val="A20"/>
    <w:rsid w:val="00B94C51"/>
    <w:rPr>
      <w:rFonts w:cs="Baskerville"/>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B94C51"/>
    <w:rPr>
      <w:rFonts w:cs="Arial"/>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B94C51"/>
    <w:rPr>
      <w:rFonts w:cs="Arial"/>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B94C51"/>
    <w:rPr>
      <w:rFonts w:cs="Arial"/>
      <w:b/>
      <w:bCs/>
      <w:sz w:val="24"/>
      <w:szCs w:val="26"/>
      <w:lang w:val="en-US" w:eastAsia="en-US" w:bidi="ar-SA"/>
    </w:rPr>
  </w:style>
  <w:style w:type="character" w:customStyle="1" w:styleId="brief-smalltext0">
    <w:name w:val="brief-smalltext"/>
    <w:basedOn w:val="DefaultParagraphFont"/>
    <w:rsid w:val="00B94C51"/>
  </w:style>
  <w:style w:type="paragraph" w:customStyle="1" w:styleId="Coverintroduction">
    <w:name w:val="Cover introduction"/>
    <w:basedOn w:val="Default"/>
    <w:next w:val="Default"/>
    <w:rsid w:val="00B94C51"/>
    <w:rPr>
      <w:rFonts w:ascii="Arial" w:eastAsia="Times New Roman" w:hAnsi="Arial"/>
      <w:color w:val="auto"/>
    </w:rPr>
  </w:style>
  <w:style w:type="character" w:customStyle="1" w:styleId="style53">
    <w:name w:val="style5"/>
    <w:basedOn w:val="DefaultParagraphFont"/>
    <w:rsid w:val="00B94C51"/>
  </w:style>
  <w:style w:type="character" w:customStyle="1" w:styleId="TagCharCharCharCharCharChar">
    <w:name w:val="Tag Char Char Char Char Char Char"/>
    <w:rsid w:val="00B94C51"/>
    <w:rPr>
      <w:rFonts w:cs="Arial"/>
      <w:b/>
      <w:bCs/>
      <w:sz w:val="24"/>
      <w:szCs w:val="26"/>
      <w:lang w:val="en-US" w:eastAsia="en-US" w:bidi="ar-SA"/>
    </w:rPr>
  </w:style>
  <w:style w:type="character" w:customStyle="1" w:styleId="pmterms3">
    <w:name w:val="pmterms3"/>
    <w:basedOn w:val="DefaultParagraphFont"/>
    <w:rsid w:val="00B94C51"/>
  </w:style>
  <w:style w:type="character" w:customStyle="1" w:styleId="interiorheadline">
    <w:name w:val="interiorheadline"/>
    <w:basedOn w:val="DefaultParagraphFont"/>
    <w:rsid w:val="00B94C51"/>
  </w:style>
  <w:style w:type="character" w:customStyle="1" w:styleId="Heading31CharCharCharChar1">
    <w:name w:val="Heading 31 Char Char Char Char1"/>
    <w:rsid w:val="00B94C51"/>
    <w:rPr>
      <w:rFonts w:cs="Arial"/>
      <w:b/>
      <w:bCs/>
      <w:sz w:val="24"/>
      <w:szCs w:val="26"/>
      <w:lang w:val="en-US" w:eastAsia="en-US" w:bidi="ar-SA"/>
    </w:rPr>
  </w:style>
  <w:style w:type="character" w:customStyle="1" w:styleId="Heading31CharCharChar">
    <w:name w:val="Heading 31 Char Char Char"/>
    <w:rsid w:val="00B94C51"/>
    <w:rPr>
      <w:rFonts w:cs="Arial"/>
      <w:b/>
      <w:bCs/>
      <w:sz w:val="24"/>
      <w:szCs w:val="26"/>
      <w:lang w:val="en-US" w:eastAsia="en-US" w:bidi="ar-SA"/>
    </w:rPr>
  </w:style>
  <w:style w:type="paragraph" w:customStyle="1" w:styleId="UnderlineCharChar2CharCharCharChar">
    <w:name w:val="Underline Char Char2 Char Char Char Char"/>
    <w:basedOn w:val="Normal"/>
    <w:link w:val="UnderlineCharChar2CharCharCharCharChar"/>
    <w:rsid w:val="00B94C51"/>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B94C51"/>
    <w:rPr>
      <w:rFonts w:ascii="Calibri" w:eastAsia="MS Mincho" w:hAnsi="Calibri" w:cs="Calibri"/>
      <w:sz w:val="16"/>
      <w:u w:val="single"/>
    </w:rPr>
  </w:style>
  <w:style w:type="paragraph" w:customStyle="1" w:styleId="BoldandUnderlineCharChar1Char">
    <w:name w:val="Bold and Underline Char Char1 Char"/>
    <w:basedOn w:val="Normal"/>
    <w:link w:val="BoldandUnderlineCharChar1CharChar"/>
    <w:rsid w:val="00B94C51"/>
    <w:rPr>
      <w:rFonts w:eastAsia="MS Mincho"/>
      <w:b/>
      <w:u w:val="single"/>
    </w:rPr>
  </w:style>
  <w:style w:type="character" w:customStyle="1" w:styleId="BoldandUnderlineCharChar1CharChar">
    <w:name w:val="Bold and Underline Char Char1 Char Char"/>
    <w:basedOn w:val="DefaultParagraphFont"/>
    <w:link w:val="BoldandUnderlineCharChar1Char"/>
    <w:rsid w:val="00B94C51"/>
    <w:rPr>
      <w:rFonts w:ascii="Calibri" w:eastAsia="MS Mincho" w:hAnsi="Calibri" w:cs="Calibri"/>
      <w:b/>
      <w:sz w:val="16"/>
      <w:u w:val="single"/>
    </w:rPr>
  </w:style>
  <w:style w:type="character" w:customStyle="1" w:styleId="author-bio-box">
    <w:name w:val="author-bio-box"/>
    <w:basedOn w:val="DefaultParagraphFont"/>
    <w:rsid w:val="00B94C51"/>
  </w:style>
  <w:style w:type="character" w:customStyle="1" w:styleId="CharCharCharCharChar">
    <w:name w:val="Char Char Char Char Char"/>
    <w:aliases w:val="Char Char Char Char,Char Char Char Char Char Char Char1,Heading 2 Char1 Char Char Char Char Char Char"/>
    <w:basedOn w:val="DefaultParagraphFont"/>
    <w:rsid w:val="00B94C51"/>
    <w:rPr>
      <w:rFonts w:cs="Arial"/>
      <w:b/>
      <w:bCs/>
      <w:iCs/>
      <w:sz w:val="24"/>
      <w:szCs w:val="28"/>
      <w:lang w:val="en-US" w:eastAsia="en-US" w:bidi="ar-SA"/>
    </w:rPr>
  </w:style>
  <w:style w:type="character" w:customStyle="1" w:styleId="SmalltextChar">
    <w:name w:val="Small text Char"/>
    <w:aliases w:val="Quote1 Char1"/>
    <w:link w:val="Smalltext"/>
    <w:rsid w:val="00B94C51"/>
    <w:rPr>
      <w:rFonts w:ascii="Calibri" w:eastAsia="Times New Roman" w:hAnsi="Calibri" w:cs="Calibri"/>
      <w:color w:val="000000"/>
      <w:sz w:val="16"/>
    </w:rPr>
  </w:style>
  <w:style w:type="character" w:customStyle="1" w:styleId="SubtitleChar2">
    <w:name w:val="Subtitle Char2"/>
    <w:basedOn w:val="DefaultParagraphFont"/>
    <w:uiPriority w:val="11"/>
    <w:rsid w:val="00B94C51"/>
    <w:rPr>
      <w:rFonts w:eastAsiaTheme="minorEastAsia"/>
      <w:color w:val="5A5A5A" w:themeColor="text1" w:themeTint="A5"/>
      <w:spacing w:val="15"/>
    </w:rPr>
  </w:style>
  <w:style w:type="paragraph" w:customStyle="1" w:styleId="blocktitle5">
    <w:name w:val="block title"/>
    <w:basedOn w:val="Normal"/>
    <w:autoRedefine/>
    <w:qFormat/>
    <w:rsid w:val="00B94C51"/>
    <w:pPr>
      <w:spacing w:after="240"/>
      <w:jc w:val="center"/>
      <w:outlineLvl w:val="0"/>
    </w:pPr>
    <w:rPr>
      <w:rFonts w:eastAsia="Calibri"/>
      <w:b/>
      <w:caps/>
      <w:sz w:val="28"/>
      <w:szCs w:val="28"/>
      <w:lang w:val="es-ES"/>
    </w:rPr>
  </w:style>
  <w:style w:type="paragraph" w:customStyle="1" w:styleId="type">
    <w:name w:val="type"/>
    <w:basedOn w:val="Normal"/>
    <w:qFormat/>
    <w:rsid w:val="00B94C51"/>
    <w:pPr>
      <w:spacing w:before="100" w:beforeAutospacing="1" w:after="100" w:afterAutospacing="1"/>
    </w:pPr>
    <w:rPr>
      <w:rFonts w:eastAsia="Times New Roman"/>
    </w:rPr>
  </w:style>
  <w:style w:type="character" w:customStyle="1" w:styleId="abodyblack3">
    <w:name w:val="abodyblack3"/>
    <w:basedOn w:val="DefaultParagraphFont"/>
    <w:rsid w:val="00B94C51"/>
  </w:style>
  <w:style w:type="character" w:customStyle="1" w:styleId="cit-first-element">
    <w:name w:val="cit-first-element"/>
    <w:basedOn w:val="DefaultParagraphFont"/>
    <w:rsid w:val="00B94C51"/>
  </w:style>
  <w:style w:type="character" w:customStyle="1" w:styleId="StyleThickunderline1">
    <w:name w:val="Style Thick underline1"/>
    <w:basedOn w:val="DefaultParagraphFont"/>
    <w:rsid w:val="00B94C51"/>
    <w:rPr>
      <w:u w:val="single"/>
    </w:rPr>
  </w:style>
  <w:style w:type="paragraph" w:customStyle="1" w:styleId="TableParagraph">
    <w:name w:val="Table Paragraph"/>
    <w:basedOn w:val="Normal"/>
    <w:uiPriority w:val="1"/>
    <w:qFormat/>
    <w:rsid w:val="00B94C51"/>
  </w:style>
  <w:style w:type="character" w:customStyle="1" w:styleId="UnderlineChar5">
    <w:name w:val="UnderlineChar"/>
    <w:rsid w:val="00B94C51"/>
    <w:rPr>
      <w:sz w:val="24"/>
      <w:u w:val="single"/>
      <w:shd w:val="clear" w:color="auto" w:fill="auto"/>
    </w:rPr>
  </w:style>
  <w:style w:type="paragraph" w:customStyle="1" w:styleId="Tag21">
    <w:name w:val="Tag21"/>
    <w:basedOn w:val="Normal"/>
    <w:qFormat/>
    <w:rsid w:val="00B94C51"/>
    <w:rPr>
      <w:rFonts w:eastAsia="Times New Roman"/>
      <w:b/>
      <w:sz w:val="24"/>
    </w:rPr>
  </w:style>
  <w:style w:type="character" w:customStyle="1" w:styleId="Bodytext10NotItalic">
    <w:name w:val="Body text (10) + Not Italic"/>
    <w:basedOn w:val="Bodytext100"/>
    <w:uiPriority w:val="99"/>
    <w:rsid w:val="00B94C51"/>
    <w:rPr>
      <w:rFonts w:ascii="Times New Roman" w:hAnsi="Times New Roman" w:cs="Times New Roman"/>
      <w:i w:val="0"/>
      <w:iCs w:val="0"/>
      <w:sz w:val="20"/>
      <w:szCs w:val="20"/>
      <w:shd w:val="clear" w:color="auto" w:fill="FFFFFF"/>
    </w:rPr>
  </w:style>
  <w:style w:type="character" w:customStyle="1" w:styleId="Tablecaption3">
    <w:name w:val="Table caption (3)_"/>
    <w:basedOn w:val="DefaultParagraphFont"/>
    <w:link w:val="Tablecaption31"/>
    <w:uiPriority w:val="99"/>
    <w:rsid w:val="00B94C51"/>
    <w:rPr>
      <w:rFonts w:ascii="Times New Roman" w:hAnsi="Times New Roman" w:cs="Times New Roman"/>
      <w:smallCaps/>
      <w:sz w:val="19"/>
      <w:szCs w:val="19"/>
      <w:shd w:val="clear" w:color="auto" w:fill="FFFFFF"/>
    </w:rPr>
  </w:style>
  <w:style w:type="character" w:customStyle="1" w:styleId="Tablecaption310pt">
    <w:name w:val="Table caption (3) + 10 pt"/>
    <w:aliases w:val="Not Small Caps2"/>
    <w:basedOn w:val="Tablecaption3"/>
    <w:uiPriority w:val="99"/>
    <w:rsid w:val="00B94C51"/>
    <w:rPr>
      <w:rFonts w:ascii="Times New Roman" w:hAnsi="Times New Roman" w:cs="Times New Roman"/>
      <w:smallCaps w:val="0"/>
      <w:sz w:val="20"/>
      <w:szCs w:val="20"/>
      <w:shd w:val="clear" w:color="auto" w:fill="FFFFFF"/>
    </w:rPr>
  </w:style>
  <w:style w:type="character" w:customStyle="1" w:styleId="Tablecaption">
    <w:name w:val="Table caption_"/>
    <w:basedOn w:val="DefaultParagraphFont"/>
    <w:link w:val="Tablecaption0"/>
    <w:uiPriority w:val="99"/>
    <w:rsid w:val="00B94C51"/>
    <w:rPr>
      <w:rFonts w:ascii="Times New Roman" w:hAnsi="Times New Roman" w:cs="Times New Roman"/>
      <w:sz w:val="20"/>
      <w:szCs w:val="20"/>
      <w:shd w:val="clear" w:color="auto" w:fill="FFFFFF"/>
    </w:rPr>
  </w:style>
  <w:style w:type="character" w:customStyle="1" w:styleId="Bodytext19">
    <w:name w:val="Body text (19)_"/>
    <w:basedOn w:val="DefaultParagraphFont"/>
    <w:link w:val="Bodytext191"/>
    <w:uiPriority w:val="99"/>
    <w:rsid w:val="00B94C51"/>
    <w:rPr>
      <w:rFonts w:ascii="Times New Roman" w:hAnsi="Times New Roman" w:cs="Times New Roman"/>
      <w:b/>
      <w:bCs/>
      <w:sz w:val="20"/>
      <w:szCs w:val="20"/>
      <w:shd w:val="clear" w:color="auto" w:fill="FFFFFF"/>
    </w:rPr>
  </w:style>
  <w:style w:type="character" w:customStyle="1" w:styleId="Bodytext105">
    <w:name w:val="Body text (10)5"/>
    <w:basedOn w:val="Bodytext100"/>
    <w:uiPriority w:val="99"/>
    <w:rsid w:val="00B94C51"/>
    <w:rPr>
      <w:rFonts w:ascii="Times New Roman" w:hAnsi="Times New Roman" w:cs="Times New Roman"/>
      <w:i/>
      <w:iCs/>
      <w:sz w:val="20"/>
      <w:szCs w:val="20"/>
      <w:shd w:val="clear" w:color="auto" w:fill="FFFFFF"/>
    </w:rPr>
  </w:style>
  <w:style w:type="character" w:customStyle="1" w:styleId="Tablecaption30">
    <w:name w:val="Table caption (3)"/>
    <w:basedOn w:val="Tablecaption3"/>
    <w:uiPriority w:val="99"/>
    <w:rsid w:val="00B94C51"/>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B94C51"/>
    <w:rPr>
      <w:rFonts w:ascii="Times New Roman" w:hAnsi="Times New Roman" w:cs="Times New Roman"/>
      <w:b/>
      <w:bCs/>
      <w:sz w:val="20"/>
      <w:szCs w:val="20"/>
      <w:shd w:val="clear" w:color="auto" w:fill="FFFFFF"/>
    </w:rPr>
  </w:style>
  <w:style w:type="paragraph" w:customStyle="1" w:styleId="Bodytext101">
    <w:name w:val="Body text (10)1"/>
    <w:basedOn w:val="Normal"/>
    <w:link w:val="Bodytext100"/>
    <w:uiPriority w:val="99"/>
    <w:rsid w:val="00B94C51"/>
    <w:pPr>
      <w:shd w:val="clear" w:color="auto" w:fill="FFFFFF"/>
      <w:spacing w:before="240" w:after="240" w:line="240" w:lineRule="atLeast"/>
      <w:ind w:hanging="360"/>
      <w:jc w:val="both"/>
    </w:pPr>
    <w:rPr>
      <w:rFonts w:asciiTheme="minorHAnsi" w:hAnsiTheme="minorHAnsi" w:cstheme="minorBidi"/>
      <w:sz w:val="24"/>
    </w:rPr>
  </w:style>
  <w:style w:type="paragraph" w:customStyle="1" w:styleId="Tablecaption31">
    <w:name w:val="Table caption (3)1"/>
    <w:basedOn w:val="Normal"/>
    <w:link w:val="Tablecaption3"/>
    <w:uiPriority w:val="99"/>
    <w:rsid w:val="00B94C51"/>
    <w:pPr>
      <w:shd w:val="clear" w:color="auto" w:fill="FFFFFF"/>
      <w:spacing w:line="264" w:lineRule="exact"/>
      <w:jc w:val="center"/>
    </w:pPr>
    <w:rPr>
      <w:rFonts w:ascii="Times New Roman" w:hAnsi="Times New Roman" w:cs="Times New Roman"/>
      <w:smallCaps/>
      <w:sz w:val="19"/>
      <w:szCs w:val="19"/>
    </w:rPr>
  </w:style>
  <w:style w:type="paragraph" w:customStyle="1" w:styleId="Tablecaption0">
    <w:name w:val="Table caption"/>
    <w:basedOn w:val="Normal"/>
    <w:link w:val="Tablecaption"/>
    <w:uiPriority w:val="99"/>
    <w:rsid w:val="00B94C51"/>
    <w:pPr>
      <w:shd w:val="clear" w:color="auto" w:fill="FFFFFF"/>
      <w:spacing w:line="264" w:lineRule="exact"/>
      <w:jc w:val="center"/>
    </w:pPr>
    <w:rPr>
      <w:rFonts w:ascii="Times New Roman" w:hAnsi="Times New Roman" w:cs="Times New Roman"/>
      <w:sz w:val="20"/>
      <w:szCs w:val="20"/>
    </w:rPr>
  </w:style>
  <w:style w:type="paragraph" w:customStyle="1" w:styleId="Bodytext191">
    <w:name w:val="Body text (19)1"/>
    <w:basedOn w:val="Normal"/>
    <w:link w:val="Bodytext19"/>
    <w:uiPriority w:val="99"/>
    <w:rsid w:val="00B94C51"/>
    <w:pPr>
      <w:shd w:val="clear" w:color="auto" w:fill="FFFFFF"/>
      <w:spacing w:line="269" w:lineRule="exact"/>
    </w:pPr>
    <w:rPr>
      <w:rFonts w:ascii="Times New Roman" w:hAnsi="Times New Roman" w:cs="Times New Roman"/>
      <w:b/>
      <w:bCs/>
      <w:sz w:val="20"/>
      <w:szCs w:val="20"/>
    </w:rPr>
  </w:style>
  <w:style w:type="character" w:customStyle="1" w:styleId="debatenormal0">
    <w:name w:val="debatenormal"/>
    <w:rsid w:val="00B94C51"/>
  </w:style>
  <w:style w:type="paragraph" w:customStyle="1" w:styleId="leader">
    <w:name w:val="leader"/>
    <w:basedOn w:val="Normal"/>
    <w:rsid w:val="00B94C51"/>
    <w:pPr>
      <w:spacing w:before="100" w:beforeAutospacing="1" w:after="100" w:afterAutospacing="1"/>
    </w:pPr>
    <w:rPr>
      <w:rFonts w:ascii="Times New Roman" w:eastAsia="Times New Roman" w:hAnsi="Times New Roman" w:cs="Times New Roman"/>
      <w:sz w:val="24"/>
    </w:rPr>
  </w:style>
  <w:style w:type="character" w:customStyle="1" w:styleId="m-3509721146805615350gmail-styleunderline">
    <w:name w:val="m_-3509721146805615350gmail-styleunderline"/>
    <w:basedOn w:val="DefaultParagraphFont"/>
    <w:rsid w:val="00B94C51"/>
  </w:style>
  <w:style w:type="character" w:customStyle="1" w:styleId="m5776082503052064917gmail-style13ptbold">
    <w:name w:val="m_5776082503052064917gmail-style13ptbold"/>
    <w:basedOn w:val="DefaultParagraphFont"/>
    <w:rsid w:val="00B94C51"/>
  </w:style>
  <w:style w:type="character" w:customStyle="1" w:styleId="m5776082503052064917gmail-styleunderline">
    <w:name w:val="m_5776082503052064917gmail-styleunderline"/>
    <w:basedOn w:val="DefaultParagraphFont"/>
    <w:rsid w:val="00B94C51"/>
  </w:style>
  <w:style w:type="paragraph" w:customStyle="1" w:styleId="DateTime0">
    <w:name w:val="DateTime"/>
    <w:basedOn w:val="Normal"/>
    <w:link w:val="DateTimeChar"/>
    <w:autoRedefine/>
    <w:uiPriority w:val="4"/>
    <w:qFormat/>
    <w:rsid w:val="00B94C51"/>
  </w:style>
  <w:style w:type="character" w:customStyle="1" w:styleId="DateTimeChar">
    <w:name w:val="DateTime Char"/>
    <w:basedOn w:val="DefaultParagraphFont"/>
    <w:link w:val="DateTime0"/>
    <w:uiPriority w:val="4"/>
    <w:rsid w:val="00B94C51"/>
    <w:rPr>
      <w:rFonts w:ascii="Calibri" w:hAnsi="Calibri" w:cs="Calibri"/>
      <w:sz w:val="16"/>
    </w:rPr>
  </w:style>
  <w:style w:type="paragraph" w:customStyle="1" w:styleId="Lecture">
    <w:name w:val="Lecture"/>
    <w:next w:val="BodyText"/>
    <w:link w:val="LectureChar"/>
    <w:autoRedefine/>
    <w:uiPriority w:val="4"/>
    <w:qFormat/>
    <w:rsid w:val="00B94C51"/>
    <w:pPr>
      <w:spacing w:line="259" w:lineRule="auto"/>
      <w:outlineLvl w:val="5"/>
    </w:pPr>
    <w:rPr>
      <w:rFonts w:ascii="Arial" w:eastAsiaTheme="minorHAnsi" w:hAnsi="Arial" w:cs="Arial"/>
      <w:spacing w:val="-10"/>
      <w:sz w:val="16"/>
      <w:szCs w:val="22"/>
    </w:rPr>
  </w:style>
  <w:style w:type="character" w:customStyle="1" w:styleId="LectureChar">
    <w:name w:val="Lecture Char"/>
    <w:basedOn w:val="DateTimeChar"/>
    <w:link w:val="Lecture"/>
    <w:uiPriority w:val="4"/>
    <w:rsid w:val="00B94C51"/>
    <w:rPr>
      <w:rFonts w:ascii="Arial" w:eastAsiaTheme="minorHAnsi" w:hAnsi="Arial" w:cs="Arial"/>
      <w:spacing w:val="-10"/>
      <w:sz w:val="16"/>
      <w:szCs w:val="22"/>
    </w:rPr>
  </w:style>
  <w:style w:type="paragraph" w:customStyle="1" w:styleId="BreakTag">
    <w:name w:val="Break Tag"/>
    <w:basedOn w:val="Normal"/>
    <w:autoRedefine/>
    <w:uiPriority w:val="4"/>
    <w:qFormat/>
    <w:rsid w:val="00B94C51"/>
    <w:pPr>
      <w:spacing w:before="240"/>
    </w:pPr>
    <w:rPr>
      <w:b/>
      <w:sz w:val="26"/>
    </w:rPr>
  </w:style>
  <w:style w:type="paragraph" w:customStyle="1" w:styleId="BreakBlock">
    <w:name w:val="Break Block"/>
    <w:basedOn w:val="Normal"/>
    <w:link w:val="BreakBlockChar"/>
    <w:autoRedefine/>
    <w:qFormat/>
    <w:rsid w:val="00B94C51"/>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B94C51"/>
    <w:rPr>
      <w:rFonts w:ascii="Arial Bold" w:hAnsi="Arial Bold" w:cs="Calibri"/>
      <w:b/>
      <w:caps/>
      <w:sz w:val="32"/>
      <w:u w:val="single"/>
    </w:rPr>
  </w:style>
  <w:style w:type="character" w:customStyle="1" w:styleId="TagsChar1">
    <w:name w:val="Tags Char1"/>
    <w:aliases w:val="Super Script Char1,TagStyle Char1"/>
    <w:basedOn w:val="DefaultParagraphFont"/>
    <w:rsid w:val="00B94C51"/>
    <w:rPr>
      <w:rFonts w:ascii="Arial Narrow" w:hAnsi="Arial Narrow"/>
      <w:b/>
      <w:noProof w:val="0"/>
      <w:sz w:val="22"/>
      <w:szCs w:val="60"/>
      <w:lang w:val="en-US" w:eastAsia="en-US" w:bidi="ar-SA"/>
    </w:rPr>
  </w:style>
  <w:style w:type="paragraph" w:customStyle="1" w:styleId="BoldandUnderlineChar2CharChar">
    <w:name w:val="Bold and Underline Char2 Char Char"/>
    <w:basedOn w:val="Normal"/>
    <w:link w:val="BoldandUnderlineChar2CharCharChar"/>
    <w:qFormat/>
    <w:rsid w:val="00B94C51"/>
    <w:rPr>
      <w:rFonts w:asciiTheme="minorHAnsi" w:hAnsiTheme="minorHAnsi" w:cstheme="minorBidi"/>
      <w:b/>
      <w:sz w:val="24"/>
      <w:u w:val="single"/>
    </w:rPr>
  </w:style>
  <w:style w:type="character" w:customStyle="1" w:styleId="Reduce8ptCharChar">
    <w:name w:val="Reduce 8pt Char Char"/>
    <w:basedOn w:val="DefaultParagraphFont"/>
    <w:link w:val="Reduce8pt"/>
    <w:rsid w:val="00B94C51"/>
    <w:rPr>
      <w:sz w:val="16"/>
    </w:rPr>
  </w:style>
  <w:style w:type="paragraph" w:customStyle="1" w:styleId="Reduce8pt">
    <w:name w:val="Reduce 8pt"/>
    <w:basedOn w:val="Normal"/>
    <w:link w:val="Reduce8ptCharChar"/>
    <w:qFormat/>
    <w:rsid w:val="00B94C51"/>
    <w:pPr>
      <w:autoSpaceDE w:val="0"/>
      <w:autoSpaceDN w:val="0"/>
      <w:adjustRightInd w:val="0"/>
      <w:jc w:val="both"/>
    </w:pPr>
    <w:rPr>
      <w:rFonts w:asciiTheme="minorHAnsi" w:hAnsiTheme="minorHAnsi" w:cstheme="minorBidi"/>
    </w:rPr>
  </w:style>
  <w:style w:type="character" w:customStyle="1" w:styleId="Mention11">
    <w:name w:val="Mention11"/>
    <w:basedOn w:val="DefaultParagraphFont"/>
    <w:uiPriority w:val="99"/>
    <w:semiHidden/>
    <w:unhideWhenUsed/>
    <w:rsid w:val="00B94C51"/>
    <w:rPr>
      <w:color w:val="2B579A"/>
      <w:shd w:val="clear" w:color="auto" w:fill="E6E6E6"/>
    </w:rPr>
  </w:style>
  <w:style w:type="character" w:customStyle="1" w:styleId="m6370699461968006786gmail-styleunderline">
    <w:name w:val="m_6370699461968006786gmail-styleunderline"/>
    <w:basedOn w:val="DefaultParagraphFont"/>
    <w:rsid w:val="00B94C51"/>
  </w:style>
  <w:style w:type="character" w:customStyle="1" w:styleId="Mention2">
    <w:name w:val="Mention2"/>
    <w:basedOn w:val="DefaultParagraphFont"/>
    <w:uiPriority w:val="99"/>
    <w:semiHidden/>
    <w:unhideWhenUsed/>
    <w:rsid w:val="00B94C51"/>
    <w:rPr>
      <w:color w:val="2B579A"/>
      <w:shd w:val="clear" w:color="auto" w:fill="E6E6E6"/>
    </w:rPr>
  </w:style>
  <w:style w:type="paragraph" w:customStyle="1" w:styleId="FlashTag">
    <w:name w:val="FlashTag"/>
    <w:basedOn w:val="Normal"/>
    <w:link w:val="FlashTagChar"/>
    <w:autoRedefine/>
    <w:uiPriority w:val="4"/>
    <w:qFormat/>
    <w:rsid w:val="00B94C51"/>
    <w:rPr>
      <w:rFonts w:asciiTheme="majorHAnsi" w:hAnsiTheme="majorHAnsi"/>
      <w:b/>
      <w:sz w:val="28"/>
    </w:rPr>
  </w:style>
  <w:style w:type="character" w:customStyle="1" w:styleId="FlashTagChar">
    <w:name w:val="FlashTag Char"/>
    <w:basedOn w:val="DefaultParagraphFont"/>
    <w:link w:val="FlashTag"/>
    <w:uiPriority w:val="4"/>
    <w:rsid w:val="00B94C51"/>
    <w:rPr>
      <w:rFonts w:asciiTheme="majorHAnsi" w:hAnsiTheme="majorHAnsi" w:cs="Calibri"/>
      <w:b/>
      <w:sz w:val="28"/>
    </w:rPr>
  </w:style>
  <w:style w:type="paragraph" w:customStyle="1" w:styleId="Warrant">
    <w:name w:val="Warrant"/>
    <w:autoRedefine/>
    <w:uiPriority w:val="4"/>
    <w:qFormat/>
    <w:rsid w:val="00B94C51"/>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B94C51"/>
  </w:style>
  <w:style w:type="character" w:customStyle="1" w:styleId="m3965771245576658108gmail-styleunderline">
    <w:name w:val="m_3965771245576658108gmail-styleunderline"/>
    <w:basedOn w:val="DefaultParagraphFont"/>
    <w:rsid w:val="00B94C51"/>
  </w:style>
  <w:style w:type="character" w:customStyle="1" w:styleId="BodytextItalic">
    <w:name w:val="Body text + Italic"/>
    <w:aliases w:val="Body text + CordiaUPC,12 pt,Body text + 9 pt"/>
    <w:uiPriority w:val="99"/>
    <w:rsid w:val="00B94C51"/>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B94C51"/>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numbering" w:customStyle="1" w:styleId="NoList111111">
    <w:name w:val="No List111111"/>
    <w:next w:val="NoList"/>
    <w:uiPriority w:val="99"/>
    <w:semiHidden/>
    <w:unhideWhenUsed/>
    <w:rsid w:val="00B94C51"/>
  </w:style>
  <w:style w:type="numbering" w:customStyle="1" w:styleId="NoList1111111">
    <w:name w:val="No List1111111"/>
    <w:next w:val="NoList"/>
    <w:uiPriority w:val="99"/>
    <w:semiHidden/>
    <w:unhideWhenUsed/>
    <w:rsid w:val="00B94C51"/>
  </w:style>
  <w:style w:type="numbering" w:customStyle="1" w:styleId="NoList11111111">
    <w:name w:val="No List11111111"/>
    <w:next w:val="NoList"/>
    <w:uiPriority w:val="99"/>
    <w:semiHidden/>
    <w:unhideWhenUsed/>
    <w:rsid w:val="00B94C51"/>
  </w:style>
  <w:style w:type="numbering" w:customStyle="1" w:styleId="NoList111111111">
    <w:name w:val="No List111111111"/>
    <w:next w:val="NoList"/>
    <w:uiPriority w:val="99"/>
    <w:semiHidden/>
    <w:unhideWhenUsed/>
    <w:rsid w:val="00B94C51"/>
  </w:style>
  <w:style w:type="numbering" w:customStyle="1" w:styleId="NoList1111111111">
    <w:name w:val="No List1111111111"/>
    <w:next w:val="NoList"/>
    <w:uiPriority w:val="99"/>
    <w:semiHidden/>
    <w:unhideWhenUsed/>
    <w:rsid w:val="00B94C51"/>
  </w:style>
  <w:style w:type="numbering" w:customStyle="1" w:styleId="NoList11111111111">
    <w:name w:val="No List11111111111"/>
    <w:next w:val="NoList"/>
    <w:uiPriority w:val="99"/>
    <w:semiHidden/>
    <w:unhideWhenUsed/>
    <w:rsid w:val="00B94C51"/>
  </w:style>
  <w:style w:type="numbering" w:customStyle="1" w:styleId="NoList111111111111">
    <w:name w:val="No List111111111111"/>
    <w:next w:val="NoList"/>
    <w:uiPriority w:val="99"/>
    <w:semiHidden/>
    <w:unhideWhenUsed/>
    <w:rsid w:val="00B94C51"/>
  </w:style>
  <w:style w:type="numbering" w:customStyle="1" w:styleId="NoList1111111111111">
    <w:name w:val="No List1111111111111"/>
    <w:next w:val="NoList"/>
    <w:uiPriority w:val="99"/>
    <w:semiHidden/>
    <w:unhideWhenUsed/>
    <w:rsid w:val="00B94C51"/>
  </w:style>
  <w:style w:type="numbering" w:customStyle="1" w:styleId="NoList11111111111111">
    <w:name w:val="No List11111111111111"/>
    <w:next w:val="NoList"/>
    <w:uiPriority w:val="99"/>
    <w:semiHidden/>
    <w:unhideWhenUsed/>
    <w:rsid w:val="00B94C51"/>
  </w:style>
  <w:style w:type="numbering" w:customStyle="1" w:styleId="NoList111111111111111">
    <w:name w:val="No List111111111111111"/>
    <w:next w:val="NoList"/>
    <w:uiPriority w:val="99"/>
    <w:semiHidden/>
    <w:unhideWhenUsed/>
    <w:rsid w:val="00B94C51"/>
  </w:style>
  <w:style w:type="numbering" w:customStyle="1" w:styleId="NoList1111111111111111">
    <w:name w:val="No List1111111111111111"/>
    <w:next w:val="NoList"/>
    <w:uiPriority w:val="99"/>
    <w:semiHidden/>
    <w:unhideWhenUsed/>
    <w:rsid w:val="00B94C51"/>
  </w:style>
  <w:style w:type="numbering" w:customStyle="1" w:styleId="NoList11111111111111111">
    <w:name w:val="No List11111111111111111"/>
    <w:next w:val="NoList"/>
    <w:uiPriority w:val="99"/>
    <w:semiHidden/>
    <w:unhideWhenUsed/>
    <w:rsid w:val="00B94C51"/>
  </w:style>
  <w:style w:type="character" w:customStyle="1" w:styleId="FontStyle220">
    <w:name w:val="Font Style220"/>
    <w:basedOn w:val="DefaultParagraphFont"/>
    <w:uiPriority w:val="99"/>
    <w:rsid w:val="00B94C51"/>
    <w:rPr>
      <w:rFonts w:ascii="Candara" w:hAnsi="Candara" w:cs="Candara" w:hint="default"/>
      <w:i/>
      <w:iCs/>
      <w:sz w:val="18"/>
      <w:szCs w:val="18"/>
    </w:rPr>
  </w:style>
  <w:style w:type="character" w:customStyle="1" w:styleId="FontStyle290">
    <w:name w:val="Font Style290"/>
    <w:basedOn w:val="DefaultParagraphFont"/>
    <w:uiPriority w:val="99"/>
    <w:rsid w:val="00B94C51"/>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B94C51"/>
    <w:rPr>
      <w:rFonts w:ascii="Arial" w:hAnsi="Arial" w:cs="Arial"/>
      <w:b/>
      <w:bCs/>
      <w:sz w:val="16"/>
      <w:szCs w:val="16"/>
    </w:rPr>
  </w:style>
  <w:style w:type="character" w:customStyle="1" w:styleId="m-5498913268213319940gmail-styleunderline">
    <w:name w:val="m_-5498913268213319940gmail-styleunderline"/>
    <w:basedOn w:val="DefaultParagraphFont"/>
    <w:rsid w:val="00B94C51"/>
  </w:style>
  <w:style w:type="paragraph" w:customStyle="1" w:styleId="speakable">
    <w:name w:val="speakable"/>
    <w:basedOn w:val="Normal"/>
    <w:uiPriority w:val="99"/>
    <w:qFormat/>
    <w:rsid w:val="00B94C51"/>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B94C51"/>
  </w:style>
  <w:style w:type="paragraph" w:customStyle="1" w:styleId="g-body">
    <w:name w:val="g-body"/>
    <w:basedOn w:val="Normal"/>
    <w:uiPriority w:val="99"/>
    <w:qFormat/>
    <w:rsid w:val="00B94C51"/>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B94C51"/>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B94C51"/>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B94C51"/>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B94C51"/>
    <w:pPr>
      <w:spacing w:before="100" w:beforeAutospacing="1" w:after="100" w:afterAutospacing="1"/>
    </w:pPr>
    <w:rPr>
      <w:sz w:val="24"/>
    </w:rPr>
  </w:style>
  <w:style w:type="paragraph" w:customStyle="1" w:styleId="style41">
    <w:name w:val="style4"/>
    <w:basedOn w:val="Normal"/>
    <w:uiPriority w:val="99"/>
    <w:qFormat/>
    <w:rsid w:val="00B94C51"/>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B94C51"/>
    <w:pPr>
      <w:spacing w:before="100" w:beforeAutospacing="1" w:after="100" w:afterAutospacing="1"/>
    </w:pPr>
    <w:rPr>
      <w:rFonts w:ascii="Times New Roman" w:hAnsi="Times New Roman"/>
      <w:sz w:val="24"/>
    </w:rPr>
  </w:style>
  <w:style w:type="character" w:customStyle="1" w:styleId="adtext0">
    <w:name w:val="adtext"/>
    <w:basedOn w:val="DefaultParagraphFont"/>
    <w:rsid w:val="00B94C51"/>
  </w:style>
  <w:style w:type="character" w:customStyle="1" w:styleId="qu730rj69h">
    <w:name w:val="qu730rj69h"/>
    <w:basedOn w:val="DefaultParagraphFont"/>
    <w:rsid w:val="00B94C51"/>
  </w:style>
  <w:style w:type="paragraph" w:customStyle="1" w:styleId="optext">
    <w:name w:val="optext"/>
    <w:basedOn w:val="Normal"/>
    <w:uiPriority w:val="99"/>
    <w:qFormat/>
    <w:rsid w:val="00B94C51"/>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B94C51"/>
  </w:style>
  <w:style w:type="character" w:customStyle="1" w:styleId="icr880">
    <w:name w:val="icr880"/>
    <w:basedOn w:val="DefaultParagraphFont"/>
    <w:rsid w:val="00B94C51"/>
  </w:style>
  <w:style w:type="character" w:customStyle="1" w:styleId="hx23q54">
    <w:name w:val="hx23q54"/>
    <w:basedOn w:val="DefaultParagraphFont"/>
    <w:rsid w:val="00B94C51"/>
  </w:style>
  <w:style w:type="character" w:customStyle="1" w:styleId="m-5348258726587825636gmail-style13ptbold">
    <w:name w:val="m_-5348258726587825636gmail-style13ptbold"/>
    <w:basedOn w:val="DefaultParagraphFont"/>
    <w:rsid w:val="00B94C51"/>
  </w:style>
  <w:style w:type="character" w:customStyle="1" w:styleId="m-5348258726587825636gmail-styleunderline">
    <w:name w:val="m_-5348258726587825636gmail-styleunderline"/>
    <w:basedOn w:val="DefaultParagraphFont"/>
    <w:rsid w:val="00B94C51"/>
  </w:style>
  <w:style w:type="paragraph" w:customStyle="1" w:styleId="useless">
    <w:name w:val="useless"/>
    <w:basedOn w:val="Normal"/>
    <w:uiPriority w:val="99"/>
    <w:qFormat/>
    <w:rsid w:val="00B94C51"/>
    <w:rPr>
      <w:rFonts w:ascii="Times New Roman" w:eastAsia="Times New Roman" w:hAnsi="Times New Roman"/>
      <w:sz w:val="12"/>
    </w:rPr>
  </w:style>
  <w:style w:type="character" w:customStyle="1" w:styleId="Char1">
    <w:name w:val="Char1"/>
    <w:basedOn w:val="DefaultParagraphFont"/>
    <w:rsid w:val="00B94C51"/>
    <w:rPr>
      <w:rFonts w:cs="Arial"/>
      <w:b/>
      <w:bCs/>
      <w:iCs/>
      <w:sz w:val="24"/>
      <w:szCs w:val="28"/>
      <w:lang w:val="en-US" w:eastAsia="en-US" w:bidi="ar-SA"/>
    </w:rPr>
  </w:style>
  <w:style w:type="character" w:customStyle="1" w:styleId="ALLCAPSChar">
    <w:name w:val="ALL CAPS Char"/>
    <w:basedOn w:val="DefaultParagraphFont"/>
    <w:link w:val="ALLCAPS"/>
    <w:rsid w:val="00B94C51"/>
    <w:rPr>
      <w:rFonts w:ascii="Calibri" w:eastAsia="Times New Roman" w:hAnsi="Calibri" w:cs="Calibri"/>
      <w:b/>
      <w:caps/>
      <w:sz w:val="16"/>
      <w:szCs w:val="20"/>
    </w:rPr>
  </w:style>
  <w:style w:type="paragraph" w:customStyle="1" w:styleId="TagCharCharCharCharCharCharChar0">
    <w:name w:val="Tag Char Char Char Char Char Char Char"/>
    <w:basedOn w:val="Normal"/>
    <w:link w:val="TagCharCharCharCharCharCharCharChar"/>
    <w:qFormat/>
    <w:rsid w:val="00B94C51"/>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B94C51"/>
    <w:rPr>
      <w:rFonts w:ascii="Times New Roman" w:eastAsia="Times New Roman" w:hAnsi="Times New Roman" w:cs="Calibri"/>
      <w:b/>
    </w:rPr>
  </w:style>
  <w:style w:type="character" w:customStyle="1" w:styleId="m489902567989944824gmail-style13ptbold">
    <w:name w:val="m_489902567989944824gmail-style13ptbold"/>
    <w:basedOn w:val="DefaultParagraphFont"/>
    <w:rsid w:val="00B94C51"/>
  </w:style>
  <w:style w:type="character" w:customStyle="1" w:styleId="m489902567989944824gmail-styleunderline">
    <w:name w:val="m_489902567989944824gmail-styleunderline"/>
    <w:basedOn w:val="DefaultParagraphFont"/>
    <w:rsid w:val="00B94C51"/>
  </w:style>
  <w:style w:type="character" w:customStyle="1" w:styleId="Mention3">
    <w:name w:val="Mention3"/>
    <w:basedOn w:val="DefaultParagraphFont"/>
    <w:uiPriority w:val="99"/>
    <w:semiHidden/>
    <w:unhideWhenUsed/>
    <w:rsid w:val="00B94C51"/>
    <w:rPr>
      <w:color w:val="2B579A"/>
      <w:shd w:val="clear" w:color="auto" w:fill="E6E6E6"/>
    </w:rPr>
  </w:style>
  <w:style w:type="character" w:customStyle="1" w:styleId="m-5251091010484660064gmail-style13ptbold">
    <w:name w:val="m_-5251091010484660064gmail-style13ptbold"/>
    <w:basedOn w:val="DefaultParagraphFont"/>
    <w:rsid w:val="00B94C51"/>
  </w:style>
  <w:style w:type="character" w:customStyle="1" w:styleId="m-5251091010484660064gmail-styleunderline">
    <w:name w:val="m_-5251091010484660064gmail-styleunderline"/>
    <w:basedOn w:val="DefaultParagraphFont"/>
    <w:rsid w:val="00B94C51"/>
  </w:style>
  <w:style w:type="character" w:customStyle="1" w:styleId="tablecaption1">
    <w:name w:val="tablecaption"/>
    <w:basedOn w:val="DefaultParagraphFont"/>
    <w:rsid w:val="00B94C51"/>
  </w:style>
  <w:style w:type="character" w:customStyle="1" w:styleId="StyleLatinHelvetica105ptBlack">
    <w:name w:val="Style (Latin) Helvetica 10.5 pt Black"/>
    <w:basedOn w:val="DefaultParagraphFont"/>
    <w:rsid w:val="00B94C51"/>
    <w:rPr>
      <w:rFonts w:ascii="Times New Roman" w:hAnsi="Times New Roman"/>
      <w:color w:val="000000"/>
      <w:sz w:val="21"/>
    </w:rPr>
  </w:style>
  <w:style w:type="character" w:customStyle="1" w:styleId="m-413333960618644972gmail-style13ptbold">
    <w:name w:val="m_-413333960618644972gmail-style13ptbold"/>
    <w:basedOn w:val="DefaultParagraphFont"/>
    <w:rsid w:val="00B94C51"/>
  </w:style>
  <w:style w:type="character" w:customStyle="1" w:styleId="m-413333960618644972gmail-styleunderline">
    <w:name w:val="m_-413333960618644972gmail-styleunderline"/>
    <w:basedOn w:val="DefaultParagraphFont"/>
    <w:rsid w:val="00B94C51"/>
  </w:style>
  <w:style w:type="character" w:customStyle="1" w:styleId="m8314098763611656848gmail-stylestylebold12pt">
    <w:name w:val="m_8314098763611656848gmail-stylestylebold12pt"/>
    <w:basedOn w:val="DefaultParagraphFont"/>
    <w:rsid w:val="00B94C51"/>
  </w:style>
  <w:style w:type="character" w:customStyle="1" w:styleId="m8314098763611656848gmail-styleboldunderline">
    <w:name w:val="m_8314098763611656848gmail-styleboldunderline"/>
    <w:basedOn w:val="DefaultParagraphFont"/>
    <w:rsid w:val="00B94C51"/>
  </w:style>
  <w:style w:type="character" w:customStyle="1" w:styleId="tChar">
    <w:name w:val="t Char"/>
    <w:rsid w:val="00B94C51"/>
    <w:rPr>
      <w:rFonts w:ascii="Georgia" w:eastAsia="Times New Roman" w:hAnsi="Georgia" w:cs="Calibri"/>
      <w:b/>
      <w:lang w:val="x-none" w:eastAsia="x-none"/>
    </w:rPr>
  </w:style>
  <w:style w:type="character" w:customStyle="1" w:styleId="Mention4">
    <w:name w:val="Mention4"/>
    <w:basedOn w:val="DefaultParagraphFont"/>
    <w:uiPriority w:val="99"/>
    <w:semiHidden/>
    <w:unhideWhenUsed/>
    <w:rsid w:val="00B94C51"/>
    <w:rPr>
      <w:color w:val="2B579A"/>
      <w:shd w:val="clear" w:color="auto" w:fill="E6E6E6"/>
    </w:rPr>
  </w:style>
  <w:style w:type="character" w:customStyle="1" w:styleId="m-895152127622952443gmail-style13ptbold">
    <w:name w:val="m_-895152127622952443gmail-style13ptbold"/>
    <w:basedOn w:val="DefaultParagraphFont"/>
    <w:rsid w:val="00B94C51"/>
  </w:style>
  <w:style w:type="character" w:customStyle="1" w:styleId="m4133802843404377303gmail-style13ptbold">
    <w:name w:val="m_4133802843404377303gmail-style13ptbold"/>
    <w:basedOn w:val="DefaultParagraphFont"/>
    <w:rsid w:val="00B94C51"/>
  </w:style>
  <w:style w:type="character" w:customStyle="1" w:styleId="m4133802843404377303gmail-styleunderline">
    <w:name w:val="m_4133802843404377303gmail-styleunderline"/>
    <w:basedOn w:val="DefaultParagraphFont"/>
    <w:rsid w:val="00B94C51"/>
  </w:style>
  <w:style w:type="character" w:customStyle="1" w:styleId="m1864609289044096952gmail-style13ptbold">
    <w:name w:val="m_1864609289044096952gmail-style13ptbold"/>
    <w:basedOn w:val="DefaultParagraphFont"/>
    <w:rsid w:val="00B94C51"/>
  </w:style>
  <w:style w:type="character" w:customStyle="1" w:styleId="m-2434640214339110092gmail-style13ptbold">
    <w:name w:val="m_-2434640214339110092gmail-style13ptbold"/>
    <w:basedOn w:val="DefaultParagraphFont"/>
    <w:rsid w:val="00B94C51"/>
  </w:style>
  <w:style w:type="character" w:customStyle="1" w:styleId="m-2434640214339110092gmail-styleunderline">
    <w:name w:val="m_-2434640214339110092gmail-styleunderline"/>
    <w:basedOn w:val="DefaultParagraphFont"/>
    <w:rsid w:val="00B94C51"/>
  </w:style>
  <w:style w:type="character" w:customStyle="1" w:styleId="m-3350902899047358468gmail-styleunderline">
    <w:name w:val="m_-3350902899047358468gmail-styleunderline"/>
    <w:basedOn w:val="DefaultParagraphFont"/>
    <w:rsid w:val="00B94C51"/>
  </w:style>
  <w:style w:type="paragraph" w:customStyle="1" w:styleId="Style5pt">
    <w:name w:val="Style 5 pt"/>
    <w:basedOn w:val="Normal"/>
    <w:link w:val="Style5ptChar"/>
    <w:rsid w:val="00B94C51"/>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B94C51"/>
    <w:rPr>
      <w:rFonts w:ascii="Calibri" w:eastAsia="Times New Roman" w:hAnsi="Calibri" w:cs="Calibri"/>
      <w:sz w:val="10"/>
      <w:szCs w:val="10"/>
    </w:rPr>
  </w:style>
  <w:style w:type="character" w:customStyle="1" w:styleId="m462447500549623171gmail-style13ptbold">
    <w:name w:val="m_462447500549623171gmail-style13ptbold"/>
    <w:basedOn w:val="DefaultParagraphFont"/>
    <w:rsid w:val="00B94C51"/>
  </w:style>
  <w:style w:type="paragraph" w:customStyle="1" w:styleId="m462447500549623171gmail-msonormal">
    <w:name w:val="m_462447500549623171gmail-msonormal"/>
    <w:basedOn w:val="Normal"/>
    <w:uiPriority w:val="99"/>
    <w:rsid w:val="00B94C51"/>
    <w:pPr>
      <w:spacing w:before="100" w:beforeAutospacing="1" w:after="100" w:afterAutospacing="1"/>
    </w:pPr>
    <w:rPr>
      <w:rFonts w:ascii="Times New Roman" w:eastAsia="Times New Roman" w:hAnsi="Times New Roman" w:cs="Times New Roman"/>
      <w:sz w:val="24"/>
    </w:rPr>
  </w:style>
  <w:style w:type="character" w:customStyle="1" w:styleId="m462447500549623171gmail-styleunderline">
    <w:name w:val="m_462447500549623171gmail-styleunderline"/>
    <w:basedOn w:val="DefaultParagraphFont"/>
    <w:rsid w:val="00B94C51"/>
  </w:style>
  <w:style w:type="paragraph" w:customStyle="1" w:styleId="dek">
    <w:name w:val="dek"/>
    <w:basedOn w:val="Normal"/>
    <w:uiPriority w:val="99"/>
    <w:rsid w:val="00B94C51"/>
    <w:pPr>
      <w:spacing w:before="100" w:beforeAutospacing="1" w:after="100" w:afterAutospacing="1"/>
    </w:pPr>
    <w:rPr>
      <w:rFonts w:ascii="Times New Roman" w:eastAsia="Times New Roman" w:hAnsi="Times New Roman" w:cs="Times New Roman"/>
      <w:sz w:val="24"/>
    </w:rPr>
  </w:style>
  <w:style w:type="character" w:customStyle="1" w:styleId="arttitle">
    <w:name w:val="art_title"/>
    <w:basedOn w:val="DefaultParagraphFont"/>
    <w:rsid w:val="00B94C51"/>
  </w:style>
  <w:style w:type="character" w:customStyle="1" w:styleId="serialtitle">
    <w:name w:val="serial_title"/>
    <w:basedOn w:val="DefaultParagraphFont"/>
    <w:rsid w:val="00B94C51"/>
  </w:style>
  <w:style w:type="character" w:customStyle="1" w:styleId="volumeissue">
    <w:name w:val="volume_issue"/>
    <w:basedOn w:val="DefaultParagraphFont"/>
    <w:rsid w:val="00B94C51"/>
  </w:style>
  <w:style w:type="character" w:customStyle="1" w:styleId="pagerange">
    <w:name w:val="page_range"/>
    <w:basedOn w:val="DefaultParagraphFont"/>
    <w:rsid w:val="00B94C51"/>
  </w:style>
  <w:style w:type="character" w:customStyle="1" w:styleId="doilink">
    <w:name w:val="doi_link"/>
    <w:basedOn w:val="DefaultParagraphFont"/>
    <w:rsid w:val="00B94C51"/>
  </w:style>
  <w:style w:type="character" w:customStyle="1" w:styleId="headingnumber">
    <w:name w:val="headingnumber"/>
    <w:basedOn w:val="DefaultParagraphFont"/>
    <w:rsid w:val="00B94C51"/>
  </w:style>
  <w:style w:type="character" w:customStyle="1" w:styleId="internalref">
    <w:name w:val="internalref"/>
    <w:basedOn w:val="DefaultParagraphFont"/>
    <w:rsid w:val="00B94C51"/>
  </w:style>
  <w:style w:type="character" w:customStyle="1" w:styleId="articlepage-articlebody-firstletter">
    <w:name w:val="articlepage-articlebody-firstletter"/>
    <w:basedOn w:val="DefaultParagraphFont"/>
    <w:rsid w:val="00B94C51"/>
  </w:style>
  <w:style w:type="character" w:customStyle="1" w:styleId="hubidentifier">
    <w:name w:val="hub_identifier"/>
    <w:basedOn w:val="DefaultParagraphFont"/>
    <w:rsid w:val="00B94C51"/>
  </w:style>
  <w:style w:type="paragraph" w:customStyle="1" w:styleId="standardeinzug">
    <w:name w:val="standardeinzug"/>
    <w:basedOn w:val="Normal"/>
    <w:rsid w:val="00B94C51"/>
    <w:pPr>
      <w:spacing w:before="100" w:beforeAutospacing="1" w:after="100" w:afterAutospacing="1"/>
    </w:pPr>
    <w:rPr>
      <w:rFonts w:ascii="Times New Roman" w:eastAsia="Times New Roman" w:hAnsi="Times New Roman" w:cs="Times New Roman"/>
      <w:sz w:val="24"/>
    </w:rPr>
  </w:style>
  <w:style w:type="paragraph" w:customStyle="1" w:styleId="aufzhlungnormal">
    <w:name w:val="aufzhlungnormal"/>
    <w:basedOn w:val="Normal"/>
    <w:rsid w:val="00B94C51"/>
    <w:pPr>
      <w:spacing w:before="100" w:beforeAutospacing="1" w:after="100" w:afterAutospacing="1"/>
    </w:pPr>
    <w:rPr>
      <w:rFonts w:ascii="Times New Roman" w:eastAsia="Times New Roman" w:hAnsi="Times New Roman" w:cs="Times New Roman"/>
      <w:sz w:val="24"/>
    </w:rPr>
  </w:style>
  <w:style w:type="character" w:customStyle="1" w:styleId="auszeichnungkursiv">
    <w:name w:val="auszeichnungkursiv"/>
    <w:basedOn w:val="DefaultParagraphFont"/>
    <w:rsid w:val="00B94C51"/>
  </w:style>
  <w:style w:type="paragraph" w:customStyle="1" w:styleId="entrefilet">
    <w:name w:val="entrefilet"/>
    <w:basedOn w:val="Normal"/>
    <w:rsid w:val="00B94C51"/>
    <w:pPr>
      <w:spacing w:before="100" w:beforeAutospacing="1" w:after="100" w:afterAutospacing="1"/>
    </w:pPr>
    <w:rPr>
      <w:rFonts w:ascii="Times New Roman" w:eastAsia="Times New Roman" w:hAnsi="Times New Roman" w:cs="Times New Roman"/>
      <w:sz w:val="24"/>
    </w:rPr>
  </w:style>
  <w:style w:type="paragraph" w:customStyle="1" w:styleId="kapitelreferenzkopf">
    <w:name w:val="kapitelreferenzkopf"/>
    <w:basedOn w:val="Normal"/>
    <w:rsid w:val="00B94C51"/>
    <w:pPr>
      <w:spacing w:before="100" w:beforeAutospacing="1" w:after="100" w:afterAutospacing="1"/>
    </w:pPr>
    <w:rPr>
      <w:rFonts w:ascii="Times New Roman" w:eastAsia="Times New Roman" w:hAnsi="Times New Roman" w:cs="Times New Roman"/>
      <w:sz w:val="24"/>
    </w:rPr>
  </w:style>
  <w:style w:type="paragraph" w:customStyle="1" w:styleId="tabberschrift">
    <w:name w:val="tabberschrift"/>
    <w:basedOn w:val="Normal"/>
    <w:rsid w:val="00B94C51"/>
    <w:pPr>
      <w:spacing w:before="100" w:beforeAutospacing="1" w:after="100" w:afterAutospacing="1"/>
    </w:pPr>
    <w:rPr>
      <w:rFonts w:ascii="Times New Roman" w:eastAsia="Times New Roman" w:hAnsi="Times New Roman" w:cs="Times New Roman"/>
      <w:sz w:val="24"/>
    </w:rPr>
  </w:style>
  <w:style w:type="character" w:customStyle="1" w:styleId="tabgrafikformalbezeichnungnr">
    <w:name w:val="tabgrafikformalbezeichnungnr"/>
    <w:basedOn w:val="DefaultParagraphFont"/>
    <w:rsid w:val="00B94C51"/>
  </w:style>
  <w:style w:type="character" w:customStyle="1" w:styleId="m-268162420547309261gmail-stylestylebold12pt">
    <w:name w:val="m_-268162420547309261gmail-stylestylebold12pt"/>
    <w:basedOn w:val="DefaultParagraphFont"/>
    <w:rsid w:val="00B94C51"/>
  </w:style>
  <w:style w:type="character" w:customStyle="1" w:styleId="m-268162420547309261gmail-styleboldunderline">
    <w:name w:val="m_-268162420547309261gmail-styleboldunderline"/>
    <w:basedOn w:val="DefaultParagraphFont"/>
    <w:rsid w:val="00B94C51"/>
  </w:style>
  <w:style w:type="character" w:customStyle="1" w:styleId="m-5621139387307470627gmail-style13ptbold">
    <w:name w:val="m_-5621139387307470627gmail-style13ptbold"/>
    <w:basedOn w:val="DefaultParagraphFont"/>
    <w:rsid w:val="00B94C51"/>
  </w:style>
  <w:style w:type="character" w:customStyle="1" w:styleId="m-5621139387307470627gmail-styleunderline">
    <w:name w:val="m_-5621139387307470627gmail-styleunderline"/>
    <w:basedOn w:val="DefaultParagraphFont"/>
    <w:rsid w:val="00B94C51"/>
  </w:style>
  <w:style w:type="character" w:customStyle="1" w:styleId="m-4930835733434609408gmail-style13ptbold">
    <w:name w:val="m_-4930835733434609408gmail-style13ptbold"/>
    <w:basedOn w:val="DefaultParagraphFont"/>
    <w:rsid w:val="00B94C51"/>
  </w:style>
  <w:style w:type="character" w:customStyle="1" w:styleId="m-4930835733434609408gmail-styleunderline">
    <w:name w:val="m_-4930835733434609408gmail-styleunderline"/>
    <w:basedOn w:val="DefaultParagraphFont"/>
    <w:rsid w:val="00B94C51"/>
  </w:style>
  <w:style w:type="character" w:customStyle="1" w:styleId="m-2456650549122369157gmail-style13ptbold">
    <w:name w:val="m_-2456650549122369157gmail-style13ptbold"/>
    <w:basedOn w:val="DefaultParagraphFont"/>
    <w:rsid w:val="00B94C51"/>
  </w:style>
  <w:style w:type="character" w:customStyle="1" w:styleId="m-2456650549122369157gmail-styleunderline">
    <w:name w:val="m_-2456650549122369157gmail-styleunderline"/>
    <w:basedOn w:val="DefaultParagraphFont"/>
    <w:rsid w:val="00B94C51"/>
  </w:style>
  <w:style w:type="character" w:customStyle="1" w:styleId="mdash">
    <w:name w:val="mdash"/>
    <w:basedOn w:val="DefaultParagraphFont"/>
    <w:rsid w:val="00B94C51"/>
  </w:style>
  <w:style w:type="character" w:customStyle="1" w:styleId="untext">
    <w:name w:val="untext"/>
    <w:basedOn w:val="DefaultParagraphFont"/>
    <w:rsid w:val="00B94C51"/>
  </w:style>
  <w:style w:type="character" w:customStyle="1" w:styleId="css-1ly73wi">
    <w:name w:val="css-1ly73wi"/>
    <w:basedOn w:val="DefaultParagraphFont"/>
    <w:rsid w:val="00B94C51"/>
  </w:style>
  <w:style w:type="paragraph" w:customStyle="1" w:styleId="e-navigation-primary-iteme-navigation-primary-item--first">
    <w:name w:val="e-navigation-primary-item&#10;     &#10;     &#10;     &#10;     e-navigation-primary-item--first"/>
    <w:basedOn w:val="Normal"/>
    <w:rsid w:val="00B94C51"/>
    <w:pPr>
      <w:spacing w:before="100" w:beforeAutospacing="1" w:after="100" w:afterAutospacing="1" w:line="240" w:lineRule="auto"/>
    </w:pPr>
    <w:rPr>
      <w:rFonts w:ascii="Times New Roman" w:eastAsia="Times New Roman" w:hAnsi="Times New Roman" w:cs="Times New Roman"/>
      <w:sz w:val="24"/>
    </w:rPr>
  </w:style>
  <w:style w:type="character" w:customStyle="1" w:styleId="e-navigation-primary-itemlink-text">
    <w:name w:val="e-navigation-primary-item__link-text"/>
    <w:basedOn w:val="DefaultParagraphFont"/>
    <w:rsid w:val="00B94C51"/>
  </w:style>
  <w:style w:type="paragraph" w:customStyle="1" w:styleId="e-navigation-primary-iteme-navigation-primary-item--current">
    <w:name w:val="e-navigation-primary-item&#10;     e-navigation-primary-item--current"/>
    <w:basedOn w:val="Normal"/>
    <w:rsid w:val="00B94C51"/>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
    <w:name w:val="e-navigation-primary-item"/>
    <w:basedOn w:val="Normal"/>
    <w:rsid w:val="00B94C51"/>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last">
    <w:name w:val="e-navigation-primary-item&#10;     &#10;     &#10;     &#10;     &#10;     e-navigation-primary-item--last"/>
    <w:basedOn w:val="Normal"/>
    <w:rsid w:val="00B94C51"/>
    <w:pPr>
      <w:spacing w:before="100" w:beforeAutospacing="1" w:after="100" w:afterAutospacing="1" w:line="240" w:lineRule="auto"/>
    </w:pPr>
    <w:rPr>
      <w:rFonts w:ascii="Times New Roman" w:eastAsia="Times New Roman" w:hAnsi="Times New Roman" w:cs="Times New Roman"/>
      <w:sz w:val="24"/>
    </w:rPr>
  </w:style>
  <w:style w:type="character" w:customStyle="1" w:styleId="e-site-header-buttonlink-text">
    <w:name w:val="e-site-header-button__link-text"/>
    <w:basedOn w:val="DefaultParagraphFont"/>
    <w:rsid w:val="00B94C51"/>
  </w:style>
  <w:style w:type="paragraph" w:customStyle="1" w:styleId="e-navigation-secondary-iteme-navigation-secondary-item--has-children">
    <w:name w:val="e-navigation-secondary-item&#10;     &#10;     e-navigation-secondary-item--has-children"/>
    <w:basedOn w:val="Normal"/>
    <w:rsid w:val="00B94C51"/>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rsid w:val="00B94C51"/>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
    <w:name w:val="e-navigation-tertiary-item"/>
    <w:basedOn w:val="Normal"/>
    <w:rsid w:val="00B94C51"/>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last">
    <w:name w:val="e-navigation-tertiary-item&#10;     &#10;     &#10;     &#10;     &#10;     e-navigation-tertiary-item--last"/>
    <w:basedOn w:val="Normal"/>
    <w:rsid w:val="00B94C51"/>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rsid w:val="00B94C51"/>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
    <w:name w:val="e-navigation-secondary-item"/>
    <w:basedOn w:val="Normal"/>
    <w:rsid w:val="00B94C51"/>
    <w:pPr>
      <w:spacing w:before="100" w:beforeAutospacing="1" w:after="100" w:afterAutospacing="1" w:line="240" w:lineRule="auto"/>
    </w:pPr>
    <w:rPr>
      <w:rFonts w:ascii="Times New Roman" w:eastAsia="Times New Roman" w:hAnsi="Times New Roman" w:cs="Times New Roman"/>
      <w:sz w:val="24"/>
    </w:rPr>
  </w:style>
  <w:style w:type="paragraph" w:customStyle="1" w:styleId="breadcrumbsitem">
    <w:name w:val="breadcrumbs__item"/>
    <w:basedOn w:val="Normal"/>
    <w:rsid w:val="00B94C51"/>
    <w:pPr>
      <w:spacing w:before="100" w:beforeAutospacing="1" w:after="100" w:afterAutospacing="1" w:line="240" w:lineRule="auto"/>
    </w:pPr>
    <w:rPr>
      <w:rFonts w:ascii="Times New Roman" w:eastAsia="Times New Roman" w:hAnsi="Times New Roman" w:cs="Times New Roman"/>
      <w:sz w:val="24"/>
    </w:rPr>
  </w:style>
  <w:style w:type="paragraph" w:customStyle="1" w:styleId="bylineauthor">
    <w:name w:val="byline__author"/>
    <w:basedOn w:val="Normal"/>
    <w:rsid w:val="00B94C51"/>
    <w:pPr>
      <w:spacing w:before="100" w:beforeAutospacing="1" w:after="100" w:afterAutospacing="1" w:line="240" w:lineRule="auto"/>
    </w:pPr>
    <w:rPr>
      <w:rFonts w:ascii="Times New Roman" w:eastAsia="Times New Roman" w:hAnsi="Times New Roman" w:cs="Times New Roman"/>
      <w:sz w:val="24"/>
    </w:rPr>
  </w:style>
  <w:style w:type="character" w:customStyle="1" w:styleId="bylineauthor-name">
    <w:name w:val="byline__author-name"/>
    <w:basedOn w:val="DefaultParagraphFont"/>
    <w:rsid w:val="00B94C51"/>
  </w:style>
  <w:style w:type="character" w:customStyle="1" w:styleId="component-content">
    <w:name w:val="component-content"/>
    <w:basedOn w:val="DefaultParagraphFont"/>
    <w:rsid w:val="00B94C51"/>
  </w:style>
  <w:style w:type="paragraph" w:customStyle="1" w:styleId="social-shareitem">
    <w:name w:val="social-share__item"/>
    <w:basedOn w:val="Normal"/>
    <w:rsid w:val="00B94C51"/>
    <w:pPr>
      <w:spacing w:before="100" w:beforeAutospacing="1" w:after="100" w:afterAutospacing="1" w:line="240" w:lineRule="auto"/>
    </w:pPr>
    <w:rPr>
      <w:rFonts w:ascii="Times New Roman" w:eastAsia="Times New Roman" w:hAnsi="Times New Roman" w:cs="Times New Roman"/>
      <w:sz w:val="24"/>
    </w:rPr>
  </w:style>
  <w:style w:type="character" w:customStyle="1" w:styleId="comment-countnumber">
    <w:name w:val="comment-count__number"/>
    <w:basedOn w:val="DefaultParagraphFont"/>
    <w:rsid w:val="00B94C51"/>
  </w:style>
  <w:style w:type="character" w:customStyle="1" w:styleId="lead-asset-caption">
    <w:name w:val="lead-asset-caption"/>
    <w:basedOn w:val="DefaultParagraphFont"/>
    <w:rsid w:val="00B94C51"/>
  </w:style>
  <w:style w:type="character" w:customStyle="1" w:styleId="lead-asset-copyright">
    <w:name w:val="lead-asset-copyright"/>
    <w:basedOn w:val="DefaultParagraphFont"/>
    <w:rsid w:val="00B94C51"/>
  </w:style>
  <w:style w:type="character" w:customStyle="1" w:styleId="lead-asset-copyright-label">
    <w:name w:val="lead-asset-copyright-label"/>
    <w:basedOn w:val="DefaultParagraphFont"/>
    <w:rsid w:val="00B94C51"/>
  </w:style>
  <w:style w:type="character" w:customStyle="1" w:styleId="mfirst-letter">
    <w:name w:val="m_first-letter"/>
    <w:basedOn w:val="DefaultParagraphFont"/>
    <w:rsid w:val="00B94C51"/>
  </w:style>
  <w:style w:type="paragraph" w:customStyle="1" w:styleId="list-of-tagsitem">
    <w:name w:val="list-of-tags__item"/>
    <w:basedOn w:val="Normal"/>
    <w:rsid w:val="00B94C51"/>
    <w:pPr>
      <w:spacing w:before="100" w:beforeAutospacing="1" w:after="100" w:afterAutospacing="1" w:line="240" w:lineRule="auto"/>
    </w:pPr>
    <w:rPr>
      <w:rFonts w:ascii="Times New Roman" w:eastAsia="Times New Roman" w:hAnsi="Times New Roman" w:cs="Times New Roman"/>
      <w:sz w:val="24"/>
    </w:rPr>
  </w:style>
  <w:style w:type="character" w:customStyle="1" w:styleId="block-headinglabel">
    <w:name w:val="block-heading__label"/>
    <w:basedOn w:val="DefaultParagraphFont"/>
    <w:rsid w:val="00B94C51"/>
  </w:style>
  <w:style w:type="paragraph" w:customStyle="1" w:styleId="social-followitem">
    <w:name w:val="social-follow__item"/>
    <w:basedOn w:val="Normal"/>
    <w:rsid w:val="00B94C51"/>
    <w:pPr>
      <w:spacing w:before="100" w:beforeAutospacing="1" w:after="100" w:afterAutospacing="1" w:line="240" w:lineRule="auto"/>
    </w:pPr>
    <w:rPr>
      <w:rFonts w:ascii="Times New Roman" w:eastAsia="Times New Roman" w:hAnsi="Times New Roman" w:cs="Times New Roman"/>
      <w:sz w:val="24"/>
    </w:rPr>
  </w:style>
  <w:style w:type="character" w:customStyle="1" w:styleId="social-followlabel">
    <w:name w:val="social-follow__label"/>
    <w:basedOn w:val="DefaultParagraphFont"/>
    <w:rsid w:val="00B94C51"/>
  </w:style>
  <w:style w:type="paragraph" w:customStyle="1" w:styleId="recommended-articlesitem">
    <w:name w:val="recommended-articles__item"/>
    <w:basedOn w:val="Normal"/>
    <w:rsid w:val="00B94C51"/>
    <w:pPr>
      <w:spacing w:before="100" w:beforeAutospacing="1" w:after="100" w:afterAutospacing="1" w:line="240" w:lineRule="auto"/>
    </w:pPr>
    <w:rPr>
      <w:rFonts w:ascii="Times New Roman" w:eastAsia="Times New Roman" w:hAnsi="Times New Roman" w:cs="Times New Roman"/>
      <w:sz w:val="24"/>
    </w:rPr>
  </w:style>
  <w:style w:type="paragraph" w:customStyle="1" w:styleId="list-of-entitiesitem">
    <w:name w:val="list-of-entities__item"/>
    <w:basedOn w:val="Normal"/>
    <w:rsid w:val="00B94C51"/>
    <w:pPr>
      <w:spacing w:before="100" w:beforeAutospacing="1" w:after="100" w:afterAutospacing="1" w:line="240" w:lineRule="auto"/>
    </w:pPr>
    <w:rPr>
      <w:rFonts w:ascii="Times New Roman" w:eastAsia="Times New Roman" w:hAnsi="Times New Roman" w:cs="Times New Roman"/>
      <w:sz w:val="24"/>
    </w:rPr>
  </w:style>
  <w:style w:type="character" w:customStyle="1" w:styleId="mmeta-property">
    <w:name w:val="m_meta-property"/>
    <w:basedOn w:val="DefaultParagraphFont"/>
    <w:rsid w:val="00B94C51"/>
  </w:style>
  <w:style w:type="character" w:customStyle="1" w:styleId="mmeta-propertydate-date">
    <w:name w:val="m_meta-property__date-date"/>
    <w:basedOn w:val="DefaultParagraphFont"/>
    <w:rsid w:val="00B94C51"/>
  </w:style>
  <w:style w:type="character" w:customStyle="1" w:styleId="mmeta-propertydate-separator">
    <w:name w:val="m_meta-property__date-separator"/>
    <w:basedOn w:val="DefaultParagraphFont"/>
    <w:rsid w:val="00B94C51"/>
  </w:style>
  <w:style w:type="character" w:customStyle="1" w:styleId="mmeta-propertydate-time">
    <w:name w:val="m_meta-property__date-time"/>
    <w:basedOn w:val="DefaultParagraphFont"/>
    <w:rsid w:val="00B94C51"/>
  </w:style>
  <w:style w:type="character" w:customStyle="1" w:styleId="live-indicatortext">
    <w:name w:val="live-indicator__text"/>
    <w:basedOn w:val="DefaultParagraphFont"/>
    <w:rsid w:val="00B94C51"/>
  </w:style>
  <w:style w:type="character" w:customStyle="1" w:styleId="sr-only">
    <w:name w:val="sr-only"/>
    <w:basedOn w:val="DefaultParagraphFont"/>
    <w:rsid w:val="00B94C51"/>
  </w:style>
  <w:style w:type="character" w:customStyle="1" w:styleId="site-footerback-to-top-text">
    <w:name w:val="site-footer__back-to-top-text"/>
    <w:basedOn w:val="DefaultParagraphFont"/>
    <w:rsid w:val="00B94C51"/>
  </w:style>
  <w:style w:type="character" w:customStyle="1" w:styleId="site-footersocial-description">
    <w:name w:val="site-footer__social-description"/>
    <w:basedOn w:val="DefaultParagraphFont"/>
    <w:rsid w:val="00B94C51"/>
  </w:style>
  <w:style w:type="paragraph" w:customStyle="1" w:styleId="site-footersocial-item">
    <w:name w:val="site-footer__social-item"/>
    <w:basedOn w:val="Normal"/>
    <w:rsid w:val="00B94C51"/>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navigation-item">
    <w:name w:val="site-footer__navigation-item"/>
    <w:basedOn w:val="Normal"/>
    <w:rsid w:val="00B94C51"/>
    <w:pPr>
      <w:spacing w:before="100" w:beforeAutospacing="1" w:after="100" w:afterAutospacing="1" w:line="240" w:lineRule="auto"/>
    </w:pPr>
    <w:rPr>
      <w:rFonts w:ascii="Times New Roman" w:eastAsia="Times New Roman" w:hAnsi="Times New Roman" w:cs="Times New Roman"/>
      <w:sz w:val="24"/>
    </w:rPr>
  </w:style>
  <w:style w:type="paragraph" w:customStyle="1" w:styleId="articlebody-text">
    <w:name w:val="article__body-text"/>
    <w:basedOn w:val="Normal"/>
    <w:rsid w:val="00B94C51"/>
    <w:pPr>
      <w:spacing w:before="100" w:beforeAutospacing="1" w:after="100" w:afterAutospacing="1" w:line="240" w:lineRule="auto"/>
    </w:pPr>
    <w:rPr>
      <w:rFonts w:ascii="Times New Roman" w:eastAsia="Times New Roman" w:hAnsi="Times New Roman" w:cs="Times New Roman"/>
      <w:sz w:val="24"/>
    </w:rPr>
  </w:style>
  <w:style w:type="character" w:customStyle="1" w:styleId="hgkelc">
    <w:name w:val="hgkelc"/>
    <w:basedOn w:val="DefaultParagraphFont"/>
    <w:rsid w:val="00B94C51"/>
  </w:style>
  <w:style w:type="paragraph" w:customStyle="1" w:styleId="comp">
    <w:name w:val="comp"/>
    <w:basedOn w:val="Normal"/>
    <w:rsid w:val="00B94C51"/>
    <w:pPr>
      <w:spacing w:before="100" w:beforeAutospacing="1" w:after="100" w:afterAutospacing="1" w:line="240" w:lineRule="auto"/>
    </w:pPr>
    <w:rPr>
      <w:rFonts w:ascii="Times New Roman" w:eastAsia="Times New Roman" w:hAnsi="Times New Roman" w:cs="Times New Roman"/>
      <w:sz w:val="24"/>
    </w:rPr>
  </w:style>
  <w:style w:type="character" w:customStyle="1" w:styleId="hi">
    <w:name w:val="hi"/>
    <w:basedOn w:val="DefaultParagraphFont"/>
    <w:rsid w:val="00B94C51"/>
  </w:style>
  <w:style w:type="character" w:customStyle="1" w:styleId="Heading2Char11">
    <w:name w:val="Heading 2 Char1"/>
    <w:aliases w:val="Hat Char1"/>
    <w:basedOn w:val="DefaultParagraphFont"/>
    <w:uiPriority w:val="1"/>
    <w:semiHidden/>
    <w:rsid w:val="00B94C51"/>
    <w:rPr>
      <w:rFonts w:asciiTheme="majorHAnsi" w:eastAsiaTheme="majorEastAsia" w:hAnsiTheme="majorHAnsi" w:cstheme="majorBidi"/>
      <w:color w:val="365F91" w:themeColor="accent1" w:themeShade="BF"/>
      <w:sz w:val="26"/>
      <w:szCs w:val="26"/>
    </w:rPr>
  </w:style>
  <w:style w:type="character" w:customStyle="1" w:styleId="Heading3Char10">
    <w:name w:val="Heading 3 Char1"/>
    <w:aliases w:val="Block Char2"/>
    <w:basedOn w:val="DefaultParagraphFont"/>
    <w:uiPriority w:val="2"/>
    <w:semiHidden/>
    <w:rsid w:val="00B94C51"/>
    <w:rPr>
      <w:rFonts w:asciiTheme="majorHAnsi" w:eastAsiaTheme="majorEastAsia" w:hAnsiTheme="majorHAnsi" w:cstheme="majorBidi"/>
      <w:color w:val="243F60" w:themeColor="accent1" w:themeShade="7F"/>
    </w:rPr>
  </w:style>
  <w:style w:type="character" w:customStyle="1" w:styleId="s3">
    <w:name w:val="s3"/>
    <w:basedOn w:val="DefaultParagraphFont"/>
    <w:rsid w:val="00B94C51"/>
  </w:style>
  <w:style w:type="character" w:customStyle="1" w:styleId="username-1a8oiy">
    <w:name w:val="username-1a8oiy"/>
    <w:basedOn w:val="DefaultParagraphFont"/>
    <w:rsid w:val="00B94C51"/>
  </w:style>
  <w:style w:type="character" w:customStyle="1" w:styleId="timestamp-3zcmnb">
    <w:name w:val="timestamp-3zcmnb"/>
    <w:basedOn w:val="DefaultParagraphFont"/>
    <w:rsid w:val="00B94C51"/>
  </w:style>
  <w:style w:type="character" w:customStyle="1" w:styleId="position-relative">
    <w:name w:val="position-relative"/>
    <w:basedOn w:val="DefaultParagraphFont"/>
    <w:rsid w:val="00B94C51"/>
  </w:style>
  <w:style w:type="paragraph" w:customStyle="1" w:styleId="mb-3">
    <w:name w:val="mb-3"/>
    <w:basedOn w:val="Normal"/>
    <w:rsid w:val="00B94C51"/>
    <w:pPr>
      <w:spacing w:before="100" w:beforeAutospacing="1" w:after="100" w:afterAutospacing="1" w:line="240" w:lineRule="auto"/>
    </w:pPr>
    <w:rPr>
      <w:rFonts w:ascii="Times New Roman" w:eastAsia="Times New Roman" w:hAnsi="Times New Roman" w:cs="Times New Roman"/>
      <w:sz w:val="24"/>
    </w:rPr>
  </w:style>
  <w:style w:type="character" w:customStyle="1" w:styleId="uabb-heading-text">
    <w:name w:val="uabb-heading-text"/>
    <w:basedOn w:val="DefaultParagraphFont"/>
    <w:rsid w:val="00B94C51"/>
  </w:style>
  <w:style w:type="paragraph" w:customStyle="1" w:styleId="css-axufdj">
    <w:name w:val="css-axufdj"/>
    <w:basedOn w:val="Normal"/>
    <w:rsid w:val="00B94C51"/>
    <w:pPr>
      <w:spacing w:before="100" w:beforeAutospacing="1" w:after="100" w:afterAutospacing="1" w:line="240" w:lineRule="auto"/>
    </w:pPr>
    <w:rPr>
      <w:rFonts w:ascii="Times New Roman" w:eastAsia="Times New Roman" w:hAnsi="Times New Roman" w:cs="Times New Roman"/>
      <w:sz w:val="24"/>
    </w:rPr>
  </w:style>
  <w:style w:type="character" w:customStyle="1" w:styleId="css-4w91ra">
    <w:name w:val="css-4w91ra"/>
    <w:basedOn w:val="DefaultParagraphFont"/>
    <w:rsid w:val="00B94C51"/>
  </w:style>
  <w:style w:type="character" w:customStyle="1" w:styleId="css-0">
    <w:name w:val="css-0"/>
    <w:basedOn w:val="DefaultParagraphFont"/>
    <w:rsid w:val="00B94C51"/>
  </w:style>
  <w:style w:type="character" w:customStyle="1" w:styleId="css-19ln2d8">
    <w:name w:val="css-19ln2d8"/>
    <w:basedOn w:val="DefaultParagraphFont"/>
    <w:rsid w:val="00B94C51"/>
  </w:style>
  <w:style w:type="paragraph" w:customStyle="1" w:styleId="element">
    <w:name w:val="element"/>
    <w:basedOn w:val="Normal"/>
    <w:rsid w:val="00B94C51"/>
    <w:pPr>
      <w:spacing w:before="100" w:beforeAutospacing="1" w:after="100" w:afterAutospacing="1" w:line="240" w:lineRule="auto"/>
    </w:pPr>
    <w:rPr>
      <w:rFonts w:ascii="Times New Roman" w:eastAsia="Times New Roman" w:hAnsi="Times New Roman" w:cs="Times New Roman"/>
      <w:sz w:val="24"/>
    </w:rPr>
  </w:style>
  <w:style w:type="character" w:customStyle="1" w:styleId="dk-covertitle">
    <w:name w:val="dk-cover__title"/>
    <w:basedOn w:val="DefaultParagraphFont"/>
    <w:rsid w:val="00B94C51"/>
  </w:style>
  <w:style w:type="paragraph" w:customStyle="1" w:styleId="paragraph3fv35">
    <w:name w:val="paragraph___3fv35"/>
    <w:basedOn w:val="Normal"/>
    <w:rsid w:val="00B94C51"/>
    <w:pPr>
      <w:spacing w:before="100" w:beforeAutospacing="1" w:after="100" w:afterAutospacing="1" w:line="240" w:lineRule="auto"/>
    </w:pPr>
    <w:rPr>
      <w:rFonts w:ascii="Times New Roman" w:eastAsia="Times New Roman" w:hAnsi="Times New Roman" w:cs="Times New Roman"/>
      <w:sz w:val="24"/>
    </w:rPr>
  </w:style>
  <w:style w:type="character" w:customStyle="1" w:styleId="dpvwyc">
    <w:name w:val="dpvwyc"/>
    <w:basedOn w:val="DefaultParagraphFont"/>
    <w:rsid w:val="00B94C51"/>
  </w:style>
  <w:style w:type="paragraph" w:customStyle="1" w:styleId="dcr-s23rjr">
    <w:name w:val="dcr-s23rjr"/>
    <w:basedOn w:val="Normal"/>
    <w:rsid w:val="00B94C51"/>
    <w:pPr>
      <w:spacing w:before="100" w:beforeAutospacing="1" w:after="100" w:afterAutospacing="1" w:line="240" w:lineRule="auto"/>
    </w:pPr>
    <w:rPr>
      <w:rFonts w:ascii="Times New Roman" w:eastAsia="Times New Roman" w:hAnsi="Times New Roman" w:cs="Times New Roman"/>
      <w:sz w:val="24"/>
    </w:rPr>
  </w:style>
  <w:style w:type="character" w:customStyle="1" w:styleId="edited-3sfazf">
    <w:name w:val="edited-3sfazf"/>
    <w:basedOn w:val="DefaultParagraphFont"/>
    <w:rsid w:val="00B94C51"/>
  </w:style>
  <w:style w:type="paragraph" w:customStyle="1" w:styleId="font--article-body">
    <w:name w:val="font--article-body"/>
    <w:basedOn w:val="Normal"/>
    <w:rsid w:val="00B94C51"/>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cato.org/policy-analysis/how-legalizing-marijuana-securing-border-border-wall-drug-smuggling-lessons" TargetMode="External"/><Relationship Id="rId21" Type="http://schemas.openxmlformats.org/officeDocument/2006/relationships/hyperlink" Target="http://thebulletin.org/climate-change-and-syrian-uprising" TargetMode="External"/><Relationship Id="rId42" Type="http://schemas.openxmlformats.org/officeDocument/2006/relationships/hyperlink" Target="https://travel.state.gov/content/travel/en/international-travel/International-Travel-Country-Information-Pages/Mexico.html" TargetMode="External"/><Relationship Id="rId47" Type="http://schemas.openxmlformats.org/officeDocument/2006/relationships/hyperlink" Target="https://www.state.gov/j/inl/rls/rm/2017/268146.htm" TargetMode="External"/><Relationship Id="rId63" Type="http://schemas.openxmlformats.org/officeDocument/2006/relationships/hyperlink" Target="https://ucanr.edu/blogs/food2025/blogfiles/14415.pdf" TargetMode="External"/><Relationship Id="rId68" Type="http://schemas.openxmlformats.org/officeDocument/2006/relationships/hyperlink" Target="https://allafrica.com/stories/202004230541.html" TargetMode="External"/><Relationship Id="rId7" Type="http://schemas.openxmlformats.org/officeDocument/2006/relationships/settings" Target="settings.xml"/><Relationship Id="rId71"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bd.int/gbo3" TargetMode="External"/><Relationship Id="rId29" Type="http://schemas.openxmlformats.org/officeDocument/2006/relationships/hyperlink" Target="https://www.cato.org/policy-analysis/how-legalizing-marijuana-securing-border-border-wall-drug-smuggling-lessons" TargetMode="External"/><Relationship Id="rId11" Type="http://schemas.openxmlformats.org/officeDocument/2006/relationships/hyperlink" Target="https://heinonline.org/HOL/LandingPage?handle=hein.journals/tuljtip22&amp;div=8&amp;id=&amp;page=" TargetMode="External"/><Relationship Id="rId24" Type="http://schemas.openxmlformats.org/officeDocument/2006/relationships/hyperlink" Target="https://www.cannabiz.media/blog/how-big-business-monopolies-and-stacked-licenses-impact-the-marijuana-industry" TargetMode="External"/><Relationship Id="rId32" Type="http://schemas.openxmlformats.org/officeDocument/2006/relationships/hyperlink" Target="https://www.cato.org/policy-analysis/how-legalizing-marijuana-securing-border-border-wall-drug-smuggling-lessons" TargetMode="External"/><Relationship Id="rId37" Type="http://schemas.openxmlformats.org/officeDocument/2006/relationships/hyperlink" Target="https://www.realcleardefense.com/articles/2019/02/07/is_mexico_a_failing_state_114170.html" TargetMode="External"/><Relationship Id="rId40" Type="http://schemas.openxmlformats.org/officeDocument/2006/relationships/hyperlink" Target="https://www.telegraph.co.uk/news/worldnews/centralamericaandthecaribbean/mexico/4841701/Felipe-Caldern-denies-Mexico-is-a-failed-state.html" TargetMode="External"/><Relationship Id="rId45" Type="http://schemas.openxmlformats.org/officeDocument/2006/relationships/hyperlink" Target="https://archives.fbi.gov/archives/news/testimony/drug-trafficking-violence-in-mexico-implications-for-the-united-states" TargetMode="External"/><Relationship Id="rId53" Type="http://schemas.openxmlformats.org/officeDocument/2006/relationships/hyperlink" Target="https://www.theguardian.com/world/2016/jun/02/mexico-elections-governors-veracruz-javier-duarte" TargetMode="External"/><Relationship Id="rId58" Type="http://schemas.openxmlformats.org/officeDocument/2006/relationships/hyperlink" Target="https://www.un.org/press/en/2018/sc13354.doc.htm" TargetMode="External"/><Relationship Id="rId66" Type="http://schemas.openxmlformats.org/officeDocument/2006/relationships/hyperlink" Target="https://www.thenation.com/article/society/coronavirus-global-food-crisis/" TargetMode="External"/><Relationship Id="rId5" Type="http://schemas.openxmlformats.org/officeDocument/2006/relationships/numbering" Target="numbering.xml"/><Relationship Id="rId61" Type="http://schemas.openxmlformats.org/officeDocument/2006/relationships/hyperlink" Target="https://www.bls.gov/opub/mlr/2020/article/the-impact-of-the-covid-19-pandemic-on-food-price-indexes-and-data-collection.htm" TargetMode="External"/><Relationship Id="rId19" Type="http://schemas.openxmlformats.org/officeDocument/2006/relationships/hyperlink" Target="http://science.sciencemag.org/content/314/5800/787" TargetMode="External"/><Relationship Id="rId14" Type="http://schemas.openxmlformats.org/officeDocument/2006/relationships/hyperlink" Target="http://thebulletin.org/press-release/doomsday-clock-hands-remain-unchanged-despite-iran-deal-and-paris-talks9122" TargetMode="External"/><Relationship Id="rId22" Type="http://schemas.openxmlformats.org/officeDocument/2006/relationships/hyperlink" Target="http://www.defense.gov/News-Article-View/Article/603441" TargetMode="External"/><Relationship Id="rId27" Type="http://schemas.openxmlformats.org/officeDocument/2006/relationships/hyperlink" Target="https://www.cato.org/policy-analysis/how-legalizing-marijuana-securing-border-border-wall-drug-smuggling-lessons" TargetMode="External"/><Relationship Id="rId30" Type="http://schemas.openxmlformats.org/officeDocument/2006/relationships/hyperlink" Target="https://www.cato.org/policy-analysis/how-legalizing-marijuana-securing-border-border-wall-drug-smuggling-lessons" TargetMode="External"/><Relationship Id="rId35" Type="http://schemas.openxmlformats.org/officeDocument/2006/relationships/hyperlink" Target="https://www.cato.org/policy-analysis/how-legalizing-marijuana-securing-border-border-wall-drug-smuggling-lessons" TargetMode="External"/><Relationship Id="rId43" Type="http://schemas.openxmlformats.org/officeDocument/2006/relationships/hyperlink" Target="https://www.drugabuse.gov/drugs-abuse/opioids/opioid-overdose-crisis" TargetMode="External"/><Relationship Id="rId48" Type="http://schemas.openxmlformats.org/officeDocument/2006/relationships/hyperlink" Target="https://defenseoversight.wola.org/primarydocs/170302_incsr.pdf" TargetMode="External"/><Relationship Id="rId56" Type="http://schemas.openxmlformats.org/officeDocument/2006/relationships/hyperlink" Target="https://www.youtube.com/watch?v=Rz6t2FEablA" TargetMode="External"/><Relationship Id="rId64" Type="http://schemas.openxmlformats.org/officeDocument/2006/relationships/hyperlink" Target="https://academic.oup.com/jicj/article/17/4/699/5721410" TargetMode="External"/><Relationship Id="rId69" Type="http://schemas.openxmlformats.org/officeDocument/2006/relationships/hyperlink" Target="https://www.repository.law.indiana.edu/ijgls/vol28/iss1/9/" TargetMode="External"/><Relationship Id="rId8" Type="http://schemas.openxmlformats.org/officeDocument/2006/relationships/webSettings" Target="webSettings.xml"/><Relationship Id="rId51" Type="http://schemas.openxmlformats.org/officeDocument/2006/relationships/hyperlink" Target="https://www.reuters.com/article/us-mexico-tax-idUSBREA0M1SR20140123?feedType=RSS&amp;feedName=GCA-Economy2010" TargetMode="External"/><Relationship Id="rId72"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futureoflife.org/2016/05/20/biodiversity-loss/" TargetMode="External"/><Relationship Id="rId17" Type="http://schemas.openxmlformats.org/officeDocument/2006/relationships/hyperlink" Target="http://commondreams.org/views/2016/02/10/biodiversity-loss-and-doomsday-clock-invisible-disaster-almost-no-one-talking-about" TargetMode="External"/><Relationship Id="rId25" Type="http://schemas.openxmlformats.org/officeDocument/2006/relationships/hyperlink" Target="https://www.cato.org/policy-analysis/how-legalizing-marijuana-securing-border-border-wall-drug-smuggling-lessons" TargetMode="External"/><Relationship Id="rId33" Type="http://schemas.openxmlformats.org/officeDocument/2006/relationships/hyperlink" Target="https://www.cato.org/policy-analysis/how-legalizing-marijuana-securing-border-border-wall-drug-smuggling-lessons" TargetMode="External"/><Relationship Id="rId38" Type="http://schemas.openxmlformats.org/officeDocument/2006/relationships/hyperlink" Target="https://www.eda.admin.ch/deza/en/home/themes-sdc/fragile-contexts-and-prevention/fragile-states.html" TargetMode="External"/><Relationship Id="rId46" Type="http://schemas.openxmlformats.org/officeDocument/2006/relationships/hyperlink" Target="https://www.gao.gov/products/GAO-16-223" TargetMode="External"/><Relationship Id="rId59" Type="http://schemas.openxmlformats.org/officeDocument/2006/relationships/hyperlink" Target="https://www.ipcc.ch/site/assets/uploads/sites/4/2020/02/SRCCL-Chapter-5.pdf" TargetMode="External"/><Relationship Id="rId67" Type="http://schemas.openxmlformats.org/officeDocument/2006/relationships/hyperlink" Target="https://allafrica.com/stories/202004160783.html" TargetMode="External"/><Relationship Id="rId20" Type="http://schemas.openxmlformats.org/officeDocument/2006/relationships/hyperlink" Target="http://www.nature.com/nature/journal/v486/n7401/full/nature11018.html" TargetMode="External"/><Relationship Id="rId41" Type="http://schemas.openxmlformats.org/officeDocument/2006/relationships/hyperlink" Target="https://newrepublic.com/article/85337/mexico-calderon-clinton-obama-drug-cartels" TargetMode="External"/><Relationship Id="rId54" Type="http://schemas.openxmlformats.org/officeDocument/2006/relationships/hyperlink" Target="https://www.theguardian.com/world/2018/sep/27/javier-duarte-mexico-veracruz-guilty-sentenced-corruption" TargetMode="External"/><Relationship Id="rId62" Type="http://schemas.openxmlformats.org/officeDocument/2006/relationships/hyperlink" Target="https://www.usglc.org/coronavirus/global-hunger/" TargetMode="External"/><Relationship Id="rId70" Type="http://schemas.openxmlformats.org/officeDocument/2006/relationships/hyperlink" Target="https://www.repository.law.indiana.edu/ijgls/vol28/iss1/9/"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ncbi.nlm.nih.gov/pubmed/26601195" TargetMode="External"/><Relationship Id="rId23" Type="http://schemas.openxmlformats.org/officeDocument/2006/relationships/hyperlink" Target="http://www.cnsnews.com/news/article/cnsnewscom-staff/cia-director-cites-impact-climate-change-deeper-cause-global" TargetMode="External"/><Relationship Id="rId28" Type="http://schemas.openxmlformats.org/officeDocument/2006/relationships/hyperlink" Target="https://www.cato.org/policy-analysis/how-legalizing-marijuana-securing-border-border-wall-drug-smuggling-lessons" TargetMode="External"/><Relationship Id="rId36" Type="http://schemas.openxmlformats.org/officeDocument/2006/relationships/hyperlink" Target="https://digitalcommons.law.seattleu.edu/cgi/viewcontent.cgi?article=1758&amp;context=sjsj" TargetMode="External"/><Relationship Id="rId49" Type="http://schemas.openxmlformats.org/officeDocument/2006/relationships/hyperlink" Target="https://www.gao.gov/new.items/d09709.pdf" TargetMode="External"/><Relationship Id="rId57" Type="http://schemas.openxmlformats.org/officeDocument/2006/relationships/hyperlink" Target="https://foreignpolicy.com/2021/01/23/food-hunger-national-security-issue-instability/" TargetMode="External"/><Relationship Id="rId10" Type="http://schemas.openxmlformats.org/officeDocument/2006/relationships/hyperlink" Target="https://heinonline.org/HOL/LandingPage?handle=hein.journals/tuljtip22&amp;div=8&amp;id=&amp;page=" TargetMode="External"/><Relationship Id="rId31" Type="http://schemas.openxmlformats.org/officeDocument/2006/relationships/hyperlink" Target="https://www.cato.org/policy-analysis/how-legalizing-marijuana-securing-border-border-wall-drug-smuggling-lessons" TargetMode="External"/><Relationship Id="rId44" Type="http://schemas.openxmlformats.org/officeDocument/2006/relationships/hyperlink" Target="https://www.cnn.com/2017/09/08/health/heroin-deaths-samhsa-report/index.html" TargetMode="External"/><Relationship Id="rId52" Type="http://schemas.openxmlformats.org/officeDocument/2006/relationships/hyperlink" Target="https://www.nytimes.com/2018/12/28/nyregion/el-chapo-trial-mexico-corruption.html" TargetMode="External"/><Relationship Id="rId60" Type="http://schemas.openxmlformats.org/officeDocument/2006/relationships/hyperlink" Target="http://www.fao.org/3/ca9692en/CA9692EN.pdf" TargetMode="External"/><Relationship Id="rId65" Type="http://schemas.openxmlformats.org/officeDocument/2006/relationships/hyperlink" Target="https://www.ctvnews.ca/health/coronavirus/stampede-in-kenya-as-slum-residents-surge-for-food-aid-1.4891503" TargetMode="External"/><Relationship Id="rId4" Type="http://schemas.openxmlformats.org/officeDocument/2006/relationships/customXml" Target="../customXml/item4.xml"/><Relationship Id="rId9" Type="http://schemas.openxmlformats.org/officeDocument/2006/relationships/hyperlink" Target="https://www.repository.law.indiana.edu/ijgls/vol28/iss1/9/" TargetMode="External"/><Relationship Id="rId13" Type="http://schemas.openxmlformats.org/officeDocument/2006/relationships/hyperlink" Target="http://futureoflife.org/2016/05/20/biodiversity-loss/" TargetMode="External"/><Relationship Id="rId18" Type="http://schemas.openxmlformats.org/officeDocument/2006/relationships/hyperlink" Target="http://bit.ly/1ssxx5m" TargetMode="External"/><Relationship Id="rId39" Type="http://schemas.openxmlformats.org/officeDocument/2006/relationships/hyperlink" Target="https://www.nytimes.com/2009/01/09/world/americas/09iht-letter.1.19217792.html" TargetMode="External"/><Relationship Id="rId34" Type="http://schemas.openxmlformats.org/officeDocument/2006/relationships/hyperlink" Target="https://www.cato.org/policy-analysis/how-legalizing-marijuana-securing-border-border-wall-drug-smuggling-lessons" TargetMode="External"/><Relationship Id="rId50" Type="http://schemas.openxmlformats.org/officeDocument/2006/relationships/hyperlink" Target="https://worldview.stratfor.com/article/mexicos-gun-supply-and-90-percent-myth" TargetMode="External"/><Relationship Id="rId55" Type="http://schemas.openxmlformats.org/officeDocument/2006/relationships/hyperlink" Target="https://www.youtube.com/watch?v=lWUgsoRiCr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bel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18914</Words>
  <Characters>107814</Characters>
  <Application>Microsoft Office Word</Application>
  <DocSecurity>0</DocSecurity>
  <Lines>898</Lines>
  <Paragraphs>252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126476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
  <cp:keywords>5.2</cp:keywords>
  <dc:description/>
  <cp:lastModifiedBy/>
  <cp:revision>1</cp:revision>
  <dcterms:created xsi:type="dcterms:W3CDTF">2021-09-12T15:58:00Z</dcterms:created>
  <dcterms:modified xsi:type="dcterms:W3CDTF">2021-09-12T15:59:00Z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